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5303A" w14:textId="1FF91BB7" w:rsidR="007E08F4" w:rsidRDefault="007E08F4" w:rsidP="007E08F4">
      <w:pPr>
        <w:pStyle w:val="Heading3"/>
      </w:pPr>
      <w:r>
        <w:t>1</w:t>
      </w:r>
    </w:p>
    <w:p w14:paraId="1964D654" w14:textId="77777777" w:rsidR="007E08F4" w:rsidRDefault="007E08F4" w:rsidP="007E08F4">
      <w:pPr>
        <w:pStyle w:val="Heading4"/>
      </w:pPr>
      <w:r>
        <w:t xml:space="preserve">Interpretation – the Affirmative must present a delineated enforcement mechanism for the Plan. There is no normal means since terms are </w:t>
      </w:r>
      <w:r>
        <w:rPr>
          <w:u w:val="single"/>
        </w:rPr>
        <w:t>negotiated contextually</w:t>
      </w:r>
      <w:r>
        <w:t xml:space="preserve"> among member states.</w:t>
      </w:r>
    </w:p>
    <w:p w14:paraId="4C7F1A20" w14:textId="77777777" w:rsidR="007E08F4" w:rsidRPr="009550E5" w:rsidRDefault="007E08F4" w:rsidP="007E08F4">
      <w:r w:rsidRPr="009550E5">
        <w:rPr>
          <w:rStyle w:val="Style13ptBold"/>
        </w:rPr>
        <w:t>WTO No Date</w:t>
      </w:r>
      <w:r w:rsidRPr="009550E5">
        <w:t xml:space="preserve"> "Whose WTO is it anyway?"</w:t>
      </w:r>
      <w:r>
        <w:t xml:space="preserve"> </w:t>
      </w:r>
      <w:hyperlink r:id="rId6" w:history="1">
        <w:r w:rsidRPr="00952336">
          <w:rPr>
            <w:rStyle w:val="Hyperlink"/>
          </w:rPr>
          <w:t>https://www.wto.org/english/thewto_e/whatis_e/tif_e/org1_e.htm</w:t>
        </w:r>
      </w:hyperlink>
      <w:r>
        <w:t xml:space="preserve"> //Elmer </w:t>
      </w:r>
    </w:p>
    <w:p w14:paraId="431A0DA6" w14:textId="77777777" w:rsidR="007E08F4" w:rsidRDefault="007E08F4" w:rsidP="007E08F4">
      <w:pPr>
        <w:rPr>
          <w:sz w:val="16"/>
        </w:rPr>
      </w:pPr>
      <w:r w:rsidRPr="009550E5">
        <w:rPr>
          <w:b/>
          <w:sz w:val="26"/>
          <w:highlight w:val="green"/>
          <w:u w:val="single"/>
        </w:rPr>
        <w:t>When WTO rules impose disciplines</w:t>
      </w:r>
      <w:r w:rsidRPr="009550E5">
        <w:rPr>
          <w:sz w:val="16"/>
          <w:highlight w:val="green"/>
        </w:rPr>
        <w:t xml:space="preserve"> </w:t>
      </w:r>
      <w:r w:rsidRPr="009550E5">
        <w:rPr>
          <w:sz w:val="16"/>
        </w:rPr>
        <w:t xml:space="preserve">on countries’ policies, </w:t>
      </w:r>
      <w:r w:rsidRPr="009550E5">
        <w:rPr>
          <w:b/>
          <w:sz w:val="26"/>
          <w:highlight w:val="green"/>
          <w:u w:val="single"/>
          <w:bdr w:val="single" w:sz="12" w:space="0" w:color="auto"/>
        </w:rPr>
        <w:t>that is the outcome of negotiations among WTO members.</w:t>
      </w:r>
      <w:r w:rsidRPr="009550E5">
        <w:rPr>
          <w:sz w:val="16"/>
        </w:rPr>
        <w:t xml:space="preserve"> The rules are </w:t>
      </w:r>
      <w:r w:rsidRPr="009550E5">
        <w:rPr>
          <w:b/>
          <w:sz w:val="26"/>
          <w:highlight w:val="green"/>
          <w:u w:val="single"/>
        </w:rPr>
        <w:t>enforced</w:t>
      </w:r>
      <w:r w:rsidRPr="009550E5">
        <w:rPr>
          <w:sz w:val="16"/>
          <w:highlight w:val="green"/>
        </w:rPr>
        <w:t xml:space="preserve"> </w:t>
      </w:r>
      <w:r w:rsidRPr="009550E5">
        <w:rPr>
          <w:b/>
          <w:sz w:val="26"/>
          <w:highlight w:val="green"/>
          <w:u w:val="single"/>
        </w:rPr>
        <w:t>by</w:t>
      </w:r>
      <w:r w:rsidRPr="009550E5">
        <w:rPr>
          <w:sz w:val="16"/>
          <w:highlight w:val="green"/>
        </w:rPr>
        <w:t xml:space="preserve"> </w:t>
      </w:r>
      <w:r w:rsidRPr="009550E5">
        <w:rPr>
          <w:sz w:val="16"/>
        </w:rPr>
        <w:t xml:space="preserve">the </w:t>
      </w:r>
      <w:r w:rsidRPr="009550E5">
        <w:rPr>
          <w:b/>
          <w:sz w:val="26"/>
          <w:highlight w:val="green"/>
          <w:u w:val="single"/>
        </w:rPr>
        <w:t>members themselves</w:t>
      </w:r>
      <w:r w:rsidRPr="009550E5">
        <w:rPr>
          <w:sz w:val="16"/>
          <w:highlight w:val="green"/>
        </w:rPr>
        <w:t xml:space="preserve"> </w:t>
      </w:r>
      <w:r w:rsidRPr="009550E5">
        <w:rPr>
          <w:b/>
          <w:sz w:val="26"/>
          <w:highlight w:val="green"/>
          <w:u w:val="single"/>
          <w:bdr w:val="single" w:sz="12" w:space="0" w:color="auto"/>
        </w:rPr>
        <w:t>under agreed procedures that they negotiated</w:t>
      </w:r>
      <w:r w:rsidRPr="009550E5">
        <w:rPr>
          <w:sz w:val="16"/>
        </w:rPr>
        <w:t xml:space="preserve">, </w:t>
      </w:r>
      <w:r w:rsidRPr="009550E5">
        <w:rPr>
          <w:b/>
          <w:sz w:val="26"/>
          <w:highlight w:val="green"/>
          <w:u w:val="single"/>
          <w:bdr w:val="single" w:sz="12" w:space="0" w:color="auto"/>
        </w:rPr>
        <w:t>including the possibility of trade sanctions</w:t>
      </w:r>
      <w:r w:rsidRPr="009550E5">
        <w:rPr>
          <w:sz w:val="16"/>
        </w:rPr>
        <w:t>. But those sanctions are imposed by member countries, and authorized by the membership as a whole. This is quite different from other agencies whose bureaucracies can, for example, influence a country’s policy by threatening to withhold credit.</w:t>
      </w:r>
    </w:p>
    <w:p w14:paraId="598A72D8" w14:textId="77777777" w:rsidR="007E08F4" w:rsidRDefault="007E08F4" w:rsidP="007E08F4">
      <w:pPr>
        <w:pStyle w:val="Heading4"/>
      </w:pPr>
      <w:r>
        <w:t xml:space="preserve">Violation: they don’t </w:t>
      </w:r>
    </w:p>
    <w:p w14:paraId="2F64A4A2" w14:textId="77777777" w:rsidR="007E08F4" w:rsidRDefault="007E08F4" w:rsidP="007E08F4">
      <w:pPr>
        <w:pStyle w:val="Heading4"/>
      </w:pPr>
      <w:r>
        <w:t>Standards</w:t>
      </w:r>
    </w:p>
    <w:p w14:paraId="430C9E5D" w14:textId="77777777" w:rsidR="007E08F4" w:rsidRPr="007D0451" w:rsidRDefault="007E08F4" w:rsidP="007E08F4">
      <w:pPr>
        <w:pStyle w:val="Heading4"/>
      </w:pPr>
      <w:r>
        <w:t xml:space="preserve">1] </w:t>
      </w:r>
      <w:r w:rsidRPr="007D0451">
        <w:rPr>
          <w:u w:val="single"/>
        </w:rPr>
        <w:t>Shiftiness</w:t>
      </w:r>
      <w:r>
        <w:t xml:space="preserve">- They can redefine the 1AC’s enforcement mechanism in the 1AR which allows them to recontextualize their enforcement mechanism to wriggle out of </w:t>
      </w:r>
      <w:proofErr w:type="gramStart"/>
      <w:r>
        <w:t>DA’s</w:t>
      </w:r>
      <w:proofErr w:type="gramEnd"/>
      <w:r>
        <w:t xml:space="preserve"> since all DA links are predicated on type of enforcement i.e. sanctions bad </w:t>
      </w:r>
      <w:proofErr w:type="spellStart"/>
      <w:r>
        <w:t>das</w:t>
      </w:r>
      <w:proofErr w:type="spellEnd"/>
      <w:r>
        <w:t>, domestic politics das off of backlash, information research sharing da if they put monetary punishments, or trade das.</w:t>
      </w:r>
    </w:p>
    <w:p w14:paraId="56242283" w14:textId="77777777" w:rsidR="007E08F4" w:rsidRDefault="007E08F4" w:rsidP="007E08F4">
      <w:pPr>
        <w:pStyle w:val="Heading4"/>
      </w:pPr>
      <w:r>
        <w:t xml:space="preserve">2] </w:t>
      </w:r>
      <w:r w:rsidRPr="007D0451">
        <w:rPr>
          <w:u w:val="single"/>
        </w:rPr>
        <w:t>Real World</w:t>
      </w:r>
      <w:r>
        <w:t xml:space="preserve"> - Policy makers will always specify how the mandates of the plan should be endorsed. It also means zero solvency, absent spec, states can circumvent the </w:t>
      </w:r>
      <w:proofErr w:type="spellStart"/>
      <w:r>
        <w:t>Aff’s</w:t>
      </w:r>
      <w:proofErr w:type="spellEnd"/>
      <w:r>
        <w:t xml:space="preserve"> policy since there is no delineated way to enforce the affirmative which means there’s no way to actualize any of their solvency arguments.</w:t>
      </w:r>
    </w:p>
    <w:p w14:paraId="434CD56E" w14:textId="65258931" w:rsidR="007E08F4" w:rsidRDefault="007E08F4" w:rsidP="007E08F4">
      <w:pPr>
        <w:pStyle w:val="Heading4"/>
      </w:pPr>
      <w:proofErr w:type="spellStart"/>
      <w:r>
        <w:t>ESpec</w:t>
      </w:r>
      <w:proofErr w:type="spellEnd"/>
      <w:r>
        <w:t xml:space="preserve"> isn’t regressive or arbitrary- it’s an active part of the WTO is central to any advocacy about international IP law since the only uniqueness of a reduction of IP protections is how effective its enforcement is.</w:t>
      </w:r>
    </w:p>
    <w:p w14:paraId="6C0D0D57" w14:textId="4BC5BC10" w:rsidR="007739FF" w:rsidRDefault="007739FF" w:rsidP="007739FF"/>
    <w:p w14:paraId="7BCC9C95" w14:textId="75F9019A" w:rsidR="007739FF" w:rsidRPr="007739FF" w:rsidRDefault="007739FF" w:rsidP="007739FF">
      <w:pPr>
        <w:pStyle w:val="Heading4"/>
      </w:pPr>
      <w:r>
        <w:t>Ill concede their 4</w:t>
      </w:r>
      <w:r w:rsidRPr="007739FF">
        <w:rPr>
          <w:vertAlign w:val="superscript"/>
        </w:rPr>
        <w:t>th</w:t>
      </w:r>
      <w:r>
        <w:t xml:space="preserve"> argument on the underview, that establishes paradigm issues </w:t>
      </w:r>
    </w:p>
    <w:p w14:paraId="32A90656" w14:textId="77777777" w:rsidR="007E08F4" w:rsidRPr="007E08F4" w:rsidRDefault="007E08F4" w:rsidP="007E08F4"/>
    <w:p w14:paraId="250261EA" w14:textId="77777777" w:rsidR="007E08F4" w:rsidRPr="007E08F4" w:rsidRDefault="007E08F4" w:rsidP="007E08F4"/>
    <w:p w14:paraId="3F24986E" w14:textId="44035331" w:rsidR="007E08F4" w:rsidRDefault="007E08F4" w:rsidP="007E08F4">
      <w:pPr>
        <w:pStyle w:val="Heading3"/>
      </w:pPr>
      <w:r>
        <w:t>2</w:t>
      </w:r>
    </w:p>
    <w:p w14:paraId="7929A72E" w14:textId="77777777" w:rsidR="006B000A" w:rsidRPr="000E6163" w:rsidRDefault="006B000A" w:rsidP="006B000A">
      <w:pPr>
        <w:pStyle w:val="Heading4"/>
      </w:pPr>
      <w:r w:rsidRPr="000E6163">
        <w:t xml:space="preserve">Interpretation: </w:t>
      </w:r>
      <w:r>
        <w:t>A</w:t>
      </w:r>
      <w:r w:rsidRPr="000E6163">
        <w:t>ll arguments concerning fairness or education that the negative could violate</w:t>
      </w:r>
      <w:r>
        <w:t xml:space="preserve"> </w:t>
      </w:r>
      <w:r w:rsidRPr="000E6163">
        <w:t xml:space="preserve">must be read first in the AC. </w:t>
      </w:r>
    </w:p>
    <w:p w14:paraId="4DFF87D2" w14:textId="77777777" w:rsidR="006B000A" w:rsidRPr="000E6163" w:rsidRDefault="006B000A" w:rsidP="006B000A">
      <w:pPr>
        <w:pStyle w:val="Heading4"/>
      </w:pPr>
      <w:r w:rsidRPr="000E6163">
        <w:t>Violation</w:t>
      </w:r>
      <w:r>
        <w:t>:</w:t>
      </w:r>
    </w:p>
    <w:p w14:paraId="5F0A63B8" w14:textId="77777777" w:rsidR="006B000A" w:rsidRPr="000E6163" w:rsidRDefault="006B000A" w:rsidP="006B000A">
      <w:pPr>
        <w:pStyle w:val="Heading4"/>
      </w:pPr>
      <w:r>
        <w:t>Prefer-</w:t>
      </w:r>
    </w:p>
    <w:p w14:paraId="2CA08148" w14:textId="77777777" w:rsidR="006B000A" w:rsidRPr="000E6163" w:rsidRDefault="006B000A" w:rsidP="006B000A">
      <w:pPr>
        <w:pStyle w:val="Heading4"/>
      </w:pPr>
      <w:r w:rsidRPr="000E6163">
        <w:t>1</w:t>
      </w:r>
      <w:r>
        <w:t>] Strat Skew</w:t>
      </w:r>
      <w:r w:rsidRPr="000E6163">
        <w:t xml:space="preserve"> –</w:t>
      </w:r>
      <w:r>
        <w:t xml:space="preserve"> Their </w:t>
      </w:r>
      <w:proofErr w:type="spellStart"/>
      <w:r>
        <w:t>interp</w:t>
      </w:r>
      <w:proofErr w:type="spellEnd"/>
      <w:r>
        <w:t xml:space="preserve"> means</w:t>
      </w:r>
      <w:r w:rsidRPr="000E6163">
        <w:t xml:space="preserve"> time spent developing a substantive strategy</w:t>
      </w:r>
      <w:r>
        <w:t xml:space="preserve"> </w:t>
      </w:r>
      <w:r w:rsidRPr="000E6163">
        <w:t xml:space="preserve">becomes </w:t>
      </w:r>
      <w:r>
        <w:t xml:space="preserve">completely </w:t>
      </w:r>
      <w:r w:rsidRPr="000E6163">
        <w:t xml:space="preserve">nullified </w:t>
      </w:r>
      <w:r>
        <w:t>because they’re read after substance</w:t>
      </w:r>
      <w:r w:rsidRPr="000E6163">
        <w:t>. The neg should have to know what</w:t>
      </w:r>
      <w:r>
        <w:t xml:space="preserve"> </w:t>
      </w:r>
      <w:r w:rsidRPr="000E6163">
        <w:t>they have to meet before planning a strategy.</w:t>
      </w:r>
      <w:r>
        <w:t xml:space="preserve"> That outweighs since it questions if we can access other standards.</w:t>
      </w:r>
    </w:p>
    <w:p w14:paraId="248C6F2A" w14:textId="77777777" w:rsidR="006B000A" w:rsidRPr="000E6163" w:rsidRDefault="006B000A" w:rsidP="006B000A">
      <w:pPr>
        <w:pStyle w:val="Heading4"/>
      </w:pPr>
      <w:r w:rsidRPr="000E6163">
        <w:t>2</w:t>
      </w:r>
      <w:r>
        <w:t>]</w:t>
      </w:r>
      <w:r w:rsidRPr="000E6163">
        <w:t xml:space="preserve"> </w:t>
      </w:r>
      <w:r>
        <w:t>Topic education</w:t>
      </w:r>
      <w:r w:rsidRPr="000E6163">
        <w:t xml:space="preserve"> –</w:t>
      </w:r>
      <w:r>
        <w:t xml:space="preserve"> Negatives are</w:t>
      </w:r>
      <w:r w:rsidRPr="000E6163">
        <w:t xml:space="preserve"> able to</w:t>
      </w:r>
      <w:r>
        <w:t xml:space="preserve"> </w:t>
      </w:r>
      <w:r w:rsidRPr="000E6163">
        <w:t>plan a strategy that meets your spikes so debaters can have a clean substance</w:t>
      </w:r>
      <w:r>
        <w:t xml:space="preserve"> debate which outweighs on time frame since there’s only 2 months to debate the topic</w:t>
      </w:r>
      <w:r w:rsidRPr="000E6163">
        <w:t xml:space="preserve"> </w:t>
      </w:r>
    </w:p>
    <w:p w14:paraId="4E9B4D53" w14:textId="77777777" w:rsidR="006B000A" w:rsidRPr="006B000A" w:rsidRDefault="006B000A" w:rsidP="006B000A"/>
    <w:p w14:paraId="3A034448" w14:textId="7DABC718" w:rsidR="00A95652" w:rsidRDefault="007E08F4" w:rsidP="007E08F4">
      <w:pPr>
        <w:pStyle w:val="Heading3"/>
      </w:pPr>
      <w:r>
        <w:t>3</w:t>
      </w:r>
    </w:p>
    <w:p w14:paraId="72CB4F80" w14:textId="1949299F" w:rsidR="007E08F4" w:rsidRDefault="007E08F4" w:rsidP="007E08F4">
      <w:pPr>
        <w:pStyle w:val="Heading4"/>
      </w:pPr>
      <w:r>
        <w:t xml:space="preserve">The World Trade Organization ought to increase intellectual property protections for </w:t>
      </w:r>
      <w:r>
        <w:t>medicines</w:t>
      </w:r>
      <w:r>
        <w:t xml:space="preserve">. The United States ought to designate intellectual property protections on </w:t>
      </w:r>
      <w:r>
        <w:t>medicines</w:t>
      </w:r>
      <w:r>
        <w:t xml:space="preserve"> as adversely affecting the international transfer of technology.</w:t>
      </w:r>
    </w:p>
    <w:p w14:paraId="7CB5E49F" w14:textId="77777777" w:rsidR="007E08F4" w:rsidRDefault="007E08F4" w:rsidP="007E08F4"/>
    <w:p w14:paraId="6910A32B" w14:textId="77777777" w:rsidR="007E08F4" w:rsidRDefault="007E08F4" w:rsidP="007E08F4">
      <w:pPr>
        <w:pStyle w:val="Heading4"/>
      </w:pPr>
      <w:r>
        <w:t xml:space="preserve">Member states can </w:t>
      </w:r>
      <w:r>
        <w:rPr>
          <w:u w:val="single"/>
        </w:rPr>
        <w:t>waive</w:t>
      </w:r>
      <w:r>
        <w:t xml:space="preserve"> IP rights if they hamper the </w:t>
      </w:r>
      <w:r>
        <w:rPr>
          <w:u w:val="single"/>
        </w:rPr>
        <w:t>international</w:t>
      </w:r>
      <w:r>
        <w:t xml:space="preserve"> flow of </w:t>
      </w:r>
      <w:r>
        <w:rPr>
          <w:u w:val="single"/>
        </w:rPr>
        <w:t>medical</w:t>
      </w:r>
      <w:r>
        <w:t xml:space="preserve"> technology.</w:t>
      </w:r>
    </w:p>
    <w:p w14:paraId="3E5088C1" w14:textId="77777777" w:rsidR="007E08F4" w:rsidRPr="003928D9" w:rsidRDefault="007E08F4" w:rsidP="007E08F4">
      <w:pPr>
        <w:rPr>
          <w:sz w:val="16"/>
        </w:rPr>
      </w:pPr>
      <w:r>
        <w:rPr>
          <w:rStyle w:val="Style13ptBold"/>
        </w:rPr>
        <w:t>WTO ’21</w:t>
      </w:r>
      <w:r>
        <w:rPr>
          <w:rStyle w:val="Style13ptBold"/>
          <w:b w:val="0"/>
          <w:bCs w:val="0"/>
        </w:rPr>
        <w:t xml:space="preserve"> </w:t>
      </w:r>
      <w:r w:rsidRPr="003928D9">
        <w:rPr>
          <w:sz w:val="16"/>
        </w:rPr>
        <w:t>(World Trade Organization; 2021; “Obligations and exceptions”; World Trade Organization; Accessed: 8-30-2021; exact date not provided, but copyright was updated in 2021)</w:t>
      </w:r>
    </w:p>
    <w:p w14:paraId="329B2FAD" w14:textId="77777777" w:rsidR="007E08F4" w:rsidRPr="003928D9" w:rsidRDefault="007E08F4" w:rsidP="007E08F4">
      <w:pPr>
        <w:rPr>
          <w:sz w:val="16"/>
        </w:rPr>
      </w:pPr>
      <w:r w:rsidRPr="003928D9">
        <w:rPr>
          <w:sz w:val="16"/>
        </w:rPr>
        <w:t xml:space="preserve">Article 8 Principles […] 2. </w:t>
      </w:r>
      <w:r w:rsidRPr="003928D9">
        <w:rPr>
          <w:highlight w:val="cyan"/>
          <w:u w:val="single"/>
        </w:rPr>
        <w:t>Appropriate measures</w:t>
      </w:r>
      <w:r w:rsidRPr="003928D9">
        <w:rPr>
          <w:sz w:val="16"/>
        </w:rPr>
        <w:t xml:space="preserve">, provided that they are consistent with the provisions of this Agreement, </w:t>
      </w:r>
      <w:r w:rsidRPr="003928D9">
        <w:rPr>
          <w:b/>
          <w:bCs/>
          <w:highlight w:val="cyan"/>
          <w:u w:val="single"/>
        </w:rPr>
        <w:t>may be needed</w:t>
      </w:r>
      <w:r w:rsidRPr="003928D9">
        <w:rPr>
          <w:highlight w:val="cyan"/>
          <w:u w:val="single"/>
        </w:rPr>
        <w:t xml:space="preserve"> to prevent</w:t>
      </w:r>
      <w:r w:rsidRPr="003928D9">
        <w:rPr>
          <w:u w:val="single"/>
        </w:rPr>
        <w:t xml:space="preserve"> the abuse of </w:t>
      </w:r>
      <w:r w:rsidRPr="003928D9">
        <w:rPr>
          <w:highlight w:val="cyan"/>
          <w:u w:val="single"/>
        </w:rPr>
        <w:t>intellectual property</w:t>
      </w:r>
      <w:r w:rsidRPr="003928D9">
        <w:rPr>
          <w:u w:val="single"/>
        </w:rPr>
        <w:t xml:space="preserve"> rights</w:t>
      </w:r>
      <w:r w:rsidRPr="003928D9">
        <w:rPr>
          <w:sz w:val="16"/>
        </w:rPr>
        <w:t xml:space="preserve"> </w:t>
      </w:r>
      <w:r w:rsidRPr="003928D9">
        <w:rPr>
          <w:u w:val="single"/>
        </w:rPr>
        <w:t>by right holders</w:t>
      </w:r>
      <w:r w:rsidRPr="003928D9">
        <w:rPr>
          <w:sz w:val="16"/>
        </w:rPr>
        <w:t xml:space="preserve"> </w:t>
      </w:r>
      <w:r w:rsidRPr="003928D9">
        <w:rPr>
          <w:u w:val="single"/>
        </w:rPr>
        <w:t xml:space="preserve">or the resort to </w:t>
      </w:r>
      <w:r w:rsidRPr="003928D9">
        <w:rPr>
          <w:highlight w:val="cyan"/>
          <w:u w:val="single"/>
        </w:rPr>
        <w:t>practices</w:t>
      </w:r>
      <w:r w:rsidRPr="003928D9">
        <w:rPr>
          <w:u w:val="single"/>
        </w:rPr>
        <w:t xml:space="preserve"> </w:t>
      </w:r>
      <w:r w:rsidRPr="003928D9">
        <w:rPr>
          <w:highlight w:val="cyan"/>
          <w:u w:val="single"/>
        </w:rPr>
        <w:t>which</w:t>
      </w:r>
      <w:r w:rsidRPr="003928D9">
        <w:rPr>
          <w:u w:val="single"/>
        </w:rPr>
        <w:t xml:space="preserve"> unreasonably </w:t>
      </w:r>
      <w:r w:rsidRPr="003928D9">
        <w:rPr>
          <w:highlight w:val="cyan"/>
          <w:u w:val="single"/>
        </w:rPr>
        <w:t>restrain</w:t>
      </w:r>
      <w:r w:rsidRPr="003928D9">
        <w:rPr>
          <w:u w:val="single"/>
        </w:rPr>
        <w:t xml:space="preserve"> trade </w:t>
      </w:r>
      <w:r w:rsidRPr="003928D9">
        <w:rPr>
          <w:highlight w:val="cyan"/>
          <w:u w:val="single"/>
        </w:rPr>
        <w:t xml:space="preserve">or </w:t>
      </w:r>
      <w:r w:rsidRPr="003928D9">
        <w:rPr>
          <w:b/>
          <w:bCs/>
          <w:highlight w:val="cyan"/>
          <w:u w:val="single"/>
        </w:rPr>
        <w:t>adversely affect</w:t>
      </w:r>
      <w:r w:rsidRPr="003928D9">
        <w:rPr>
          <w:u w:val="single"/>
        </w:rPr>
        <w:t xml:space="preserve"> the </w:t>
      </w:r>
      <w:r w:rsidRPr="003928D9">
        <w:rPr>
          <w:b/>
          <w:bCs/>
          <w:highlight w:val="cyan"/>
          <w:u w:val="single"/>
        </w:rPr>
        <w:t>international transfer of tech</w:t>
      </w:r>
      <w:r w:rsidRPr="003928D9">
        <w:rPr>
          <w:b/>
          <w:bCs/>
          <w:u w:val="single"/>
        </w:rPr>
        <w:t>nology</w:t>
      </w:r>
      <w:r w:rsidRPr="003928D9">
        <w:rPr>
          <w:sz w:val="16"/>
        </w:rPr>
        <w:t xml:space="preserve">. SECTION 8: </w:t>
      </w:r>
      <w:r w:rsidRPr="003928D9">
        <w:rPr>
          <w:u w:val="single"/>
        </w:rPr>
        <w:t>CONTROL OF ANTI-COMPETITIVE PRACTICES IN CONTRACTUAL LICENCES</w:t>
      </w:r>
      <w:r w:rsidRPr="003928D9">
        <w:rPr>
          <w:sz w:val="16"/>
        </w:rPr>
        <w:t xml:space="preserve"> Article 40 1. </w:t>
      </w:r>
      <w:r w:rsidRPr="003928D9">
        <w:rPr>
          <w:highlight w:val="cyan"/>
          <w:u w:val="single"/>
        </w:rPr>
        <w:t>Members agree</w:t>
      </w:r>
      <w:r w:rsidRPr="003928D9">
        <w:rPr>
          <w:u w:val="single"/>
        </w:rPr>
        <w:t xml:space="preserve"> that </w:t>
      </w:r>
      <w:r w:rsidRPr="003928D9">
        <w:rPr>
          <w:highlight w:val="cyan"/>
          <w:u w:val="single"/>
        </w:rPr>
        <w:t>some licensing practices</w:t>
      </w:r>
      <w:r w:rsidRPr="003928D9">
        <w:rPr>
          <w:u w:val="single"/>
        </w:rPr>
        <w:t xml:space="preserve"> or conditions pertaining to intellectual property rights which restrain competition</w:t>
      </w:r>
      <w:r w:rsidRPr="003928D9">
        <w:rPr>
          <w:sz w:val="16"/>
        </w:rPr>
        <w:t xml:space="preserve"> </w:t>
      </w:r>
      <w:r w:rsidRPr="003928D9">
        <w:rPr>
          <w:u w:val="single"/>
        </w:rPr>
        <w:t xml:space="preserve">may have </w:t>
      </w:r>
      <w:r w:rsidRPr="003928D9">
        <w:rPr>
          <w:b/>
          <w:bCs/>
          <w:u w:val="single"/>
        </w:rPr>
        <w:t>adverse effects on trade</w:t>
      </w:r>
      <w:r w:rsidRPr="003928D9">
        <w:rPr>
          <w:u w:val="single"/>
        </w:rPr>
        <w:t xml:space="preserve"> and </w:t>
      </w:r>
      <w:r w:rsidRPr="003928D9">
        <w:rPr>
          <w:b/>
          <w:bCs/>
          <w:highlight w:val="cyan"/>
          <w:u w:val="single"/>
        </w:rPr>
        <w:t>may impede</w:t>
      </w:r>
      <w:r w:rsidRPr="003928D9">
        <w:rPr>
          <w:u w:val="single"/>
        </w:rPr>
        <w:t xml:space="preserve"> the </w:t>
      </w:r>
      <w:r w:rsidRPr="003928D9">
        <w:rPr>
          <w:b/>
          <w:bCs/>
          <w:u w:val="single"/>
        </w:rPr>
        <w:t xml:space="preserve">transfer and </w:t>
      </w:r>
      <w:r w:rsidRPr="003928D9">
        <w:rPr>
          <w:b/>
          <w:bCs/>
          <w:highlight w:val="cyan"/>
          <w:u w:val="single"/>
        </w:rPr>
        <w:t>dissemination</w:t>
      </w:r>
      <w:r w:rsidRPr="003928D9">
        <w:rPr>
          <w:highlight w:val="cyan"/>
          <w:u w:val="single"/>
        </w:rPr>
        <w:t xml:space="preserve"> of technology</w:t>
      </w:r>
      <w:r w:rsidRPr="003928D9">
        <w:rPr>
          <w:sz w:val="16"/>
        </w:rPr>
        <w:t xml:space="preserve">. 2. </w:t>
      </w:r>
      <w:r w:rsidRPr="003928D9">
        <w:rPr>
          <w:highlight w:val="cyan"/>
          <w:u w:val="single"/>
        </w:rPr>
        <w:t xml:space="preserve">Nothing in this Agreement </w:t>
      </w:r>
      <w:r w:rsidRPr="003928D9">
        <w:rPr>
          <w:b/>
          <w:bCs/>
          <w:highlight w:val="cyan"/>
          <w:u w:val="single"/>
        </w:rPr>
        <w:t>shall prevent</w:t>
      </w:r>
      <w:r w:rsidRPr="003928D9">
        <w:rPr>
          <w:highlight w:val="cyan"/>
          <w:u w:val="single"/>
        </w:rPr>
        <w:t xml:space="preserve"> Members from specifying</w:t>
      </w:r>
      <w:r w:rsidRPr="003928D9">
        <w:rPr>
          <w:u w:val="single"/>
        </w:rPr>
        <w:t xml:space="preserve"> in their legislation licensing </w:t>
      </w:r>
      <w:r w:rsidRPr="003928D9">
        <w:rPr>
          <w:highlight w:val="cyan"/>
          <w:u w:val="single"/>
        </w:rPr>
        <w:t>practices</w:t>
      </w:r>
      <w:r w:rsidRPr="003928D9">
        <w:rPr>
          <w:u w:val="single"/>
        </w:rPr>
        <w:t xml:space="preserve"> or conditions that may in particular cases constitute an abuse of intellectual property rights having an adverse effect on competition</w:t>
      </w:r>
      <w:r w:rsidRPr="003928D9">
        <w:rPr>
          <w:sz w:val="16"/>
        </w:rPr>
        <w:t xml:space="preserve"> in the relevant market. As provided above, </w:t>
      </w:r>
      <w:r w:rsidRPr="003928D9">
        <w:rPr>
          <w:highlight w:val="cyan"/>
          <w:u w:val="single"/>
        </w:rPr>
        <w:t xml:space="preserve">a </w:t>
      </w:r>
      <w:proofErr w:type="gramStart"/>
      <w:r w:rsidRPr="003928D9">
        <w:rPr>
          <w:highlight w:val="cyan"/>
          <w:u w:val="single"/>
        </w:rPr>
        <w:t>Member</w:t>
      </w:r>
      <w:proofErr w:type="gramEnd"/>
      <w:r w:rsidRPr="003928D9">
        <w:rPr>
          <w:highlight w:val="cyan"/>
          <w:u w:val="single"/>
        </w:rPr>
        <w:t xml:space="preserve"> </w:t>
      </w:r>
      <w:r w:rsidRPr="003928D9">
        <w:rPr>
          <w:b/>
          <w:bCs/>
          <w:highlight w:val="cyan"/>
          <w:u w:val="single"/>
        </w:rPr>
        <w:t>may adopt</w:t>
      </w:r>
      <w:r w:rsidRPr="003928D9">
        <w:rPr>
          <w:u w:val="single"/>
        </w:rPr>
        <w:t xml:space="preserve">, consistently with the other provisions of this Agreement, </w:t>
      </w:r>
      <w:r w:rsidRPr="003928D9">
        <w:rPr>
          <w:b/>
          <w:bCs/>
          <w:highlight w:val="cyan"/>
          <w:u w:val="single"/>
        </w:rPr>
        <w:t>appropriate measures</w:t>
      </w:r>
      <w:r w:rsidRPr="003928D9">
        <w:rPr>
          <w:highlight w:val="cyan"/>
          <w:u w:val="single"/>
        </w:rPr>
        <w:t xml:space="preserve"> to </w:t>
      </w:r>
      <w:r w:rsidRPr="003928D9">
        <w:rPr>
          <w:b/>
          <w:bCs/>
          <w:highlight w:val="cyan"/>
          <w:u w:val="single"/>
        </w:rPr>
        <w:t>prevent or control</w:t>
      </w:r>
      <w:r w:rsidRPr="003928D9">
        <w:rPr>
          <w:highlight w:val="cyan"/>
          <w:u w:val="single"/>
        </w:rPr>
        <w:t xml:space="preserve"> such practices</w:t>
      </w:r>
      <w:r w:rsidRPr="003928D9">
        <w:rPr>
          <w:sz w:val="16"/>
        </w:rPr>
        <w:t xml:space="preserve">, </w:t>
      </w:r>
      <w:r w:rsidRPr="003928D9">
        <w:rPr>
          <w:highlight w:val="cyan"/>
          <w:u w:val="single"/>
        </w:rPr>
        <w:t>which may include</w:t>
      </w:r>
      <w:r w:rsidRPr="003928D9">
        <w:rPr>
          <w:u w:val="single"/>
        </w:rPr>
        <w:t xml:space="preserve"> for example </w:t>
      </w:r>
      <w:r w:rsidRPr="003928D9">
        <w:rPr>
          <w:highlight w:val="cyan"/>
          <w:u w:val="single"/>
        </w:rPr>
        <w:t xml:space="preserve">exclusive </w:t>
      </w:r>
      <w:proofErr w:type="spellStart"/>
      <w:r w:rsidRPr="003928D9">
        <w:rPr>
          <w:highlight w:val="cyan"/>
          <w:u w:val="single"/>
        </w:rPr>
        <w:t>grantback</w:t>
      </w:r>
      <w:proofErr w:type="spellEnd"/>
      <w:r w:rsidRPr="003928D9">
        <w:rPr>
          <w:highlight w:val="cyan"/>
          <w:u w:val="single"/>
        </w:rPr>
        <w:t xml:space="preserve"> conditions</w:t>
      </w:r>
      <w:r w:rsidRPr="003928D9">
        <w:rPr>
          <w:u w:val="single"/>
        </w:rPr>
        <w:t>, conditions preventing challenges to validity and coercive package licensing, in the light of the relevant laws and regulations of that Member</w:t>
      </w:r>
      <w:r w:rsidRPr="003928D9">
        <w:rPr>
          <w:sz w:val="16"/>
        </w:rPr>
        <w:t>. […]</w:t>
      </w:r>
    </w:p>
    <w:p w14:paraId="0680D858" w14:textId="77777777" w:rsidR="007E08F4" w:rsidRPr="009F0B05" w:rsidRDefault="007E08F4" w:rsidP="007E08F4">
      <w:pPr>
        <w:pStyle w:val="Heading4"/>
      </w:pPr>
      <w:r>
        <w:t xml:space="preserve">Designating IP protections as </w:t>
      </w:r>
      <w:r>
        <w:rPr>
          <w:u w:val="single"/>
        </w:rPr>
        <w:t>antithetical</w:t>
      </w:r>
      <w:r>
        <w:t xml:space="preserve"> to the global health system </w:t>
      </w:r>
      <w:r>
        <w:rPr>
          <w:u w:val="single"/>
        </w:rPr>
        <w:t>revitalizes</w:t>
      </w:r>
      <w:r>
        <w:t xml:space="preserve"> info-sharing.</w:t>
      </w:r>
    </w:p>
    <w:p w14:paraId="17F848F1" w14:textId="77777777" w:rsidR="007E08F4" w:rsidRPr="007A33C7" w:rsidRDefault="007E08F4" w:rsidP="007E08F4">
      <w:pPr>
        <w:rPr>
          <w:rStyle w:val="Style13ptBold"/>
          <w:b w:val="0"/>
          <w:bCs w:val="0"/>
          <w:sz w:val="16"/>
        </w:rPr>
      </w:pPr>
      <w:proofErr w:type="spellStart"/>
      <w:r>
        <w:rPr>
          <w:rStyle w:val="Style13ptBold"/>
        </w:rPr>
        <w:t>Youde</w:t>
      </w:r>
      <w:proofErr w:type="spellEnd"/>
      <w:r>
        <w:rPr>
          <w:rStyle w:val="Style13ptBold"/>
        </w:rPr>
        <w:t xml:space="preserve"> ’16</w:t>
      </w:r>
      <w:r w:rsidRPr="007A33C7">
        <w:rPr>
          <w:rStyle w:val="Style13ptBold"/>
          <w:b w:val="0"/>
          <w:bCs w:val="0"/>
          <w:sz w:val="16"/>
        </w:rPr>
        <w:t xml:space="preserve"> </w:t>
      </w:r>
      <w:r w:rsidRPr="007A33C7">
        <w:rPr>
          <w:sz w:val="16"/>
        </w:rPr>
        <w:t>(Jeremy; writer for World Politics Review; 4-29-2016; “</w:t>
      </w:r>
      <w:r w:rsidRPr="007A33C7">
        <w:rPr>
          <w:highlight w:val="cyan"/>
          <w:u w:val="single"/>
        </w:rPr>
        <w:t xml:space="preserve">Technology </w:t>
      </w:r>
      <w:r w:rsidRPr="007A33C7">
        <w:rPr>
          <w:b/>
          <w:bCs/>
          <w:highlight w:val="cyan"/>
          <w:u w:val="single"/>
        </w:rPr>
        <w:t>Transfer</w:t>
      </w:r>
      <w:r w:rsidRPr="003928D9">
        <w:rPr>
          <w:u w:val="single"/>
        </w:rPr>
        <w:t xml:space="preserve"> </w:t>
      </w:r>
      <w:r w:rsidRPr="007A33C7">
        <w:rPr>
          <w:highlight w:val="cyan"/>
          <w:u w:val="single"/>
        </w:rPr>
        <w:t>Is</w:t>
      </w:r>
      <w:r w:rsidRPr="003928D9">
        <w:rPr>
          <w:u w:val="single"/>
        </w:rPr>
        <w:t xml:space="preserve"> a </w:t>
      </w:r>
      <w:r w:rsidRPr="007A33C7">
        <w:rPr>
          <w:b/>
          <w:bCs/>
          <w:highlight w:val="cyan"/>
          <w:u w:val="single"/>
        </w:rPr>
        <w:t>Weak Link</w:t>
      </w:r>
      <w:r w:rsidRPr="007A33C7">
        <w:rPr>
          <w:highlight w:val="cyan"/>
          <w:u w:val="single"/>
        </w:rPr>
        <w:t xml:space="preserve"> in</w:t>
      </w:r>
      <w:r w:rsidRPr="003928D9">
        <w:rPr>
          <w:u w:val="single"/>
        </w:rPr>
        <w:t xml:space="preserve"> the </w:t>
      </w:r>
      <w:r w:rsidRPr="007A33C7">
        <w:rPr>
          <w:highlight w:val="cyan"/>
          <w:u w:val="single"/>
        </w:rPr>
        <w:t>Global Health System</w:t>
      </w:r>
      <w:r w:rsidRPr="007A33C7">
        <w:rPr>
          <w:sz w:val="16"/>
        </w:rPr>
        <w:t xml:space="preserve">”; World Politics Review; </w:t>
      </w:r>
      <w:hyperlink r:id="rId7" w:history="1">
        <w:r w:rsidRPr="007A33C7">
          <w:rPr>
            <w:rStyle w:val="Hyperlink"/>
            <w:sz w:val="16"/>
          </w:rPr>
          <w:t>https://www.worldpoliticsreview.com/articles/18639/technology-transfer-is-a-weak-link-in-the-global-health-system</w:t>
        </w:r>
      </w:hyperlink>
      <w:r w:rsidRPr="007A33C7">
        <w:rPr>
          <w:sz w:val="16"/>
        </w:rPr>
        <w:t>; Accessed: 8-30-2021)</w:t>
      </w:r>
    </w:p>
    <w:p w14:paraId="2B12F608" w14:textId="77777777" w:rsidR="007E08F4" w:rsidRPr="007A33C7" w:rsidRDefault="007E08F4" w:rsidP="007E08F4">
      <w:pPr>
        <w:rPr>
          <w:sz w:val="16"/>
        </w:rPr>
      </w:pPr>
      <w:r w:rsidRPr="006B6DC3">
        <w:rPr>
          <w:u w:val="single"/>
        </w:rPr>
        <w:t>In mid-April</w:t>
      </w:r>
      <w:r w:rsidRPr="007A33C7">
        <w:rPr>
          <w:sz w:val="16"/>
        </w:rPr>
        <w:t xml:space="preserve">, a </w:t>
      </w:r>
      <w:r w:rsidRPr="006B6DC3">
        <w:rPr>
          <w:u w:val="single"/>
        </w:rPr>
        <w:t>spokesperson for</w:t>
      </w:r>
      <w:r w:rsidRPr="007A33C7">
        <w:rPr>
          <w:sz w:val="16"/>
        </w:rPr>
        <w:t xml:space="preserve"> the </w:t>
      </w:r>
      <w:r w:rsidRPr="006B6DC3">
        <w:rPr>
          <w:u w:val="single"/>
        </w:rPr>
        <w:t>Ugandan government admitted</w:t>
      </w:r>
      <w:r w:rsidRPr="007A33C7">
        <w:rPr>
          <w:sz w:val="16"/>
        </w:rPr>
        <w:t xml:space="preserve"> that the </w:t>
      </w:r>
      <w:r w:rsidRPr="006B6DC3">
        <w:rPr>
          <w:u w:val="single"/>
        </w:rPr>
        <w:t>country’s only functioning cancer treatment machine had broken</w:t>
      </w:r>
      <w:r w:rsidRPr="007A33C7">
        <w:rPr>
          <w:sz w:val="16"/>
        </w:rPr>
        <w:t xml:space="preserve"> earlier that month. </w:t>
      </w:r>
      <w:r w:rsidRPr="006B6DC3">
        <w:rPr>
          <w:u w:val="single"/>
        </w:rPr>
        <w:t>The radiotherapy machine, donated by China</w:t>
      </w:r>
      <w:r w:rsidRPr="007A33C7">
        <w:rPr>
          <w:sz w:val="16"/>
        </w:rPr>
        <w:t xml:space="preserve"> to Uganda in 1995 and housed at Mulago Hospital in Kampala, </w:t>
      </w:r>
      <w:r w:rsidRPr="006B6DC3">
        <w:rPr>
          <w:u w:val="single"/>
        </w:rPr>
        <w:t>is now considered beyond repair</w:t>
      </w:r>
      <w:r w:rsidRPr="007A33C7">
        <w:rPr>
          <w:sz w:val="16"/>
        </w:rPr>
        <w:t xml:space="preserve">. While the government did acquire a second radiotherapy machine in 2013, it has not been operational because of delays in allocating 30 billion shillings—just shy of $9 million—to construct a new building to house it. The funding delay has lifted, but the machine won’t be up and running for at least six months. The government has announced plans to airlift some cancer patients to Nairobi for treatment, but that plan will only accommodate 400 of the estimated 17,000 to 33,000 cancer patients who need treatment annually in Uganda. </w:t>
      </w:r>
      <w:r w:rsidRPr="006B6DC3">
        <w:rPr>
          <w:u w:val="single"/>
        </w:rPr>
        <w:t>This breakdown of technology is a human tragedy for the cancer patients from Uganda as well as elsewhere in East Africa</w:t>
      </w:r>
      <w:r w:rsidRPr="007A33C7">
        <w:rPr>
          <w:sz w:val="16"/>
        </w:rPr>
        <w:t xml:space="preserve"> that the radiotherapy machine helped treat. Beyond the personal level, though, </w:t>
      </w:r>
      <w:r w:rsidRPr="006B6DC3">
        <w:rPr>
          <w:u w:val="single"/>
        </w:rPr>
        <w:t>the episode illustrates a larger shortcoming in global health</w:t>
      </w:r>
      <w:r w:rsidRPr="007A33C7">
        <w:rPr>
          <w:sz w:val="16"/>
        </w:rPr>
        <w:t xml:space="preserve">. </w:t>
      </w:r>
      <w:r w:rsidRPr="006B6DC3">
        <w:rPr>
          <w:u w:val="single"/>
        </w:rPr>
        <w:t>Total annual development assistance for health is</w:t>
      </w:r>
      <w:r w:rsidRPr="007A33C7">
        <w:rPr>
          <w:sz w:val="16"/>
        </w:rPr>
        <w:t xml:space="preserve"> approximately </w:t>
      </w:r>
      <w:r w:rsidRPr="006B6DC3">
        <w:rPr>
          <w:u w:val="single"/>
        </w:rPr>
        <w:t>$36 billion,</w:t>
      </w:r>
      <w:r w:rsidRPr="007A33C7">
        <w:rPr>
          <w:sz w:val="16"/>
        </w:rPr>
        <w:t xml:space="preserve"> </w:t>
      </w:r>
      <w:r w:rsidRPr="006B6DC3">
        <w:rPr>
          <w:u w:val="single"/>
        </w:rPr>
        <w:t>but</w:t>
      </w:r>
      <w:r w:rsidRPr="007A33C7">
        <w:rPr>
          <w:sz w:val="16"/>
        </w:rPr>
        <w:t xml:space="preserve"> that </w:t>
      </w:r>
      <w:r w:rsidRPr="006B6DC3">
        <w:rPr>
          <w:u w:val="single"/>
        </w:rPr>
        <w:t>funding is overwhelmingly concentrated on specific infectious diseases.</w:t>
      </w:r>
      <w:r w:rsidRPr="007A33C7">
        <w:rPr>
          <w:sz w:val="16"/>
        </w:rPr>
        <w:t xml:space="preserve"> </w:t>
      </w:r>
      <w:r w:rsidRPr="006B6DC3">
        <w:rPr>
          <w:u w:val="single"/>
        </w:rPr>
        <w:t>Noncommunicable diseases like cancer receive relatively little international funding</w:t>
      </w:r>
      <w:r w:rsidRPr="007A33C7">
        <w:rPr>
          <w:sz w:val="16"/>
        </w:rPr>
        <w:t xml:space="preserve">—only 1.3 percent in 2015, </w:t>
      </w:r>
      <w:r w:rsidRPr="006B6DC3">
        <w:rPr>
          <w:u w:val="single"/>
        </w:rPr>
        <w:t>and the dollar amount has declined</w:t>
      </w:r>
      <w:r w:rsidRPr="007A33C7">
        <w:rPr>
          <w:sz w:val="16"/>
        </w:rPr>
        <w:t xml:space="preserve"> since 2013. </w:t>
      </w:r>
      <w:r w:rsidRPr="006B6DC3">
        <w:rPr>
          <w:u w:val="single"/>
        </w:rPr>
        <w:t>Funds to strengthen health systems, geared toward building and supporting a resilient health care system, are similarly low</w:t>
      </w:r>
      <w:r w:rsidRPr="007A33C7">
        <w:rPr>
          <w:sz w:val="16"/>
        </w:rPr>
        <w:t xml:space="preserve">, making up only 7.3 percent of development assistance in 2015. Noncommunicable diseases kill more people every year than infectious diseases and accidents do, but this balance is not reflected in global health spending. ... </w:t>
      </w:r>
      <w:r w:rsidRPr="006B6DC3">
        <w:rPr>
          <w:u w:val="single"/>
        </w:rPr>
        <w:t xml:space="preserve">These </w:t>
      </w:r>
      <w:r w:rsidRPr="007A33C7">
        <w:rPr>
          <w:highlight w:val="cyan"/>
          <w:u w:val="single"/>
        </w:rPr>
        <w:t>shortcomings</w:t>
      </w:r>
      <w:r w:rsidRPr="006B6DC3">
        <w:rPr>
          <w:u w:val="single"/>
        </w:rPr>
        <w:t xml:space="preserve"> also </w:t>
      </w:r>
      <w:r w:rsidRPr="007A33C7">
        <w:rPr>
          <w:highlight w:val="cyan"/>
          <w:u w:val="single"/>
        </w:rPr>
        <w:t>speak</w:t>
      </w:r>
      <w:r w:rsidRPr="006B6DC3">
        <w:rPr>
          <w:u w:val="single"/>
        </w:rPr>
        <w:t xml:space="preserve"> </w:t>
      </w:r>
      <w:r w:rsidRPr="007A33C7">
        <w:rPr>
          <w:highlight w:val="cyan"/>
          <w:u w:val="single"/>
        </w:rPr>
        <w:t>to</w:t>
      </w:r>
      <w:r w:rsidRPr="006B6DC3">
        <w:rPr>
          <w:u w:val="single"/>
        </w:rPr>
        <w:t xml:space="preserve"> larger </w:t>
      </w:r>
      <w:r w:rsidRPr="007A33C7">
        <w:rPr>
          <w:highlight w:val="cyan"/>
          <w:u w:val="single"/>
        </w:rPr>
        <w:t xml:space="preserve">problems in global health around issues of </w:t>
      </w:r>
      <w:r w:rsidRPr="007A33C7">
        <w:rPr>
          <w:b/>
          <w:bCs/>
          <w:highlight w:val="cyan"/>
          <w:u w:val="single"/>
        </w:rPr>
        <w:t>technology transfers</w:t>
      </w:r>
      <w:r w:rsidRPr="007A33C7">
        <w:rPr>
          <w:sz w:val="16"/>
          <w:highlight w:val="cyan"/>
        </w:rPr>
        <w:t xml:space="preserve"> </w:t>
      </w:r>
      <w:r w:rsidRPr="007A33C7">
        <w:rPr>
          <w:highlight w:val="cyan"/>
          <w:u w:val="single"/>
        </w:rPr>
        <w:t xml:space="preserve">and long-term </w:t>
      </w:r>
      <w:r w:rsidRPr="007A33C7">
        <w:rPr>
          <w:b/>
          <w:bCs/>
          <w:highlight w:val="cyan"/>
          <w:u w:val="single"/>
        </w:rPr>
        <w:t>commitments</w:t>
      </w:r>
      <w:r w:rsidRPr="006B6DC3">
        <w:rPr>
          <w:u w:val="single"/>
        </w:rPr>
        <w:t xml:space="preserve"> to keep that technology working</w:t>
      </w:r>
      <w:r w:rsidRPr="007A33C7">
        <w:rPr>
          <w:sz w:val="16"/>
        </w:rPr>
        <w:t xml:space="preserve">. </w:t>
      </w:r>
      <w:r w:rsidRPr="006B6DC3">
        <w:rPr>
          <w:u w:val="single"/>
        </w:rPr>
        <w:t>It’s one thing to provide necessary medical technologies in the first place; it’s another to ensure that those technologies are accessible and operational</w:t>
      </w:r>
      <w:r w:rsidRPr="007A33C7">
        <w:rPr>
          <w:sz w:val="16"/>
        </w:rPr>
        <w:t xml:space="preserve"> going forward. </w:t>
      </w:r>
      <w:r w:rsidRPr="007A33C7">
        <w:rPr>
          <w:highlight w:val="cyan"/>
          <w:u w:val="single"/>
        </w:rPr>
        <w:t>Despite</w:t>
      </w:r>
      <w:r w:rsidRPr="006B6DC3">
        <w:rPr>
          <w:u w:val="single"/>
        </w:rPr>
        <w:t xml:space="preserve"> the </w:t>
      </w:r>
      <w:r w:rsidRPr="007A33C7">
        <w:rPr>
          <w:b/>
          <w:bCs/>
          <w:highlight w:val="cyan"/>
          <w:u w:val="single"/>
        </w:rPr>
        <w:t>importance</w:t>
      </w:r>
      <w:r w:rsidRPr="007A33C7">
        <w:rPr>
          <w:highlight w:val="cyan"/>
          <w:u w:val="single"/>
        </w:rPr>
        <w:t xml:space="preserve"> of tech</w:t>
      </w:r>
      <w:r w:rsidRPr="007A33C7">
        <w:rPr>
          <w:u w:val="single"/>
        </w:rPr>
        <w:t xml:space="preserve">nology transfers, </w:t>
      </w:r>
      <w:r w:rsidRPr="007A33C7">
        <w:rPr>
          <w:highlight w:val="cyan"/>
          <w:u w:val="single"/>
        </w:rPr>
        <w:t xml:space="preserve">questions of </w:t>
      </w:r>
      <w:r w:rsidRPr="007A33C7">
        <w:rPr>
          <w:b/>
          <w:bCs/>
          <w:highlight w:val="cyan"/>
          <w:u w:val="single"/>
        </w:rPr>
        <w:t>long-term support</w:t>
      </w:r>
      <w:r w:rsidRPr="007A33C7">
        <w:rPr>
          <w:u w:val="single"/>
        </w:rPr>
        <w:t xml:space="preserve"> for them have </w:t>
      </w:r>
      <w:r w:rsidRPr="007A33C7">
        <w:rPr>
          <w:highlight w:val="cyan"/>
          <w:u w:val="single"/>
        </w:rPr>
        <w:t xml:space="preserve">received </w:t>
      </w:r>
      <w:r w:rsidRPr="007A33C7">
        <w:rPr>
          <w:u w:val="single"/>
        </w:rPr>
        <w:t xml:space="preserve">relatively </w:t>
      </w:r>
      <w:r w:rsidRPr="007A33C7">
        <w:rPr>
          <w:highlight w:val="cyan"/>
          <w:u w:val="single"/>
        </w:rPr>
        <w:t>little attention</w:t>
      </w:r>
      <w:r w:rsidRPr="007A33C7">
        <w:rPr>
          <w:sz w:val="16"/>
        </w:rPr>
        <w:t xml:space="preserve"> from the global health regime. As noncommunicable diseases like cancer cause an even-higher proportion of deaths each year</w:t>
      </w:r>
      <w:r w:rsidRPr="007A33C7">
        <w:rPr>
          <w:sz w:val="16"/>
          <w:highlight w:val="cyan"/>
        </w:rPr>
        <w:t xml:space="preserve">, </w:t>
      </w:r>
      <w:r w:rsidRPr="007A33C7">
        <w:rPr>
          <w:highlight w:val="cyan"/>
          <w:u w:val="single"/>
        </w:rPr>
        <w:t xml:space="preserve">it will become </w:t>
      </w:r>
      <w:r w:rsidRPr="007A33C7">
        <w:rPr>
          <w:u w:val="single"/>
        </w:rPr>
        <w:t>all</w:t>
      </w:r>
      <w:r w:rsidRPr="006B6DC3">
        <w:rPr>
          <w:u w:val="single"/>
        </w:rPr>
        <w:t xml:space="preserve"> the more </w:t>
      </w:r>
      <w:r w:rsidRPr="007A33C7">
        <w:rPr>
          <w:b/>
          <w:bCs/>
          <w:highlight w:val="cyan"/>
          <w:u w:val="single"/>
        </w:rPr>
        <w:t>imperative</w:t>
      </w:r>
      <w:r w:rsidRPr="007A33C7">
        <w:rPr>
          <w:highlight w:val="cyan"/>
          <w:u w:val="single"/>
        </w:rPr>
        <w:t xml:space="preserve"> that</w:t>
      </w:r>
      <w:r w:rsidRPr="006B6DC3">
        <w:rPr>
          <w:u w:val="single"/>
        </w:rPr>
        <w:t xml:space="preserve"> the </w:t>
      </w:r>
      <w:r w:rsidRPr="007A33C7">
        <w:rPr>
          <w:highlight w:val="cyan"/>
          <w:u w:val="single"/>
        </w:rPr>
        <w:t>international community</w:t>
      </w:r>
      <w:r w:rsidRPr="006B6DC3">
        <w:rPr>
          <w:u w:val="single"/>
        </w:rPr>
        <w:t xml:space="preserve"> </w:t>
      </w:r>
      <w:r w:rsidRPr="007A33C7">
        <w:rPr>
          <w:highlight w:val="cyan"/>
          <w:u w:val="single"/>
        </w:rPr>
        <w:t xml:space="preserve">address this gap in </w:t>
      </w:r>
      <w:r w:rsidRPr="007A33C7">
        <w:rPr>
          <w:b/>
          <w:bCs/>
          <w:highlight w:val="cyan"/>
          <w:u w:val="single"/>
        </w:rPr>
        <w:t>sharing</w:t>
      </w:r>
      <w:r w:rsidRPr="006B6DC3">
        <w:rPr>
          <w:u w:val="single"/>
        </w:rPr>
        <w:t xml:space="preserve"> and funding </w:t>
      </w:r>
      <w:r w:rsidRPr="007A33C7">
        <w:rPr>
          <w:b/>
          <w:bCs/>
          <w:highlight w:val="cyan"/>
          <w:u w:val="single"/>
        </w:rPr>
        <w:t>crucial health care</w:t>
      </w:r>
      <w:r w:rsidRPr="007A33C7">
        <w:rPr>
          <w:highlight w:val="cyan"/>
          <w:u w:val="single"/>
        </w:rPr>
        <w:t xml:space="preserve"> tech</w:t>
      </w:r>
      <w:r w:rsidRPr="007A33C7">
        <w:rPr>
          <w:u w:val="single"/>
        </w:rPr>
        <w:t>nology</w:t>
      </w:r>
      <w:r w:rsidRPr="007A33C7">
        <w:rPr>
          <w:sz w:val="16"/>
        </w:rPr>
        <w:t xml:space="preserve">. This does not mean that there are no efforts to facilitate technology transfers around the world. The Fogarty International Center, a part of the U.S. National Institutes of Health, has had an </w:t>
      </w:r>
      <w:hyperlink r:id="rId8" w:tgtFrame="_blank" w:history="1">
        <w:r w:rsidRPr="007A33C7">
          <w:rPr>
            <w:rStyle w:val="Hyperlink"/>
            <w:sz w:val="16"/>
          </w:rPr>
          <w:t>Office of Technology Transfer</w:t>
        </w:r>
      </w:hyperlink>
      <w:r w:rsidRPr="007A33C7">
        <w:rPr>
          <w:sz w:val="16"/>
        </w:rPr>
        <w:t xml:space="preserve"> since 1989 to make medical innovations developed in the United States more widely available. </w:t>
      </w:r>
      <w:r w:rsidRPr="006B6DC3">
        <w:rPr>
          <w:u w:val="single"/>
        </w:rPr>
        <w:t>The World Health Organization</w:t>
      </w:r>
      <w:r w:rsidRPr="007A33C7">
        <w:rPr>
          <w:sz w:val="16"/>
        </w:rPr>
        <w:t xml:space="preserve"> (WHO</w:t>
      </w:r>
      <w:r w:rsidRPr="006B6DC3">
        <w:rPr>
          <w:u w:val="single"/>
        </w:rPr>
        <w:t xml:space="preserve">) also has a </w:t>
      </w:r>
      <w:hyperlink r:id="rId9" w:tgtFrame="_blank" w:history="1">
        <w:r w:rsidRPr="006B6DC3">
          <w:rPr>
            <w:rStyle w:val="Hyperlink"/>
            <w:u w:val="single"/>
          </w:rPr>
          <w:t>Technology Transfer Initiative</w:t>
        </w:r>
      </w:hyperlink>
      <w:r w:rsidRPr="006B6DC3">
        <w:rPr>
          <w:u w:val="single"/>
        </w:rPr>
        <w:t xml:space="preserve"> to improve access to health care technologies</w:t>
      </w:r>
      <w:r w:rsidRPr="007A33C7">
        <w:rPr>
          <w:sz w:val="16"/>
        </w:rPr>
        <w:t xml:space="preserve"> in developing countries. These efforts are laudable, but their interpretation of technology transfer is almost entirely rooted in access to pharmaceuticals and vaccines. To be sure, that is a very important issue—but it only deals with one narrow element of technology transfer. </w:t>
      </w:r>
      <w:r w:rsidRPr="006B6DC3">
        <w:rPr>
          <w:u w:val="single"/>
        </w:rPr>
        <w:t>The problems of global health technology</w:t>
      </w:r>
      <w:r w:rsidRPr="007A33C7">
        <w:rPr>
          <w:sz w:val="16"/>
        </w:rPr>
        <w:t xml:space="preserve"> transfers illustrated in Uganda </w:t>
      </w:r>
      <w:r w:rsidRPr="006B6DC3">
        <w:rPr>
          <w:u w:val="single"/>
        </w:rPr>
        <w:t>underscore a larger issue: the need for a so-called fourth industrial revolution</w:t>
      </w:r>
      <w:r w:rsidRPr="007A33C7">
        <w:rPr>
          <w:sz w:val="16"/>
        </w:rPr>
        <w:t xml:space="preserve">, what has been described as “blurring the real world with the technological world.” This idea gained prominence earlier this year when it served as the theme for the World Economic Forum in Davos. </w:t>
      </w:r>
      <w:r w:rsidRPr="006B6DC3">
        <w:rPr>
          <w:u w:val="single"/>
        </w:rPr>
        <w:t>For global health, this means embracing technology to find low-cost ways to promote health</w:t>
      </w:r>
      <w:r w:rsidRPr="007A33C7">
        <w:rPr>
          <w:sz w:val="16"/>
        </w:rPr>
        <w:t xml:space="preserve">, spread education, and reach communities whose access to the health care infrastructure is weak. It expands on the notion of telemedicine and eHealth to make it more encompassing. According to health care entrepreneur Jonathan Jackson, the fourth industrial revolution could change global health by encouraging a shift in focus “from healthcare to health promotion.” </w:t>
      </w:r>
      <w:r w:rsidRPr="007A33C7">
        <w:rPr>
          <w:u w:val="single"/>
        </w:rPr>
        <w:t>Moving from high-cost treatment to low-cost prevention</w:t>
      </w:r>
      <w:r w:rsidRPr="007A33C7">
        <w:rPr>
          <w:sz w:val="16"/>
        </w:rPr>
        <w:t xml:space="preserve">, he has argued, </w:t>
      </w:r>
      <w:r w:rsidRPr="007A33C7">
        <w:rPr>
          <w:u w:val="single"/>
        </w:rPr>
        <w:t>will have significant and far-reaching positive economic implications</w:t>
      </w:r>
      <w:r w:rsidRPr="007A33C7">
        <w:rPr>
          <w:sz w:val="16"/>
        </w:rPr>
        <w:t xml:space="preserve"> for developing countries around the world. Its inspiring sense of technological optimism notwithstanding, this sort of approach cannot be the sole focus of technology transfers in global health. Prevention is indeed important, but the fact of the matter remains that people will get sick—and those sick people will need treatment. Mobile applications and electronic access to health care providers can be useful, but they cannot replace a radiotherapy machine. Understanding the root causes of noncommunicable diseases goes far beyond individual choices and intersects with the larger political, economic and social context, so we cannot assume that cybertechnology alone can stop cancer. It is also important to remember that the results of greater technological innovation and integration won’t be free. Sub-Saharan African states, on average, spend $200 per person per year on health care. Even if technology allows costs to decline, they are still likely to be out of reach for many people in most of these countries—in the same way that the purchase and maintenance of medical technologies are prohibitively expensive in these same states today. Technology in and of itself is not useful unless it can be maintained over the long term. This, then, is a weak link in the larger global health system: How do we ensure access to life-prolonging medical technologies beyond pharmaceuticals and vaccines in a sustainable way? Consider two ideas. First, development assistance for health must orient more of its resources toward treating noncommunicable diseases and strengthening health systems. These are the areas in which these technologies are likely to be used, but are not currently supported by the international system. The changing nature of health and disease will only make them even more important in the years to come. Second, longer-term funding commitments would provide a greater opportunity to incorporate medical technologies into health care systems sustainably. Machines will break down, and technologies will fail. That is inevitable. But </w:t>
      </w:r>
      <w:r w:rsidRPr="007A33C7">
        <w:rPr>
          <w:u w:val="single"/>
        </w:rPr>
        <w:t xml:space="preserve">the </w:t>
      </w:r>
      <w:r w:rsidRPr="007A33C7">
        <w:rPr>
          <w:highlight w:val="cyan"/>
          <w:u w:val="single"/>
        </w:rPr>
        <w:t>global health regime</w:t>
      </w:r>
      <w:r w:rsidRPr="007A33C7">
        <w:rPr>
          <w:sz w:val="16"/>
          <w:highlight w:val="cyan"/>
        </w:rPr>
        <w:t xml:space="preserve">, </w:t>
      </w:r>
      <w:r w:rsidRPr="007A33C7">
        <w:rPr>
          <w:highlight w:val="cyan"/>
          <w:u w:val="single"/>
        </w:rPr>
        <w:t>from</w:t>
      </w:r>
      <w:r w:rsidRPr="007A33C7">
        <w:rPr>
          <w:u w:val="single"/>
        </w:rPr>
        <w:t xml:space="preserve"> the </w:t>
      </w:r>
      <w:r w:rsidRPr="007A33C7">
        <w:rPr>
          <w:highlight w:val="cyan"/>
          <w:u w:val="single"/>
        </w:rPr>
        <w:t>WHO</w:t>
      </w:r>
      <w:r w:rsidRPr="007A33C7">
        <w:rPr>
          <w:sz w:val="16"/>
        </w:rPr>
        <w:t xml:space="preserve"> and its regional organizations like the Regional Office for Africa </w:t>
      </w:r>
      <w:r w:rsidRPr="007A33C7">
        <w:rPr>
          <w:highlight w:val="cyan"/>
          <w:u w:val="single"/>
        </w:rPr>
        <w:t>to</w:t>
      </w:r>
      <w:r w:rsidRPr="007A33C7">
        <w:rPr>
          <w:u w:val="single"/>
        </w:rPr>
        <w:t xml:space="preserve"> major donors like the</w:t>
      </w:r>
      <w:r w:rsidRPr="007A33C7">
        <w:rPr>
          <w:sz w:val="16"/>
        </w:rPr>
        <w:t xml:space="preserve"> </w:t>
      </w:r>
      <w:r w:rsidRPr="007A33C7">
        <w:rPr>
          <w:b/>
          <w:bCs/>
          <w:highlight w:val="cyan"/>
          <w:u w:val="single"/>
        </w:rPr>
        <w:t>U</w:t>
      </w:r>
      <w:r w:rsidRPr="007A33C7">
        <w:rPr>
          <w:sz w:val="16"/>
        </w:rPr>
        <w:t xml:space="preserve">nited </w:t>
      </w:r>
      <w:r w:rsidRPr="007A33C7">
        <w:rPr>
          <w:b/>
          <w:bCs/>
          <w:highlight w:val="cyan"/>
          <w:u w:val="single"/>
        </w:rPr>
        <w:t>S</w:t>
      </w:r>
      <w:r w:rsidRPr="007A33C7">
        <w:rPr>
          <w:sz w:val="16"/>
        </w:rPr>
        <w:t xml:space="preserve">tates government and the Bill and Melinda Gates Foundation, </w:t>
      </w:r>
      <w:r w:rsidRPr="007A33C7">
        <w:rPr>
          <w:highlight w:val="cyan"/>
          <w:u w:val="single"/>
        </w:rPr>
        <w:t>needs to</w:t>
      </w:r>
      <w:r w:rsidRPr="007A33C7">
        <w:rPr>
          <w:u w:val="single"/>
        </w:rPr>
        <w:t xml:space="preserve"> figure out how to </w:t>
      </w:r>
      <w:r w:rsidRPr="007A33C7">
        <w:rPr>
          <w:highlight w:val="cyan"/>
          <w:u w:val="single"/>
        </w:rPr>
        <w:t>ensure</w:t>
      </w:r>
      <w:r w:rsidRPr="007A33C7">
        <w:rPr>
          <w:u w:val="single"/>
        </w:rPr>
        <w:t xml:space="preserve"> that </w:t>
      </w:r>
      <w:r w:rsidRPr="007A33C7">
        <w:rPr>
          <w:highlight w:val="cyan"/>
          <w:u w:val="single"/>
        </w:rPr>
        <w:t xml:space="preserve">these problems do not put </w:t>
      </w:r>
      <w:r w:rsidRPr="007A33C7">
        <w:rPr>
          <w:b/>
          <w:bCs/>
          <w:highlight w:val="cyan"/>
          <w:u w:val="single"/>
        </w:rPr>
        <w:t>lives in peril</w:t>
      </w:r>
      <w:r w:rsidRPr="007A33C7">
        <w:rPr>
          <w:sz w:val="16"/>
        </w:rPr>
        <w:t xml:space="preserve">. </w:t>
      </w:r>
      <w:r w:rsidRPr="007A33C7">
        <w:rPr>
          <w:u w:val="single"/>
        </w:rPr>
        <w:t>Technology</w:t>
      </w:r>
      <w:r w:rsidRPr="007A33C7">
        <w:rPr>
          <w:sz w:val="16"/>
        </w:rPr>
        <w:t xml:space="preserve"> alone </w:t>
      </w:r>
      <w:r w:rsidRPr="007A33C7">
        <w:rPr>
          <w:u w:val="single"/>
        </w:rPr>
        <w:t>will not improve global health unless it is properly supported</w:t>
      </w:r>
      <w:r w:rsidRPr="007A33C7">
        <w:rPr>
          <w:sz w:val="16"/>
        </w:rPr>
        <w:t xml:space="preserve"> and funded.</w:t>
      </w:r>
    </w:p>
    <w:p w14:paraId="11755864" w14:textId="77777777" w:rsidR="007E08F4" w:rsidRPr="00C01A1D" w:rsidRDefault="007E08F4" w:rsidP="007E08F4">
      <w:pPr>
        <w:pStyle w:val="Heading4"/>
      </w:pPr>
      <w:r>
        <w:t xml:space="preserve">International collaboration’s </w:t>
      </w:r>
      <w:r>
        <w:rPr>
          <w:u w:val="single"/>
        </w:rPr>
        <w:t>key</w:t>
      </w:r>
      <w:r>
        <w:t xml:space="preserve"> to check future pandemics – otherwise, </w:t>
      </w:r>
      <w:r>
        <w:rPr>
          <w:u w:val="single"/>
        </w:rPr>
        <w:t>extinction.</w:t>
      </w:r>
    </w:p>
    <w:p w14:paraId="5DCCB2BE" w14:textId="77777777" w:rsidR="007E08F4" w:rsidRPr="00C01A1D" w:rsidRDefault="007E08F4" w:rsidP="007E08F4">
      <w:pPr>
        <w:rPr>
          <w:sz w:val="16"/>
        </w:rPr>
      </w:pPr>
      <w:r w:rsidRPr="002A4456">
        <w:rPr>
          <w:rStyle w:val="Style13ptBold"/>
        </w:rPr>
        <w:t>Dulaney ’20</w:t>
      </w:r>
      <w:r>
        <w:t xml:space="preserve"> </w:t>
      </w:r>
      <w:r w:rsidRPr="00C01A1D">
        <w:rPr>
          <w:sz w:val="16"/>
        </w:rPr>
        <w:t>[Michael; digital journalist with the ABC June 2020; "'A question of when, not if': Another pandemic is coming – and sooner than we think", No Publication; https://www.abc.net.au/news/science/2020-06-07/a-matter-of-when-not-if-the-next-pandemic-is-around-the-corner/12313372, accessed 4-12-2021]</w:t>
      </w:r>
    </w:p>
    <w:p w14:paraId="10F208A1" w14:textId="75A4AEA1" w:rsidR="007E08F4" w:rsidRDefault="007E08F4" w:rsidP="007E08F4">
      <w:pPr>
        <w:rPr>
          <w:sz w:val="16"/>
        </w:rPr>
      </w:pPr>
      <w:r w:rsidRPr="00C01A1D">
        <w:rPr>
          <w:sz w:val="16"/>
        </w:rPr>
        <w:t xml:space="preserve">And as recently as September last year — just a few months before COVID-19 was detected in China — </w:t>
      </w:r>
      <w:r w:rsidRPr="002A4456">
        <w:rPr>
          <w:u w:val="single"/>
        </w:rPr>
        <w:t xml:space="preserve">an independent watchdog set up by </w:t>
      </w:r>
      <w:r w:rsidRPr="00515E0E">
        <w:rPr>
          <w:highlight w:val="cyan"/>
          <w:u w:val="single"/>
        </w:rPr>
        <w:t xml:space="preserve">the WHO warned </w:t>
      </w:r>
      <w:r w:rsidRPr="00515E0E">
        <w:rPr>
          <w:u w:val="single"/>
        </w:rPr>
        <w:t xml:space="preserve">the </w:t>
      </w:r>
      <w:r w:rsidRPr="00515E0E">
        <w:rPr>
          <w:highlight w:val="cyan"/>
          <w:u w:val="single"/>
        </w:rPr>
        <w:t xml:space="preserve">world </w:t>
      </w:r>
      <w:r w:rsidRPr="001D2E4D">
        <w:rPr>
          <w:highlight w:val="cyan"/>
          <w:u w:val="single"/>
        </w:rPr>
        <w:t>was "</w:t>
      </w:r>
      <w:r w:rsidRPr="001D2E4D">
        <w:rPr>
          <w:rStyle w:val="Emphasis"/>
          <w:highlight w:val="cyan"/>
        </w:rPr>
        <w:t>grossly" unprepared</w:t>
      </w:r>
      <w:r w:rsidRPr="001D2E4D">
        <w:rPr>
          <w:highlight w:val="cyan"/>
          <w:u w:val="single"/>
        </w:rPr>
        <w:t xml:space="preserve"> for the</w:t>
      </w:r>
      <w:r w:rsidRPr="002A4456">
        <w:rPr>
          <w:u w:val="single"/>
        </w:rPr>
        <w:t xml:space="preserve"> "very real threat" of </w:t>
      </w:r>
      <w:r w:rsidRPr="007406A6">
        <w:rPr>
          <w:u w:val="single"/>
        </w:rPr>
        <w:t>a</w:t>
      </w:r>
      <w:r w:rsidRPr="002A4456">
        <w:rPr>
          <w:u w:val="single"/>
        </w:rPr>
        <w:t xml:space="preserve"> </w:t>
      </w:r>
      <w:r w:rsidRPr="007406A6">
        <w:rPr>
          <w:highlight w:val="cyan"/>
          <w:u w:val="single"/>
        </w:rPr>
        <w:t>pandemic</w:t>
      </w:r>
      <w:r w:rsidRPr="002A4456">
        <w:rPr>
          <w:u w:val="single"/>
        </w:rPr>
        <w:t>.</w:t>
      </w:r>
      <w:r>
        <w:rPr>
          <w:u w:val="single"/>
        </w:rPr>
        <w:t xml:space="preserve"> </w:t>
      </w:r>
      <w:r w:rsidRPr="00E34673">
        <w:rPr>
          <w:sz w:val="16"/>
          <w:szCs w:val="18"/>
        </w:rPr>
        <w:t>But even more alarming is what the new coronavirus indicates about the future.</w:t>
      </w:r>
      <w:r>
        <w:rPr>
          <w:sz w:val="16"/>
          <w:szCs w:val="18"/>
        </w:rPr>
        <w:t xml:space="preserve"> </w:t>
      </w:r>
      <w:r w:rsidRPr="00E34673">
        <w:rPr>
          <w:sz w:val="16"/>
        </w:rPr>
        <w:t xml:space="preserve">Researchers say </w:t>
      </w:r>
      <w:r w:rsidRPr="001D2E4D">
        <w:rPr>
          <w:highlight w:val="cyan"/>
          <w:u w:val="single"/>
        </w:rPr>
        <w:t xml:space="preserve">human </w:t>
      </w:r>
      <w:r w:rsidRPr="001D2E4D">
        <w:rPr>
          <w:rStyle w:val="Emphasis"/>
          <w:highlight w:val="cyan"/>
        </w:rPr>
        <w:t>impacts on the natural world</w:t>
      </w:r>
      <w:r w:rsidRPr="001D2E4D">
        <w:rPr>
          <w:highlight w:val="cyan"/>
          <w:u w:val="single"/>
        </w:rPr>
        <w:t xml:space="preserve"> are causing new infectious</w:t>
      </w:r>
      <w:r w:rsidRPr="002A4456">
        <w:rPr>
          <w:u w:val="single"/>
        </w:rPr>
        <w:t xml:space="preserve"> </w:t>
      </w:r>
      <w:r w:rsidRPr="001D2E4D">
        <w:rPr>
          <w:highlight w:val="cyan"/>
          <w:u w:val="single"/>
        </w:rPr>
        <w:t xml:space="preserve">diseases to </w:t>
      </w:r>
      <w:r w:rsidRPr="001D2E4D">
        <w:rPr>
          <w:rStyle w:val="Emphasis"/>
          <w:highlight w:val="cyan"/>
        </w:rPr>
        <w:t>emerge more frequently</w:t>
      </w:r>
      <w:r w:rsidRPr="00E34673">
        <w:rPr>
          <w:sz w:val="16"/>
        </w:rPr>
        <w:t xml:space="preserve"> than ever before, </w:t>
      </w:r>
      <w:r w:rsidRPr="002A4456">
        <w:rPr>
          <w:u w:val="single"/>
        </w:rPr>
        <w:t xml:space="preserve">meaning </w:t>
      </w:r>
      <w:r w:rsidRPr="001D2E4D">
        <w:rPr>
          <w:highlight w:val="cyan"/>
          <w:u w:val="single"/>
        </w:rPr>
        <w:t>the next pandemic</w:t>
      </w:r>
      <w:r w:rsidRPr="00E34673">
        <w:rPr>
          <w:sz w:val="16"/>
        </w:rPr>
        <w:t xml:space="preserve"> — one perhaps even </w:t>
      </w:r>
      <w:r w:rsidRPr="001D2E4D">
        <w:rPr>
          <w:rStyle w:val="Emphasis"/>
          <w:highlight w:val="cyan"/>
        </w:rPr>
        <w:t>worse than COVID</w:t>
      </w:r>
      <w:r w:rsidRPr="002A4456">
        <w:rPr>
          <w:rStyle w:val="Emphasis"/>
        </w:rPr>
        <w:t>-19</w:t>
      </w:r>
      <w:r w:rsidRPr="00E34673">
        <w:rPr>
          <w:sz w:val="16"/>
        </w:rPr>
        <w:t xml:space="preserve"> — </w:t>
      </w:r>
      <w:r w:rsidRPr="001D2E4D">
        <w:rPr>
          <w:highlight w:val="cyan"/>
          <w:u w:val="single"/>
        </w:rPr>
        <w:t xml:space="preserve">is </w:t>
      </w:r>
      <w:r w:rsidRPr="001D2E4D">
        <w:rPr>
          <w:rStyle w:val="Emphasis"/>
          <w:highlight w:val="cyan"/>
        </w:rPr>
        <w:t>only a matter of time</w:t>
      </w:r>
      <w:r w:rsidRPr="00E34673">
        <w:rPr>
          <w:sz w:val="16"/>
        </w:rPr>
        <w:t>.</w:t>
      </w:r>
      <w:r>
        <w:rPr>
          <w:sz w:val="16"/>
        </w:rPr>
        <w:t xml:space="preserve"> </w:t>
      </w:r>
      <w:r w:rsidRPr="002A4456">
        <w:rPr>
          <w:u w:val="single"/>
        </w:rPr>
        <w:t xml:space="preserve">"We know that </w:t>
      </w:r>
      <w:r w:rsidRPr="001D2E4D">
        <w:rPr>
          <w:highlight w:val="cyan"/>
          <w:u w:val="single"/>
        </w:rPr>
        <w:t xml:space="preserve">it's a </w:t>
      </w:r>
      <w:r w:rsidRPr="001D2E4D">
        <w:rPr>
          <w:rStyle w:val="Emphasis"/>
          <w:highlight w:val="cyan"/>
        </w:rPr>
        <w:t>probability, not a possibility</w:t>
      </w:r>
      <w:r w:rsidRPr="00E34673">
        <w:rPr>
          <w:sz w:val="16"/>
        </w:rPr>
        <w:t>," Dr Reid says.</w:t>
      </w:r>
      <w:r>
        <w:rPr>
          <w:sz w:val="16"/>
        </w:rPr>
        <w:t xml:space="preserve"> </w:t>
      </w:r>
      <w:r w:rsidRPr="00E34673">
        <w:rPr>
          <w:sz w:val="16"/>
        </w:rPr>
        <w:t>"</w:t>
      </w:r>
      <w:r w:rsidRPr="001D2E4D">
        <w:rPr>
          <w:highlight w:val="cyan"/>
          <w:u w:val="single"/>
        </w:rPr>
        <w:t>The roulette wheel will</w:t>
      </w:r>
      <w:r w:rsidRPr="002A4456">
        <w:rPr>
          <w:u w:val="single"/>
        </w:rPr>
        <w:t xml:space="preserve"> start to </w:t>
      </w:r>
      <w:r w:rsidRPr="001D2E4D">
        <w:rPr>
          <w:highlight w:val="cyan"/>
          <w:u w:val="single"/>
        </w:rPr>
        <w:t>spin</w:t>
      </w:r>
      <w:r w:rsidRPr="002A4456">
        <w:rPr>
          <w:u w:val="single"/>
        </w:rPr>
        <w:t xml:space="preserve"> again</w:t>
      </w:r>
      <w:r w:rsidRPr="00E34673">
        <w:rPr>
          <w:sz w:val="16"/>
        </w:rPr>
        <w:t>.</w:t>
      </w:r>
      <w:r>
        <w:rPr>
          <w:sz w:val="16"/>
        </w:rPr>
        <w:t xml:space="preserve"> </w:t>
      </w:r>
      <w:r w:rsidRPr="00E34673">
        <w:rPr>
          <w:sz w:val="16"/>
        </w:rPr>
        <w:t>"</w:t>
      </w:r>
      <w:r w:rsidRPr="002A4456">
        <w:rPr>
          <w:u w:val="single"/>
        </w:rPr>
        <w:t>If you don't resolve the conditions that generated the problem</w:t>
      </w:r>
      <w:r w:rsidRPr="00E34673">
        <w:rPr>
          <w:sz w:val="16"/>
        </w:rPr>
        <w:t xml:space="preserve">, then </w:t>
      </w:r>
      <w:r w:rsidRPr="001D2E4D">
        <w:rPr>
          <w:highlight w:val="cyan"/>
          <w:u w:val="single"/>
        </w:rPr>
        <w:t>we sit waiting for the next probability</w:t>
      </w:r>
      <w:r w:rsidRPr="002A4456">
        <w:rPr>
          <w:u w:val="single"/>
        </w:rPr>
        <w:t xml:space="preserve"> equation</w:t>
      </w:r>
      <w:r w:rsidRPr="00E34673">
        <w:rPr>
          <w:sz w:val="16"/>
        </w:rPr>
        <w:t xml:space="preserve"> to come through.</w:t>
      </w:r>
      <w:r>
        <w:rPr>
          <w:sz w:val="16"/>
        </w:rPr>
        <w:t xml:space="preserve"> </w:t>
      </w:r>
      <w:r w:rsidRPr="00E34673">
        <w:rPr>
          <w:sz w:val="16"/>
          <w:szCs w:val="18"/>
        </w:rPr>
        <w:t>"And it will, and sadly it's possible that it's in our lifetime."</w:t>
      </w:r>
      <w:r>
        <w:rPr>
          <w:sz w:val="16"/>
          <w:szCs w:val="18"/>
        </w:rPr>
        <w:t xml:space="preserve"> </w:t>
      </w:r>
      <w:r w:rsidRPr="002A4456">
        <w:rPr>
          <w:u w:val="single"/>
        </w:rPr>
        <w:t xml:space="preserve">The </w:t>
      </w:r>
      <w:r w:rsidRPr="00255696">
        <w:rPr>
          <w:rStyle w:val="Emphasis"/>
          <w:highlight w:val="cyan"/>
        </w:rPr>
        <w:t>growing threat</w:t>
      </w:r>
      <w:r w:rsidRPr="00255696">
        <w:rPr>
          <w:highlight w:val="cyan"/>
          <w:u w:val="single"/>
        </w:rPr>
        <w:t xml:space="preserve"> to human health</w:t>
      </w:r>
      <w:r>
        <w:rPr>
          <w:u w:val="single"/>
        </w:rPr>
        <w:t xml:space="preserve"> </w:t>
      </w:r>
      <w:r w:rsidRPr="00E34673">
        <w:rPr>
          <w:sz w:val="16"/>
          <w:szCs w:val="18"/>
        </w:rPr>
        <w:t>Nearly all emerging pathogens like COVID-19 come from "zoonotic transfer" — essentially, when a virus present in animals jumps to infect humans.</w:t>
      </w:r>
      <w:r>
        <w:rPr>
          <w:sz w:val="16"/>
          <w:szCs w:val="18"/>
        </w:rPr>
        <w:t xml:space="preserve"> </w:t>
      </w:r>
      <w:r w:rsidRPr="00E34673">
        <w:rPr>
          <w:sz w:val="16"/>
          <w:szCs w:val="18"/>
        </w:rPr>
        <w:t>The US Centers for Disease Control and Prevention estimates three out of every four new infectious diseases, and nearly all pandemics, emerge this way.</w:t>
      </w:r>
      <w:r>
        <w:rPr>
          <w:sz w:val="16"/>
          <w:szCs w:val="18"/>
        </w:rPr>
        <w:t xml:space="preserve"> </w:t>
      </w:r>
      <w:r w:rsidRPr="00E34673">
        <w:rPr>
          <w:sz w:val="16"/>
        </w:rPr>
        <w:t xml:space="preserve">Researchers have counted around 200 infectious </w:t>
      </w:r>
      <w:r w:rsidRPr="001D2E4D">
        <w:rPr>
          <w:highlight w:val="cyan"/>
          <w:u w:val="single"/>
        </w:rPr>
        <w:t>diseases</w:t>
      </w:r>
      <w:r w:rsidRPr="002A4456">
        <w:rPr>
          <w:u w:val="single"/>
        </w:rPr>
        <w:t xml:space="preserve"> that have </w:t>
      </w:r>
      <w:r w:rsidRPr="001D2E4D">
        <w:rPr>
          <w:highlight w:val="cyan"/>
          <w:u w:val="single"/>
        </w:rPr>
        <w:t>broken out</w:t>
      </w:r>
      <w:r w:rsidRPr="002A4456">
        <w:rPr>
          <w:u w:val="single"/>
        </w:rPr>
        <w:t xml:space="preserve"> more than </w:t>
      </w:r>
      <w:r w:rsidRPr="001D2E4D">
        <w:rPr>
          <w:rStyle w:val="Emphasis"/>
          <w:highlight w:val="cyan"/>
        </w:rPr>
        <w:t>12,000 times</w:t>
      </w:r>
      <w:r w:rsidRPr="002A4456">
        <w:rPr>
          <w:u w:val="single"/>
        </w:rPr>
        <w:t xml:space="preserve"> over the past three decades</w:t>
      </w:r>
      <w:r w:rsidRPr="00E34673">
        <w:rPr>
          <w:sz w:val="16"/>
        </w:rPr>
        <w:t xml:space="preserve">. On average, </w:t>
      </w:r>
      <w:r w:rsidRPr="002A4456">
        <w:rPr>
          <w:u w:val="single"/>
        </w:rPr>
        <w:t xml:space="preserve">one </w:t>
      </w:r>
      <w:r w:rsidRPr="001D2E4D">
        <w:rPr>
          <w:highlight w:val="cyan"/>
          <w:u w:val="single"/>
        </w:rPr>
        <w:t>new</w:t>
      </w:r>
      <w:r w:rsidRPr="002A4456">
        <w:rPr>
          <w:u w:val="single"/>
        </w:rPr>
        <w:t xml:space="preserve"> infectious </w:t>
      </w:r>
      <w:r w:rsidRPr="001D2E4D">
        <w:rPr>
          <w:highlight w:val="cyan"/>
          <w:u w:val="single"/>
        </w:rPr>
        <w:t>disease</w:t>
      </w:r>
      <w:r w:rsidRPr="002A4456">
        <w:rPr>
          <w:u w:val="single"/>
        </w:rPr>
        <w:t xml:space="preserve"> jumps to humans </w:t>
      </w:r>
      <w:r w:rsidRPr="001D2E4D">
        <w:rPr>
          <w:rStyle w:val="Emphasis"/>
          <w:highlight w:val="cyan"/>
        </w:rPr>
        <w:t>every four months</w:t>
      </w:r>
      <w:r w:rsidRPr="00255696">
        <w:rPr>
          <w:u w:val="single"/>
        </w:rPr>
        <w:t>. Animal species like civet cats (SARS), camels (MERS), horses (Hendra), pigs (</w:t>
      </w:r>
      <w:proofErr w:type="spellStart"/>
      <w:r w:rsidRPr="00255696">
        <w:rPr>
          <w:u w:val="single"/>
        </w:rPr>
        <w:t>Nipah</w:t>
      </w:r>
      <w:proofErr w:type="spellEnd"/>
      <w:r w:rsidRPr="00255696">
        <w:rPr>
          <w:u w:val="single"/>
        </w:rPr>
        <w:t xml:space="preserve">) and chimpanzees (HIV) have all been implicated in the </w:t>
      </w:r>
      <w:r w:rsidRPr="00255696">
        <w:rPr>
          <w:rStyle w:val="Emphasis"/>
        </w:rPr>
        <w:t>spread of new viruses</w:t>
      </w:r>
      <w:r w:rsidRPr="00255696">
        <w:rPr>
          <w:sz w:val="16"/>
        </w:rPr>
        <w:t xml:space="preserve"> at different times.</w:t>
      </w:r>
    </w:p>
    <w:p w14:paraId="49CC563E" w14:textId="5B49C131" w:rsidR="007E08F4" w:rsidRDefault="007E08F4" w:rsidP="007E08F4">
      <w:pPr>
        <w:pStyle w:val="Heading3"/>
      </w:pPr>
      <w:r>
        <w:t>4</w:t>
      </w:r>
    </w:p>
    <w:p w14:paraId="0544BDBC" w14:textId="3F5C7B01" w:rsidR="007E08F4" w:rsidRDefault="007E08F4" w:rsidP="007E08F4">
      <w:pPr>
        <w:pStyle w:val="Heading4"/>
      </w:pPr>
      <w:r>
        <w:t>Concede Truth Testing</w:t>
      </w:r>
    </w:p>
    <w:p w14:paraId="59E7B4BF" w14:textId="0FB91C82" w:rsidR="007E08F4" w:rsidRDefault="007E08F4" w:rsidP="007E08F4"/>
    <w:p w14:paraId="2475A8A2" w14:textId="77777777" w:rsidR="007E08F4" w:rsidRPr="00AD4714" w:rsidRDefault="007E08F4" w:rsidP="007E08F4">
      <w:pPr>
        <w:pStyle w:val="Heading4"/>
        <w:tabs>
          <w:tab w:val="left" w:pos="7172"/>
        </w:tabs>
        <w:rPr>
          <w:rStyle w:val="Style13ptBold"/>
          <w:b/>
          <w:bCs w:val="0"/>
        </w:rPr>
      </w:pPr>
      <w:r>
        <w:rPr>
          <w:rStyle w:val="Style13ptBold"/>
          <w:b/>
          <w:bCs w:val="0"/>
        </w:rPr>
        <w:t xml:space="preserve">1] </w:t>
      </w:r>
      <w:r w:rsidRPr="00740C90">
        <w:rPr>
          <w:rStyle w:val="Style13ptBold"/>
          <w:b/>
          <w:bCs w:val="0"/>
          <w:u w:val="single"/>
        </w:rPr>
        <w:t>We’re in a hologram</w:t>
      </w:r>
      <w:r>
        <w:rPr>
          <w:rStyle w:val="Style13ptBold"/>
          <w:b/>
          <w:bCs w:val="0"/>
        </w:rPr>
        <w:t xml:space="preserve"> </w:t>
      </w:r>
    </w:p>
    <w:p w14:paraId="50D302ED" w14:textId="77777777" w:rsidR="007E08F4" w:rsidRDefault="007E08F4" w:rsidP="007E08F4">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10" w:history="1">
        <w:r w:rsidRPr="00B00A09">
          <w:rPr>
            <w:rStyle w:val="Hyperlink"/>
          </w:rPr>
          <w:t>https://www.vox.com/2015/6/29/8847863/holographic-principle-universe-theory-physics</w:t>
        </w:r>
      </w:hyperlink>
      <w:r>
        <w:t xml:space="preserve"> Vox. June 29</w:t>
      </w:r>
      <w:r w:rsidRPr="00AD4714">
        <w:rPr>
          <w:vertAlign w:val="superscript"/>
        </w:rPr>
        <w:t>th</w:t>
      </w:r>
      <w:r>
        <w:t xml:space="preserve"> 2015] War Room Debate AI</w:t>
      </w:r>
    </w:p>
    <w:p w14:paraId="4A242127" w14:textId="77777777" w:rsidR="007E08F4" w:rsidRDefault="007E08F4" w:rsidP="007E08F4">
      <w:pPr>
        <w:rPr>
          <w:sz w:val="10"/>
        </w:rPr>
      </w:pPr>
      <w:r w:rsidRPr="00AD4714">
        <w:rPr>
          <w:sz w:val="10"/>
        </w:rPr>
        <w:t xml:space="preserve">Some physicists actually believe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740C90">
        <w:rPr>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740C90">
        <w:rPr>
          <w:u w:val="single"/>
        </w:rPr>
        <w:t xml:space="preserve">nature of </w:t>
      </w:r>
      <w:r w:rsidRPr="00AD4714">
        <w:rPr>
          <w:highlight w:val="green"/>
          <w:u w:val="single"/>
        </w:rPr>
        <w:t>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6718B3F3" w14:textId="77777777" w:rsidR="007E08F4" w:rsidRDefault="007E08F4" w:rsidP="007E08F4">
      <w:pPr>
        <w:pStyle w:val="Heading4"/>
      </w:pPr>
      <w:r>
        <w:t xml:space="preserve">2] </w:t>
      </w:r>
      <w:r w:rsidRPr="00AD4714">
        <w:rPr>
          <w:u w:val="single"/>
        </w:rPr>
        <w:t>Paradox of tolerance</w:t>
      </w:r>
      <w:r>
        <w:t xml:space="preserve">- to be completely open to the </w:t>
      </w:r>
      <w:proofErr w:type="spellStart"/>
      <w:r>
        <w:t>aff</w:t>
      </w:r>
      <w:proofErr w:type="spellEnd"/>
      <w:r>
        <w:t xml:space="preserve"> we must exclude perspectives that wouldn’t be open to it which makes complete tolerance impossible.</w:t>
      </w:r>
    </w:p>
    <w:p w14:paraId="39BC68DD" w14:textId="77777777" w:rsidR="007E08F4" w:rsidRDefault="007E08F4" w:rsidP="007E08F4">
      <w:pPr>
        <w:pStyle w:val="Heading4"/>
      </w:pPr>
      <w:r>
        <w:t xml:space="preserve">3] </w:t>
      </w:r>
      <w:r w:rsidRPr="001B30FD">
        <w:rPr>
          <w:u w:val="single"/>
        </w:rPr>
        <w:t>Decision Making Paradox</w:t>
      </w:r>
      <w:r>
        <w:t xml:space="preserve">- We need a decision-making procedure to enact the </w:t>
      </w:r>
      <w:proofErr w:type="spellStart"/>
      <w:r>
        <w:t>aff</w:t>
      </w:r>
      <w:proofErr w:type="spellEnd"/>
      <w:r>
        <w:t>, but to choose a procedure requires another meta level decision-making procedure and so forth leading to infinite regress.</w:t>
      </w:r>
    </w:p>
    <w:p w14:paraId="0C0FBC3B" w14:textId="77777777" w:rsidR="007E08F4" w:rsidRDefault="007E08F4" w:rsidP="007E08F4">
      <w:pPr>
        <w:pStyle w:val="Heading4"/>
      </w:pPr>
      <w:r>
        <w:t xml:space="preserve">4]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52B4E405" w14:textId="77777777" w:rsidR="007E08F4" w:rsidRPr="001B30FD" w:rsidRDefault="007E08F4" w:rsidP="007E08F4">
      <w:pPr>
        <w:pStyle w:val="Heading4"/>
      </w:pPr>
      <w:r>
        <w:t>5]</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009C83B0" w14:textId="77777777" w:rsidR="007E08F4" w:rsidRDefault="007E08F4" w:rsidP="007E08F4">
      <w:pPr>
        <w:pStyle w:val="Heading4"/>
        <w:rPr>
          <w:shd w:val="clear" w:color="auto" w:fill="FFFFFF"/>
        </w:rPr>
      </w:pPr>
      <w:r>
        <w:t xml:space="preserve">6] </w:t>
      </w:r>
      <w:r w:rsidRPr="00CE15A4">
        <w:rPr>
          <w:u w:val="single"/>
        </w:rPr>
        <w:t>Arrows Paradox</w:t>
      </w:r>
      <w:r>
        <w:t xml:space="preserve">- </w:t>
      </w:r>
      <w:r>
        <w:rPr>
          <w:shd w:val="clear" w:color="auto" w:fill="FFFFFF"/>
        </w:rPr>
        <w:t>If time is divided into 0-duration slices, no motion is happening in each of them, so taking them all as a whole, motion is impossible.</w:t>
      </w:r>
    </w:p>
    <w:p w14:paraId="0F74B1AF" w14:textId="77777777" w:rsidR="007E08F4" w:rsidRDefault="007E08F4" w:rsidP="007E08F4">
      <w:pPr>
        <w:pStyle w:val="Heading4"/>
      </w:pPr>
      <w:r>
        <w:t xml:space="preserve">7] </w:t>
      </w:r>
      <w:proofErr w:type="spellStart"/>
      <w:r w:rsidRPr="00CE15A4">
        <w:rPr>
          <w:u w:val="single"/>
        </w:rPr>
        <w:t>Bonini’s</w:t>
      </w:r>
      <w:proofErr w:type="spellEnd"/>
      <w:r w:rsidRPr="00CE15A4">
        <w:rPr>
          <w:u w:val="single"/>
        </w:rPr>
        <w:t xml:space="preserve"> Paradox</w:t>
      </w:r>
      <w:r>
        <w:t xml:space="preserve">- </w:t>
      </w:r>
      <w:r w:rsidRPr="00CE15A4">
        <w:t>As a model of a complex system becomes more complete, it becomes less understandable</w:t>
      </w:r>
      <w:r>
        <w:t xml:space="preserve"> and vice versa</w:t>
      </w:r>
      <w:r w:rsidRPr="00CE15A4">
        <w:t xml:space="preserve">; </w:t>
      </w:r>
      <w:r>
        <w:t>therefore, no model can be useful.</w:t>
      </w:r>
    </w:p>
    <w:p w14:paraId="160F2EA9" w14:textId="16D18FEF" w:rsidR="007E08F4" w:rsidRPr="00F346D7" w:rsidRDefault="007E08F4" w:rsidP="007E08F4">
      <w:pPr>
        <w:pStyle w:val="Heading4"/>
      </w:pPr>
      <w:r>
        <w:t>8</w:t>
      </w:r>
      <w:r>
        <w:t xml:space="preserve">] Negate because either the </w:t>
      </w:r>
      <w:proofErr w:type="spellStart"/>
      <w:r>
        <w:t>aff</w:t>
      </w:r>
      <w:proofErr w:type="spellEnd"/>
      <w:r>
        <w:t xml:space="preserve"> is true meaning its bad for us to clash w/ it because it turns us into Fake News people OR it’s not meaning it’s a lie that you can’t vote on for ethics</w:t>
      </w:r>
    </w:p>
    <w:p w14:paraId="5F7DB6B9" w14:textId="13117910" w:rsidR="007E08F4" w:rsidRDefault="007E08F4" w:rsidP="007E08F4">
      <w:pPr>
        <w:pStyle w:val="Heading4"/>
      </w:pPr>
      <w:r>
        <w:t>9</w:t>
      </w:r>
      <w:r>
        <w:t xml:space="preserve">] </w:t>
      </w:r>
      <w:r w:rsidRPr="001B30FD">
        <w:rPr>
          <w:u w:val="single"/>
        </w:rPr>
        <w:t>Decision Making Paradox</w:t>
      </w:r>
      <w:r>
        <w:t xml:space="preserve">- in order to judge we need a decision-making procedure to determine it is a good decision. But to </w:t>
      </w:r>
      <w:proofErr w:type="spellStart"/>
      <w:r>
        <w:t>chose</w:t>
      </w:r>
      <w:proofErr w:type="spellEnd"/>
      <w:r>
        <w:t xml:space="preserve"> a decision-making procedure requires another meta level decision making procedure leading to infinite regress so just vote neg to break the paradox.</w:t>
      </w:r>
    </w:p>
    <w:p w14:paraId="40910239" w14:textId="77777777" w:rsidR="007E08F4" w:rsidRPr="007E08F4" w:rsidRDefault="007E08F4" w:rsidP="007E08F4"/>
    <w:p w14:paraId="4183A7DB" w14:textId="136E157D" w:rsidR="007E08F4" w:rsidRDefault="007E08F4" w:rsidP="007E08F4">
      <w:pPr>
        <w:pStyle w:val="Heading3"/>
      </w:pPr>
      <w:r>
        <w:t>5</w:t>
      </w:r>
    </w:p>
    <w:p w14:paraId="56EBFD96" w14:textId="77777777" w:rsidR="007E08F4" w:rsidRPr="00A3034A" w:rsidRDefault="007E08F4" w:rsidP="007E08F4">
      <w:pPr>
        <w:pStyle w:val="Heading4"/>
      </w:pPr>
      <w:r w:rsidRPr="00A3034A">
        <w:t xml:space="preserve">The standard is </w:t>
      </w:r>
      <w:r>
        <w:t>act hedonistic util</w:t>
      </w:r>
      <w:r w:rsidRPr="00A3034A">
        <w:t xml:space="preserve">. Prefer – </w:t>
      </w:r>
    </w:p>
    <w:p w14:paraId="366C3C35" w14:textId="77777777" w:rsidR="007E08F4" w:rsidRPr="00A3034A" w:rsidRDefault="007E08F4" w:rsidP="007E08F4">
      <w:pPr>
        <w:pStyle w:val="Heading4"/>
        <w:rPr>
          <w:bCs/>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714E997D" w14:textId="77777777" w:rsidR="007E08F4" w:rsidRPr="00A3034A" w:rsidRDefault="007E08F4" w:rsidP="007E08F4">
      <w:pPr>
        <w:rPr>
          <w:rStyle w:val="Style13ptBold"/>
        </w:rPr>
      </w:pPr>
      <w:r w:rsidRPr="00A3034A">
        <w:rPr>
          <w:rStyle w:val="Style13ptBold"/>
        </w:rPr>
        <w:t>Blum et al. 18</w:t>
      </w:r>
    </w:p>
    <w:p w14:paraId="6F634140" w14:textId="77777777" w:rsidR="007E08F4" w:rsidRPr="00A3034A" w:rsidRDefault="007E08F4" w:rsidP="007E08F4">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4DCB235E"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0518B561"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1FF2F0C1"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60ADD87"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29E14D79"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365F519"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9788744" w14:textId="77777777" w:rsidR="007E08F4" w:rsidRPr="00A3034A" w:rsidRDefault="007E08F4" w:rsidP="007E08F4">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5FEA049B"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FBFA466"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66129AB8"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72C6717D"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1FCB0C9"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1616E9E9"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08184FC9"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27B99814"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160C0ABD"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704B579"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3AB2C15E"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76B107E4"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088A061"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47D681B"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A0F967F"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330D5E71" w14:textId="77777777" w:rsidR="007E08F4" w:rsidRPr="00A3034A" w:rsidRDefault="007E08F4" w:rsidP="007E08F4">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2ECDE25" w14:textId="77777777" w:rsidR="007E08F4" w:rsidRDefault="007E08F4" w:rsidP="007E08F4">
      <w:pPr>
        <w:pStyle w:val="Heading4"/>
      </w:pPr>
      <w:r w:rsidRPr="00A3034A">
        <w:t>2 – No intent-foresight distinction – if I foresee a consequence, then it becomes part of my deliberation since its intrinsic to my action</w:t>
      </w:r>
    </w:p>
    <w:p w14:paraId="5CF67BCD" w14:textId="77777777" w:rsidR="007E08F4" w:rsidRDefault="007E08F4" w:rsidP="007E08F4">
      <w:pPr>
        <w:pStyle w:val="Heading4"/>
        <w:rPr>
          <w:rFonts w:cs="Calibri"/>
        </w:rPr>
      </w:pPr>
      <w:r>
        <w:t xml:space="preserve">3 – 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w:t>
      </w:r>
    </w:p>
    <w:p w14:paraId="76F85970" w14:textId="77777777" w:rsidR="007E08F4" w:rsidRPr="00D0768F" w:rsidRDefault="007E08F4" w:rsidP="007E08F4">
      <w:pPr>
        <w:pStyle w:val="Heading4"/>
      </w:pPr>
      <w:r>
        <w:t>4 – No act omission distinction – choosing not to act is an action in of itself since you had to make an active decision to omit. Walking past a drowning baby and choosing not to save it is a cognitive decision you were faced with and you actively decided to keep walking b) warranting a distinction gives agents the permissible choice of omitting from any ethical action since omissions lack culpability.</w:t>
      </w:r>
    </w:p>
    <w:p w14:paraId="40C4E756" w14:textId="77777777" w:rsidR="007E08F4" w:rsidRDefault="007E08F4" w:rsidP="007E08F4"/>
    <w:p w14:paraId="5CEBA11D" w14:textId="77777777" w:rsidR="007E08F4" w:rsidRPr="009A1124" w:rsidRDefault="007E08F4" w:rsidP="007E08F4">
      <w:pPr>
        <w:pStyle w:val="Heading4"/>
        <w:rPr>
          <w:rFonts w:cs="Calibri"/>
        </w:rPr>
      </w:pPr>
      <w:r>
        <w:t xml:space="preserve">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w:t>
      </w:r>
      <w:r w:rsidRPr="008D552A">
        <w:rPr>
          <w:rFonts w:cs="Calibri"/>
        </w:rPr>
        <w:t xml:space="preserve">they’re </w:t>
      </w:r>
      <w:proofErr w:type="spellStart"/>
      <w:r w:rsidRPr="008D552A">
        <w:rPr>
          <w:rFonts w:cs="Calibri"/>
        </w:rPr>
        <w:t>blippy</w:t>
      </w:r>
      <w:proofErr w:type="spellEnd"/>
      <w:r w:rsidRPr="008D552A">
        <w:rPr>
          <w:rFonts w:cs="Calibri"/>
        </w:rPr>
        <w:t xml:space="preserve"> nibs that set the </w:t>
      </w:r>
      <w:proofErr w:type="spellStart"/>
      <w:r>
        <w:rPr>
          <w:rFonts w:cs="Calibri"/>
        </w:rPr>
        <w:t>aff</w:t>
      </w:r>
      <w:proofErr w:type="spellEnd"/>
      <w:r w:rsidRPr="008D552A">
        <w:rPr>
          <w:rFonts w:cs="Calibri"/>
        </w:rPr>
        <w:t xml:space="preserve"> at an unfair advantage since they only have to win one while we have to beat them all – voting issue for fairness</w:t>
      </w:r>
    </w:p>
    <w:p w14:paraId="5690AB54" w14:textId="77777777" w:rsidR="007E08F4" w:rsidRPr="00A3034A" w:rsidRDefault="007E08F4" w:rsidP="007E08F4"/>
    <w:p w14:paraId="07098E89" w14:textId="77777777" w:rsidR="007E08F4" w:rsidRPr="00A3034A" w:rsidRDefault="007E08F4" w:rsidP="007E08F4">
      <w:pPr>
        <w:pStyle w:val="Heading4"/>
      </w:pPr>
      <w:r w:rsidRPr="00A3034A">
        <w:t xml:space="preserve">Extinction first – </w:t>
      </w:r>
    </w:p>
    <w:p w14:paraId="14ADC928" w14:textId="77777777" w:rsidR="007E08F4" w:rsidRPr="00A3034A" w:rsidRDefault="007E08F4" w:rsidP="007E08F4">
      <w:pPr>
        <w:pStyle w:val="Heading4"/>
      </w:pPr>
      <w:r w:rsidRPr="00A3034A">
        <w:t>1 – Forecloses future improvement – we can never improve society because our impact is irreversible which proves moral uncertainty</w:t>
      </w:r>
    </w:p>
    <w:p w14:paraId="6A0ABD86" w14:textId="77777777" w:rsidR="007E08F4" w:rsidRPr="00A3034A" w:rsidRDefault="007E08F4" w:rsidP="007E08F4">
      <w:pPr>
        <w:pStyle w:val="Heading4"/>
      </w:pPr>
      <w:r w:rsidRPr="00A3034A">
        <w:t>2 – Turns suffering – mass death causes suffering because people can’t get access to resources and basic necessities</w:t>
      </w:r>
    </w:p>
    <w:p w14:paraId="3915AE26" w14:textId="3A916717" w:rsidR="007E08F4" w:rsidRDefault="007E08F4" w:rsidP="007E08F4">
      <w:pPr>
        <w:pStyle w:val="Heading4"/>
      </w:pPr>
      <w:r w:rsidRPr="00A3034A">
        <w:t>3 – Objectivity – body count is the most objective way to calculate impacts because comparing suffering is unethical</w:t>
      </w:r>
    </w:p>
    <w:p w14:paraId="772CA61C" w14:textId="06ED6853" w:rsidR="006B000A" w:rsidRDefault="006B000A" w:rsidP="006B000A"/>
    <w:p w14:paraId="77A852C2" w14:textId="472CACC0" w:rsidR="007E08F4" w:rsidRDefault="007E08F4" w:rsidP="007E08F4">
      <w:pPr>
        <w:pStyle w:val="Heading2"/>
      </w:pPr>
      <w:r>
        <w:t>Case</w:t>
      </w:r>
    </w:p>
    <w:p w14:paraId="17EC203D" w14:textId="2E5E569D" w:rsidR="00B2234A" w:rsidRDefault="00B2234A" w:rsidP="00B2234A">
      <w:pPr>
        <w:pStyle w:val="Heading3"/>
      </w:pPr>
      <w:r>
        <w:t>Hedge</w:t>
      </w:r>
    </w:p>
    <w:p w14:paraId="742D932F" w14:textId="5D5D56C5" w:rsidR="00B2234A" w:rsidRPr="00B2234A" w:rsidRDefault="00B2234A" w:rsidP="00B2234A">
      <w:pPr>
        <w:pStyle w:val="Heading4"/>
      </w:pPr>
      <w:r>
        <w:t>No 1AR Theory</w:t>
      </w:r>
    </w:p>
    <w:p w14:paraId="11B770EB" w14:textId="77777777" w:rsidR="00B2234A" w:rsidRPr="00D7703C" w:rsidRDefault="00B2234A" w:rsidP="00B2234A">
      <w:pPr>
        <w:pStyle w:val="Heading4"/>
      </w:pPr>
      <w:r w:rsidRPr="00D7703C">
        <w:t xml:space="preserve">a. 7 - </w:t>
      </w:r>
      <w:proofErr w:type="gramStart"/>
      <w:r w:rsidRPr="00D7703C">
        <w:t>6 time</w:t>
      </w:r>
      <w:proofErr w:type="gramEnd"/>
      <w:r w:rsidRPr="00D7703C">
        <w:t xml:space="preserve"> skew</w:t>
      </w:r>
      <w:r>
        <w:t xml:space="preserve"> means they have a structural advantage</w:t>
      </w:r>
    </w:p>
    <w:p w14:paraId="4573A0D7" w14:textId="77777777" w:rsidR="00B2234A" w:rsidRPr="00D7703C" w:rsidRDefault="00B2234A" w:rsidP="00B2234A">
      <w:pPr>
        <w:pStyle w:val="Heading4"/>
      </w:pPr>
      <w:r w:rsidRPr="00D7703C">
        <w:t>b. No 3nr, so 2ar gets to weigh however they want</w:t>
      </w:r>
    </w:p>
    <w:p w14:paraId="71D36D81" w14:textId="3D061B9E" w:rsidR="00B2234A" w:rsidRPr="00D7703C" w:rsidRDefault="00B2234A" w:rsidP="00B2234A">
      <w:pPr>
        <w:pStyle w:val="Heading4"/>
      </w:pPr>
      <w:r w:rsidRPr="00D7703C">
        <w:t>c.</w:t>
      </w:r>
      <w:r>
        <w:t xml:space="preserve"> J</w:t>
      </w:r>
      <w:r w:rsidRPr="00D7703C">
        <w:t>udges are more likely to by 2a arguments as they are the last speech</w:t>
      </w:r>
    </w:p>
    <w:p w14:paraId="571CDA22" w14:textId="77777777" w:rsidR="00B2234A" w:rsidRPr="00D7703C" w:rsidRDefault="00B2234A" w:rsidP="00B2234A">
      <w:pPr>
        <w:pStyle w:val="Heading4"/>
      </w:pPr>
      <w:r w:rsidRPr="00D7703C">
        <w:t xml:space="preserve">d. </w:t>
      </w:r>
      <w:r>
        <w:t>T</w:t>
      </w:r>
      <w:r w:rsidRPr="00D7703C">
        <w:t xml:space="preserve">oo many theory flows make it impossible to test the </w:t>
      </w:r>
      <w:proofErr w:type="spellStart"/>
      <w:r w:rsidRPr="00D7703C">
        <w:t>aff</w:t>
      </w:r>
      <w:proofErr w:type="spellEnd"/>
      <w:r w:rsidRPr="00D7703C">
        <w:t xml:space="preserve"> </w:t>
      </w:r>
    </w:p>
    <w:p w14:paraId="08E93654" w14:textId="77777777" w:rsidR="00B2234A" w:rsidRDefault="00B2234A" w:rsidP="00B2234A">
      <w:pPr>
        <w:pStyle w:val="Heading4"/>
      </w:pPr>
      <w:r w:rsidRPr="00D7703C">
        <w:t xml:space="preserve">e. </w:t>
      </w:r>
      <w:r>
        <w:t>Y</w:t>
      </w:r>
      <w:r w:rsidRPr="00D7703C">
        <w:t>ou get a 2-1 speech advantage</w:t>
      </w:r>
    </w:p>
    <w:p w14:paraId="75D5DE2C" w14:textId="77777777" w:rsidR="00B2234A" w:rsidRPr="00D7703C" w:rsidRDefault="00B2234A" w:rsidP="00B2234A">
      <w:pPr>
        <w:pStyle w:val="Heading4"/>
      </w:pPr>
      <w:r>
        <w:t>f. W</w:t>
      </w:r>
      <w:r w:rsidRPr="00D7703C">
        <w:t>e only get 2 speeches of new arguments to</w:t>
      </w:r>
      <w:r>
        <w:t xml:space="preserve"> </w:t>
      </w:r>
      <w:r w:rsidRPr="00D7703C">
        <w:t xml:space="preserve">deliberate over your shell which isn’t enough time </w:t>
      </w:r>
    </w:p>
    <w:p w14:paraId="28B93DE4" w14:textId="77777777" w:rsidR="00B2234A" w:rsidRPr="00D7703C" w:rsidRDefault="00B2234A" w:rsidP="00B2234A">
      <w:pPr>
        <w:pStyle w:val="Heading4"/>
      </w:pPr>
      <w:r>
        <w:t>g</w:t>
      </w:r>
      <w:r w:rsidRPr="00D7703C">
        <w:t xml:space="preserve">. there’s no such thing as infinite abuse as </w:t>
      </w:r>
      <w:r>
        <w:t>NC</w:t>
      </w:r>
      <w:r w:rsidRPr="00D7703C">
        <w:t xml:space="preserve"> only has 7 minutes</w:t>
      </w:r>
    </w:p>
    <w:p w14:paraId="658809B3" w14:textId="77777777" w:rsidR="00B2234A" w:rsidRPr="00D7703C" w:rsidRDefault="00B2234A" w:rsidP="00B2234A">
      <w:pPr>
        <w:pStyle w:val="Heading4"/>
      </w:pPr>
      <w:r>
        <w:t>h</w:t>
      </w:r>
      <w:r w:rsidRPr="00D7703C">
        <w:t>. 1ar theory</w:t>
      </w:r>
      <w:r>
        <w:t xml:space="preserve"> is</w:t>
      </w:r>
      <w:r w:rsidRPr="00D7703C">
        <w:t xml:space="preserve"> used as a strategic advantage </w:t>
      </w:r>
    </w:p>
    <w:p w14:paraId="2EE908DF" w14:textId="5EB266B1" w:rsidR="00B2234A" w:rsidRDefault="00B2234A" w:rsidP="00B2234A">
      <w:pPr>
        <w:pStyle w:val="Heading4"/>
      </w:pPr>
      <w:r w:rsidRPr="00D7703C">
        <w:t xml:space="preserve">Even if you don’t buy reject it-it’s a reason why </w:t>
      </w:r>
      <w:r>
        <w:t xml:space="preserve">paradigm issues shouldn’t be predetermined </w:t>
      </w:r>
    </w:p>
    <w:p w14:paraId="3C57DC9E" w14:textId="77777777" w:rsidR="00B2234A" w:rsidRPr="00B2234A" w:rsidRDefault="00B2234A" w:rsidP="00B2234A"/>
    <w:p w14:paraId="71D0861F" w14:textId="279373D9" w:rsidR="006B000A" w:rsidRDefault="006B000A" w:rsidP="006B000A">
      <w:pPr>
        <w:pStyle w:val="Heading3"/>
      </w:pPr>
      <w:r>
        <w:t>Framework</w:t>
      </w:r>
    </w:p>
    <w:p w14:paraId="6F98C7CE" w14:textId="77777777" w:rsidR="00B2234A" w:rsidRDefault="00B2234A" w:rsidP="00B2234A">
      <w:pPr>
        <w:pStyle w:val="Heading4"/>
        <w:rPr>
          <w:rFonts w:cs="Calibri"/>
        </w:rPr>
      </w:pPr>
      <w:r w:rsidRPr="00F570EE">
        <w:rPr>
          <w:rFonts w:cs="Calibri"/>
        </w:rPr>
        <w:t>Permissibility and presumption negate</w:t>
      </w:r>
    </w:p>
    <w:p w14:paraId="533614D5" w14:textId="77777777" w:rsidR="00B2234A" w:rsidRDefault="00B2234A" w:rsidP="00B2234A">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5CCA17E7" w14:textId="77777777" w:rsidR="00B2234A" w:rsidRDefault="00B2234A" w:rsidP="00B2234A">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5003E1AB" w14:textId="77777777" w:rsidR="00B2234A" w:rsidRDefault="00B2234A" w:rsidP="00B2234A">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3FF5346A" w14:textId="77777777" w:rsidR="00B2234A" w:rsidRPr="004F2341" w:rsidRDefault="00B2234A" w:rsidP="00B2234A">
      <w:pPr>
        <w:pStyle w:val="Heading4"/>
      </w:pPr>
      <w:r>
        <w:t xml:space="preserve">4] </w:t>
      </w:r>
      <w:r w:rsidRPr="004F2341">
        <w:rPr>
          <w:u w:val="single"/>
        </w:rPr>
        <w:t>Affirmation theory-</w:t>
      </w:r>
      <w:r>
        <w:t xml:space="preserve"> Affirming requires unconditionally maintaining an obligation</w:t>
      </w:r>
    </w:p>
    <w:p w14:paraId="3CE89170" w14:textId="77777777" w:rsidR="00B2234A" w:rsidRPr="0028499F" w:rsidRDefault="00B2234A" w:rsidP="00B2234A">
      <w:pPr>
        <w:rPr>
          <w:rStyle w:val="Emphasis"/>
          <w:sz w:val="24"/>
          <w:szCs w:val="24"/>
        </w:rPr>
      </w:pPr>
      <w:r w:rsidRPr="0028499F">
        <w:rPr>
          <w:rStyle w:val="Emphasis"/>
          <w:sz w:val="24"/>
          <w:szCs w:val="24"/>
          <w:highlight w:val="green"/>
        </w:rPr>
        <w:t>Affirm [is to]: maintain as true.</w:t>
      </w:r>
    </w:p>
    <w:p w14:paraId="412041BD" w14:textId="77777777" w:rsidR="00B2234A" w:rsidRDefault="00B2234A" w:rsidP="00B2234A">
      <w:r w:rsidRPr="00FD7F63">
        <w:rPr>
          <w:rStyle w:val="Style13ptBold"/>
          <w:sz w:val="24"/>
          <w:szCs w:val="24"/>
        </w:rPr>
        <w:t>That’s Dictionary.com</w:t>
      </w:r>
      <w:r w:rsidRPr="00FD7F63">
        <w:rPr>
          <w:rStyle w:val="Emphasis"/>
          <w:rFonts w:cstheme="majorBidi"/>
          <w:b w:val="0"/>
          <w:iCs w:val="0"/>
          <w:u w:val="none"/>
        </w:rPr>
        <w:t>- “</w:t>
      </w:r>
      <w:r>
        <w:rPr>
          <w:rStyle w:val="Emphasis"/>
          <w:rFonts w:cstheme="majorBidi"/>
          <w:b w:val="0"/>
          <w:iCs w:val="0"/>
          <w:u w:val="none"/>
        </w:rPr>
        <w:t>affirm</w:t>
      </w:r>
      <w:r w:rsidRPr="00FD7F63">
        <w:rPr>
          <w:rStyle w:val="Emphasis"/>
          <w:rFonts w:cstheme="majorBidi"/>
          <w:b w:val="0"/>
          <w:iCs w:val="0"/>
          <w:u w:val="none"/>
        </w:rPr>
        <w:t xml:space="preserve">” </w:t>
      </w:r>
      <w:r w:rsidRPr="00FD7F63">
        <w:t>https://www.dictionary.com/browse/</w:t>
      </w:r>
      <w:r>
        <w:t>affirm</w:t>
      </w:r>
      <w:r w:rsidRPr="00FD7F63">
        <w:t xml:space="preserve"> </w:t>
      </w:r>
    </w:p>
    <w:p w14:paraId="5ED013E9" w14:textId="77777777" w:rsidR="00B2234A" w:rsidRPr="00B2234A" w:rsidRDefault="00B2234A" w:rsidP="00B2234A"/>
    <w:p w14:paraId="29589453" w14:textId="0B1B186F" w:rsidR="00B2234A" w:rsidRPr="00B2234A" w:rsidRDefault="00B2234A" w:rsidP="00B2234A">
      <w:pPr>
        <w:pStyle w:val="Heading4"/>
        <w:rPr>
          <w:rFonts w:cs="Calibri"/>
          <w:u w:val="single"/>
        </w:rPr>
      </w:pPr>
      <w:r w:rsidRPr="00B2234A">
        <w:rPr>
          <w:rFonts w:cs="Calibri"/>
          <w:u w:val="single"/>
        </w:rPr>
        <w:t>Top Level</w:t>
      </w:r>
    </w:p>
    <w:p w14:paraId="23CDBE52" w14:textId="1051B34F" w:rsidR="00B2234A" w:rsidRPr="00C103B5" w:rsidRDefault="00B2234A" w:rsidP="00B2234A">
      <w:pPr>
        <w:pStyle w:val="Heading4"/>
        <w:rPr>
          <w:rFonts w:cs="Calibri"/>
        </w:rPr>
      </w:pPr>
      <w:r>
        <w:rPr>
          <w:rFonts w:cs="Calibri"/>
        </w:rPr>
        <w:t xml:space="preserve">1] </w:t>
      </w:r>
      <w:r w:rsidRPr="00C103B5">
        <w:rPr>
          <w:rFonts w:cs="Calibri"/>
        </w:rPr>
        <w:t xml:space="preserve">No internal link—just because I have to value my own freedom and reason does not mean I have to value everyone else’s. </w:t>
      </w:r>
    </w:p>
    <w:p w14:paraId="270B02AB" w14:textId="2E98C382" w:rsidR="00B2234A" w:rsidRPr="00C103B5" w:rsidRDefault="00B2234A" w:rsidP="00B2234A">
      <w:pPr>
        <w:pStyle w:val="Heading4"/>
        <w:rPr>
          <w:rFonts w:cs="Calibri"/>
        </w:rPr>
      </w:pPr>
      <w:r>
        <w:rPr>
          <w:rFonts w:cs="Calibri"/>
        </w:rPr>
        <w:t xml:space="preserve">2] </w:t>
      </w:r>
      <w:r w:rsidRPr="00C103B5">
        <w:rPr>
          <w:rFonts w:cs="Calibri"/>
        </w:rPr>
        <w:t xml:space="preserve">Even if I value my freedom, I can still value it </w:t>
      </w:r>
      <w:proofErr w:type="spellStart"/>
      <w:r w:rsidRPr="00C103B5">
        <w:rPr>
          <w:rFonts w:cs="Calibri"/>
        </w:rPr>
        <w:t>contigently</w:t>
      </w:r>
      <w:proofErr w:type="spellEnd"/>
      <w:r w:rsidRPr="00C103B5">
        <w:rPr>
          <w:rFonts w:cs="Calibri"/>
        </w:rPr>
        <w:t xml:space="preserve"> based on circumstances – </w:t>
      </w:r>
      <w:proofErr w:type="gramStart"/>
      <w:r w:rsidRPr="00C103B5">
        <w:rPr>
          <w:rFonts w:cs="Calibri"/>
        </w:rPr>
        <w:t>i.e.</w:t>
      </w:r>
      <w:proofErr w:type="gramEnd"/>
      <w:r w:rsidRPr="00C103B5">
        <w:rPr>
          <w:rFonts w:cs="Calibri"/>
        </w:rPr>
        <w:t xml:space="preserve"> people give others more freedom over them all the time when it’s for their own benefit.</w:t>
      </w:r>
    </w:p>
    <w:p w14:paraId="6C721A68" w14:textId="0D86D784" w:rsidR="00B2234A" w:rsidRDefault="00B2234A" w:rsidP="00B2234A">
      <w:pPr>
        <w:pStyle w:val="Heading4"/>
        <w:rPr>
          <w:rFonts w:cs="Calibri"/>
        </w:rPr>
      </w:pPr>
      <w:r>
        <w:rPr>
          <w:rFonts w:cs="Calibri"/>
        </w:rPr>
        <w:t xml:space="preserve">3] </w:t>
      </w:r>
      <w:r w:rsidRPr="00C103B5">
        <w:rPr>
          <w:rFonts w:cs="Calibri"/>
        </w:rPr>
        <w:t xml:space="preserve">people can will ends with intrinsic biases and coercion – </w:t>
      </w:r>
      <w:proofErr w:type="gramStart"/>
      <w:r w:rsidRPr="00C103B5">
        <w:rPr>
          <w:rFonts w:cs="Calibri"/>
        </w:rPr>
        <w:t>i.e.</w:t>
      </w:r>
      <w:proofErr w:type="gramEnd"/>
      <w:r w:rsidRPr="00C103B5">
        <w:rPr>
          <w:rFonts w:cs="Calibri"/>
        </w:rPr>
        <w:t xml:space="preserve"> people might eat eggs because of social norms that indoctrinate them, meaning your will is never your own.</w:t>
      </w:r>
    </w:p>
    <w:p w14:paraId="09068CFE" w14:textId="5B5B9BED" w:rsidR="00B2234A" w:rsidRDefault="00B2234A" w:rsidP="00B2234A"/>
    <w:p w14:paraId="6479C104" w14:textId="661488DE" w:rsidR="00B2234A" w:rsidRDefault="00B2234A" w:rsidP="00B2234A">
      <w:pPr>
        <w:pStyle w:val="Heading4"/>
      </w:pPr>
      <w:r>
        <w:t xml:space="preserve">Group the first 2 </w:t>
      </w:r>
      <w:proofErr w:type="spellStart"/>
      <w:r>
        <w:t>Feser</w:t>
      </w:r>
      <w:proofErr w:type="spellEnd"/>
      <w:r>
        <w:t xml:space="preserve"> cards</w:t>
      </w:r>
    </w:p>
    <w:p w14:paraId="3CD392ED" w14:textId="14138D74" w:rsidR="00B2234A" w:rsidRDefault="00B2234A" w:rsidP="00B2234A">
      <w:pPr>
        <w:pStyle w:val="Heading4"/>
      </w:pPr>
      <w:r>
        <w:t xml:space="preserve">assumes perfect freedom, freedom isn’t a binary </w:t>
      </w:r>
      <w:proofErr w:type="spellStart"/>
      <w:r>
        <w:t>theres</w:t>
      </w:r>
      <w:proofErr w:type="spellEnd"/>
      <w:r>
        <w:t xml:space="preserve"> levels too it i.e. I have the freedom to read a </w:t>
      </w:r>
      <w:proofErr w:type="gramStart"/>
      <w:r>
        <w:t>7 minute</w:t>
      </w:r>
      <w:proofErr w:type="gramEnd"/>
      <w:r>
        <w:t xml:space="preserve"> 1nc but tab rules stop me from reading a 13 minute 1nc, that isn’t coercion</w:t>
      </w:r>
    </w:p>
    <w:p w14:paraId="4D264F37" w14:textId="51B9D409" w:rsidR="00B2234A" w:rsidRDefault="00B2234A" w:rsidP="00B2234A"/>
    <w:p w14:paraId="61083C0D" w14:textId="6605A9A4" w:rsidR="00B2234A" w:rsidRDefault="00B2234A" w:rsidP="00B2234A">
      <w:pPr>
        <w:pStyle w:val="Heading4"/>
      </w:pPr>
      <w:r>
        <w:t xml:space="preserve">Perfect autonomy bad and justifies horrendous conclusions, </w:t>
      </w:r>
      <w:proofErr w:type="gramStart"/>
      <w:r>
        <w:t>i.e.</w:t>
      </w:r>
      <w:proofErr w:type="gramEnd"/>
      <w:r>
        <w:t xml:space="preserve"> murder good because it was “free will” state coercion is good to an extent and people should be incentivized to avoid bad things at the cost of </w:t>
      </w:r>
      <w:proofErr w:type="spellStart"/>
      <w:r>
        <w:t>freedm</w:t>
      </w:r>
      <w:proofErr w:type="spellEnd"/>
    </w:p>
    <w:p w14:paraId="0249D4F8" w14:textId="657BE025" w:rsidR="00B2234A" w:rsidRDefault="00B2234A" w:rsidP="00B2234A"/>
    <w:p w14:paraId="38337559" w14:textId="3DAA2BBD" w:rsidR="00B2234A" w:rsidRDefault="00B2234A" w:rsidP="00B2234A">
      <w:pPr>
        <w:pStyle w:val="Heading4"/>
      </w:pPr>
      <w:r>
        <w:t xml:space="preserve">Terminally non unique, </w:t>
      </w:r>
      <w:proofErr w:type="gramStart"/>
      <w:r>
        <w:t>babies</w:t>
      </w:r>
      <w:proofErr w:type="gramEnd"/>
      <w:r>
        <w:t xml:space="preserve"> bloods are pricked to test for diseases which is technically a violation of freedom. There’s no arbitrary age by which people get autonomy which proves freedom naturally exists but NOT in a </w:t>
      </w:r>
      <w:proofErr w:type="spellStart"/>
      <w:r>
        <w:t>vaccum</w:t>
      </w:r>
      <w:proofErr w:type="spellEnd"/>
      <w:r>
        <w:t>.</w:t>
      </w:r>
    </w:p>
    <w:p w14:paraId="445CB83E" w14:textId="34150069" w:rsidR="00B2234A" w:rsidRDefault="00B2234A" w:rsidP="00B2234A"/>
    <w:p w14:paraId="24BD867A" w14:textId="348B6B77" w:rsidR="00B2234A" w:rsidRDefault="00B2234A" w:rsidP="00B2234A">
      <w:pPr>
        <w:pStyle w:val="Heading4"/>
      </w:pPr>
      <w:r>
        <w:t xml:space="preserve">That answers the unconditional good </w:t>
      </w:r>
      <w:proofErr w:type="spellStart"/>
      <w:r>
        <w:t>Korsgaard</w:t>
      </w:r>
      <w:proofErr w:type="spellEnd"/>
      <w:r>
        <w:t xml:space="preserve"> argument</w:t>
      </w:r>
    </w:p>
    <w:p w14:paraId="63A68DEB" w14:textId="079F5A79" w:rsidR="007739FF" w:rsidRDefault="007739FF" w:rsidP="007739FF"/>
    <w:p w14:paraId="075E8F3B" w14:textId="1A1E6538" w:rsidR="007739FF" w:rsidRDefault="007739FF" w:rsidP="007739FF">
      <w:pPr>
        <w:pStyle w:val="Heading4"/>
      </w:pPr>
      <w:r>
        <w:t xml:space="preserve">Contestation argument is answered by my 1 point, </w:t>
      </w:r>
      <w:proofErr w:type="spellStart"/>
      <w:r>
        <w:t>theres</w:t>
      </w:r>
      <w:proofErr w:type="spellEnd"/>
      <w:r>
        <w:t xml:space="preserve"> levels too freedom and associating your framework as being true because you need to be free to respond to my framework is ABSURD, you need a reason why PERFECT freedom is good which would justify me giving a </w:t>
      </w:r>
      <w:proofErr w:type="gramStart"/>
      <w:r>
        <w:t>13 minute</w:t>
      </w:r>
      <w:proofErr w:type="gramEnd"/>
      <w:r>
        <w:t xml:space="preserve"> 1nc, if you’re cool with that I am too</w:t>
      </w:r>
    </w:p>
    <w:p w14:paraId="1B1DCBF8" w14:textId="6126AC87" w:rsidR="007739FF" w:rsidRDefault="007739FF" w:rsidP="007739FF"/>
    <w:p w14:paraId="23B5A32B" w14:textId="36B5AA2F" w:rsidR="007739FF" w:rsidRDefault="007739FF" w:rsidP="007739FF">
      <w:pPr>
        <w:pStyle w:val="Heading4"/>
      </w:pPr>
      <w:proofErr w:type="spellStart"/>
      <w:r>
        <w:t>Aspec</w:t>
      </w:r>
      <w:proofErr w:type="spellEnd"/>
      <w:r>
        <w:t xml:space="preserve"> is wrong and flows negative you’re right that people give up rights to be under a government but they </w:t>
      </w:r>
      <w:proofErr w:type="gramStart"/>
      <w:r>
        <w:t>cant</w:t>
      </w:r>
      <w:proofErr w:type="gramEnd"/>
      <w:r>
        <w:t xml:space="preserve"> ever expect full freedom. More importantly, when people join a </w:t>
      </w:r>
      <w:proofErr w:type="gramStart"/>
      <w:r>
        <w:t>government</w:t>
      </w:r>
      <w:proofErr w:type="gramEnd"/>
      <w:r>
        <w:t xml:space="preserve"> they join with the expectation that the government needs to mandate certain things for the good of the many. That proves util turns </w:t>
      </w:r>
      <w:proofErr w:type="spellStart"/>
      <w:r>
        <w:t>aspec</w:t>
      </w:r>
      <w:proofErr w:type="spellEnd"/>
    </w:p>
    <w:p w14:paraId="724E9693" w14:textId="4BF38CDF" w:rsidR="007739FF" w:rsidRDefault="007739FF" w:rsidP="007739FF"/>
    <w:p w14:paraId="5970306F" w14:textId="37D8595E" w:rsidR="007739FF" w:rsidRDefault="007739FF" w:rsidP="007739FF">
      <w:pPr>
        <w:pStyle w:val="Heading4"/>
      </w:pPr>
      <w:r>
        <w:t xml:space="preserve">The first three arguments answer their culpability argument, they’re missing the boat by resting on the assumption that the promise of full freedom is ever guaranteed. Prioritize non ideal frameworks because its impossible to imagine an ideal </w:t>
      </w:r>
      <w:proofErr w:type="spellStart"/>
      <w:r>
        <w:t>frameowkr</w:t>
      </w:r>
      <w:proofErr w:type="spellEnd"/>
      <w:r>
        <w:t xml:space="preserve"> in a world where all you know is the </w:t>
      </w:r>
      <w:proofErr w:type="spellStart"/>
      <w:r>
        <w:t>non ideal</w:t>
      </w:r>
      <w:proofErr w:type="spellEnd"/>
      <w:r>
        <w:t xml:space="preserve"> making it inevitable. </w:t>
      </w:r>
      <w:proofErr w:type="gramStart"/>
      <w:r>
        <w:t>Also</w:t>
      </w:r>
      <w:proofErr w:type="gramEnd"/>
      <w:r>
        <w:t xml:space="preserve"> only portable thing</w:t>
      </w:r>
    </w:p>
    <w:p w14:paraId="01E93661" w14:textId="6AD7E8CC" w:rsidR="007739FF" w:rsidRDefault="007739FF" w:rsidP="007739FF"/>
    <w:p w14:paraId="780AD7D7" w14:textId="0A2F3990" w:rsidR="007739FF" w:rsidRPr="007739FF" w:rsidRDefault="007739FF" w:rsidP="007739FF">
      <w:pPr>
        <w:pStyle w:val="Heading4"/>
      </w:pPr>
      <w:proofErr w:type="spellStart"/>
      <w:r>
        <w:t>Tehir</w:t>
      </w:r>
      <w:proofErr w:type="spellEnd"/>
      <w:r>
        <w:t xml:space="preserve"> </w:t>
      </w:r>
      <w:proofErr w:type="spellStart"/>
      <w:r>
        <w:t>fwk</w:t>
      </w:r>
      <w:proofErr w:type="spellEnd"/>
      <w:r>
        <w:t xml:space="preserve"> collapses to </w:t>
      </w:r>
      <w:proofErr w:type="spellStart"/>
      <w:r>
        <w:t>conseuqnetalism</w:t>
      </w:r>
      <w:proofErr w:type="spellEnd"/>
      <w:r>
        <w:t xml:space="preserve"> </w:t>
      </w:r>
      <w:proofErr w:type="gramStart"/>
      <w:r>
        <w:t>cant</w:t>
      </w:r>
      <w:proofErr w:type="gramEnd"/>
      <w:r>
        <w:t xml:space="preserve"> conclude freedom good w/o understanding why its materially valuable and pleasurable</w:t>
      </w:r>
    </w:p>
    <w:p w14:paraId="0B413438" w14:textId="5F7D0C27" w:rsidR="007739FF" w:rsidRDefault="007739FF" w:rsidP="007739FF"/>
    <w:p w14:paraId="5B481CC4" w14:textId="50C00B66" w:rsidR="007739FF" w:rsidRDefault="007739FF" w:rsidP="007739FF">
      <w:pPr>
        <w:pStyle w:val="Heading4"/>
      </w:pPr>
      <w:proofErr w:type="spellStart"/>
      <w:r>
        <w:t>TJfs</w:t>
      </w:r>
      <w:proofErr w:type="spellEnd"/>
      <w:r>
        <w:t xml:space="preserve"> a voting issue, allow the </w:t>
      </w:r>
      <w:proofErr w:type="spellStart"/>
      <w:r>
        <w:t>aff</w:t>
      </w:r>
      <w:proofErr w:type="spellEnd"/>
      <w:r>
        <w:t xml:space="preserve"> to win one </w:t>
      </w:r>
      <w:proofErr w:type="spellStart"/>
      <w:r>
        <w:t>theortiecla</w:t>
      </w:r>
      <w:proofErr w:type="spellEnd"/>
      <w:r>
        <w:t xml:space="preserve"> </w:t>
      </w:r>
      <w:proofErr w:type="spellStart"/>
      <w:r>
        <w:t>arg</w:t>
      </w:r>
      <w:proofErr w:type="spellEnd"/>
      <w:r>
        <w:t xml:space="preserve">, also bad for </w:t>
      </w:r>
      <w:proofErr w:type="spellStart"/>
      <w:r>
        <w:t>phil</w:t>
      </w:r>
      <w:proofErr w:type="spellEnd"/>
      <w:r>
        <w:t xml:space="preserve"> ed, if they’re good util is better most </w:t>
      </w:r>
      <w:proofErr w:type="spellStart"/>
      <w:r>
        <w:t>unitutuvie</w:t>
      </w:r>
      <w:proofErr w:type="spellEnd"/>
      <w:r>
        <w:t xml:space="preserve"> and most articles are written to assume </w:t>
      </w:r>
      <w:proofErr w:type="spellStart"/>
      <w:r>
        <w:t>conseuqneces</w:t>
      </w:r>
      <w:proofErr w:type="spellEnd"/>
    </w:p>
    <w:p w14:paraId="728229D5" w14:textId="068BD229" w:rsidR="007739FF" w:rsidRDefault="007739FF" w:rsidP="007739FF"/>
    <w:p w14:paraId="3D0A1316" w14:textId="0B6E7951" w:rsidR="007739FF" w:rsidRDefault="007739FF" w:rsidP="007739FF">
      <w:pPr>
        <w:pStyle w:val="Heading4"/>
      </w:pPr>
      <w:r>
        <w:t xml:space="preserve">The 3 author’s they’ve listed about why their </w:t>
      </w:r>
      <w:proofErr w:type="spellStart"/>
      <w:r>
        <w:t>fwk</w:t>
      </w:r>
      <w:proofErr w:type="spellEnd"/>
      <w:r>
        <w:t xml:space="preserve"> is better are </w:t>
      </w:r>
      <w:proofErr w:type="spellStart"/>
      <w:r>
        <w:t>phil</w:t>
      </w:r>
      <w:proofErr w:type="spellEnd"/>
      <w:r>
        <w:t xml:space="preserve"> authors they need to win its better in the context of offense not </w:t>
      </w:r>
      <w:proofErr w:type="spellStart"/>
      <w:r>
        <w:t>frameowkr</w:t>
      </w:r>
      <w:proofErr w:type="spellEnd"/>
    </w:p>
    <w:p w14:paraId="2830CC21" w14:textId="7313CE33" w:rsidR="007739FF" w:rsidRDefault="007739FF" w:rsidP="007739FF"/>
    <w:p w14:paraId="59DA6DEA" w14:textId="0E50A9BB" w:rsidR="007739FF" w:rsidRDefault="007739FF" w:rsidP="007739FF">
      <w:pPr>
        <w:pStyle w:val="Heading4"/>
      </w:pPr>
      <w:r>
        <w:t xml:space="preserve">Burden structure argument is entirely incoherent, this is not a justification for your </w:t>
      </w:r>
      <w:proofErr w:type="spellStart"/>
      <w:r>
        <w:t>fwk</w:t>
      </w:r>
      <w:proofErr w:type="spellEnd"/>
      <w:r>
        <w:t xml:space="preserve">. Under our </w:t>
      </w:r>
      <w:proofErr w:type="spellStart"/>
      <w:r>
        <w:t>fwk</w:t>
      </w:r>
      <w:proofErr w:type="spellEnd"/>
      <w:r>
        <w:t xml:space="preserve"> you need to win </w:t>
      </w:r>
      <w:proofErr w:type="spellStart"/>
      <w:r>
        <w:t>ipp</w:t>
      </w:r>
      <w:proofErr w:type="spellEnd"/>
      <w:r>
        <w:t xml:space="preserve"> bad I need to win </w:t>
      </w:r>
      <w:proofErr w:type="spellStart"/>
      <w:r>
        <w:t>ipp</w:t>
      </w:r>
      <w:proofErr w:type="spellEnd"/>
      <w:r>
        <w:t xml:space="preserve"> can be good, its no different and not </w:t>
      </w:r>
      <w:proofErr w:type="spellStart"/>
      <w:r>
        <w:t>uq</w:t>
      </w:r>
      <w:proofErr w:type="spellEnd"/>
      <w:r>
        <w:t xml:space="preserve"> to a freedom </w:t>
      </w:r>
      <w:proofErr w:type="spellStart"/>
      <w:r>
        <w:t>fwk</w:t>
      </w:r>
      <w:proofErr w:type="spellEnd"/>
      <w:r>
        <w:t>.</w:t>
      </w:r>
    </w:p>
    <w:p w14:paraId="478C1C16" w14:textId="651E57D3" w:rsidR="007739FF" w:rsidRDefault="007739FF" w:rsidP="007739FF"/>
    <w:p w14:paraId="581C1FB4" w14:textId="4FCC3A2E" w:rsidR="007739FF" w:rsidRPr="007739FF" w:rsidRDefault="007739FF" w:rsidP="007739FF">
      <w:pPr>
        <w:pStyle w:val="Heading4"/>
      </w:pPr>
      <w:proofErr w:type="spellStart"/>
      <w:r>
        <w:t>Consequneces</w:t>
      </w:r>
      <w:proofErr w:type="spellEnd"/>
      <w:r>
        <w:t xml:space="preserve"> don’t fail, you shouldn’t evaluate abstract principles and applications of util, on a </w:t>
      </w:r>
      <w:proofErr w:type="spellStart"/>
      <w:r>
        <w:t>poin</w:t>
      </w:r>
      <w:proofErr w:type="spellEnd"/>
      <w:r>
        <w:t xml:space="preserve"> you cut them off when you </w:t>
      </w:r>
      <w:proofErr w:type="spellStart"/>
      <w:proofErr w:type="gramStart"/>
      <w:r>
        <w:t>cant</w:t>
      </w:r>
      <w:proofErr w:type="spellEnd"/>
      <w:proofErr w:type="gramEnd"/>
      <w:r>
        <w:t xml:space="preserve"> predict anymore which is intuitive but if we win any of our scenarios and high risk of them then the terminal would be extinction</w:t>
      </w:r>
    </w:p>
    <w:p w14:paraId="4611FFC3" w14:textId="3B8DB514" w:rsidR="007739FF" w:rsidRDefault="007739FF" w:rsidP="007739FF"/>
    <w:p w14:paraId="4668A6EB" w14:textId="77777777" w:rsidR="007739FF" w:rsidRPr="007739FF" w:rsidRDefault="007739FF" w:rsidP="007739FF"/>
    <w:p w14:paraId="5FBDD254" w14:textId="103AC66C" w:rsidR="007739FF" w:rsidRDefault="007739FF" w:rsidP="007739FF"/>
    <w:p w14:paraId="39DAD1E9" w14:textId="77777777" w:rsidR="007739FF" w:rsidRPr="007739FF" w:rsidRDefault="007739FF" w:rsidP="007739FF"/>
    <w:p w14:paraId="5B33F564" w14:textId="7359EB2C" w:rsidR="00B2234A" w:rsidRDefault="00B2234A" w:rsidP="00B2234A"/>
    <w:p w14:paraId="5B9FDBC3" w14:textId="77777777" w:rsidR="00B2234A" w:rsidRPr="00B2234A" w:rsidRDefault="00B2234A" w:rsidP="00B2234A"/>
    <w:p w14:paraId="7F74181B" w14:textId="77777777" w:rsidR="00B2234A" w:rsidRPr="00B2234A" w:rsidRDefault="00B2234A" w:rsidP="00B2234A"/>
    <w:p w14:paraId="1A7517B4" w14:textId="77777777" w:rsidR="007739FF" w:rsidRPr="00A4082A" w:rsidRDefault="007739FF" w:rsidP="007739FF">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Thus, the standard is consistency with libertarianism. This is the idea that the only moral state is one that protects people’s rights but is </w:t>
      </w:r>
      <w:r w:rsidRPr="00A4082A">
        <w:rPr>
          <w:rFonts w:ascii="Times New Roman" w:hAnsi="Times New Roman" w:cs="Times New Roman"/>
          <w:b/>
          <w:bCs/>
          <w:i/>
          <w:iCs/>
          <w:color w:val="000000"/>
          <w:sz w:val="26"/>
          <w:szCs w:val="26"/>
        </w:rPr>
        <w:t>never</w:t>
      </w:r>
      <w:r w:rsidRPr="00A4082A">
        <w:rPr>
          <w:rFonts w:ascii="Times New Roman" w:hAnsi="Times New Roman" w:cs="Times New Roman"/>
          <w:b/>
          <w:bCs/>
          <w:color w:val="000000"/>
          <w:sz w:val="26"/>
          <w:szCs w:val="26"/>
        </w:rPr>
        <w:t xml:space="preserve"> morally justified in coercing its citizens.</w:t>
      </w:r>
    </w:p>
    <w:p w14:paraId="191B1728" w14:textId="77777777" w:rsidR="007739FF" w:rsidRPr="00A4082A" w:rsidRDefault="007739FF" w:rsidP="007739FF">
      <w:pPr>
        <w:rPr>
          <w:rFonts w:ascii="Times New Roman" w:eastAsia="Times New Roman" w:hAnsi="Times New Roman" w:cs="Times New Roman"/>
          <w:sz w:val="20"/>
          <w:szCs w:val="20"/>
        </w:rPr>
      </w:pPr>
    </w:p>
    <w:p w14:paraId="3F5406F0" w14:textId="77777777" w:rsidR="007739FF" w:rsidRPr="00A4082A" w:rsidRDefault="007739FF" w:rsidP="007739FF">
      <w:pPr>
        <w:rPr>
          <w:rFonts w:ascii="Times New Roman" w:hAnsi="Times New Roman" w:cs="Times New Roman"/>
          <w:sz w:val="20"/>
          <w:szCs w:val="20"/>
        </w:rPr>
      </w:pPr>
      <w:r w:rsidRPr="00A4082A">
        <w:rPr>
          <w:rFonts w:ascii="Times New Roman" w:hAnsi="Times New Roman" w:cs="Times New Roman"/>
          <w:b/>
          <w:bCs/>
          <w:color w:val="000000"/>
          <w:sz w:val="26"/>
          <w:szCs w:val="26"/>
        </w:rPr>
        <w:t>Prefer:</w:t>
      </w:r>
    </w:p>
    <w:p w14:paraId="159B01E0" w14:textId="77777777" w:rsidR="007739FF" w:rsidRPr="00A4082A" w:rsidRDefault="007739FF" w:rsidP="007739FF">
      <w:pPr>
        <w:rPr>
          <w:rFonts w:ascii="Times New Roman" w:eastAsia="Times New Roman" w:hAnsi="Times New Roman" w:cs="Times New Roman"/>
          <w:sz w:val="20"/>
          <w:szCs w:val="20"/>
        </w:rPr>
      </w:pPr>
    </w:p>
    <w:p w14:paraId="7C59A1D2" w14:textId="77777777" w:rsidR="007739FF" w:rsidRPr="00A4082A" w:rsidRDefault="007739FF" w:rsidP="007739FF">
      <w:pPr>
        <w:rPr>
          <w:rFonts w:ascii="Times New Roman" w:eastAsia="Times New Roman" w:hAnsi="Times New Roman" w:cs="Times New Roman"/>
          <w:sz w:val="20"/>
          <w:szCs w:val="20"/>
        </w:rPr>
      </w:pPr>
    </w:p>
    <w:p w14:paraId="10A86A2D" w14:textId="77777777" w:rsidR="007739FF" w:rsidRPr="00A4082A" w:rsidRDefault="007739FF" w:rsidP="007739FF">
      <w:pPr>
        <w:rPr>
          <w:rFonts w:ascii="Times New Roman" w:hAnsi="Times New Roman" w:cs="Times New Roman"/>
          <w:sz w:val="20"/>
          <w:szCs w:val="20"/>
        </w:rPr>
      </w:pPr>
      <w:r w:rsidRPr="00A4082A">
        <w:rPr>
          <w:rFonts w:ascii="Times New Roman" w:hAnsi="Times New Roman" w:cs="Times New Roman"/>
          <w:b/>
          <w:bCs/>
          <w:color w:val="000000"/>
          <w:sz w:val="26"/>
          <w:szCs w:val="26"/>
        </w:rPr>
        <w:t>Consequences Fail</w:t>
      </w:r>
    </w:p>
    <w:p w14:paraId="27FE00A3" w14:textId="77777777" w:rsidR="007739FF" w:rsidRPr="00A4082A" w:rsidRDefault="007739FF" w:rsidP="007739FF">
      <w:pPr>
        <w:rPr>
          <w:rFonts w:ascii="Times New Roman" w:hAnsi="Times New Roman" w:cs="Times New Roman"/>
          <w:sz w:val="20"/>
          <w:szCs w:val="20"/>
        </w:rPr>
      </w:pPr>
      <w:r w:rsidRPr="00A4082A">
        <w:rPr>
          <w:rFonts w:ascii="Times New Roman" w:hAnsi="Times New Roman" w:cs="Times New Roman"/>
          <w:b/>
          <w:bCs/>
          <w:color w:val="000000"/>
          <w:sz w:val="26"/>
          <w:szCs w:val="26"/>
        </w:rPr>
        <w:t>1. We can’t predict the future which means we can’t predict the consequences of an action since things can happen during our actions that cause a completely different consequence.</w:t>
      </w:r>
    </w:p>
    <w:p w14:paraId="566B4135" w14:textId="77777777" w:rsidR="007739FF" w:rsidRPr="00A4082A" w:rsidRDefault="007739FF" w:rsidP="007739FF">
      <w:pPr>
        <w:rPr>
          <w:rFonts w:ascii="Times New Roman" w:hAnsi="Times New Roman" w:cs="Times New Roman"/>
          <w:sz w:val="20"/>
          <w:szCs w:val="20"/>
        </w:rPr>
      </w:pPr>
      <w:r w:rsidRPr="00A4082A">
        <w:rPr>
          <w:rFonts w:ascii="Times New Roman" w:hAnsi="Times New Roman" w:cs="Times New Roman"/>
          <w:b/>
          <w:bCs/>
          <w:color w:val="000000"/>
          <w:sz w:val="26"/>
          <w:szCs w:val="26"/>
        </w:rPr>
        <w:t xml:space="preserve">2. Normativity: If people are held responsible for </w:t>
      </w:r>
      <w:proofErr w:type="gramStart"/>
      <w:r w:rsidRPr="00A4082A">
        <w:rPr>
          <w:rFonts w:ascii="Times New Roman" w:hAnsi="Times New Roman" w:cs="Times New Roman"/>
          <w:b/>
          <w:bCs/>
          <w:color w:val="000000"/>
          <w:sz w:val="26"/>
          <w:szCs w:val="26"/>
        </w:rPr>
        <w:t>things</w:t>
      </w:r>
      <w:proofErr w:type="gramEnd"/>
      <w:r w:rsidRPr="00A4082A">
        <w:rPr>
          <w:rFonts w:ascii="Times New Roman" w:hAnsi="Times New Roman" w:cs="Times New Roman"/>
          <w:b/>
          <w:bCs/>
          <w:color w:val="000000"/>
          <w:sz w:val="26"/>
          <w:szCs w:val="26"/>
        </w:rPr>
        <w:t xml:space="preserve"> they didn’t intend it means they have no control over their actions being immoral. This outweighs because people will give up on morality if they’re blamed for things they didn’t do.</w:t>
      </w:r>
    </w:p>
    <w:p w14:paraId="6BB17FD8" w14:textId="77777777" w:rsidR="007739FF" w:rsidRPr="00A4082A" w:rsidRDefault="007739FF" w:rsidP="007739FF">
      <w:pPr>
        <w:rPr>
          <w:rFonts w:ascii="Times New Roman" w:hAnsi="Times New Roman" w:cs="Times New Roman"/>
          <w:sz w:val="20"/>
          <w:szCs w:val="20"/>
        </w:rPr>
      </w:pPr>
      <w:r w:rsidRPr="00A4082A">
        <w:rPr>
          <w:rFonts w:ascii="Times New Roman" w:hAnsi="Times New Roman" w:cs="Times New Roman"/>
          <w:b/>
          <w:bCs/>
          <w:color w:val="000000"/>
          <w:sz w:val="26"/>
          <w:szCs w:val="26"/>
        </w:rPr>
        <w:t>3. Calculation freezes action: We have to calculate the results of every action yet calculation is itself an action, which means once we calculate we just keeping adding actions to calculate, and just spend our entire life calculating. </w:t>
      </w:r>
    </w:p>
    <w:p w14:paraId="13826966" w14:textId="77777777" w:rsidR="007739FF" w:rsidRDefault="007739FF" w:rsidP="007739FF">
      <w:pPr>
        <w:spacing w:after="480"/>
        <w:rPr>
          <w:rFonts w:ascii="Times New Roman" w:hAnsi="Times New Roman" w:cs="Times New Roman"/>
          <w:b/>
          <w:bCs/>
          <w:color w:val="000000"/>
          <w:sz w:val="26"/>
          <w:szCs w:val="26"/>
        </w:rPr>
      </w:pPr>
      <w:r w:rsidRPr="00A4082A">
        <w:rPr>
          <w:rFonts w:ascii="Times New Roman" w:hAnsi="Times New Roman" w:cs="Times New Roman"/>
          <w:b/>
          <w:bCs/>
          <w:color w:val="000000"/>
          <w:sz w:val="26"/>
          <w:szCs w:val="26"/>
        </w:rPr>
        <w:t xml:space="preserve">4. Trust Paradox: Consequentialism obligates changes in actions on a </w:t>
      </w:r>
      <w:proofErr w:type="gramStart"/>
      <w:r w:rsidRPr="00A4082A">
        <w:rPr>
          <w:rFonts w:ascii="Times New Roman" w:hAnsi="Times New Roman" w:cs="Times New Roman"/>
          <w:b/>
          <w:bCs/>
          <w:color w:val="000000"/>
          <w:sz w:val="26"/>
          <w:szCs w:val="26"/>
        </w:rPr>
        <w:t>case by case</w:t>
      </w:r>
      <w:proofErr w:type="gramEnd"/>
      <w:r w:rsidRPr="00A4082A">
        <w:rPr>
          <w:rFonts w:ascii="Times New Roman" w:hAnsi="Times New Roman" w:cs="Times New Roman"/>
          <w:b/>
          <w:bCs/>
          <w:color w:val="000000"/>
          <w:sz w:val="26"/>
          <w:szCs w:val="26"/>
        </w:rPr>
        <w:t xml:space="preserve"> basis which means every action is subject to calculation and thus people act sporadically, meaning we can’t predict what others will do. But consequentialism necessitates that we can make predictions which means it’s paradoxical and impossible to use.  </w:t>
      </w:r>
    </w:p>
    <w:p w14:paraId="18D60D63" w14:textId="77777777" w:rsidR="006B000A" w:rsidRPr="006B000A" w:rsidRDefault="006B000A" w:rsidP="006B000A"/>
    <w:p w14:paraId="555CFEC0" w14:textId="25F27978" w:rsidR="006B000A" w:rsidRDefault="00E525E5" w:rsidP="006B000A">
      <w:pPr>
        <w:pStyle w:val="Heading3"/>
      </w:pPr>
      <w:r>
        <w:t>AFC</w:t>
      </w:r>
    </w:p>
    <w:p w14:paraId="1C99AD89" w14:textId="77777777" w:rsidR="00E525E5" w:rsidRDefault="00E525E5" w:rsidP="00E525E5">
      <w:pPr>
        <w:pStyle w:val="Heading4"/>
      </w:pPr>
      <w:r>
        <w:t>CI- The violation</w:t>
      </w:r>
    </w:p>
    <w:p w14:paraId="4EA328ED" w14:textId="77777777" w:rsidR="00E525E5" w:rsidRDefault="00E525E5" w:rsidP="00E525E5">
      <w:pPr>
        <w:pStyle w:val="Heading4"/>
      </w:pPr>
      <w:r>
        <w:t>1] Negative testing- we should get to test the affirmative from multiple angles and sides that o/w’s since it’s the constitutive and inescapable role of the negative</w:t>
      </w:r>
    </w:p>
    <w:p w14:paraId="6465E2DD" w14:textId="77777777" w:rsidR="00E525E5" w:rsidRDefault="00E525E5" w:rsidP="00E525E5">
      <w:pPr>
        <w:pStyle w:val="Heading4"/>
      </w:pPr>
      <w:r>
        <w:t xml:space="preserve">2] Phil Ed- Reading an alternative framework is key to clashing over core philosophical issues and learning the nuances of them. That outweighs A] Uniqueness- it’s the only thing unique to LD debate B] Time frame- philosophical knowledge helps us make ethical decisions in the future outside debate. </w:t>
      </w:r>
    </w:p>
    <w:p w14:paraId="33BD1F2A" w14:textId="77777777" w:rsidR="00E525E5" w:rsidRDefault="00E525E5" w:rsidP="00E525E5">
      <w:pPr>
        <w:pStyle w:val="Heading4"/>
      </w:pPr>
      <w:r>
        <w:t xml:space="preserve">3] Strategic Case Writing- Contesting your framework forces the </w:t>
      </w:r>
      <w:proofErr w:type="spellStart"/>
      <w:r>
        <w:t>aff</w:t>
      </w:r>
      <w:proofErr w:type="spellEnd"/>
      <w:r>
        <w:t xml:space="preserve"> to write the most strategic framework that they can leverage. Turns fairness offense since it means </w:t>
      </w:r>
      <w:proofErr w:type="spellStart"/>
      <w:r>
        <w:t>aff</w:t>
      </w:r>
      <w:proofErr w:type="spellEnd"/>
      <w:r>
        <w:t xml:space="preserve"> teams are able to win framing debates more efficiently</w:t>
      </w:r>
    </w:p>
    <w:p w14:paraId="622ABCCB" w14:textId="77777777" w:rsidR="00E525E5" w:rsidRPr="00E525E5" w:rsidRDefault="00E525E5" w:rsidP="00E525E5"/>
    <w:p w14:paraId="4131ABF7" w14:textId="77777777" w:rsidR="00E525E5" w:rsidRPr="00E525E5" w:rsidRDefault="00E525E5" w:rsidP="00E525E5"/>
    <w:p w14:paraId="68CBB99A" w14:textId="77777777" w:rsidR="006B000A" w:rsidRDefault="006B000A" w:rsidP="006B000A">
      <w:pPr>
        <w:pStyle w:val="Heading4"/>
        <w:spacing w:before="0" w:after="80" w:line="276" w:lineRule="auto"/>
      </w:pPr>
      <w:r>
        <w:t xml:space="preserve">[1] Not having an RVI incentivizes you to read a bunch of </w:t>
      </w:r>
      <w:proofErr w:type="spellStart"/>
      <w:r>
        <w:t>blippy</w:t>
      </w:r>
      <w:proofErr w:type="spellEnd"/>
      <w:r>
        <w:t xml:space="preserve"> underdeveloped spikes in the 1AC as well as a short 1ar shell solely as a time suck </w:t>
      </w:r>
      <w:proofErr w:type="spellStart"/>
      <w:r>
        <w:t>scewing</w:t>
      </w:r>
      <w:proofErr w:type="spellEnd"/>
      <w:r>
        <w:t xml:space="preserve"> my strategy. Strat skew key to equal access to the ballot.</w:t>
      </w:r>
    </w:p>
    <w:p w14:paraId="6A9C3178" w14:textId="77777777" w:rsidR="006B000A" w:rsidRDefault="006B000A" w:rsidP="006B000A">
      <w:pPr>
        <w:pStyle w:val="Heading4"/>
        <w:spacing w:before="0" w:after="80" w:line="276" w:lineRule="auto"/>
      </w:pPr>
      <w:r>
        <w:t xml:space="preserve">[2] Infinite abuse: absent an RVI, the </w:t>
      </w:r>
      <w:proofErr w:type="spellStart"/>
      <w:r>
        <w:t>aff</w:t>
      </w:r>
      <w:proofErr w:type="spellEnd"/>
      <w:r>
        <w:t xml:space="preserve"> can read game over arguments like evaluate the theory debate after the 1ar putting the NC in a </w:t>
      </w:r>
      <w:proofErr w:type="spellStart"/>
      <w:r>
        <w:t>doublebind</w:t>
      </w:r>
      <w:proofErr w:type="spellEnd"/>
      <w:r>
        <w:t xml:space="preserve">: either I answer them and waste time or concede them and auto lose. </w:t>
      </w:r>
    </w:p>
    <w:p w14:paraId="1EFA5443" w14:textId="51C83C5B" w:rsidR="006B000A" w:rsidRPr="00F52AB3" w:rsidRDefault="006B000A" w:rsidP="006B000A">
      <w:pPr>
        <w:pStyle w:val="Heading4"/>
        <w:spacing w:before="0" w:after="80" w:line="276" w:lineRule="auto"/>
      </w:pPr>
      <w:r>
        <w:t>[</w:t>
      </w:r>
      <w:r w:rsidR="00B2234A">
        <w:t>3</w:t>
      </w:r>
      <w:r>
        <w:t xml:space="preserve">] Forcing them to go for their </w:t>
      </w:r>
      <w:proofErr w:type="spellStart"/>
      <w:r>
        <w:t>interp</w:t>
      </w:r>
      <w:proofErr w:type="spellEnd"/>
      <w:r>
        <w:t xml:space="preserve"> ensures debaters </w:t>
      </w:r>
      <w:proofErr w:type="spellStart"/>
      <w:r>
        <w:t>wont</w:t>
      </w:r>
      <w:proofErr w:type="spellEnd"/>
      <w:r>
        <w:t xml:space="preserve"> just spam spikes, but instead only preempt genuine abuse, which means A) we spend more rounds on substance and B) people read shorter </w:t>
      </w:r>
      <w:proofErr w:type="spellStart"/>
      <w:r>
        <w:t>underviews</w:t>
      </w:r>
      <w:proofErr w:type="spellEnd"/>
      <w:r>
        <w:t xml:space="preserve"> and more substance.</w:t>
      </w:r>
    </w:p>
    <w:p w14:paraId="047F5946" w14:textId="2F270355" w:rsidR="006B000A" w:rsidRDefault="006B000A" w:rsidP="006B000A">
      <w:pPr>
        <w:pStyle w:val="Heading4"/>
        <w:spacing w:before="0" w:after="80" w:line="276" w:lineRule="auto"/>
      </w:pPr>
      <w:r>
        <w:t>[</w:t>
      </w:r>
      <w:r w:rsidR="00B2234A">
        <w:t>4</w:t>
      </w:r>
      <w:r>
        <w:t>] I have already invested a large amount of the 1NC on theory instead of substance, and not having an RVI allows them to completely ignore this flow of the debate and dump on case, making negating impossible.</w:t>
      </w:r>
    </w:p>
    <w:p w14:paraId="65729106" w14:textId="77777777" w:rsidR="006B000A" w:rsidRPr="006B000A" w:rsidRDefault="006B000A" w:rsidP="006B000A"/>
    <w:p w14:paraId="13D2476C" w14:textId="493CDC43" w:rsidR="007E08F4" w:rsidRDefault="007E08F4" w:rsidP="007E08F4">
      <w:pPr>
        <w:pStyle w:val="Heading3"/>
      </w:pPr>
      <w:r>
        <w:t>Offense</w:t>
      </w:r>
    </w:p>
    <w:p w14:paraId="6C6E3B00" w14:textId="77777777" w:rsidR="007E08F4" w:rsidRDefault="007E08F4" w:rsidP="007E08F4">
      <w:pPr>
        <w:pStyle w:val="Heading4"/>
      </w:pPr>
      <w:r>
        <w:t xml:space="preserve">1] Reducing IP is a method of </w:t>
      </w:r>
      <w:r w:rsidRPr="00CA1844">
        <w:rPr>
          <w:u w:val="single"/>
        </w:rPr>
        <w:t>global solidarity</w:t>
      </w:r>
      <w:r>
        <w:t xml:space="preserve"> by manifesting </w:t>
      </w:r>
      <w:r w:rsidRPr="0006616D">
        <w:rPr>
          <w:u w:val="single"/>
        </w:rPr>
        <w:t>intra-country cooperation</w:t>
      </w:r>
      <w:r>
        <w:t xml:space="preserve">. </w:t>
      </w:r>
    </w:p>
    <w:p w14:paraId="5BDA5D5E" w14:textId="77777777" w:rsidR="007E08F4" w:rsidRPr="00786446" w:rsidRDefault="007E08F4" w:rsidP="007E08F4">
      <w:proofErr w:type="spellStart"/>
      <w:r w:rsidRPr="004E4341">
        <w:rPr>
          <w:rStyle w:val="Style13ptBold"/>
        </w:rPr>
        <w:t>Jecker</w:t>
      </w:r>
      <w:proofErr w:type="spellEnd"/>
      <w:r w:rsidRPr="004E4341">
        <w:rPr>
          <w:rStyle w:val="Style13ptBold"/>
        </w:rPr>
        <w:t xml:space="preserve"> and </w:t>
      </w:r>
      <w:proofErr w:type="spellStart"/>
      <w:r w:rsidRPr="004E4341">
        <w:rPr>
          <w:rStyle w:val="Style13ptBold"/>
        </w:rPr>
        <w:t>Atuire</w:t>
      </w:r>
      <w:proofErr w:type="spellEnd"/>
      <w:r w:rsidRPr="004E4341">
        <w:rPr>
          <w:rStyle w:val="Style13ptBold"/>
        </w:rPr>
        <w:t xml:space="preserve"> 7/7</w:t>
      </w:r>
      <w:r>
        <w:t xml:space="preserve"> [Nancy S </w:t>
      </w:r>
      <w:proofErr w:type="spellStart"/>
      <w:r>
        <w:t>Jecker</w:t>
      </w:r>
      <w:proofErr w:type="spellEnd"/>
      <w:r>
        <w:t xml:space="preserve"> (p</w:t>
      </w:r>
      <w:r w:rsidRPr="00E0512E">
        <w:t>rofessor of bioethics and philosophy at the University of Washington School of Medicine, Department of Bioethics and Humanities</w:t>
      </w:r>
      <w:r>
        <w:t xml:space="preserve">) and Caesar A </w:t>
      </w:r>
      <w:proofErr w:type="spellStart"/>
      <w:r>
        <w:t>Atuire</w:t>
      </w:r>
      <w:proofErr w:type="spellEnd"/>
      <w:r>
        <w:t xml:space="preserve"> (</w:t>
      </w:r>
      <w:r w:rsidRPr="0033334B">
        <w:t xml:space="preserve">PhD in Philosophy from the Athenaeum Regina </w:t>
      </w:r>
      <w:proofErr w:type="spellStart"/>
      <w:r w:rsidRPr="0033334B">
        <w:t>Apostolorum</w:t>
      </w:r>
      <w:proofErr w:type="spellEnd"/>
      <w:r w:rsidRPr="0033334B">
        <w:t>, Rome</w:t>
      </w:r>
      <w:r>
        <w:t>,</w:t>
      </w:r>
      <w:r w:rsidRPr="0033334B">
        <w:t xml:space="preserve"> Lecturer in the Department of Philosophy and Classics at the University of Ghana, Legon</w:t>
      </w:r>
      <w:r>
        <w:t xml:space="preserve">). “What’s yours is ours: waiving intellectual property protections for COVID-19 vaccines”. Journal of Medical Ethics. </w:t>
      </w:r>
      <w:r w:rsidRPr="004A4436">
        <w:t xml:space="preserve">July </w:t>
      </w:r>
      <w:r>
        <w:t xml:space="preserve">7 </w:t>
      </w:r>
      <w:r w:rsidRPr="004A4436">
        <w:t>2021</w:t>
      </w:r>
      <w:r>
        <w:t xml:space="preserve">. Accessed 7/22/21. </w:t>
      </w:r>
      <w:hyperlink r:id="rId12" w:history="1">
        <w:r w:rsidRPr="007F29D8">
          <w:rPr>
            <w:rStyle w:val="Hyperlink"/>
          </w:rPr>
          <w:t>https://jme.bmj.com/content/early/2021/07/06/medethics-2021-107555</w:t>
        </w:r>
      </w:hyperlink>
      <w:r>
        <w:t xml:space="preserve"> //Xu]</w:t>
      </w:r>
    </w:p>
    <w:p w14:paraId="633CCE6A" w14:textId="77777777" w:rsidR="007E08F4" w:rsidRDefault="007E08F4" w:rsidP="007E08F4">
      <w:pPr>
        <w:rPr>
          <w:sz w:val="16"/>
        </w:rPr>
      </w:pPr>
      <w:r w:rsidRPr="00FD58F2">
        <w:rPr>
          <w:rStyle w:val="Emphasis"/>
        </w:rPr>
        <w:t xml:space="preserve">We turn next to positive ethical arguments for temporarily </w:t>
      </w:r>
      <w:r w:rsidRPr="00442655">
        <w:rPr>
          <w:rStyle w:val="Emphasis"/>
          <w:highlight w:val="green"/>
        </w:rPr>
        <w:t>waiving</w:t>
      </w:r>
      <w:r w:rsidRPr="00FD58F2">
        <w:rPr>
          <w:rStyle w:val="Emphasis"/>
        </w:rPr>
        <w:t xml:space="preserve"> </w:t>
      </w:r>
      <w:r w:rsidRPr="00442655">
        <w:rPr>
          <w:rStyle w:val="Emphasis"/>
          <w:highlight w:val="green"/>
        </w:rPr>
        <w:t>IP</w:t>
      </w:r>
      <w:r w:rsidRPr="00FD58F2">
        <w:rPr>
          <w:rStyle w:val="Emphasis"/>
        </w:rPr>
        <w:t xml:space="preserve"> protections, which </w:t>
      </w:r>
      <w:r w:rsidRPr="00442655">
        <w:rPr>
          <w:rStyle w:val="Emphasis"/>
          <w:highlight w:val="green"/>
        </w:rPr>
        <w:t>appeal to</w:t>
      </w:r>
      <w:r w:rsidRPr="00FD58F2">
        <w:rPr>
          <w:rStyle w:val="Emphasis"/>
        </w:rPr>
        <w:t xml:space="preserve"> the values of </w:t>
      </w:r>
      <w:r w:rsidRPr="00442655">
        <w:rPr>
          <w:rStyle w:val="Emphasis"/>
          <w:highlight w:val="green"/>
        </w:rPr>
        <w:t>globally solidarity and corporate responsibility.</w:t>
      </w:r>
      <w:r>
        <w:rPr>
          <w:rStyle w:val="Emphasis"/>
        </w:rPr>
        <w:t xml:space="preserve"> </w:t>
      </w:r>
      <w:r w:rsidRPr="00AA5B8B">
        <w:rPr>
          <w:sz w:val="16"/>
        </w:rPr>
        <w:t xml:space="preserve">Global solidarity underscores that during the COVID-19 pandemic, </w:t>
      </w:r>
      <w:r w:rsidRPr="00442655">
        <w:rPr>
          <w:rStyle w:val="Emphasis"/>
          <w:highlight w:val="green"/>
        </w:rPr>
        <w:t>each nation’s interests are entwined</w:t>
      </w:r>
      <w:r w:rsidRPr="00FD58F2">
        <w:rPr>
          <w:rStyle w:val="Emphasis"/>
        </w:rPr>
        <w:t xml:space="preserve"> </w:t>
      </w:r>
      <w:r w:rsidRPr="00442655">
        <w:rPr>
          <w:rStyle w:val="Emphasis"/>
          <w:highlight w:val="green"/>
        </w:rPr>
        <w:t>with</w:t>
      </w:r>
      <w:r w:rsidRPr="00FD58F2">
        <w:rPr>
          <w:rStyle w:val="Emphasis"/>
        </w:rPr>
        <w:t xml:space="preserve"> the interests of </w:t>
      </w:r>
      <w:r w:rsidRPr="00442655">
        <w:rPr>
          <w:rStyle w:val="Emphasis"/>
          <w:highlight w:val="green"/>
        </w:rPr>
        <w:t>every other</w:t>
      </w:r>
      <w:r w:rsidRPr="00FD58F2">
        <w:rPr>
          <w:rStyle w:val="Emphasis"/>
        </w:rPr>
        <w:t>.22</w:t>
      </w:r>
      <w:r w:rsidRPr="00AA5B8B">
        <w:rPr>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442655">
        <w:rPr>
          <w:rStyle w:val="Emphasis"/>
          <w:highlight w:val="green"/>
        </w:rPr>
        <w:t>In the past</w:t>
      </w:r>
      <w:r w:rsidRPr="00FD58F2">
        <w:rPr>
          <w:rStyle w:val="Emphasis"/>
        </w:rPr>
        <w:t xml:space="preserve">, </w:t>
      </w:r>
      <w:r w:rsidRPr="00442655">
        <w:rPr>
          <w:rStyle w:val="Emphasis"/>
          <w:highlight w:val="green"/>
        </w:rPr>
        <w:t>nations</w:t>
      </w:r>
      <w:r w:rsidRPr="00FD58F2">
        <w:rPr>
          <w:rStyle w:val="Emphasis"/>
        </w:rPr>
        <w:t xml:space="preserve"> have </w:t>
      </w:r>
      <w:r w:rsidRPr="00442655">
        <w:rPr>
          <w:rStyle w:val="Emphasis"/>
          <w:highlight w:val="green"/>
        </w:rPr>
        <w:t>failed</w:t>
      </w:r>
      <w:r w:rsidRPr="00FD58F2">
        <w:rPr>
          <w:rStyle w:val="Emphasis"/>
        </w:rPr>
        <w:t xml:space="preserve"> to do so. The epidemic of </w:t>
      </w:r>
      <w:r w:rsidRPr="00442655">
        <w:rPr>
          <w:rStyle w:val="Emphasis"/>
          <w:highlight w:val="green"/>
        </w:rPr>
        <w:t>HIV/AIDS in Africa illustrates</w:t>
      </w:r>
      <w:r w:rsidRPr="00FD58F2">
        <w:rPr>
          <w:rStyle w:val="Emphasis"/>
        </w:rPr>
        <w:t>.</w:t>
      </w:r>
      <w:r w:rsidRPr="00AA5B8B">
        <w:rPr>
          <w:sz w:val="16"/>
        </w:rPr>
        <w:t xml:space="preserve"> Shamefully, it took nearly a decade for the first antiretroviral drugs to reach the African continent, even though Africa was the hardest hit region and antiretroviral drugs provided 90% mortality reduction. </w:t>
      </w:r>
      <w:r w:rsidRPr="00FD58F2">
        <w:rPr>
          <w:rStyle w:val="Emphasis"/>
        </w:rPr>
        <w:t xml:space="preserve">Although the US government was an early investor in research that produced antiviral drugs for HIV, </w:t>
      </w:r>
      <w:r w:rsidRPr="00442655">
        <w:rPr>
          <w:rStyle w:val="Emphasis"/>
          <w:highlight w:val="green"/>
        </w:rPr>
        <w:t>distribution</w:t>
      </w:r>
      <w:r w:rsidRPr="00FD58F2">
        <w:rPr>
          <w:rStyle w:val="Emphasis"/>
        </w:rPr>
        <w:t xml:space="preserve"> was </w:t>
      </w:r>
      <w:r w:rsidRPr="00442655">
        <w:rPr>
          <w:rStyle w:val="Emphasis"/>
          <w:highlight w:val="green"/>
        </w:rPr>
        <w:t>controlled by</w:t>
      </w:r>
      <w:r w:rsidRPr="00FD58F2">
        <w:rPr>
          <w:rStyle w:val="Emphasis"/>
        </w:rPr>
        <w:t xml:space="preserve"> big </w:t>
      </w:r>
      <w:r w:rsidRPr="00442655">
        <w:rPr>
          <w:rStyle w:val="Emphasis"/>
          <w:highlight w:val="green"/>
        </w:rPr>
        <w:t>pharmaceutical companies driven by profit</w:t>
      </w:r>
      <w:r w:rsidRPr="00FD58F2">
        <w:rPr>
          <w:rStyle w:val="Emphasis"/>
        </w:rPr>
        <w: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w:t>
      </w:r>
      <w:r>
        <w:rPr>
          <w:rStyle w:val="Emphasis"/>
        </w:rPr>
        <w:t xml:space="preserve"> </w:t>
      </w:r>
      <w:r w:rsidRPr="00AA5B8B">
        <w:rPr>
          <w:sz w:val="16"/>
        </w:rPr>
        <w:t xml:space="preserve">A second argument, based on corporate social responsibility, stresses expectations for and benefits of socially responsible </w:t>
      </w:r>
      <w:proofErr w:type="spellStart"/>
      <w:r w:rsidRPr="00AA5B8B">
        <w:rPr>
          <w:sz w:val="16"/>
        </w:rPr>
        <w:t>behaviour</w:t>
      </w:r>
      <w:proofErr w:type="spellEnd"/>
      <w:r w:rsidRPr="00AA5B8B">
        <w:rPr>
          <w:sz w:val="16"/>
        </w:rPr>
        <w:t xml:space="preserve"> by for-profit companies. Increasingly, companies appreciate the potential impact that socially responsible </w:t>
      </w:r>
      <w:proofErr w:type="spellStart"/>
      <w:r w:rsidRPr="00AA5B8B">
        <w:rPr>
          <w:sz w:val="16"/>
        </w:rPr>
        <w:t>behaviour</w:t>
      </w:r>
      <w:proofErr w:type="spellEnd"/>
      <w:r w:rsidRPr="00AA5B8B">
        <w:rPr>
          <w:sz w:val="16"/>
        </w:rPr>
        <w:t xml:space="preserve"> has on competitive advantage, reputation, retention of workers and customers, employee morale and relationships with stakeholders.23 IP protections shield pharmaceutical companies from competition, enabling them to </w:t>
      </w:r>
      <w:proofErr w:type="spellStart"/>
      <w:r w:rsidRPr="00AA5B8B">
        <w:rPr>
          <w:sz w:val="16"/>
        </w:rPr>
        <w:t>monopolise</w:t>
      </w:r>
      <w:proofErr w:type="spellEnd"/>
      <w:r w:rsidRPr="00AA5B8B">
        <w:rPr>
          <w:sz w:val="16"/>
        </w:rPr>
        <w:t xml:space="preserve"> markets and generate above-normal profits. During a pandemic, social responsibility requires temporarily limiting profits and requiring companies to give back, rather than allowing above-normal profits to accrue unchecked. </w:t>
      </w:r>
      <w:r w:rsidRPr="00AA5B8B">
        <w:rPr>
          <w:rStyle w:val="Emphasis"/>
        </w:rPr>
        <w:t xml:space="preserve">Even Locke, who conceived of our modern notion of property rights, held that fundamental </w:t>
      </w:r>
      <w:r w:rsidRPr="00442655">
        <w:rPr>
          <w:rStyle w:val="Emphasis"/>
          <w:highlight w:val="green"/>
        </w:rPr>
        <w:t>rights like property could be</w:t>
      </w:r>
      <w:r w:rsidRPr="00AA5B8B">
        <w:rPr>
          <w:rStyle w:val="Emphasis"/>
        </w:rPr>
        <w:t xml:space="preserve"> justly </w:t>
      </w:r>
      <w:r w:rsidRPr="00442655">
        <w:rPr>
          <w:rStyle w:val="Emphasis"/>
          <w:highlight w:val="green"/>
        </w:rPr>
        <w:t>overridden</w:t>
      </w:r>
      <w:r w:rsidRPr="00AA5B8B">
        <w:rPr>
          <w:rStyle w:val="Emphasis"/>
        </w:rPr>
        <w:t xml:space="preserve"> </w:t>
      </w:r>
      <w:r w:rsidRPr="00442655">
        <w:rPr>
          <w:rStyle w:val="Emphasis"/>
          <w:highlight w:val="green"/>
        </w:rPr>
        <w:t>under</w:t>
      </w:r>
      <w:r w:rsidRPr="00AA5B8B">
        <w:rPr>
          <w:rStyle w:val="Emphasis"/>
        </w:rPr>
        <w:t xml:space="preserve"> </w:t>
      </w:r>
      <w:r w:rsidRPr="00442655">
        <w:rPr>
          <w:rStyle w:val="Emphasis"/>
          <w:highlight w:val="green"/>
        </w:rPr>
        <w:t>certain conditions</w:t>
      </w:r>
      <w:r w:rsidRPr="00AA5B8B">
        <w:rPr>
          <w:rStyle w:val="Emphasis"/>
        </w:rPr>
        <w:t xml:space="preserve">, namely, </w:t>
      </w:r>
      <w:r w:rsidRPr="00442655">
        <w:rPr>
          <w:rStyle w:val="Emphasis"/>
          <w:highlight w:val="green"/>
        </w:rPr>
        <w:t>when</w:t>
      </w:r>
      <w:r w:rsidRPr="00AA5B8B">
        <w:rPr>
          <w:rStyle w:val="Emphasis"/>
        </w:rPr>
        <w:t xml:space="preserve"> the goods are perishable and would go to waste or when their </w:t>
      </w:r>
      <w:r w:rsidRPr="00442655">
        <w:rPr>
          <w:rStyle w:val="Emphasis"/>
          <w:highlight w:val="green"/>
        </w:rPr>
        <w:t>extraction may intrude on the common</w:t>
      </w:r>
      <w:r w:rsidRPr="00AA5B8B">
        <w:rPr>
          <w:rStyle w:val="Emphasis"/>
        </w:rPr>
        <w:t xml:space="preserve"> good, in which case they extend only to what leaves enough behind for others.</w:t>
      </w:r>
      <w:r w:rsidRPr="00AA5B8B">
        <w:rPr>
          <w:sz w:val="16"/>
        </w:rPr>
        <w:t xml:space="preserve">24 Building on this analysis, we submit that displays of social responsibility fall along a continuum. </w:t>
      </w:r>
      <w:r w:rsidRPr="00AA5B8B">
        <w:rPr>
          <w:rStyle w:val="Emphasis"/>
        </w:rPr>
        <w:t xml:space="preserve">During the COVID-19 pandemic, a high degree of </w:t>
      </w:r>
      <w:r w:rsidRPr="00442655">
        <w:rPr>
          <w:rStyle w:val="Emphasis"/>
          <w:highlight w:val="green"/>
        </w:rPr>
        <w:t>responsibility would be shown by</w:t>
      </w:r>
      <w:r w:rsidRPr="00AA5B8B">
        <w:rPr>
          <w:rStyle w:val="Emphasis"/>
        </w:rPr>
        <w:t xml:space="preserve"> temporarily </w:t>
      </w:r>
      <w:r w:rsidRPr="00442655">
        <w:rPr>
          <w:rStyle w:val="Emphasis"/>
          <w:highlight w:val="green"/>
        </w:rPr>
        <w:t>sharing patents</w:t>
      </w:r>
      <w:r w:rsidRPr="00AA5B8B">
        <w:rPr>
          <w:rStyle w:val="Emphasis"/>
        </w:rPr>
        <w:t xml:space="preserve"> for products aimed at preventing, containing, or treating COVID-19, which is India and South Africa’s proposal</w:t>
      </w:r>
      <w:r w:rsidRPr="00AA5B8B">
        <w:rPr>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2EC7AE99" w14:textId="77777777" w:rsidR="007E08F4" w:rsidRDefault="007E08F4" w:rsidP="007E08F4">
      <w:pPr>
        <w:pStyle w:val="Heading4"/>
      </w:pPr>
      <w:r>
        <w:t xml:space="preserve">Cosmopolitanism through perpetual peace is necessary to escape a state of nature – it prevents the possibility of agency. </w:t>
      </w:r>
    </w:p>
    <w:p w14:paraId="3D81E140" w14:textId="77777777" w:rsidR="007E08F4" w:rsidRPr="00DE2AAF" w:rsidRDefault="007E08F4" w:rsidP="007E08F4">
      <w:r w:rsidRPr="00B10E5F">
        <w:rPr>
          <w:rStyle w:val="Style13ptBold"/>
        </w:rPr>
        <w:t>Barron 11</w:t>
      </w:r>
      <w:r>
        <w:t xml:space="preserve"> [Brackets Original. Anne Barron (Law Department, London School of Economics and Political Science). </w:t>
      </w:r>
      <w:proofErr w:type="gramStart"/>
      <w:r>
        <w:t>”Kant</w:t>
      </w:r>
      <w:proofErr w:type="gramEnd"/>
      <w:r>
        <w:t xml:space="preserve">, copyright and communicative freedom.” Law and philosophy. pp. 1- 48. 2011. Accessed 8/22/21. </w:t>
      </w:r>
      <w:hyperlink r:id="rId13" w:history="1">
        <w:r w:rsidRPr="00EF1312">
          <w:rPr>
            <w:rStyle w:val="Hyperlink"/>
          </w:rPr>
          <w:t>http://eprints.lse.ac.uk/37521/1/Kant_Copyright_and_Communicative_Freedom_%28lsero%29.pdf</w:t>
        </w:r>
      </w:hyperlink>
      <w:r>
        <w:t xml:space="preserve"> //Xu]</w:t>
      </w:r>
    </w:p>
    <w:p w14:paraId="3AAB1A89" w14:textId="77777777" w:rsidR="007E08F4" w:rsidRPr="0034786C" w:rsidRDefault="007E08F4" w:rsidP="007E08F4">
      <w:pPr>
        <w:rPr>
          <w:sz w:val="16"/>
        </w:rPr>
      </w:pPr>
      <w:r w:rsidRPr="0034786C">
        <w:rPr>
          <w:sz w:val="16"/>
        </w:rPr>
        <w:t xml:space="preserve">Occupying the first level within Kant’s system of rights is an ‘innate’ right to freedom, borne by human beings conceived of simply as agents: that is, as having recourse to nothing other than their innate means (their own bodily and mental powers) to pursue their ends in the empirical world. 46 It entails a right to use one’s own powers as one sees fit subject to the equivalent right of everyone else (hence, for example, using one’s powers to enslave others is wrongful). </w:t>
      </w:r>
      <w:r w:rsidRPr="006B6EBB">
        <w:rPr>
          <w:rStyle w:val="Emphasis"/>
        </w:rPr>
        <w:t xml:space="preserve">For Kant, however, </w:t>
      </w:r>
      <w:r w:rsidRPr="006B6EBB">
        <w:rPr>
          <w:rStyle w:val="Emphasis"/>
          <w:highlight w:val="green"/>
        </w:rPr>
        <w:t>freedom requires</w:t>
      </w:r>
      <w:r w:rsidRPr="006B6EBB">
        <w:rPr>
          <w:rStyle w:val="Emphasis"/>
        </w:rPr>
        <w:t xml:space="preserve"> that persons also be able to have ‘external objects of choice’ at their disposal.</w:t>
      </w:r>
      <w:r w:rsidRPr="0034786C">
        <w:rPr>
          <w:sz w:val="16"/>
        </w:rPr>
        <w:t xml:space="preserve"> Thus, a second level of Right – private right, regulating persons’ use of these means for pursuing their ends – can be rationally ‘postulated’ as an extension of the innate right to freedom and thereby also of the UPR. Invoking the divisions of Roman private law, Kant presents private right as necessarily reducible to three categories: property rights (subsisting in respect of things), contract rights (subsisting in respect of others’ actions) and what he calls domestic rights (subsisting in respect of other persons as such).47 Private right is however impossible except in “a rightful condition, under an authority giving laws publicly.” 48 </w:t>
      </w:r>
      <w:r w:rsidRPr="006B6EBB">
        <w:rPr>
          <w:rStyle w:val="Emphasis"/>
        </w:rPr>
        <w:t xml:space="preserve">Thus the third level in Kant’s system is public right, whereby </w:t>
      </w:r>
      <w:r w:rsidRPr="006B6EBB">
        <w:rPr>
          <w:rStyle w:val="Emphasis"/>
          <w:highlight w:val="green"/>
        </w:rPr>
        <w:t>a public authority exercising</w:t>
      </w:r>
      <w:r w:rsidRPr="006B6EBB">
        <w:rPr>
          <w:rStyle w:val="Emphasis"/>
        </w:rPr>
        <w:t xml:space="preserve"> legislative, executive and </w:t>
      </w:r>
      <w:r w:rsidRPr="006B6EBB">
        <w:rPr>
          <w:rStyle w:val="Emphasis"/>
          <w:highlight w:val="green"/>
        </w:rPr>
        <w:t>judicial functions can enable</w:t>
      </w:r>
      <w:r w:rsidRPr="006B6EBB">
        <w:rPr>
          <w:rStyle w:val="Emphasis"/>
        </w:rPr>
        <w:t xml:space="preserve"> private </w:t>
      </w:r>
      <w:r w:rsidRPr="006B6EBB">
        <w:rPr>
          <w:rStyle w:val="Emphasis"/>
          <w:highlight w:val="green"/>
        </w:rPr>
        <w:t>rights to be l</w:t>
      </w:r>
      <w:r w:rsidRPr="006B6EBB">
        <w:rPr>
          <w:rStyle w:val="Emphasis"/>
        </w:rPr>
        <w:t xml:space="preserve">egitimately </w:t>
      </w:r>
      <w:r w:rsidRPr="006B6EBB">
        <w:rPr>
          <w:rStyle w:val="Emphasis"/>
          <w:highlight w:val="green"/>
        </w:rPr>
        <w:t>acquired</w:t>
      </w:r>
      <w:r w:rsidRPr="006B6EBB">
        <w:rPr>
          <w:rStyle w:val="Emphasis"/>
        </w:rPr>
        <w:t xml:space="preserve">, enforced and applied. Kant illustrates the </w:t>
      </w:r>
      <w:r w:rsidRPr="006B6EBB">
        <w:rPr>
          <w:rStyle w:val="Emphasis"/>
          <w:highlight w:val="green"/>
        </w:rPr>
        <w:t>problems</w:t>
      </w:r>
      <w:r w:rsidRPr="006B6EBB">
        <w:rPr>
          <w:rStyle w:val="Emphasis"/>
        </w:rPr>
        <w:t xml:space="preserve"> arising </w:t>
      </w:r>
      <w:r w:rsidRPr="006B6EBB">
        <w:rPr>
          <w:rStyle w:val="Emphasis"/>
          <w:highlight w:val="green"/>
        </w:rPr>
        <w:t>in a ‘state of nature’</w:t>
      </w:r>
      <w:r w:rsidRPr="006B6EBB">
        <w:rPr>
          <w:rStyle w:val="Emphasis"/>
        </w:rPr>
        <w:t xml:space="preserve"> (a condition in which innate rights are insecure, and private rights can apply only provisionally, because of the absence of public right49) through his discussion of what is involved in initially acquiring a property right.</w:t>
      </w:r>
      <w:r w:rsidRPr="0034786C">
        <w:rPr>
          <w:sz w:val="16"/>
        </w:rPr>
        <w:t xml:space="preserve"> </w:t>
      </w:r>
      <w:r w:rsidRPr="006B6EBB">
        <w:rPr>
          <w:rStyle w:val="Emphasis"/>
          <w:highlight w:val="green"/>
        </w:rPr>
        <w:t>This acquisition</w:t>
      </w:r>
      <w:r w:rsidRPr="006B6EBB">
        <w:rPr>
          <w:rStyle w:val="Emphasis"/>
        </w:rPr>
        <w:t xml:space="preserve"> – though itself an exercise of external freedom – is a unilateral act that purports to exclude all others from the putative object of property, and so </w:t>
      </w:r>
      <w:r w:rsidRPr="006B6EBB">
        <w:rPr>
          <w:rStyle w:val="Emphasis"/>
          <w:highlight w:val="green"/>
        </w:rPr>
        <w:t>compromises</w:t>
      </w:r>
      <w:r w:rsidRPr="006B6EBB">
        <w:rPr>
          <w:rStyle w:val="Emphasis"/>
        </w:rPr>
        <w:t xml:space="preserve"> the </w:t>
      </w:r>
      <w:r w:rsidRPr="006B6EBB">
        <w:rPr>
          <w:rStyle w:val="Emphasis"/>
          <w:highlight w:val="green"/>
        </w:rPr>
        <w:t>freedom of everyone else by subjecting them to</w:t>
      </w:r>
      <w:r w:rsidRPr="006B6EBB">
        <w:rPr>
          <w:rStyle w:val="Emphasis"/>
        </w:rPr>
        <w:t xml:space="preserve"> the choice of the </w:t>
      </w:r>
      <w:r w:rsidRPr="006B6EBB">
        <w:rPr>
          <w:rStyle w:val="Emphasis"/>
          <w:highlight w:val="green"/>
        </w:rPr>
        <w:t>acquirer</w:t>
      </w:r>
      <w:r w:rsidRPr="006B6EBB">
        <w:rPr>
          <w:rStyle w:val="Emphasis"/>
        </w:rPr>
        <w:t xml:space="preserve">. </w:t>
      </w:r>
      <w:r w:rsidRPr="006B6EBB">
        <w:rPr>
          <w:rStyle w:val="Emphasis"/>
          <w:highlight w:val="green"/>
        </w:rPr>
        <w:t>A state of nature</w:t>
      </w:r>
      <w:r w:rsidRPr="006B6EBB">
        <w:rPr>
          <w:rStyle w:val="Emphasis"/>
        </w:rPr>
        <w:t xml:space="preserve">, then, is a condition in which everyone is at all times subject to the unilateral choices of everyone else.50 Since this condition </w:t>
      </w:r>
      <w:r w:rsidRPr="006B6EBB">
        <w:rPr>
          <w:rStyle w:val="Emphasis"/>
          <w:highlight w:val="green"/>
        </w:rPr>
        <w:t>is inconsistent with</w:t>
      </w:r>
      <w:r w:rsidRPr="006B6EBB">
        <w:rPr>
          <w:rStyle w:val="Emphasis"/>
        </w:rPr>
        <w:t xml:space="preserve"> the </w:t>
      </w:r>
      <w:r w:rsidRPr="006B6EBB">
        <w:rPr>
          <w:rStyle w:val="Emphasis"/>
          <w:highlight w:val="green"/>
        </w:rPr>
        <w:t>possibility of</w:t>
      </w:r>
      <w:r w:rsidRPr="006B6EBB">
        <w:rPr>
          <w:rStyle w:val="Emphasis"/>
        </w:rPr>
        <w:t xml:space="preserve"> anyone’s </w:t>
      </w:r>
      <w:r w:rsidRPr="006B6EBB">
        <w:rPr>
          <w:rStyle w:val="Emphasis"/>
          <w:highlight w:val="green"/>
        </w:rPr>
        <w:t>agency</w:t>
      </w:r>
      <w:r w:rsidRPr="006B6EBB">
        <w:rPr>
          <w:rStyle w:val="Emphasis"/>
        </w:rPr>
        <w:t xml:space="preserve">, a ‘civil’ condition in which individual rights could be endorsed, and rendered secure and determinate, by a public will – </w:t>
      </w:r>
      <w:r w:rsidRPr="006B6EBB">
        <w:rPr>
          <w:rStyle w:val="Emphasis"/>
          <w:highlight w:val="green"/>
        </w:rPr>
        <w:t>a public authority</w:t>
      </w:r>
      <w:r w:rsidRPr="006B6EBB">
        <w:rPr>
          <w:rStyle w:val="Emphasis"/>
        </w:rPr>
        <w:t xml:space="preserve"> that acts for all – </w:t>
      </w:r>
      <w:r w:rsidRPr="006B6EBB">
        <w:rPr>
          <w:rStyle w:val="Emphasis"/>
          <w:highlight w:val="green"/>
        </w:rPr>
        <w:t>is</w:t>
      </w:r>
      <w:r w:rsidRPr="006B6EBB">
        <w:rPr>
          <w:rStyle w:val="Emphasis"/>
        </w:rPr>
        <w:t xml:space="preserve"> morally </w:t>
      </w:r>
      <w:r w:rsidRPr="006B6EBB">
        <w:rPr>
          <w:rStyle w:val="Emphasis"/>
          <w:highlight w:val="green"/>
        </w:rPr>
        <w:t>required</w:t>
      </w:r>
      <w:r w:rsidRPr="006B6EBB">
        <w:rPr>
          <w:rStyle w:val="Emphasis"/>
        </w:rPr>
        <w:t>.</w:t>
      </w:r>
      <w:r w:rsidRPr="0034786C">
        <w:rPr>
          <w:sz w:val="16"/>
        </w:rPr>
        <w:t xml:space="preserve"> Public right in turn has three dimensions. The first (just considered) regulates the relations of citizen-subjects within a state; the second is a system of international right, regulating relations between states; </w:t>
      </w:r>
      <w:r w:rsidRPr="006B6EBB">
        <w:rPr>
          <w:rStyle w:val="Emphasis"/>
        </w:rPr>
        <w:t xml:space="preserve">and the third is </w:t>
      </w:r>
      <w:r w:rsidRPr="006B6EBB">
        <w:rPr>
          <w:rStyle w:val="Emphasis"/>
          <w:highlight w:val="green"/>
        </w:rPr>
        <w:t>a system of</w:t>
      </w:r>
      <w:r w:rsidRPr="006B6EBB">
        <w:rPr>
          <w:rStyle w:val="Emphasis"/>
        </w:rPr>
        <w:t xml:space="preserve"> what Kant calls ‘</w:t>
      </w:r>
      <w:r w:rsidRPr="006B6EBB">
        <w:rPr>
          <w:rStyle w:val="Emphasis"/>
          <w:highlight w:val="green"/>
        </w:rPr>
        <w:t>cosmopolitan’ right</w:t>
      </w:r>
      <w:r w:rsidRPr="006B6EBB">
        <w:rPr>
          <w:rStyle w:val="Emphasis"/>
        </w:rPr>
        <w:t xml:space="preserve">, </w:t>
      </w:r>
      <w:r w:rsidRPr="006B6EBB">
        <w:rPr>
          <w:rStyle w:val="Emphasis"/>
          <w:highlight w:val="green"/>
        </w:rPr>
        <w:t>regulati</w:t>
      </w:r>
      <w:r w:rsidRPr="006B6EBB">
        <w:rPr>
          <w:rStyle w:val="Emphasis"/>
        </w:rPr>
        <w:t>ng the relations of ‘</w:t>
      </w:r>
      <w:r w:rsidRPr="006B6EBB">
        <w:rPr>
          <w:rStyle w:val="Emphasis"/>
          <w:highlight w:val="green"/>
        </w:rPr>
        <w:t>citizens of the world’</w:t>
      </w:r>
      <w:r w:rsidRPr="006B6EBB">
        <w:rPr>
          <w:rStyle w:val="Emphasis"/>
        </w:rPr>
        <w:t xml:space="preserve"> (that is, individuals considered apart from their membership of any state) to foreign states.</w:t>
      </w:r>
      <w:r w:rsidRPr="0034786C">
        <w:rPr>
          <w:sz w:val="16"/>
        </w:rPr>
        <w:t xml:space="preserve"> In the </w:t>
      </w:r>
      <w:proofErr w:type="spellStart"/>
      <w:r w:rsidRPr="0034786C">
        <w:rPr>
          <w:sz w:val="16"/>
        </w:rPr>
        <w:t>Rechtslehre</w:t>
      </w:r>
      <w:proofErr w:type="spellEnd"/>
      <w:r w:rsidRPr="0034786C">
        <w:rPr>
          <w:sz w:val="16"/>
        </w:rPr>
        <w:t xml:space="preserve"> and in “Toward Perpetual Peace” (an essay published in 1795) Kant defines the content of cosmopolitan right as limited to a ‘right of hospitality:’51 “the right of a foreigner not to be treated with hostility because he has arrived on the land of another.”52 Arguably, however, Kant sees the totality of rightful relations – comprising all three dimensions of public right – as forming a cosmopolitan polity. For Kant, all forms of public law have only provisional validity until such a </w:t>
      </w:r>
      <w:proofErr w:type="spellStart"/>
      <w:r w:rsidRPr="0034786C">
        <w:rPr>
          <w:sz w:val="16"/>
        </w:rPr>
        <w:t>polity</w:t>
      </w:r>
      <w:proofErr w:type="spellEnd"/>
      <w:r w:rsidRPr="0034786C">
        <w:rPr>
          <w:sz w:val="16"/>
        </w:rPr>
        <w:t xml:space="preserve"> has been established, because only in that event could a condition of war – an international state of nature – be definitively brought to an end in a context of global interdependence.</w:t>
      </w:r>
      <w:r w:rsidRPr="006B6EBB">
        <w:rPr>
          <w:rStyle w:val="Emphasis"/>
        </w:rPr>
        <w:t xml:space="preserve">53 </w:t>
      </w:r>
      <w:r w:rsidRPr="006B6EBB">
        <w:rPr>
          <w:rStyle w:val="Emphasis"/>
          <w:highlight w:val="green"/>
        </w:rPr>
        <w:t>“[We] must work toward</w:t>
      </w:r>
      <w:r w:rsidRPr="006B6EBB">
        <w:rPr>
          <w:rStyle w:val="Emphasis"/>
        </w:rPr>
        <w:t xml:space="preserve"> establishing </w:t>
      </w:r>
      <w:r w:rsidRPr="006B6EBB">
        <w:rPr>
          <w:rStyle w:val="Emphasis"/>
          <w:highlight w:val="green"/>
        </w:rPr>
        <w:t>perpetual peace</w:t>
      </w:r>
      <w:r w:rsidRPr="006B6EBB">
        <w:rPr>
          <w:rStyle w:val="Emphasis"/>
        </w:rPr>
        <w:t xml:space="preserve"> and the kind of constitution that seems to us </w:t>
      </w:r>
      <w:r w:rsidRPr="006B6EBB">
        <w:rPr>
          <w:rStyle w:val="Emphasis"/>
          <w:highlight w:val="green"/>
        </w:rPr>
        <w:t>most conducive to</w:t>
      </w:r>
      <w:r w:rsidRPr="006B6EBB">
        <w:rPr>
          <w:rStyle w:val="Emphasis"/>
        </w:rPr>
        <w:t xml:space="preserve"> it (say, a </w:t>
      </w:r>
      <w:r w:rsidRPr="006B6EBB">
        <w:rPr>
          <w:rStyle w:val="Emphasis"/>
          <w:highlight w:val="green"/>
        </w:rPr>
        <w:t>republicanism</w:t>
      </w:r>
      <w:r w:rsidRPr="006B6EBB">
        <w:rPr>
          <w:rStyle w:val="Emphasis"/>
        </w:rPr>
        <w:t xml:space="preserve"> of all states, together an</w:t>
      </w:r>
      <w:r w:rsidRPr="0034786C">
        <w:rPr>
          <w:rStyle w:val="Emphasis"/>
        </w:rPr>
        <w:t xml:space="preserve">d separately).”54 </w:t>
      </w:r>
      <w:r w:rsidRPr="0034786C">
        <w:rPr>
          <w:rStyle w:val="Emphasis"/>
          <w:highlight w:val="green"/>
        </w:rPr>
        <w:t>Involved</w:t>
      </w:r>
      <w:r w:rsidRPr="0034786C">
        <w:rPr>
          <w:rStyle w:val="Emphasis"/>
        </w:rPr>
        <w:t xml:space="preserve"> in Kant’s concept of Right, then, </w:t>
      </w:r>
      <w:r w:rsidRPr="0034786C">
        <w:rPr>
          <w:rStyle w:val="Emphasis"/>
          <w:highlight w:val="green"/>
        </w:rPr>
        <w:t>is</w:t>
      </w:r>
      <w:r w:rsidRPr="0034786C">
        <w:rPr>
          <w:rStyle w:val="Emphasis"/>
        </w:rPr>
        <w:t xml:space="preserve"> an idea of progress towards </w:t>
      </w:r>
      <w:r w:rsidRPr="0034786C">
        <w:rPr>
          <w:rStyle w:val="Emphasis"/>
          <w:highlight w:val="green"/>
        </w:rPr>
        <w:t>a just political order</w:t>
      </w:r>
      <w:r w:rsidRPr="0034786C">
        <w:rPr>
          <w:rStyle w:val="Emphasis"/>
        </w:rPr>
        <w:t xml:space="preserve">:55 a global system </w:t>
      </w:r>
      <w:r w:rsidRPr="0034786C">
        <w:rPr>
          <w:rStyle w:val="Emphasis"/>
          <w:highlight w:val="green"/>
        </w:rPr>
        <w:t>of</w:t>
      </w:r>
      <w:r w:rsidRPr="0034786C">
        <w:rPr>
          <w:rStyle w:val="Emphasis"/>
        </w:rPr>
        <w:t xml:space="preserve"> </w:t>
      </w:r>
      <w:r w:rsidRPr="0034786C">
        <w:rPr>
          <w:rStyle w:val="Emphasis"/>
          <w:highlight w:val="green"/>
        </w:rPr>
        <w:t>reciprocal</w:t>
      </w:r>
      <w:r w:rsidRPr="0034786C">
        <w:rPr>
          <w:rStyle w:val="Emphasis"/>
        </w:rPr>
        <w:t xml:space="preserve"> external </w:t>
      </w:r>
      <w:r w:rsidRPr="0034786C">
        <w:rPr>
          <w:rStyle w:val="Emphasis"/>
          <w:highlight w:val="green"/>
        </w:rPr>
        <w:t>freedom</w:t>
      </w:r>
      <w:r w:rsidRPr="0034786C">
        <w:rPr>
          <w:rStyle w:val="Emphasis"/>
        </w:rPr>
        <w:t>, realized through law.</w:t>
      </w:r>
      <w:r w:rsidRPr="0034786C">
        <w:rPr>
          <w:sz w:val="16"/>
        </w:rPr>
        <w:t xml:space="preserve"> The establishment of sovereign states is only the first step towards this end. Central to Kant’s account of how further progress is possible are two interrelated principles: the principle of the independence of every member of each state as a citizen – “that is, as a co-legislator”56 – and the principle of publicity.</w:t>
      </w:r>
    </w:p>
    <w:p w14:paraId="5125BBC8" w14:textId="77777777" w:rsidR="007E08F4" w:rsidRDefault="007E08F4" w:rsidP="007E08F4">
      <w:pPr>
        <w:pStyle w:val="Heading4"/>
        <w:spacing w:before="0"/>
      </w:pPr>
      <w:r>
        <w:t xml:space="preserve">2] IP is an encroachment on the intellectual commons – expansionist tendencies threaten discursive expression and the cultivation of potentiality. </w:t>
      </w:r>
    </w:p>
    <w:p w14:paraId="2FA1C278" w14:textId="77777777" w:rsidR="007E08F4" w:rsidRPr="00DE2AAF" w:rsidRDefault="007E08F4" w:rsidP="007E08F4">
      <w:r w:rsidRPr="00B10E5F">
        <w:rPr>
          <w:rStyle w:val="Style13ptBold"/>
        </w:rPr>
        <w:t>Barron 11</w:t>
      </w:r>
      <w:r>
        <w:t xml:space="preserve"> [Anne Barron (Law Department, London School of Economics and Political Science). </w:t>
      </w:r>
      <w:proofErr w:type="gramStart"/>
      <w:r>
        <w:t>”Kant</w:t>
      </w:r>
      <w:proofErr w:type="gramEnd"/>
      <w:r>
        <w:t xml:space="preserve">, copyright and communicative freedom.” Law and philosophy. pp. 1- 48. 2011. Accessed 8/22/21. </w:t>
      </w:r>
      <w:hyperlink r:id="rId14" w:history="1">
        <w:r w:rsidRPr="00EF1312">
          <w:rPr>
            <w:rStyle w:val="Hyperlink"/>
          </w:rPr>
          <w:t>http://eprints.lse.ac.uk/37521/1/Kant_Copyright_and_Communicative_Freedom_%28lsero%29.pdf</w:t>
        </w:r>
      </w:hyperlink>
      <w:r>
        <w:t xml:space="preserve"> //Xu]</w:t>
      </w:r>
    </w:p>
    <w:p w14:paraId="6BAE5520" w14:textId="77777777" w:rsidR="007E08F4" w:rsidRDefault="007E08F4" w:rsidP="007E08F4">
      <w:pPr>
        <w:rPr>
          <w:sz w:val="16"/>
        </w:rPr>
      </w:pPr>
      <w:r w:rsidRPr="00C32FEB">
        <w:rPr>
          <w:sz w:val="16"/>
        </w:rPr>
        <w:t xml:space="preserve">This assumption is contested in a large literature (and an associated political movement) that has emerged by way of a backlash against IP expansionism and the hegemony of its justificatory theory. Here the category of the ‘public domain’ plays a key role. </w:t>
      </w:r>
      <w:r w:rsidRPr="00C32FEB">
        <w:rPr>
          <w:rStyle w:val="Emphasis"/>
        </w:rPr>
        <w:t xml:space="preserve">In ordinary parlance, </w:t>
      </w:r>
      <w:r w:rsidRPr="00C32FEB">
        <w:rPr>
          <w:rStyle w:val="Emphasis"/>
          <w:highlight w:val="green"/>
        </w:rPr>
        <w:t>info</w:t>
      </w:r>
      <w:r w:rsidRPr="00C32FEB">
        <w:rPr>
          <w:rStyle w:val="Emphasis"/>
        </w:rPr>
        <w:t xml:space="preserve">rmation is said to be </w:t>
      </w:r>
      <w:r w:rsidRPr="00C32FEB">
        <w:rPr>
          <w:rStyle w:val="Emphasis"/>
          <w:highlight w:val="green"/>
        </w:rPr>
        <w:t>in the public domain</w:t>
      </w:r>
      <w:r w:rsidRPr="00C32FEB">
        <w:rPr>
          <w:rStyle w:val="Emphasis"/>
        </w:rPr>
        <w:t xml:space="preserve"> when it is publicly </w:t>
      </w:r>
      <w:r w:rsidRPr="00C32FEB">
        <w:rPr>
          <w:sz w:val="16"/>
        </w:rPr>
        <w:t xml:space="preserve">available, </w:t>
      </w:r>
      <w:proofErr w:type="gramStart"/>
      <w:r w:rsidRPr="00C32FEB">
        <w:rPr>
          <w:sz w:val="16"/>
        </w:rPr>
        <w:t>i.e.</w:t>
      </w:r>
      <w:proofErr w:type="gramEnd"/>
      <w:r w:rsidRPr="00C32FEB">
        <w:rPr>
          <w:sz w:val="16"/>
        </w:rPr>
        <w:t xml:space="preserve"> not secret. In the context of the contemporary resistance to IP expansionism, however, </w:t>
      </w:r>
      <w:r w:rsidRPr="00C32FEB">
        <w:rPr>
          <w:rStyle w:val="Emphasis"/>
        </w:rPr>
        <w:t xml:space="preserve">it generally </w:t>
      </w:r>
      <w:r w:rsidRPr="00C32FEB">
        <w:rPr>
          <w:rStyle w:val="Emphasis"/>
          <w:highlight w:val="green"/>
        </w:rPr>
        <w:t>refers to</w:t>
      </w:r>
      <w:r w:rsidRPr="00C32FEB">
        <w:rPr>
          <w:rStyle w:val="Emphasis"/>
        </w:rPr>
        <w:t xml:space="preserve"> “information </w:t>
      </w:r>
      <w:r w:rsidRPr="00C32FEB">
        <w:rPr>
          <w:rStyle w:val="Emphasis"/>
          <w:highlight w:val="green"/>
        </w:rPr>
        <w:t>resources</w:t>
      </w:r>
      <w:r w:rsidRPr="00C32FEB">
        <w:rPr>
          <w:rStyle w:val="Emphasis"/>
        </w:rPr>
        <w:t xml:space="preserve"> that are </w:t>
      </w:r>
      <w:r w:rsidRPr="00C32FEB">
        <w:rPr>
          <w:rStyle w:val="Emphasis"/>
          <w:highlight w:val="green"/>
        </w:rPr>
        <w:t>unencumbered by i</w:t>
      </w:r>
      <w:r w:rsidRPr="00C32FEB">
        <w:rPr>
          <w:rStyle w:val="Emphasis"/>
        </w:rPr>
        <w:t xml:space="preserve">ntellectual </w:t>
      </w:r>
      <w:r w:rsidRPr="00C32FEB">
        <w:rPr>
          <w:rStyle w:val="Emphasis"/>
          <w:highlight w:val="green"/>
        </w:rPr>
        <w:t>p</w:t>
      </w:r>
      <w:r w:rsidRPr="00C32FEB">
        <w:rPr>
          <w:rStyle w:val="Emphasis"/>
        </w:rPr>
        <w:t xml:space="preserve">roperty rights”5 as well as being publicly available in that sense. </w:t>
      </w:r>
      <w:r w:rsidRPr="00C32FEB">
        <w:rPr>
          <w:sz w:val="16"/>
        </w:rPr>
        <w:t>Defenders of this public domain argue strenuously against its colonization via the ‘second enclosure movement’6 that they claim is represented by IP expansionism and legitimated by neoclassical economic theory. They argue for a positive re-valuation of non-</w:t>
      </w:r>
      <w:proofErr w:type="spellStart"/>
      <w:r w:rsidRPr="00C32FEB">
        <w:rPr>
          <w:sz w:val="16"/>
        </w:rPr>
        <w:t>propertized</w:t>
      </w:r>
      <w:proofErr w:type="spellEnd"/>
      <w:r w:rsidRPr="00C32FEB">
        <w:rPr>
          <w:sz w:val="16"/>
        </w:rPr>
        <w:t xml:space="preserve"> ‘information resources’: overcoming the negative representation of the public domain as a kind of wasteland, “a sad jumble of things that don’t deserve to be protected by intellectual property laws or … a netherworld where old information goes to die,”7 as one sympathetic commentator has put it. </w:t>
      </w:r>
      <w:r w:rsidRPr="00C32FEB">
        <w:rPr>
          <w:rStyle w:val="Emphasis"/>
          <w:highlight w:val="green"/>
        </w:rPr>
        <w:t>There is</w:t>
      </w:r>
      <w:r w:rsidRPr="00C32FEB">
        <w:rPr>
          <w:rStyle w:val="Emphasis"/>
        </w:rPr>
        <w:t xml:space="preserve"> now </w:t>
      </w:r>
      <w:r w:rsidRPr="00C32FEB">
        <w:rPr>
          <w:rStyle w:val="Emphasis"/>
          <w:highlight w:val="green"/>
        </w:rPr>
        <w:t>a</w:t>
      </w:r>
      <w:r w:rsidRPr="00C32FEB">
        <w:rPr>
          <w:rStyle w:val="Emphasis"/>
        </w:rPr>
        <w:t xml:space="preserve"> well-established </w:t>
      </w:r>
      <w:r w:rsidRPr="00C32FEB">
        <w:rPr>
          <w:rStyle w:val="Emphasis"/>
          <w:highlight w:val="green"/>
        </w:rPr>
        <w:t>tendency to conceptualize the public domain as a</w:t>
      </w:r>
      <w:r w:rsidRPr="00C32FEB">
        <w:rPr>
          <w:rStyle w:val="Emphasis"/>
        </w:rPr>
        <w:t xml:space="preserve"> kind of </w:t>
      </w:r>
      <w:r w:rsidRPr="00C32FEB">
        <w:rPr>
          <w:rStyle w:val="Emphasis"/>
          <w:highlight w:val="green"/>
        </w:rPr>
        <w:t>cultural ‘environment,’</w:t>
      </w:r>
      <w:r w:rsidRPr="00C32FEB">
        <w:rPr>
          <w:rStyle w:val="Emphasis"/>
        </w:rPr>
        <w:t xml:space="preserve">8 </w:t>
      </w:r>
      <w:r w:rsidRPr="00C32FEB">
        <w:rPr>
          <w:rStyle w:val="Emphasis"/>
          <w:highlight w:val="green"/>
        </w:rPr>
        <w:t>which</w:t>
      </w:r>
      <w:r w:rsidRPr="00C32FEB">
        <w:rPr>
          <w:rStyle w:val="Emphasis"/>
        </w:rPr>
        <w:t xml:space="preserve"> in turn </w:t>
      </w:r>
      <w:r w:rsidRPr="00C32FEB">
        <w:rPr>
          <w:rStyle w:val="Emphasis"/>
          <w:highlight w:val="green"/>
        </w:rPr>
        <w:t>has yielded calls for</w:t>
      </w:r>
      <w:r w:rsidRPr="00C32FEB">
        <w:rPr>
          <w:rStyle w:val="Emphasis"/>
        </w:rPr>
        <w:t xml:space="preserve"> </w:t>
      </w:r>
      <w:r w:rsidRPr="00C32FEB">
        <w:rPr>
          <w:rStyle w:val="Emphasis"/>
          <w:highlight w:val="green"/>
        </w:rPr>
        <w:t>strategies of</w:t>
      </w:r>
      <w:r w:rsidRPr="00C32FEB">
        <w:rPr>
          <w:rStyle w:val="Emphasis"/>
        </w:rPr>
        <w:t xml:space="preserve"> ‘environmental </w:t>
      </w:r>
      <w:r w:rsidRPr="00C32FEB">
        <w:rPr>
          <w:rStyle w:val="Emphasis"/>
          <w:highlight w:val="green"/>
        </w:rPr>
        <w:t>preservation’</w:t>
      </w:r>
      <w:r w:rsidRPr="00C32FEB">
        <w:rPr>
          <w:rStyle w:val="Emphasis"/>
        </w:rPr>
        <w:t xml:space="preserve"> analogous to those around which the environmental movement took shape in the 1970s.</w:t>
      </w:r>
      <w:r w:rsidRPr="00C32FEB">
        <w:rPr>
          <w:sz w:val="16"/>
        </w:rPr>
        <w:t xml:space="preserve"> Yet these tendencies are frequently underpinned by concerns to emphasize the economic value of the public domain and the inefficiencies that can result from privatizing its contents, and this tends only to reinforce liberal-utilitarianism’s hegemony as the privileged lens through which to view copyright law and the fields that it affects.9 So while it is easy to be sympathetic towards the general ambition underlying these arguments, the arguments themselves have not so far been premised on a particularly rich understanding of what ‘culture’ is, what its social dynamics are, and what exactly, therefore, is threatened by IP expansionism in general and copyright expansionism in particular. This article forms part of an ongoing project to address these questions. One promising starting point from which to begin to address them is the idea that an author is a kind of speaker (</w:t>
      </w:r>
      <w:proofErr w:type="gramStart"/>
      <w:r w:rsidRPr="00C32FEB">
        <w:rPr>
          <w:sz w:val="16"/>
        </w:rPr>
        <w:t>i.e.</w:t>
      </w:r>
      <w:proofErr w:type="gramEnd"/>
      <w:r w:rsidRPr="00C32FEB">
        <w:rPr>
          <w:sz w:val="16"/>
        </w:rPr>
        <w:t xml:space="preserve"> one who creates works with a view to communicating with a public), that ‘culture’ is the realm in which dialogue between speakers occurs,</w:t>
      </w:r>
      <w:r w:rsidRPr="00C32FEB">
        <w:rPr>
          <w:rStyle w:val="Emphasis"/>
        </w:rPr>
        <w:t xml:space="preserve"> and that </w:t>
      </w:r>
      <w:r w:rsidRPr="00C32FEB">
        <w:rPr>
          <w:rStyle w:val="Emphasis"/>
          <w:highlight w:val="green"/>
        </w:rPr>
        <w:t>copyright law</w:t>
      </w:r>
      <w:r w:rsidRPr="00C32FEB">
        <w:rPr>
          <w:rStyle w:val="Emphasis"/>
        </w:rPr>
        <w:t xml:space="preserve"> rightly forms part of the legal framework that </w:t>
      </w:r>
      <w:r w:rsidRPr="00C32FEB">
        <w:rPr>
          <w:rStyle w:val="Emphasis"/>
          <w:highlight w:val="green"/>
        </w:rPr>
        <w:t>facilitates</w:t>
      </w:r>
      <w:r w:rsidRPr="00C32FEB">
        <w:rPr>
          <w:rStyle w:val="Emphasis"/>
        </w:rPr>
        <w:t xml:space="preserve"> this </w:t>
      </w:r>
      <w:r w:rsidRPr="00C32FEB">
        <w:rPr>
          <w:rStyle w:val="Emphasis"/>
          <w:highlight w:val="green"/>
        </w:rPr>
        <w:t>dialogue</w:t>
      </w:r>
      <w:r w:rsidRPr="00C32FEB">
        <w:rPr>
          <w:rStyle w:val="Emphasis"/>
        </w:rPr>
        <w:t>.</w:t>
      </w:r>
      <w:r w:rsidRPr="00C32FEB">
        <w:rPr>
          <w:sz w:val="16"/>
        </w:rPr>
        <w:t xml:space="preserve"> Theorists of copyright law who adopt this starting point frequently assume that authorial rights (as well as limits on these rights) are legitimated by a more general individual right to freedom of expression, with copyright law – as the United States Supreme Court famously put it in 1985 – serving as the ‘engine’ of free expression by establishing marketable rights in expressive products.10 On this standard liberal view, culture is envisioned on the model of a ‘marketplace of ideas’, underpinned by an actual market in authors’ works, which in turn is underpinned in various ways by law. In so far as copyright law helps to produce the conditions in which competitive markets in authors’ works can flourish, it is said to be consistent with freedom of expression.11 </w:t>
      </w:r>
      <w:r w:rsidRPr="00C32FEB">
        <w:rPr>
          <w:rStyle w:val="Emphasis"/>
        </w:rPr>
        <w:t xml:space="preserve">Its recent </w:t>
      </w:r>
      <w:r w:rsidRPr="00C32FEB">
        <w:rPr>
          <w:rStyle w:val="Emphasis"/>
          <w:highlight w:val="green"/>
        </w:rPr>
        <w:t>expansionary tendencies</w:t>
      </w:r>
      <w:r w:rsidRPr="00C32FEB">
        <w:rPr>
          <w:rStyle w:val="Emphasis"/>
        </w:rPr>
        <w:t xml:space="preserve"> – </w:t>
      </w:r>
      <w:r w:rsidRPr="00C32FEB">
        <w:rPr>
          <w:rStyle w:val="Emphasis"/>
          <w:highlight w:val="green"/>
        </w:rPr>
        <w:t>which have made</w:t>
      </w:r>
      <w:r w:rsidRPr="00C32FEB">
        <w:rPr>
          <w:rStyle w:val="Emphasis"/>
        </w:rPr>
        <w:t xml:space="preserve"> copyrights ever less like the limited property rights they were originally designed to be, and ever more </w:t>
      </w:r>
      <w:r w:rsidRPr="00C32FEB">
        <w:rPr>
          <w:rStyle w:val="Emphasis"/>
          <w:highlight w:val="green"/>
        </w:rPr>
        <w:t>like</w:t>
      </w:r>
      <w:r w:rsidRPr="00C32FEB">
        <w:rPr>
          <w:rStyle w:val="Emphasis"/>
        </w:rPr>
        <w:t xml:space="preserve"> rights of </w:t>
      </w:r>
      <w:r w:rsidRPr="00C32FEB">
        <w:rPr>
          <w:rStyle w:val="Emphasis"/>
          <w:highlight w:val="green"/>
        </w:rPr>
        <w:t>absolute dominion over intellectual creations</w:t>
      </w:r>
      <w:r w:rsidRPr="00C32FEB">
        <w:rPr>
          <w:rStyle w:val="Emphasis"/>
        </w:rPr>
        <w:t xml:space="preserve"> – have </w:t>
      </w:r>
      <w:r w:rsidRPr="00C32FEB">
        <w:rPr>
          <w:rStyle w:val="Emphasis"/>
          <w:highlight w:val="green"/>
        </w:rPr>
        <w:t>yielded</w:t>
      </w:r>
      <w:r w:rsidRPr="00C32FEB">
        <w:rPr>
          <w:rStyle w:val="Emphasis"/>
        </w:rPr>
        <w:t xml:space="preserve"> a standard </w:t>
      </w:r>
      <w:r w:rsidRPr="00C32FEB">
        <w:rPr>
          <w:rStyle w:val="Emphasis"/>
          <w:highlight w:val="green"/>
        </w:rPr>
        <w:t>diagnosis of how copyright</w:t>
      </w:r>
      <w:r w:rsidRPr="00C32FEB">
        <w:rPr>
          <w:rStyle w:val="Emphasis"/>
        </w:rPr>
        <w:t xml:space="preserve"> law can </w:t>
      </w:r>
      <w:r w:rsidRPr="00C32FEB">
        <w:rPr>
          <w:rStyle w:val="Emphasis"/>
          <w:highlight w:val="green"/>
        </w:rPr>
        <w:t>threaten freedom of expression</w:t>
      </w:r>
      <w:r w:rsidRPr="00C32FEB">
        <w:rPr>
          <w:rStyle w:val="Emphasis"/>
        </w:rPr>
        <w:t xml:space="preserve">. Given the oligopolistic structure of markets for cultural commodities, </w:t>
      </w:r>
      <w:r w:rsidRPr="00C32FEB">
        <w:rPr>
          <w:rStyle w:val="Emphasis"/>
          <w:highlight w:val="green"/>
        </w:rPr>
        <w:t>bloated</w:t>
      </w:r>
      <w:r w:rsidRPr="00C32FEB">
        <w:rPr>
          <w:rStyle w:val="Emphasis"/>
        </w:rPr>
        <w:t xml:space="preserve"> copy</w:t>
      </w:r>
      <w:r w:rsidRPr="00C32FEB">
        <w:rPr>
          <w:rStyle w:val="Emphasis"/>
          <w:highlight w:val="green"/>
        </w:rPr>
        <w:t>rights</w:t>
      </w:r>
      <w:r w:rsidRPr="00C32FEB">
        <w:rPr>
          <w:rStyle w:val="Emphasis"/>
        </w:rPr>
        <w:t xml:space="preserve"> produce a ‘permission culture’ that </w:t>
      </w:r>
      <w:r w:rsidRPr="00C32FEB">
        <w:rPr>
          <w:rStyle w:val="Emphasis"/>
          <w:highlight w:val="green"/>
        </w:rPr>
        <w:t>chills expression</w:t>
      </w:r>
      <w:r w:rsidRPr="00C32FEB">
        <w:rPr>
          <w:rStyle w:val="Emphasis"/>
        </w:rPr>
        <w:t xml:space="preserve"> </w:t>
      </w:r>
      <w:r w:rsidRPr="00C32FEB">
        <w:rPr>
          <w:sz w:val="16"/>
        </w:rPr>
        <w:t>(since permission to use copyright material as raw material for follow-on creativity “is not often granted to the critical or independent”).12</w:t>
      </w:r>
      <w:r w:rsidRPr="00C32FEB">
        <w:rPr>
          <w:rStyle w:val="Emphasis"/>
        </w:rPr>
        <w:t xml:space="preserve"> The </w:t>
      </w:r>
      <w:r w:rsidRPr="00C32FEB">
        <w:rPr>
          <w:rStyle w:val="Emphasis"/>
          <w:highlight w:val="green"/>
        </w:rPr>
        <w:t>negative liberty</w:t>
      </w:r>
      <w:r w:rsidRPr="00C32FEB">
        <w:rPr>
          <w:rStyle w:val="Emphasis"/>
        </w:rPr>
        <w:t xml:space="preserve"> of individuals </w:t>
      </w:r>
      <w:r w:rsidRPr="00C32FEB">
        <w:rPr>
          <w:rStyle w:val="Emphasis"/>
          <w:highlight w:val="green"/>
        </w:rPr>
        <w:t>is</w:t>
      </w:r>
      <w:r w:rsidRPr="00C32FEB">
        <w:rPr>
          <w:rStyle w:val="Emphasis"/>
        </w:rPr>
        <w:t xml:space="preserve"> thereby </w:t>
      </w:r>
      <w:r w:rsidRPr="00C32FEB">
        <w:rPr>
          <w:rStyle w:val="Emphasis"/>
          <w:highlight w:val="green"/>
        </w:rPr>
        <w:t>endangered</w:t>
      </w:r>
      <w:r w:rsidRPr="00C32FEB">
        <w:rPr>
          <w:rStyle w:val="Emphasis"/>
        </w:rPr>
        <w:t xml:space="preserve">; some have argued that space for the </w:t>
      </w:r>
      <w:r w:rsidRPr="00C32FEB">
        <w:rPr>
          <w:rStyle w:val="Emphasis"/>
          <w:highlight w:val="green"/>
        </w:rPr>
        <w:t>self-cultivation</w:t>
      </w:r>
      <w:r w:rsidRPr="00C32FEB">
        <w:rPr>
          <w:rStyle w:val="Emphasis"/>
        </w:rPr>
        <w:t xml:space="preserve"> </w:t>
      </w:r>
      <w:r w:rsidRPr="00C32FEB">
        <w:rPr>
          <w:rStyle w:val="Emphasis"/>
          <w:highlight w:val="green"/>
        </w:rPr>
        <w:t>of</w:t>
      </w:r>
      <w:r w:rsidRPr="00C32FEB">
        <w:rPr>
          <w:rStyle w:val="Emphasis"/>
        </w:rPr>
        <w:t xml:space="preserve"> each individual’s </w:t>
      </w:r>
      <w:r w:rsidRPr="00C32FEB">
        <w:rPr>
          <w:rStyle w:val="Emphasis"/>
          <w:highlight w:val="green"/>
        </w:rPr>
        <w:t>potentialities</w:t>
      </w:r>
      <w:r w:rsidRPr="00C32FEB">
        <w:rPr>
          <w:rStyle w:val="Emphasis"/>
        </w:rPr>
        <w:t xml:space="preserve"> </w:t>
      </w:r>
      <w:r w:rsidRPr="00C32FEB">
        <w:rPr>
          <w:sz w:val="16"/>
        </w:rPr>
        <w:t>(‘autonomy’ as understood within the tradition that includes J.S. Mill and Joseph Raz)</w:t>
      </w:r>
      <w:r w:rsidRPr="00C32FEB">
        <w:rPr>
          <w:rStyle w:val="Emphasis"/>
        </w:rPr>
        <w:t xml:space="preserve"> </w:t>
      </w:r>
      <w:r w:rsidRPr="00C32FEB">
        <w:rPr>
          <w:rStyle w:val="Emphasis"/>
          <w:highlight w:val="green"/>
        </w:rPr>
        <w:t>is</w:t>
      </w:r>
      <w:r w:rsidRPr="00C32FEB">
        <w:rPr>
          <w:rStyle w:val="Emphasis"/>
        </w:rPr>
        <w:t xml:space="preserve"> also </w:t>
      </w:r>
      <w:r w:rsidRPr="00C32FEB">
        <w:rPr>
          <w:rStyle w:val="Emphasis"/>
          <w:highlight w:val="green"/>
        </w:rPr>
        <w:t>restricted</w:t>
      </w:r>
      <w:r w:rsidRPr="00C32FEB">
        <w:rPr>
          <w:rStyle w:val="Emphasis"/>
        </w:rPr>
        <w:t xml:space="preserve">.13 </w:t>
      </w:r>
      <w:r w:rsidRPr="00C32FEB">
        <w:rPr>
          <w:sz w:val="16"/>
        </w:rPr>
        <w:t xml:space="preserve">Consequently, the benefits that accrue to society as a whole from the </w:t>
      </w:r>
      <w:proofErr w:type="spellStart"/>
      <w:r w:rsidRPr="00C32FEB">
        <w:rPr>
          <w:sz w:val="16"/>
        </w:rPr>
        <w:t>clamour</w:t>
      </w:r>
      <w:proofErr w:type="spellEnd"/>
      <w:r w:rsidRPr="00C32FEB">
        <w:rPr>
          <w:sz w:val="16"/>
        </w:rPr>
        <w:t xml:space="preserve"> of competing claims and perspectives –</w:t>
      </w:r>
      <w:r w:rsidRPr="00C32FEB">
        <w:rPr>
          <w:rStyle w:val="Emphasis"/>
        </w:rPr>
        <w:t xml:space="preserve"> </w:t>
      </w:r>
      <w:r w:rsidRPr="00C32FEB">
        <w:rPr>
          <w:rStyle w:val="Emphasis"/>
          <w:highlight w:val="green"/>
        </w:rPr>
        <w:t>a diversity of opinions</w:t>
      </w:r>
      <w:r w:rsidRPr="00C32FEB">
        <w:rPr>
          <w:rStyle w:val="Emphasis"/>
        </w:rPr>
        <w:t xml:space="preserve"> and forms of creativity, </w:t>
      </w:r>
      <w:r w:rsidRPr="00C32FEB">
        <w:rPr>
          <w:rStyle w:val="Emphasis"/>
          <w:highlight w:val="green"/>
        </w:rPr>
        <w:t>information</w:t>
      </w:r>
      <w:r w:rsidRPr="00C32FEB">
        <w:rPr>
          <w:rStyle w:val="Emphasis"/>
        </w:rPr>
        <w:t xml:space="preserve"> </w:t>
      </w:r>
      <w:r w:rsidRPr="00C32FEB">
        <w:rPr>
          <w:rStyle w:val="Emphasis"/>
          <w:highlight w:val="green"/>
        </w:rPr>
        <w:t>which is</w:t>
      </w:r>
      <w:r w:rsidRPr="00C32FEB">
        <w:rPr>
          <w:rStyle w:val="Emphasis"/>
        </w:rPr>
        <w:t xml:space="preserve"> reliable because </w:t>
      </w:r>
      <w:r w:rsidRPr="00C32FEB">
        <w:rPr>
          <w:rStyle w:val="Emphasis"/>
          <w:highlight w:val="green"/>
        </w:rPr>
        <w:t>tested</w:t>
      </w:r>
      <w:r w:rsidRPr="00C32FEB">
        <w:rPr>
          <w:rStyle w:val="Emphasis"/>
        </w:rPr>
        <w:t xml:space="preserve"> </w:t>
      </w:r>
      <w:r w:rsidRPr="00C32FEB">
        <w:rPr>
          <w:rStyle w:val="Emphasis"/>
          <w:highlight w:val="green"/>
        </w:rPr>
        <w:t>in</w:t>
      </w:r>
      <w:r w:rsidRPr="00C32FEB">
        <w:rPr>
          <w:rStyle w:val="Emphasis"/>
        </w:rPr>
        <w:t xml:space="preserve"> the heat of public </w:t>
      </w:r>
      <w:r w:rsidRPr="00C32FEB">
        <w:rPr>
          <w:rStyle w:val="Emphasis"/>
          <w:highlight w:val="green"/>
        </w:rPr>
        <w:t>debate</w:t>
      </w:r>
      <w:r w:rsidRPr="00C32FEB">
        <w:rPr>
          <w:rStyle w:val="Emphasis"/>
        </w:rPr>
        <w:t xml:space="preserve">, the dissemination of knowledge, a more effective democracy – </w:t>
      </w:r>
      <w:r w:rsidRPr="00C32FEB">
        <w:rPr>
          <w:rStyle w:val="Emphasis"/>
          <w:highlight w:val="green"/>
        </w:rPr>
        <w:t>are diminished</w:t>
      </w:r>
      <w:r w:rsidRPr="00C32FEB">
        <w:rPr>
          <w:rStyle w:val="Emphasis"/>
        </w:rPr>
        <w:t xml:space="preserve">. </w:t>
      </w:r>
      <w:r w:rsidRPr="00C32FEB">
        <w:rPr>
          <w:sz w:val="16"/>
        </w:rPr>
        <w:t xml:space="preserve">From the perspective of this liberalism, a free culture emerges from the freedoms of individuals to say what they choose to say and experience what others choose to say, unhindered in either dimension by intellectual property rights unless aggregate welfare (or on the </w:t>
      </w:r>
      <w:proofErr w:type="spellStart"/>
      <w:r w:rsidRPr="00C32FEB">
        <w:rPr>
          <w:sz w:val="16"/>
        </w:rPr>
        <w:t>Razian</w:t>
      </w:r>
      <w:proofErr w:type="spellEnd"/>
      <w:r w:rsidRPr="00C32FEB">
        <w:rPr>
          <w:sz w:val="16"/>
        </w:rPr>
        <w:t xml:space="preserve"> view, liberal-democratic culture as a ‘common good’)14 is thereby advanced.</w:t>
      </w:r>
    </w:p>
    <w:p w14:paraId="1A049D2C" w14:textId="77777777" w:rsidR="007E08F4" w:rsidRPr="00DF60D9" w:rsidRDefault="007E08F4" w:rsidP="007E08F4">
      <w:pPr>
        <w:pStyle w:val="Heading4"/>
        <w:rPr>
          <w:vertAlign w:val="subscript"/>
        </w:rPr>
      </w:pPr>
      <w:r>
        <w:t xml:space="preserve">3] The right of necessity proves that unequal access to medications because IP is non-universalizable – 2 warrants. </w:t>
      </w:r>
    </w:p>
    <w:p w14:paraId="3E0E4DDE" w14:textId="77777777" w:rsidR="007E08F4" w:rsidRPr="00A85844" w:rsidRDefault="007E08F4" w:rsidP="007E08F4">
      <w:r w:rsidRPr="00A3117D">
        <w:rPr>
          <w:rStyle w:val="Style13ptBold"/>
        </w:rPr>
        <w:t>Silk 5/3</w:t>
      </w:r>
      <w:r>
        <w:t xml:space="preserve"> [Matthew S.W. Silk (</w:t>
      </w:r>
      <w:r w:rsidRPr="00AC2272">
        <w:t>PhD in philosophy from the University of Waterloo. His research specializes in philosophy of science and the nature of values. He has also published on the history of pragmatism and the work of John Dewey</w:t>
      </w:r>
      <w:r>
        <w:t xml:space="preserve">). “COVID-19 Vaccines and Drug Patent Laws”. The Prindle Post. May 3, 2021. Accessed 8/24/21. </w:t>
      </w:r>
      <w:hyperlink r:id="rId15" w:history="1">
        <w:r w:rsidRPr="00AF239A">
          <w:rPr>
            <w:rStyle w:val="Hyperlink"/>
          </w:rPr>
          <w:t>https://www.prindlepost.org/2021/05/covid-19-vaccines-and-drug-patent-laws/</w:t>
        </w:r>
      </w:hyperlink>
      <w:r>
        <w:t xml:space="preserve"> //Xu]</w:t>
      </w:r>
    </w:p>
    <w:p w14:paraId="45CE0FEB" w14:textId="77777777" w:rsidR="007E08F4" w:rsidRPr="00F83346" w:rsidRDefault="007E08F4" w:rsidP="007E08F4">
      <w:pPr>
        <w:rPr>
          <w:rStyle w:val="Emphasis"/>
        </w:rPr>
      </w:pPr>
      <w:r w:rsidRPr="005819DA">
        <w:rPr>
          <w:rStyle w:val="Emphasis"/>
        </w:rPr>
        <w:t xml:space="preserve">Most agree that </w:t>
      </w:r>
      <w:r w:rsidRPr="005819DA">
        <w:rPr>
          <w:rStyle w:val="Emphasis"/>
          <w:highlight w:val="green"/>
        </w:rPr>
        <w:t>it is permissible for a starving man to ‘steal’</w:t>
      </w:r>
      <w:r w:rsidRPr="005819DA">
        <w:rPr>
          <w:rStyle w:val="Emphasis"/>
        </w:rPr>
        <w:t xml:space="preserve"> a loaf of </w:t>
      </w:r>
      <w:r w:rsidRPr="005819DA">
        <w:rPr>
          <w:rStyle w:val="Emphasis"/>
          <w:highlight w:val="green"/>
        </w:rPr>
        <w:t>bread</w:t>
      </w:r>
      <w:r w:rsidRPr="005819DA">
        <w:rPr>
          <w:rStyle w:val="Emphasis"/>
        </w:rPr>
        <w:t xml:space="preserve"> in order to save his own life. </w:t>
      </w:r>
      <w:r w:rsidRPr="00F83346">
        <w:rPr>
          <w:sz w:val="16"/>
        </w:rPr>
        <w:t>However, there are two very different explanations that one can give of that permissibility. On the one hand, you might think that while taking the bread is indeed an act of theft, that act of theft can be justified since it is necessary for the man to save his own life. On this view, the starving man violates the property rights of the baker, but such right violations are justified in order to save a life. On the other hand, you might think that the man is justified in taking the bread because, to use Aquinas’s language,</w:t>
      </w:r>
      <w:r w:rsidRPr="005819DA">
        <w:rPr>
          <w:rStyle w:val="Emphasis"/>
        </w:rPr>
        <w:t xml:space="preserve"> </w:t>
      </w:r>
      <w:r w:rsidRPr="005819DA">
        <w:rPr>
          <w:rStyle w:val="Emphasis"/>
          <w:highlight w:val="green"/>
        </w:rPr>
        <w:t xml:space="preserve">it is not even “properly </w:t>
      </w:r>
      <w:r w:rsidRPr="005819DA">
        <w:rPr>
          <w:rStyle w:val="Emphasis"/>
        </w:rPr>
        <w:t xml:space="preserve">speaking </w:t>
      </w:r>
      <w:r w:rsidRPr="005819DA">
        <w:rPr>
          <w:rStyle w:val="Emphasis"/>
          <w:highlight w:val="green"/>
        </w:rPr>
        <w:t>theft</w:t>
      </w:r>
      <w:r w:rsidRPr="005819DA">
        <w:rPr>
          <w:rStyle w:val="Emphasis"/>
        </w:rPr>
        <w:t>.”</w:t>
      </w:r>
      <w:r w:rsidRPr="00F83346">
        <w:rPr>
          <w:sz w:val="16"/>
        </w:rPr>
        <w:t xml:space="preserve"> According to this view, it is not that you are justified in violating someone’s property rights. </w:t>
      </w:r>
      <w:r w:rsidRPr="005819DA">
        <w:rPr>
          <w:rStyle w:val="Emphasis"/>
        </w:rPr>
        <w:t xml:space="preserve">Rather, </w:t>
      </w:r>
      <w:r w:rsidRPr="005819DA">
        <w:rPr>
          <w:rStyle w:val="Emphasis"/>
          <w:highlight w:val="green"/>
        </w:rPr>
        <w:t>the other person does not have a property right</w:t>
      </w:r>
      <w:r w:rsidRPr="005819DA">
        <w:rPr>
          <w:rStyle w:val="Emphasis"/>
        </w:rPr>
        <w:t xml:space="preserve"> over the bread in the first place.</w:t>
      </w:r>
      <w:r w:rsidRPr="00F83346">
        <w:rPr>
          <w:sz w:val="16"/>
        </w:rPr>
        <w:t xml:space="preserve"> If the baker has a surplus and there are others in true need, then the baker does not have a property right against them. Philosophers who take this second view, including Thomas Aquinas, Hugo Grotius, Samuel </w:t>
      </w:r>
      <w:proofErr w:type="spellStart"/>
      <w:r w:rsidRPr="00F83346">
        <w:rPr>
          <w:sz w:val="16"/>
        </w:rPr>
        <w:t>Puffendorf</w:t>
      </w:r>
      <w:proofErr w:type="spellEnd"/>
      <w:r w:rsidRPr="00F83346">
        <w:rPr>
          <w:sz w:val="16"/>
        </w:rPr>
        <w:t xml:space="preserve">, and Alejandra </w:t>
      </w:r>
      <w:proofErr w:type="spellStart"/>
      <w:r w:rsidRPr="00F83346">
        <w:rPr>
          <w:sz w:val="16"/>
        </w:rPr>
        <w:t>Mancilla</w:t>
      </w:r>
      <w:proofErr w:type="spellEnd"/>
      <w:r w:rsidRPr="00F83346">
        <w:rPr>
          <w:sz w:val="16"/>
        </w:rPr>
        <w:t xml:space="preserve">, believe in a right of necessity, a right to that which is necessary to survive. </w:t>
      </w:r>
      <w:r w:rsidRPr="005819DA">
        <w:rPr>
          <w:rStyle w:val="Emphasis"/>
        </w:rPr>
        <w:t xml:space="preserve">There are many different arguments that one can give for a right of necessity. </w:t>
      </w:r>
      <w:r w:rsidRPr="005819DA">
        <w:rPr>
          <w:rStyle w:val="Emphasis"/>
          <w:highlight w:val="green"/>
        </w:rPr>
        <w:t>One argu</w:t>
      </w:r>
      <w:r w:rsidRPr="005819DA">
        <w:rPr>
          <w:rStyle w:val="Emphasis"/>
        </w:rPr>
        <w:t xml:space="preserve">ment, inspired by </w:t>
      </w:r>
      <w:proofErr w:type="spellStart"/>
      <w:r w:rsidRPr="005819DA">
        <w:rPr>
          <w:rStyle w:val="Emphasis"/>
        </w:rPr>
        <w:t>Puffendorf</w:t>
      </w:r>
      <w:proofErr w:type="spellEnd"/>
      <w:r w:rsidRPr="005819DA">
        <w:rPr>
          <w:rStyle w:val="Emphasis"/>
          <w:highlight w:val="green"/>
        </w:rPr>
        <w:t>, is that you cannot justify</w:t>
      </w:r>
      <w:r w:rsidRPr="005819DA">
        <w:rPr>
          <w:rStyle w:val="Emphasis"/>
        </w:rPr>
        <w:t xml:space="preserve"> to everyone </w:t>
      </w:r>
      <w:r w:rsidRPr="005819DA">
        <w:rPr>
          <w:rStyle w:val="Emphasis"/>
          <w:highlight w:val="green"/>
        </w:rPr>
        <w:t>a system of property that allows some to starve</w:t>
      </w:r>
      <w:r w:rsidRPr="005819DA">
        <w:rPr>
          <w:rStyle w:val="Emphasis"/>
        </w:rPr>
        <w:t xml:space="preserve">. </w:t>
      </w:r>
      <w:r w:rsidRPr="00F83346">
        <w:rPr>
          <w:sz w:val="16"/>
        </w:rPr>
        <w:t>What justification could you give to the starving man for why they should consent to, or accept, a system of property in which they die?</w:t>
      </w:r>
      <w:r w:rsidRPr="005819DA">
        <w:rPr>
          <w:rStyle w:val="Emphasis"/>
        </w:rPr>
        <w:t xml:space="preserve"> </w:t>
      </w:r>
      <w:r w:rsidRPr="005819DA">
        <w:rPr>
          <w:rStyle w:val="Emphasis"/>
          <w:highlight w:val="green"/>
        </w:rPr>
        <w:t xml:space="preserve">Being dead, they will not receive any benefits </w:t>
      </w:r>
      <w:r w:rsidRPr="005819DA">
        <w:rPr>
          <w:rStyle w:val="Emphasis"/>
        </w:rPr>
        <w:t>of the system.</w:t>
      </w:r>
      <w:r>
        <w:rPr>
          <w:rStyle w:val="Emphasis"/>
        </w:rPr>
        <w:t xml:space="preserve"> </w:t>
      </w:r>
      <w:r w:rsidRPr="005819DA">
        <w:rPr>
          <w:rStyle w:val="Emphasis"/>
          <w:highlight w:val="green"/>
        </w:rPr>
        <w:t>Another</w:t>
      </w:r>
      <w:r w:rsidRPr="005819DA">
        <w:rPr>
          <w:rStyle w:val="Emphasis"/>
        </w:rPr>
        <w:t xml:space="preserve"> argument, this one inspired by Aquinas, </w:t>
      </w:r>
      <w:r w:rsidRPr="005819DA">
        <w:rPr>
          <w:rStyle w:val="Emphasis"/>
          <w:highlight w:val="green"/>
        </w:rPr>
        <w:t>is that</w:t>
      </w:r>
      <w:r w:rsidRPr="005819DA">
        <w:rPr>
          <w:rStyle w:val="Emphasis"/>
        </w:rPr>
        <w:t xml:space="preserve"> </w:t>
      </w:r>
      <w:r w:rsidRPr="005819DA">
        <w:rPr>
          <w:rStyle w:val="Emphasis"/>
          <w:highlight w:val="green"/>
        </w:rPr>
        <w:t>we create systems of</w:t>
      </w:r>
      <w:r w:rsidRPr="005819DA">
        <w:rPr>
          <w:rStyle w:val="Emphasis"/>
        </w:rPr>
        <w:t xml:space="preserve"> private </w:t>
      </w:r>
      <w:r w:rsidRPr="005819DA">
        <w:rPr>
          <w:rStyle w:val="Emphasis"/>
          <w:highlight w:val="green"/>
        </w:rPr>
        <w:t>property</w:t>
      </w:r>
      <w:r w:rsidRPr="005819DA">
        <w:rPr>
          <w:rStyle w:val="Emphasis"/>
        </w:rPr>
        <w:t xml:space="preserve"> </w:t>
      </w:r>
      <w:r w:rsidRPr="005819DA">
        <w:rPr>
          <w:rStyle w:val="Emphasis"/>
          <w:highlight w:val="green"/>
        </w:rPr>
        <w:t>so</w:t>
      </w:r>
      <w:r w:rsidRPr="005819DA">
        <w:rPr>
          <w:rStyle w:val="Emphasis"/>
        </w:rPr>
        <w:t xml:space="preserve"> that </w:t>
      </w:r>
      <w:r w:rsidRPr="005819DA">
        <w:rPr>
          <w:rStyle w:val="Emphasis"/>
          <w:highlight w:val="green"/>
        </w:rPr>
        <w:t>everyone can</w:t>
      </w:r>
      <w:r w:rsidRPr="005819DA">
        <w:rPr>
          <w:rStyle w:val="Emphasis"/>
        </w:rPr>
        <w:t xml:space="preserve"> more </w:t>
      </w:r>
      <w:r w:rsidRPr="005819DA">
        <w:rPr>
          <w:rStyle w:val="Emphasis"/>
          <w:highlight w:val="green"/>
        </w:rPr>
        <w:t>efficiently acquire</w:t>
      </w:r>
      <w:r w:rsidRPr="005819DA">
        <w:rPr>
          <w:rStyle w:val="Emphasis"/>
        </w:rPr>
        <w:t xml:space="preserve"> those </w:t>
      </w:r>
      <w:r w:rsidRPr="005819DA">
        <w:rPr>
          <w:rStyle w:val="Emphasis"/>
          <w:highlight w:val="green"/>
        </w:rPr>
        <w:t>goods necessary</w:t>
      </w:r>
      <w:r w:rsidRPr="005819DA">
        <w:rPr>
          <w:rStyle w:val="Emphasis"/>
        </w:rPr>
        <w:t xml:space="preserve"> for their well-being. </w:t>
      </w:r>
      <w:r w:rsidRPr="005819DA">
        <w:rPr>
          <w:rStyle w:val="Emphasis"/>
          <w:highlight w:val="green"/>
        </w:rPr>
        <w:t>Nature</w:t>
      </w:r>
      <w:r w:rsidRPr="005819DA">
        <w:rPr>
          <w:rStyle w:val="Emphasis"/>
        </w:rPr>
        <w:t xml:space="preserve"> </w:t>
      </w:r>
      <w:r w:rsidRPr="005819DA">
        <w:rPr>
          <w:rStyle w:val="Emphasis"/>
          <w:highlight w:val="green"/>
        </w:rPr>
        <w:t>originally belongs equally</w:t>
      </w:r>
      <w:r w:rsidRPr="005819DA">
        <w:rPr>
          <w:rStyle w:val="Emphasis"/>
        </w:rPr>
        <w:t xml:space="preserve"> to everyone, </w:t>
      </w:r>
      <w:r w:rsidRPr="005819DA">
        <w:rPr>
          <w:rStyle w:val="Emphasis"/>
          <w:highlight w:val="green"/>
        </w:rPr>
        <w:t>and we divide it up</w:t>
      </w:r>
      <w:r w:rsidRPr="005819DA">
        <w:rPr>
          <w:rStyle w:val="Emphasis"/>
        </w:rPr>
        <w:t xml:space="preserve"> into private property because it enables everyone to secure their well-being more easily. </w:t>
      </w:r>
      <w:r w:rsidRPr="00F83346">
        <w:rPr>
          <w:sz w:val="16"/>
        </w:rPr>
        <w:t>However, since private property is created to enable everyone to more easily secure that natural right,</w:t>
      </w:r>
      <w:r w:rsidRPr="005819DA">
        <w:rPr>
          <w:rStyle w:val="Emphasis"/>
        </w:rPr>
        <w:t xml:space="preserve"> </w:t>
      </w:r>
      <w:r w:rsidRPr="005819DA">
        <w:rPr>
          <w:rStyle w:val="Emphasis"/>
          <w:highlight w:val="green"/>
        </w:rPr>
        <w:t>private property cannot contradict the natural right of people</w:t>
      </w:r>
      <w:r w:rsidRPr="005819DA">
        <w:rPr>
          <w:rStyle w:val="Emphasis"/>
        </w:rPr>
        <w:t xml:space="preserve"> to that which they need to survive.</w:t>
      </w:r>
      <w:r>
        <w:rPr>
          <w:rStyle w:val="Emphasis"/>
        </w:rPr>
        <w:t xml:space="preserve"> </w:t>
      </w:r>
      <w:r w:rsidRPr="00F83346">
        <w:rPr>
          <w:sz w:val="16"/>
        </w:rPr>
        <w:t xml:space="preserve">The Right of Necessity and Intellectual Property If there is a right of necessity, what implication would that have for intellectual property rights over life-saving medication? Life-saving medication, almost by definition, is often necessary for survival. Thus, if the right to necessity justifies stealing bread from those who have extra, so too it would seem to justify stealing a vial of unaffordable medication. Similarly, if I can steal an unaffordable vial of life-saving medication to save a life, then it would be strange to think I cannot violate an international patent to create that life-saving vial. </w:t>
      </w:r>
      <w:r w:rsidRPr="00F83346">
        <w:rPr>
          <w:rStyle w:val="Emphasis"/>
        </w:rPr>
        <w:t xml:space="preserve">It seems, then, that </w:t>
      </w:r>
      <w:r w:rsidRPr="00F83346">
        <w:rPr>
          <w:rStyle w:val="Emphasis"/>
          <w:highlight w:val="green"/>
        </w:rPr>
        <w:t>if</w:t>
      </w:r>
      <w:r w:rsidRPr="00F83346">
        <w:rPr>
          <w:rStyle w:val="Emphasis"/>
        </w:rPr>
        <w:t xml:space="preserve"> we accept the old doctrine that </w:t>
      </w:r>
      <w:r w:rsidRPr="00F83346">
        <w:rPr>
          <w:rStyle w:val="Emphasis"/>
          <w:highlight w:val="green"/>
        </w:rPr>
        <w:t>there exists a right of necessity</w:t>
      </w:r>
      <w:r w:rsidRPr="00F83346">
        <w:rPr>
          <w:rStyle w:val="Emphasis"/>
        </w:rPr>
        <w:t xml:space="preserve">, </w:t>
      </w:r>
      <w:r w:rsidRPr="00F83346">
        <w:rPr>
          <w:rStyle w:val="Emphasis"/>
          <w:highlight w:val="green"/>
        </w:rPr>
        <w:t>it would have</w:t>
      </w:r>
      <w:r w:rsidRPr="00F83346">
        <w:rPr>
          <w:rStyle w:val="Emphasis"/>
        </w:rPr>
        <w:t xml:space="preserve"> profound </w:t>
      </w:r>
      <w:r w:rsidRPr="00F83346">
        <w:rPr>
          <w:rStyle w:val="Emphasis"/>
          <w:highlight w:val="green"/>
        </w:rPr>
        <w:t>implications for</w:t>
      </w:r>
      <w:r w:rsidRPr="00F83346">
        <w:rPr>
          <w:rStyle w:val="Emphasis"/>
        </w:rPr>
        <w:t xml:space="preserve"> the justice of </w:t>
      </w:r>
      <w:r w:rsidRPr="00F83346">
        <w:rPr>
          <w:rStyle w:val="Emphasis"/>
          <w:highlight w:val="green"/>
        </w:rPr>
        <w:t>i</w:t>
      </w:r>
      <w:r w:rsidRPr="00F83346">
        <w:rPr>
          <w:rStyle w:val="Emphasis"/>
        </w:rPr>
        <w:t xml:space="preserve">ntellectual </w:t>
      </w:r>
      <w:r w:rsidRPr="00F83346">
        <w:rPr>
          <w:rStyle w:val="Emphasis"/>
          <w:highlight w:val="green"/>
        </w:rPr>
        <w:t>p</w:t>
      </w:r>
      <w:r w:rsidRPr="00F83346">
        <w:rPr>
          <w:rStyle w:val="Emphasis"/>
        </w:rPr>
        <w:t>roperty law.</w:t>
      </w:r>
      <w:r w:rsidRPr="00F83346">
        <w:rPr>
          <w:sz w:val="16"/>
        </w:rPr>
        <w:t xml:space="preserve"> Nations, according to such reasoning, possess a natural right to break patents if it is necessary to produce life-saving medication for those who could otherwise not afford them. (The affordability qualification is an important one. Just as it would be theft for me, who can afford to buy food, to steal a loaf of bread. So too it would be unjust to violate international patents for patients who can otherwise afford to buy the medication.) But even with the affordability qualification in place,</w:t>
      </w:r>
      <w:r w:rsidRPr="00F83346">
        <w:rPr>
          <w:rStyle w:val="Emphasis"/>
        </w:rPr>
        <w:t xml:space="preserve"> </w:t>
      </w:r>
      <w:r w:rsidRPr="00F83346">
        <w:rPr>
          <w:rStyle w:val="Emphasis"/>
          <w:highlight w:val="green"/>
        </w:rPr>
        <w:t>there is</w:t>
      </w:r>
      <w:r w:rsidRPr="00F83346">
        <w:rPr>
          <w:rStyle w:val="Emphasis"/>
        </w:rPr>
        <w:t xml:space="preserve"> currently </w:t>
      </w:r>
      <w:r w:rsidRPr="00F83346">
        <w:rPr>
          <w:rStyle w:val="Emphasis"/>
          <w:highlight w:val="green"/>
        </w:rPr>
        <w:t>a</w:t>
      </w:r>
      <w:r w:rsidRPr="00F83346">
        <w:rPr>
          <w:rStyle w:val="Emphasis"/>
        </w:rPr>
        <w:t xml:space="preserve"> huge </w:t>
      </w:r>
      <w:r w:rsidRPr="00F83346">
        <w:rPr>
          <w:rStyle w:val="Emphasis"/>
          <w:highlight w:val="green"/>
        </w:rPr>
        <w:t>problem of access to</w:t>
      </w:r>
      <w:r w:rsidRPr="00F83346">
        <w:rPr>
          <w:rStyle w:val="Emphasis"/>
        </w:rPr>
        <w:t xml:space="preserve"> life-saving </w:t>
      </w:r>
      <w:r w:rsidRPr="00F83346">
        <w:rPr>
          <w:rStyle w:val="Emphasis"/>
          <w:highlight w:val="green"/>
        </w:rPr>
        <w:t>medications by the global poor</w:t>
      </w:r>
      <w:r w:rsidRPr="00F83346">
        <w:rPr>
          <w:rStyle w:val="Emphasis"/>
        </w:rPr>
        <w:t xml:space="preserve">. As such, the </w:t>
      </w:r>
      <w:r w:rsidRPr="00F83346">
        <w:rPr>
          <w:rStyle w:val="Emphasis"/>
          <w:highlight w:val="green"/>
        </w:rPr>
        <w:t>right of necessity suggests a</w:t>
      </w:r>
      <w:r w:rsidRPr="00F83346">
        <w:rPr>
          <w:rStyle w:val="Emphasis"/>
        </w:rPr>
        <w:t xml:space="preserve"> standing </w:t>
      </w:r>
      <w:r w:rsidRPr="00F83346">
        <w:rPr>
          <w:rStyle w:val="Emphasis"/>
          <w:highlight w:val="green"/>
        </w:rPr>
        <w:t>right to break</w:t>
      </w:r>
      <w:r w:rsidRPr="00F83346">
        <w:rPr>
          <w:rStyle w:val="Emphasis"/>
        </w:rPr>
        <w:t xml:space="preserve"> many international medical </w:t>
      </w:r>
      <w:r w:rsidRPr="00F83346">
        <w:rPr>
          <w:rStyle w:val="Emphasis"/>
          <w:highlight w:val="green"/>
        </w:rPr>
        <w:t>patents</w:t>
      </w:r>
      <w:r w:rsidRPr="00F83346">
        <w:rPr>
          <w:rStyle w:val="Emphasis"/>
        </w:rPr>
        <w:t>.</w:t>
      </w:r>
    </w:p>
    <w:p w14:paraId="0D459526" w14:textId="77777777" w:rsidR="007E08F4" w:rsidRDefault="007E08F4" w:rsidP="007E08F4">
      <w:pPr>
        <w:pStyle w:val="Heading4"/>
      </w:pPr>
      <w:r>
        <w:t xml:space="preserve">4] Put away property turns – they don’t apply </w:t>
      </w:r>
    </w:p>
    <w:p w14:paraId="41778010" w14:textId="77777777" w:rsidR="007E08F4" w:rsidRPr="007A6D42" w:rsidRDefault="007E08F4" w:rsidP="007E08F4">
      <w:pPr>
        <w:pStyle w:val="Heading4"/>
      </w:pPr>
      <w:r>
        <w:t xml:space="preserve">a] intellectual objects are constituted by universal accessibility – traditional conceptions don’t apply. </w:t>
      </w:r>
    </w:p>
    <w:p w14:paraId="2078B490" w14:textId="77777777" w:rsidR="007E08F4" w:rsidRPr="00A63785" w:rsidRDefault="007E08F4" w:rsidP="007E08F4">
      <w:proofErr w:type="spellStart"/>
      <w:r w:rsidRPr="00D10E8A">
        <w:rPr>
          <w:rStyle w:val="Style13ptBold"/>
        </w:rPr>
        <w:t>Kanning</w:t>
      </w:r>
      <w:proofErr w:type="spellEnd"/>
      <w:r w:rsidRPr="00D10E8A">
        <w:rPr>
          <w:rStyle w:val="Style13ptBold"/>
        </w:rPr>
        <w:t xml:space="preserve"> </w:t>
      </w:r>
      <w:r>
        <w:rPr>
          <w:rStyle w:val="Style13ptBold"/>
        </w:rPr>
        <w:t xml:space="preserve">12 </w:t>
      </w:r>
      <w:r>
        <w:t xml:space="preserve">[Michael A. </w:t>
      </w:r>
      <w:proofErr w:type="spellStart"/>
      <w:r>
        <w:t>Kanning</w:t>
      </w:r>
      <w:proofErr w:type="spellEnd"/>
      <w:r>
        <w:t xml:space="preserve"> (Graduate School at University of South Florida). “A Philosophical Analysis of Intellectual Property: In Defense of Instrumentalism”. A thesis submitted in partial fulfillment of the requirements for the degree of Master of Arts Department of Philosophy College of Arts and Sciences University of South Florida. January 2012. Accessed 8/22/21. </w:t>
      </w:r>
      <w:hyperlink r:id="rId16" w:history="1">
        <w:r w:rsidRPr="00EF1312">
          <w:rPr>
            <w:rStyle w:val="Hyperlink"/>
          </w:rPr>
          <w:t>https://digitalcommons.usf.edu/cgi/viewcontent.cgi?referer=&amp;httpsredir=1&amp;article=5290&amp;context=etd</w:t>
        </w:r>
      </w:hyperlink>
      <w:r>
        <w:t xml:space="preserve"> //Xu]</w:t>
      </w:r>
    </w:p>
    <w:p w14:paraId="51B3CE7B" w14:textId="77777777" w:rsidR="007E08F4" w:rsidRDefault="007E08F4" w:rsidP="007E08F4">
      <w:pPr>
        <w:rPr>
          <w:rStyle w:val="Emphasis"/>
        </w:rPr>
      </w:pPr>
      <w:r w:rsidRPr="002A0AA3">
        <w:rPr>
          <w:rStyle w:val="Emphasis"/>
        </w:rPr>
        <w:t xml:space="preserve">By </w:t>
      </w:r>
      <w:r w:rsidRPr="002A0AA3">
        <w:rPr>
          <w:rStyle w:val="Emphasis"/>
          <w:highlight w:val="green"/>
        </w:rPr>
        <w:t>distinguishing between traditional</w:t>
      </w:r>
      <w:r w:rsidRPr="002A0AA3">
        <w:rPr>
          <w:rStyle w:val="Emphasis"/>
        </w:rPr>
        <w:t xml:space="preserve"> property </w:t>
      </w:r>
      <w:r w:rsidRPr="002A0AA3">
        <w:rPr>
          <w:rStyle w:val="Emphasis"/>
          <w:highlight w:val="green"/>
        </w:rPr>
        <w:t>and intellectual</w:t>
      </w:r>
      <w:r w:rsidRPr="002A0AA3">
        <w:rPr>
          <w:rStyle w:val="Emphasis"/>
        </w:rPr>
        <w:t xml:space="preserve"> </w:t>
      </w:r>
      <w:r w:rsidRPr="002A0AA3">
        <w:rPr>
          <w:rStyle w:val="Emphasis"/>
          <w:highlight w:val="green"/>
        </w:rPr>
        <w:t>property</w:t>
      </w:r>
      <w:r w:rsidRPr="002A0AA3">
        <w:rPr>
          <w:rStyle w:val="Emphasis"/>
        </w:rPr>
        <w:t xml:space="preserve">, </w:t>
      </w:r>
      <w:r w:rsidRPr="002A0AA3">
        <w:rPr>
          <w:rStyle w:val="Emphasis"/>
          <w:highlight w:val="green"/>
        </w:rPr>
        <w:t>we</w:t>
      </w:r>
      <w:r w:rsidRPr="002A0AA3">
        <w:rPr>
          <w:rStyle w:val="Emphasis"/>
        </w:rPr>
        <w:t xml:space="preserve"> can </w:t>
      </w:r>
      <w:r w:rsidRPr="002A0AA3">
        <w:rPr>
          <w:rStyle w:val="Emphasis"/>
          <w:highlight w:val="green"/>
        </w:rPr>
        <w:t>see</w:t>
      </w:r>
      <w:r w:rsidRPr="002A0AA3">
        <w:rPr>
          <w:rStyle w:val="Emphasis"/>
        </w:rPr>
        <w:t xml:space="preserve"> that the kinds of </w:t>
      </w:r>
      <w:r w:rsidRPr="002A0AA3">
        <w:rPr>
          <w:rStyle w:val="Emphasis"/>
          <w:highlight w:val="green"/>
        </w:rPr>
        <w:t>things covered</w:t>
      </w:r>
      <w:r w:rsidRPr="002A0AA3">
        <w:rPr>
          <w:rStyle w:val="Emphasis"/>
        </w:rPr>
        <w:t xml:space="preserve"> by intellectual property </w:t>
      </w:r>
      <w:r w:rsidRPr="002A0AA3">
        <w:rPr>
          <w:rStyle w:val="Emphasis"/>
          <w:highlight w:val="green"/>
        </w:rPr>
        <w:t>are capable of universal accessibilit</w:t>
      </w:r>
      <w:r w:rsidRPr="002A0AA3">
        <w:rPr>
          <w:rStyle w:val="Emphasis"/>
        </w:rPr>
        <w:t xml:space="preserve">y, </w:t>
      </w:r>
      <w:r w:rsidRPr="002A0AA3">
        <w:rPr>
          <w:rStyle w:val="Emphasis"/>
          <w:highlight w:val="green"/>
        </w:rPr>
        <w:t>meaning</w:t>
      </w:r>
      <w:r w:rsidRPr="002A0AA3">
        <w:rPr>
          <w:rStyle w:val="Emphasis"/>
        </w:rPr>
        <w:t xml:space="preserve"> that </w:t>
      </w:r>
      <w:r w:rsidRPr="002A0AA3">
        <w:rPr>
          <w:rStyle w:val="Emphasis"/>
          <w:highlight w:val="green"/>
        </w:rPr>
        <w:t>use by one</w:t>
      </w:r>
      <w:r w:rsidRPr="002A0AA3">
        <w:rPr>
          <w:rStyle w:val="Emphasis"/>
        </w:rPr>
        <w:t xml:space="preserve"> person </w:t>
      </w:r>
      <w:r w:rsidRPr="002A0AA3">
        <w:rPr>
          <w:rStyle w:val="Emphasis"/>
          <w:highlight w:val="green"/>
        </w:rPr>
        <w:t>does not preclude</w:t>
      </w:r>
      <w:r w:rsidRPr="002A0AA3">
        <w:rPr>
          <w:rStyle w:val="Emphasis"/>
        </w:rPr>
        <w:t xml:space="preserve"> the enjoyment of </w:t>
      </w:r>
      <w:r w:rsidRPr="002A0AA3">
        <w:rPr>
          <w:rStyle w:val="Emphasis"/>
          <w:highlight w:val="green"/>
        </w:rPr>
        <w:t>other</w:t>
      </w:r>
      <w:r w:rsidRPr="002A0AA3">
        <w:rPr>
          <w:rStyle w:val="Emphasis"/>
        </w:rPr>
        <w:t xml:space="preserve"> </w:t>
      </w:r>
      <w:r w:rsidRPr="002A0AA3">
        <w:rPr>
          <w:rStyle w:val="Emphasis"/>
          <w:highlight w:val="green"/>
        </w:rPr>
        <w:t>possessors</w:t>
      </w:r>
      <w:r w:rsidRPr="002A0AA3">
        <w:rPr>
          <w:rStyle w:val="Emphasis"/>
        </w:rPr>
        <w:t xml:space="preserve"> of tokens of the same type. </w:t>
      </w:r>
      <w:r w:rsidRPr="002A0AA3">
        <w:rPr>
          <w:rStyle w:val="Emphasis"/>
          <w:highlight w:val="green"/>
        </w:rPr>
        <w:t>For me to</w:t>
      </w:r>
      <w:r w:rsidRPr="002A0AA3">
        <w:rPr>
          <w:rStyle w:val="Emphasis"/>
        </w:rPr>
        <w:t xml:space="preserve"> scan and </w:t>
      </w:r>
      <w:r w:rsidRPr="002A0AA3">
        <w:rPr>
          <w:rStyle w:val="Emphasis"/>
          <w:highlight w:val="green"/>
        </w:rPr>
        <w:t>copy</w:t>
      </w:r>
      <w:r w:rsidRPr="002A0AA3">
        <w:rPr>
          <w:rStyle w:val="Emphasis"/>
        </w:rPr>
        <w:t xml:space="preserve"> my token copy of Lolita </w:t>
      </w:r>
      <w:r w:rsidRPr="002A0AA3">
        <w:rPr>
          <w:rStyle w:val="Emphasis"/>
          <w:highlight w:val="green"/>
        </w:rPr>
        <w:t>and give it to someone</w:t>
      </w:r>
      <w:r w:rsidRPr="002A0AA3">
        <w:rPr>
          <w:rStyle w:val="Emphasis"/>
        </w:rPr>
        <w:t xml:space="preserve"> else </w:t>
      </w:r>
      <w:r w:rsidRPr="002A0AA3">
        <w:rPr>
          <w:rStyle w:val="Emphasis"/>
          <w:highlight w:val="green"/>
        </w:rPr>
        <w:t>does not reduce my ability to enjoy</w:t>
      </w:r>
      <w:r w:rsidRPr="002A0AA3">
        <w:rPr>
          <w:rStyle w:val="Emphasis"/>
        </w:rPr>
        <w:t xml:space="preserve"> my token copy of Lolita.</w:t>
      </w:r>
      <w:r w:rsidRPr="002A0AA3">
        <w:rPr>
          <w:sz w:val="16"/>
        </w:rPr>
        <w:t xml:space="preserve"> In fact, sharing of the work would probably help me enjoy the work even more as I could engage in dialogue and interpretation of the text in unison with others. My ownership of my bicycle, on the other hand, is different. If I give my bicycle to you to ride, I can no longer enjoy it in the same way. Your possession and use of the bicycle </w:t>
      </w:r>
      <w:proofErr w:type="gramStart"/>
      <w:r w:rsidRPr="002A0AA3">
        <w:rPr>
          <w:sz w:val="16"/>
        </w:rPr>
        <w:t>is</w:t>
      </w:r>
      <w:proofErr w:type="gramEnd"/>
      <w:r w:rsidRPr="002A0AA3">
        <w:rPr>
          <w:sz w:val="16"/>
        </w:rPr>
        <w:t xml:space="preserve"> exclusive in that your use excludes usage by others. As </w:t>
      </w:r>
      <w:proofErr w:type="spellStart"/>
      <w:r w:rsidRPr="002A0AA3">
        <w:rPr>
          <w:sz w:val="16"/>
        </w:rPr>
        <w:t>Trerise</w:t>
      </w:r>
      <w:proofErr w:type="spellEnd"/>
      <w:r w:rsidRPr="002A0AA3">
        <w:rPr>
          <w:sz w:val="16"/>
        </w:rPr>
        <w:t xml:space="preserve"> (123) notes, this distinction between token and type is not philosophically unproblematic. One could challenge the claim that intellectual property involves ownership of types. </w:t>
      </w:r>
      <w:r w:rsidRPr="002A0AA3">
        <w:rPr>
          <w:rStyle w:val="Emphasis"/>
        </w:rPr>
        <w:t xml:space="preserve">Nonetheless, in </w:t>
      </w:r>
      <w:r w:rsidRPr="002A0AA3">
        <w:rPr>
          <w:rStyle w:val="Emphasis"/>
          <w:highlight w:val="green"/>
        </w:rPr>
        <w:t>this</w:t>
      </w:r>
      <w:r w:rsidRPr="002A0AA3">
        <w:rPr>
          <w:rStyle w:val="Emphasis"/>
        </w:rPr>
        <w:t xml:space="preserve"> simple form it helps </w:t>
      </w:r>
      <w:r w:rsidRPr="002A0AA3">
        <w:rPr>
          <w:rStyle w:val="Emphasis"/>
          <w:highlight w:val="green"/>
        </w:rPr>
        <w:t>make</w:t>
      </w:r>
      <w:r w:rsidRPr="002A0AA3">
        <w:rPr>
          <w:rStyle w:val="Emphasis"/>
        </w:rPr>
        <w:t xml:space="preserve"> </w:t>
      </w:r>
      <w:r w:rsidRPr="002A0AA3">
        <w:rPr>
          <w:rStyle w:val="Emphasis"/>
          <w:highlight w:val="green"/>
        </w:rPr>
        <w:t>clear</w:t>
      </w:r>
      <w:r w:rsidRPr="002A0AA3">
        <w:rPr>
          <w:rStyle w:val="Emphasis"/>
        </w:rPr>
        <w:t xml:space="preserve"> </w:t>
      </w:r>
      <w:r w:rsidRPr="002A0AA3">
        <w:rPr>
          <w:rStyle w:val="Emphasis"/>
          <w:highlight w:val="green"/>
        </w:rPr>
        <w:t>a</w:t>
      </w:r>
      <w:r w:rsidRPr="002A0AA3">
        <w:rPr>
          <w:rStyle w:val="Emphasis"/>
        </w:rPr>
        <w:t xml:space="preserve"> fundamental </w:t>
      </w:r>
      <w:r w:rsidRPr="002A0AA3">
        <w:rPr>
          <w:rStyle w:val="Emphasis"/>
          <w:highlight w:val="green"/>
        </w:rPr>
        <w:t>distinction</w:t>
      </w:r>
      <w:r w:rsidRPr="002A0AA3">
        <w:rPr>
          <w:rStyle w:val="Emphasis"/>
        </w:rPr>
        <w:t xml:space="preserve"> </w:t>
      </w:r>
      <w:r w:rsidRPr="002A0AA3">
        <w:rPr>
          <w:rStyle w:val="Emphasis"/>
          <w:highlight w:val="green"/>
        </w:rPr>
        <w:t>between traditional</w:t>
      </w:r>
      <w:r w:rsidRPr="002A0AA3">
        <w:rPr>
          <w:rStyle w:val="Emphasis"/>
        </w:rPr>
        <w:t xml:space="preserve"> conceptions of property over land and material objects </w:t>
      </w:r>
      <w:r w:rsidRPr="002A0AA3">
        <w:rPr>
          <w:rStyle w:val="Emphasis"/>
          <w:highlight w:val="green"/>
        </w:rPr>
        <w:t>and</w:t>
      </w:r>
      <w:r w:rsidRPr="002A0AA3">
        <w:rPr>
          <w:rStyle w:val="Emphasis"/>
        </w:rPr>
        <w:t xml:space="preserve"> the kind of ownership of </w:t>
      </w:r>
      <w:r w:rsidRPr="002A0AA3">
        <w:rPr>
          <w:rStyle w:val="Emphasis"/>
          <w:highlight w:val="green"/>
        </w:rPr>
        <w:t>abstract</w:t>
      </w:r>
      <w:r w:rsidRPr="002A0AA3">
        <w:rPr>
          <w:rStyle w:val="Emphasis"/>
        </w:rPr>
        <w:t xml:space="preserve"> </w:t>
      </w:r>
      <w:r w:rsidRPr="002A0AA3">
        <w:rPr>
          <w:rStyle w:val="Emphasis"/>
          <w:highlight w:val="green"/>
        </w:rPr>
        <w:t>objects</w:t>
      </w:r>
      <w:r w:rsidRPr="002A0AA3">
        <w:rPr>
          <w:rStyle w:val="Emphasis"/>
        </w:rPr>
        <w:t xml:space="preserve"> that occurs </w:t>
      </w:r>
      <w:r w:rsidRPr="002A0AA3">
        <w:rPr>
          <w:rStyle w:val="Emphasis"/>
          <w:highlight w:val="green"/>
        </w:rPr>
        <w:t>in intellectual property</w:t>
      </w:r>
      <w:r w:rsidRPr="002A0AA3">
        <w:rPr>
          <w:rStyle w:val="Emphasis"/>
        </w:rPr>
        <w:t>.</w:t>
      </w:r>
    </w:p>
    <w:p w14:paraId="7A051A2C" w14:textId="77777777" w:rsidR="007E08F4" w:rsidRPr="00C87977" w:rsidRDefault="007E08F4" w:rsidP="007E08F4">
      <w:pPr>
        <w:pStyle w:val="Heading4"/>
      </w:pPr>
      <w:r w:rsidRPr="00C87977">
        <w:t>b]</w:t>
      </w:r>
      <w:r>
        <w:t xml:space="preserve"> IP is owned by the public – it’s the people’s medicine. </w:t>
      </w:r>
    </w:p>
    <w:p w14:paraId="30CA13DB" w14:textId="77777777" w:rsidR="007E08F4" w:rsidRPr="00052B63" w:rsidRDefault="007E08F4" w:rsidP="007E08F4">
      <w:r w:rsidRPr="00A3117D">
        <w:rPr>
          <w:rStyle w:val="Style13ptBold"/>
        </w:rPr>
        <w:t>Silk 5/3</w:t>
      </w:r>
      <w:r>
        <w:t xml:space="preserve"> [Matthew S.W. Silk (</w:t>
      </w:r>
      <w:r w:rsidRPr="00AC2272">
        <w:t>PhD in philosophy from the University of Waterloo. His research specializes in philosophy of science and the nature of values. He has also published on the history of pragmatism and the work of John Dewey</w:t>
      </w:r>
      <w:r>
        <w:t xml:space="preserve">). “COVID-19 Vaccines and Drug Patent Laws”. The Prindle Post. May 3, 2021. Accessed 8/24/21. </w:t>
      </w:r>
      <w:hyperlink r:id="rId17" w:history="1">
        <w:r w:rsidRPr="00AF239A">
          <w:rPr>
            <w:rStyle w:val="Hyperlink"/>
          </w:rPr>
          <w:t>https://www.prindlepost.org/2021/05/covid-19-vaccines-and-drug-patent-laws/</w:t>
        </w:r>
      </w:hyperlink>
      <w:r>
        <w:t xml:space="preserve"> //Xu]</w:t>
      </w:r>
    </w:p>
    <w:p w14:paraId="5368746D" w14:textId="77777777" w:rsidR="007E08F4" w:rsidRDefault="007E08F4" w:rsidP="007E08F4">
      <w:pPr>
        <w:rPr>
          <w:sz w:val="16"/>
        </w:rPr>
      </w:pPr>
      <w:r w:rsidRPr="00B13BED">
        <w:rPr>
          <w:rStyle w:val="Emphasis"/>
          <w:highlight w:val="green"/>
        </w:rPr>
        <w:t>Supporters</w:t>
      </w:r>
      <w:r w:rsidRPr="00B13BED">
        <w:rPr>
          <w:rStyle w:val="Emphasis"/>
        </w:rPr>
        <w:t xml:space="preserve"> of a waiver also </w:t>
      </w:r>
      <w:r w:rsidRPr="00B13BED">
        <w:rPr>
          <w:rStyle w:val="Emphasis"/>
          <w:highlight w:val="green"/>
        </w:rPr>
        <w:t>point out</w:t>
      </w:r>
      <w:r w:rsidRPr="00B13BED">
        <w:rPr>
          <w:rStyle w:val="Emphasis"/>
        </w:rPr>
        <w:t xml:space="preserve"> </w:t>
      </w:r>
      <w:r w:rsidRPr="00B13BED">
        <w:rPr>
          <w:rStyle w:val="Emphasis"/>
          <w:highlight w:val="green"/>
        </w:rPr>
        <w:t>the</w:t>
      </w:r>
      <w:r w:rsidRPr="00B13BED">
        <w:rPr>
          <w:rStyle w:val="Emphasis"/>
        </w:rPr>
        <w:t xml:space="preserve"> massive amount of </w:t>
      </w:r>
      <w:r w:rsidRPr="00B13BED">
        <w:rPr>
          <w:rStyle w:val="Emphasis"/>
          <w:highlight w:val="green"/>
        </w:rPr>
        <w:t>public funding that</w:t>
      </w:r>
      <w:r w:rsidRPr="00B13BED">
        <w:rPr>
          <w:rStyle w:val="Emphasis"/>
        </w:rPr>
        <w:t xml:space="preserve"> pharmaceutical </w:t>
      </w:r>
      <w:r w:rsidRPr="00B13BED">
        <w:rPr>
          <w:rStyle w:val="Emphasis"/>
          <w:highlight w:val="green"/>
        </w:rPr>
        <w:t>companies</w:t>
      </w:r>
      <w:r w:rsidRPr="00B13BED">
        <w:rPr>
          <w:rStyle w:val="Emphasis"/>
        </w:rPr>
        <w:t xml:space="preserve"> have </w:t>
      </w:r>
      <w:r w:rsidRPr="00B13BED">
        <w:rPr>
          <w:rStyle w:val="Emphasis"/>
          <w:highlight w:val="green"/>
        </w:rPr>
        <w:t>received</w:t>
      </w:r>
      <w:r w:rsidRPr="00B13BED">
        <w:rPr>
          <w:rStyle w:val="Emphasis"/>
        </w:rPr>
        <w:t xml:space="preserve"> </w:t>
      </w:r>
      <w:r w:rsidRPr="00B13BED">
        <w:rPr>
          <w:rStyle w:val="Emphasis"/>
          <w:highlight w:val="green"/>
        </w:rPr>
        <w:t>to develop</w:t>
      </w:r>
      <w:r w:rsidRPr="00B13BED">
        <w:rPr>
          <w:rStyle w:val="Emphasis"/>
        </w:rPr>
        <w:t xml:space="preserve"> coronavirus </w:t>
      </w:r>
      <w:r w:rsidRPr="00B13BED">
        <w:rPr>
          <w:rStyle w:val="Emphasis"/>
          <w:highlight w:val="green"/>
        </w:rPr>
        <w:t>vaccines</w:t>
      </w:r>
      <w:r w:rsidRPr="00B13BED">
        <w:rPr>
          <w:rStyle w:val="Emphasis"/>
        </w:rPr>
        <w:t xml:space="preserve"> and that much of </w:t>
      </w:r>
      <w:r w:rsidRPr="00B13BED">
        <w:rPr>
          <w:rStyle w:val="Emphasis"/>
          <w:highlight w:val="green"/>
        </w:rPr>
        <w:t>the groundwork</w:t>
      </w:r>
      <w:r w:rsidRPr="00B13BED">
        <w:rPr>
          <w:rStyle w:val="Emphasis"/>
        </w:rPr>
        <w:t xml:space="preserve"> </w:t>
      </w:r>
      <w:r w:rsidRPr="00B13BED">
        <w:rPr>
          <w:rStyle w:val="Emphasis"/>
          <w:highlight w:val="green"/>
        </w:rPr>
        <w:t>for</w:t>
      </w:r>
      <w:r w:rsidRPr="00B13BED">
        <w:rPr>
          <w:rStyle w:val="Emphasis"/>
        </w:rPr>
        <w:t xml:space="preserve"> those vaccines were </w:t>
      </w:r>
      <w:r w:rsidRPr="00B13BED">
        <w:rPr>
          <w:rStyle w:val="Emphasis"/>
          <w:highlight w:val="green"/>
        </w:rPr>
        <w:t>discoveries</w:t>
      </w:r>
      <w:r w:rsidRPr="00B13BED">
        <w:rPr>
          <w:rStyle w:val="Emphasis"/>
        </w:rPr>
        <w:t xml:space="preserve"> that </w:t>
      </w:r>
      <w:r w:rsidRPr="00B13BED">
        <w:rPr>
          <w:rStyle w:val="Emphasis"/>
          <w:highlight w:val="green"/>
        </w:rPr>
        <w:t>came from federally-funded research</w:t>
      </w:r>
      <w:r w:rsidRPr="00B13BED">
        <w:rPr>
          <w:rStyle w:val="Emphasis"/>
        </w:rPr>
        <w:t>. Thus, they argue that t</w:t>
      </w:r>
      <w:r w:rsidRPr="00B13BED">
        <w:rPr>
          <w:rStyle w:val="Emphasis"/>
          <w:highlight w:val="green"/>
        </w:rPr>
        <w:t>he vaccine should be a “people’s vaccine” that is universally available</w:t>
      </w:r>
      <w:r w:rsidRPr="00B13BED">
        <w:rPr>
          <w:rStyle w:val="Emphasis"/>
        </w:rPr>
        <w:t xml:space="preserve"> to all at no cost.</w:t>
      </w:r>
      <w:r w:rsidRPr="00B13BED">
        <w:rPr>
          <w:sz w:val="16"/>
        </w:rPr>
        <w:t xml:space="preserve"> They also suggest that such a waiver would send a message of commitment to public health as opposed to prioritizing intellectual property rights.</w:t>
      </w:r>
    </w:p>
    <w:p w14:paraId="3EDAD6C6" w14:textId="06CFE923" w:rsidR="007E08F4" w:rsidRDefault="007E08F4" w:rsidP="007E08F4"/>
    <w:p w14:paraId="4721A2FE" w14:textId="77777777" w:rsidR="00B2234A" w:rsidRDefault="00B2234A" w:rsidP="00B2234A">
      <w:pPr>
        <w:pStyle w:val="Heading4"/>
      </w:pPr>
      <w:r>
        <w:t>No warrant for why patents are invalid</w:t>
      </w:r>
    </w:p>
    <w:p w14:paraId="7076D14C" w14:textId="77777777" w:rsidR="00B2234A" w:rsidRDefault="00B2234A" w:rsidP="00B2234A"/>
    <w:p w14:paraId="19484773" w14:textId="77777777" w:rsidR="00B2234A" w:rsidRDefault="00B2234A" w:rsidP="00B2234A">
      <w:pPr>
        <w:pStyle w:val="Heading4"/>
      </w:pPr>
      <w:r>
        <w:t>Patents are valid under their framework, under a model of free will it also means they should have free choice of will on their own property because its personal property. Stealing homework would be considered theft and the same applies to IPP, stealing mountains and land are different because those are things you’ve seen and discovered that are natural</w:t>
      </w:r>
    </w:p>
    <w:p w14:paraId="04E9BD8E" w14:textId="77777777" w:rsidR="00B2234A" w:rsidRDefault="00B2234A" w:rsidP="00B2234A"/>
    <w:p w14:paraId="16199B99" w14:textId="77777777" w:rsidR="00B2234A" w:rsidRDefault="00B2234A" w:rsidP="00B2234A">
      <w:pPr>
        <w:pStyle w:val="Heading4"/>
      </w:pPr>
      <w:r>
        <w:t>Second argument is wrong, yes IP protections exist in the status quo. Doha allows certain extents of IP protections and periods of protection are there.</w:t>
      </w:r>
    </w:p>
    <w:p w14:paraId="6F72FA18" w14:textId="77777777" w:rsidR="00B2234A" w:rsidRDefault="00B2234A" w:rsidP="00B2234A"/>
    <w:p w14:paraId="28F16FCB" w14:textId="77777777" w:rsidR="00B2234A" w:rsidRDefault="00B2234A" w:rsidP="00B2234A">
      <w:pPr>
        <w:pStyle w:val="Heading4"/>
      </w:pPr>
      <w:r>
        <w:t xml:space="preserve">Even if enforcing isn’t perfect </w:t>
      </w:r>
      <w:proofErr w:type="spellStart"/>
      <w:r>
        <w:t>its</w:t>
      </w:r>
      <w:proofErr w:type="spellEnd"/>
      <w:r>
        <w:t xml:space="preserve"> still possible to an extent, our framework is a question of Intrinsicness.</w:t>
      </w:r>
    </w:p>
    <w:p w14:paraId="515A8900" w14:textId="77777777" w:rsidR="00B2234A" w:rsidRDefault="00B2234A" w:rsidP="00B2234A"/>
    <w:p w14:paraId="19469F11" w14:textId="77777777" w:rsidR="00B2234A" w:rsidRPr="006B000A" w:rsidRDefault="00B2234A" w:rsidP="00B2234A">
      <w:pPr>
        <w:pStyle w:val="Heading4"/>
      </w:pPr>
      <w:r>
        <w:t>Their example is non sense, the person that wrote the book u</w:t>
      </w:r>
    </w:p>
    <w:p w14:paraId="712F8581" w14:textId="77777777" w:rsidR="00B2234A" w:rsidRPr="007E08F4" w:rsidRDefault="00B2234A" w:rsidP="007E08F4"/>
    <w:sectPr w:rsidR="00B2234A" w:rsidRPr="007E0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E08F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000A"/>
    <w:rsid w:val="006C2375"/>
    <w:rsid w:val="006D4ECC"/>
    <w:rsid w:val="00722258"/>
    <w:rsid w:val="007243E5"/>
    <w:rsid w:val="00766EA0"/>
    <w:rsid w:val="007739FF"/>
    <w:rsid w:val="007A2226"/>
    <w:rsid w:val="007E08F4"/>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2234A"/>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5E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21A9B"/>
  <w15:chartTrackingRefBased/>
  <w15:docId w15:val="{16F10B5D-AD59-4CE3-8D73-ECE5620AE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E08F4"/>
    <w:pPr>
      <w:spacing w:after="0" w:line="240" w:lineRule="auto"/>
    </w:pPr>
    <w:rPr>
      <w:rFonts w:ascii="Calibri" w:hAnsi="Calibri" w:cs="Calibri"/>
    </w:rPr>
  </w:style>
  <w:style w:type="paragraph" w:styleId="Heading1">
    <w:name w:val="heading 1"/>
    <w:aliases w:val="Pocket"/>
    <w:basedOn w:val="Normal"/>
    <w:next w:val="Normal"/>
    <w:link w:val="Heading1Char"/>
    <w:qFormat/>
    <w:rsid w:val="007E08F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E08F4"/>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E08F4"/>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
    <w:basedOn w:val="Normal"/>
    <w:next w:val="Normal"/>
    <w:link w:val="Heading4Char"/>
    <w:uiPriority w:val="3"/>
    <w:unhideWhenUsed/>
    <w:qFormat/>
    <w:rsid w:val="007E08F4"/>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7E08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08F4"/>
  </w:style>
  <w:style w:type="character" w:customStyle="1" w:styleId="Heading1Char">
    <w:name w:val="Heading 1 Char"/>
    <w:aliases w:val="Pocket Char"/>
    <w:basedOn w:val="DefaultParagraphFont"/>
    <w:link w:val="Heading1"/>
    <w:rsid w:val="007E08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E08F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E08F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w:basedOn w:val="DefaultParagraphFont"/>
    <w:link w:val="Heading4"/>
    <w:uiPriority w:val="3"/>
    <w:rsid w:val="007E08F4"/>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B,s"/>
    <w:basedOn w:val="DefaultParagraphFont"/>
    <w:link w:val="textbold"/>
    <w:uiPriority w:val="7"/>
    <w:qFormat/>
    <w:rsid w:val="007E08F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E08F4"/>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Italic"/>
    <w:basedOn w:val="DefaultParagraphFont"/>
    <w:uiPriority w:val="6"/>
    <w:qFormat/>
    <w:rsid w:val="007E08F4"/>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7E08F4"/>
    <w:rPr>
      <w:color w:val="auto"/>
      <w:u w:val="none"/>
    </w:rPr>
  </w:style>
  <w:style w:type="character" w:styleId="FollowedHyperlink">
    <w:name w:val="FollowedHyperlink"/>
    <w:basedOn w:val="DefaultParagraphFont"/>
    <w:uiPriority w:val="99"/>
    <w:semiHidden/>
    <w:unhideWhenUsed/>
    <w:rsid w:val="007E08F4"/>
    <w:rPr>
      <w:color w:val="auto"/>
      <w:u w:val="none"/>
    </w:rPr>
  </w:style>
  <w:style w:type="paragraph" w:customStyle="1" w:styleId="textbold">
    <w:name w:val="text bold"/>
    <w:basedOn w:val="Normal"/>
    <w:link w:val="Emphasis"/>
    <w:uiPriority w:val="7"/>
    <w:qFormat/>
    <w:rsid w:val="007E08F4"/>
    <w:pPr>
      <w:ind w:left="720"/>
      <w:jc w:val="both"/>
    </w:pPr>
    <w:rPr>
      <w:b/>
      <w:iCs/>
      <w:u w:val="singl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7E08F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7E08F4"/>
    <w:pPr>
      <w:widowControl w:val="0"/>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c.nih.gov/News/GlobalHealthMatters/march-april-2014/Pages/technology-transfer-nih-ott.aspx" TargetMode="External"/><Relationship Id="rId13" Type="http://schemas.openxmlformats.org/officeDocument/2006/relationships/hyperlink" Target="http://eprints.lse.ac.uk/37521/1/Kant_Copyright_and_Communicative_Freedom_%28lsero%29.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worldpoliticsreview.com/articles/18639/technology-transfer-is-a-weak-link-in-the-global-health-system" TargetMode="External"/><Relationship Id="rId12" Type="http://schemas.openxmlformats.org/officeDocument/2006/relationships/hyperlink" Target="https://jme.bmj.com/content/early/2021/07/06/medethics-2021-107555" TargetMode="External"/><Relationship Id="rId17" Type="http://schemas.openxmlformats.org/officeDocument/2006/relationships/hyperlink" Target="https://www.prindlepost.org/2021/05/covid-19-vaccines-and-drug-patent-laws/" TargetMode="External"/><Relationship Id="rId2" Type="http://schemas.openxmlformats.org/officeDocument/2006/relationships/numbering" Target="numbering.xml"/><Relationship Id="rId16" Type="http://schemas.openxmlformats.org/officeDocument/2006/relationships/hyperlink" Target="https://digitalcommons.usf.edu/cgi/viewcontent.cgi?referer=&amp;httpsredir=1&amp;article=5290&amp;context=etd" TargetMode="External"/><Relationship Id="rId1" Type="http://schemas.openxmlformats.org/officeDocument/2006/relationships/customXml" Target="../customXml/item1.xml"/><Relationship Id="rId6" Type="http://schemas.openxmlformats.org/officeDocument/2006/relationships/hyperlink" Target="https://www.wto.org/english/thewto_e/whatis_e/tif_e/org1_e.htm" TargetMode="External"/><Relationship Id="rId11" Type="http://schemas.openxmlformats.org/officeDocument/2006/relationships/hyperlink" Target="https://www.ncbi.nlm.nih.gov/pmc/articles/PMC6446569/" TargetMode="External"/><Relationship Id="rId5" Type="http://schemas.openxmlformats.org/officeDocument/2006/relationships/webSettings" Target="webSettings.xml"/><Relationship Id="rId15" Type="http://schemas.openxmlformats.org/officeDocument/2006/relationships/hyperlink" Target="https://www.prindlepost.org/2021/05/covid-19-vaccines-and-drug-patent-laws/" TargetMode="External"/><Relationship Id="rId10" Type="http://schemas.openxmlformats.org/officeDocument/2006/relationships/hyperlink" Target="https://www.vox.com/2015/6/29/8847863/holographic-principle-universe-theory-physic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ho.int/phi/programme_technology_transfer/en/" TargetMode="External"/><Relationship Id="rId14" Type="http://schemas.openxmlformats.org/officeDocument/2006/relationships/hyperlink" Target="http://eprints.lse.ac.uk/37521/1/Kant_Copyright_and_Communicative_Freedom_%28lsero%2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10417</Words>
  <Characters>59380</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2021-09-26T22:52:00Z</dcterms:created>
  <dcterms:modified xsi:type="dcterms:W3CDTF">2021-09-26T23:41:00Z</dcterms:modified>
</cp:coreProperties>
</file>