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48106" w14:textId="6F5C82C9" w:rsidR="00A95652" w:rsidRDefault="00BF405E" w:rsidP="00BF405E">
      <w:pPr>
        <w:pStyle w:val="Heading1"/>
      </w:pPr>
      <w:r>
        <w:t>1NC TOC R1</w:t>
      </w:r>
    </w:p>
    <w:p w14:paraId="085B8DCA" w14:textId="6BEBB9FB" w:rsidR="00BF405E" w:rsidRDefault="00BF405E" w:rsidP="00BF405E">
      <w:pPr>
        <w:pStyle w:val="Heading3"/>
      </w:pPr>
      <w:r>
        <w:lastRenderedPageBreak/>
        <w:t>1</w:t>
      </w:r>
    </w:p>
    <w:p w14:paraId="20AB5BEC" w14:textId="77777777" w:rsidR="00BF405E" w:rsidRDefault="00BF405E" w:rsidP="00BF405E">
      <w:pPr>
        <w:pStyle w:val="Heading4"/>
      </w:pPr>
      <w:r>
        <w:t>Interpretation: Debaters must disclose affirmative frameworks, advocacy texts, and advantage areas thirty minutes before round if they haven’t read the affirmative before</w:t>
      </w:r>
    </w:p>
    <w:p w14:paraId="68F227B3" w14:textId="507CEF49" w:rsidR="00BF405E" w:rsidRDefault="00BF405E" w:rsidP="00BF405E">
      <w:pPr>
        <w:pStyle w:val="Heading4"/>
      </w:pPr>
      <w:r>
        <w:t>Violation: They didn’t</w:t>
      </w:r>
    </w:p>
    <w:p w14:paraId="63F4B077" w14:textId="3D22A31E" w:rsidR="00031CBB" w:rsidRDefault="00031CBB" w:rsidP="00031CBB"/>
    <w:p w14:paraId="74D88039" w14:textId="53CFF8F8" w:rsidR="00031CBB" w:rsidRPr="00031CBB" w:rsidRDefault="00031CBB" w:rsidP="00031CBB">
      <w:r w:rsidRPr="00031CBB">
        <w:drawing>
          <wp:inline distT="0" distB="0" distL="0" distR="0" wp14:anchorId="6C8F249F" wp14:editId="4A7CE27E">
            <wp:extent cx="3276884" cy="20651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76884" cy="2065199"/>
                    </a:xfrm>
                    <a:prstGeom prst="rect">
                      <a:avLst/>
                    </a:prstGeom>
                  </pic:spPr>
                </pic:pic>
              </a:graphicData>
            </a:graphic>
          </wp:inline>
        </w:drawing>
      </w:r>
    </w:p>
    <w:p w14:paraId="2CE9FC5C" w14:textId="77777777" w:rsidR="00BF405E" w:rsidRDefault="00BF405E" w:rsidP="00BF405E">
      <w:pPr>
        <w:pStyle w:val="Heading4"/>
      </w:pPr>
      <w:r>
        <w:t>Standards:</w:t>
      </w:r>
    </w:p>
    <w:p w14:paraId="27831257" w14:textId="77777777" w:rsidR="00BF405E" w:rsidRDefault="00BF405E" w:rsidP="00BF405E">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Their interpretation discourages third- and fourth-line testing by limiting the amount of time we have to prepare and forcing us to enter the debate with zero idea of what the affirmative is. Negatives are forced to rely on generics instead of smart contextual strategies destroying nuanced argumentation. </w:t>
      </w:r>
    </w:p>
    <w:p w14:paraId="6A6360EE" w14:textId="77777777" w:rsidR="00BF405E" w:rsidRDefault="00BF405E" w:rsidP="00BF405E">
      <w:pPr>
        <w:pStyle w:val="Heading4"/>
      </w:pPr>
      <w:r>
        <w:t>2]</w:t>
      </w:r>
      <w:r w:rsidRPr="009A3E97">
        <w:t xml:space="preserve"> </w:t>
      </w:r>
      <w:r w:rsidRPr="009A3E97">
        <w:rPr>
          <w:u w:val="single"/>
        </w:rPr>
        <w:t>Reciprocity</w:t>
      </w:r>
      <w:r w:rsidRPr="009A3E97">
        <w:t xml:space="preserve"> – They get an infinite amount of time to frontline their </w:t>
      </w:r>
      <w:proofErr w:type="spellStart"/>
      <w:r w:rsidRPr="009A3E97">
        <w:t>aff</w:t>
      </w:r>
      <w:proofErr w:type="spellEnd"/>
      <w:r w:rsidRPr="009A3E97">
        <w:t xml:space="preserve"> to write the most efficient and effective answers to anything we could say against it while we get only four minutes in round. This gives them a tremendous advantage over us that makes it impossible to win substance.</w:t>
      </w:r>
    </w:p>
    <w:p w14:paraId="018A75B0" w14:textId="4D4ABE3B" w:rsidR="00BF405E" w:rsidRDefault="00BF405E" w:rsidP="00BF405E">
      <w:pPr>
        <w:pStyle w:val="Heading4"/>
      </w:pPr>
      <w:r>
        <w:t xml:space="preserve">3] </w:t>
      </w:r>
      <w:r w:rsidRPr="00640632">
        <w:rPr>
          <w:u w:val="single"/>
        </w:rPr>
        <w:t>Shiftiness</w:t>
      </w:r>
      <w:r>
        <w:t xml:space="preserve">- Not knowing enough about the affirmative coming into round incentivizes 1ar shiftiness about what the </w:t>
      </w:r>
      <w:proofErr w:type="spellStart"/>
      <w:r>
        <w:t>aff</w:t>
      </w:r>
      <w:proofErr w:type="spellEnd"/>
      <w:r>
        <w:t xml:space="preserve"> is and what their framework/advocacy entails. That means even if we could read generics or find prep, they’d just find ways to recontextualize their obscure advocacy in the 1ar.</w:t>
      </w:r>
    </w:p>
    <w:p w14:paraId="4770B493" w14:textId="7FDB46C0" w:rsidR="00BF405E" w:rsidRDefault="00BF405E" w:rsidP="00BF405E">
      <w:pPr>
        <w:pStyle w:val="Heading3"/>
      </w:pPr>
      <w:r>
        <w:t>2</w:t>
      </w:r>
    </w:p>
    <w:p w14:paraId="2A2983C6" w14:textId="412C86AA" w:rsidR="002C4722" w:rsidRDefault="002C4722" w:rsidP="002C4722">
      <w:pPr>
        <w:pStyle w:val="Heading4"/>
      </w:pPr>
      <w:r>
        <w:t xml:space="preserve">Interpretation </w:t>
      </w:r>
      <w:proofErr w:type="gramStart"/>
      <w:r>
        <w:t>–  The</w:t>
      </w:r>
      <w:proofErr w:type="gramEnd"/>
      <w:r>
        <w:t xml:space="preserve"> </w:t>
      </w:r>
      <w:proofErr w:type="spellStart"/>
      <w:r>
        <w:t>Aff</w:t>
      </w:r>
      <w:proofErr w:type="spellEnd"/>
      <w:r>
        <w:t xml:space="preserve"> must defend theory interpretations and arguments unconditionally as presented in the AC. In other words, the </w:t>
      </w:r>
      <w:proofErr w:type="spellStart"/>
      <w:r>
        <w:t>aff</w:t>
      </w:r>
      <w:proofErr w:type="spellEnd"/>
      <w:r>
        <w:t xml:space="preserve"> may not say CX checks</w:t>
      </w:r>
      <w:r w:rsidR="00F106BA">
        <w:t xml:space="preserve"> spec shells</w:t>
      </w:r>
    </w:p>
    <w:p w14:paraId="15B0F9A1" w14:textId="77777777" w:rsidR="002C4722" w:rsidRDefault="002C4722" w:rsidP="002C4722">
      <w:pPr>
        <w:pStyle w:val="Heading4"/>
      </w:pPr>
      <w:r>
        <w:t>Violation – they did</w:t>
      </w:r>
    </w:p>
    <w:p w14:paraId="41655FE4" w14:textId="77777777" w:rsidR="002C4722" w:rsidRDefault="002C4722" w:rsidP="002C4722">
      <w:pPr>
        <w:pStyle w:val="Heading4"/>
      </w:pPr>
      <w:r>
        <w:t>Theory recourse – CX checks</w:t>
      </w:r>
    </w:p>
    <w:p w14:paraId="691C95D4" w14:textId="77777777" w:rsidR="002C4722" w:rsidRDefault="002C4722" w:rsidP="002C4722">
      <w:pPr>
        <w:pStyle w:val="Heading4"/>
      </w:pPr>
      <w:r>
        <w:t>A] Causes sidestepping, encouraging you to have hidden abusive args since I either call you out on it in CX and you kick it or I concede it and you win, which makes debates innocuous</w:t>
      </w:r>
    </w:p>
    <w:p w14:paraId="08ACC45B" w14:textId="77777777" w:rsidR="002C4722" w:rsidRDefault="002C4722" w:rsidP="002C4722">
      <w:pPr>
        <w:pStyle w:val="Heading4"/>
      </w:pPr>
      <w:r>
        <w:t xml:space="preserve">B] Causes ambiguity – what constitutes a sufficient "check" is unclear. Even if we isolate the abusive practice in CX, the </w:t>
      </w:r>
      <w:proofErr w:type="spellStart"/>
      <w:r>
        <w:t>aff</w:t>
      </w:r>
      <w:proofErr w:type="spellEnd"/>
      <w:r>
        <w:t xml:space="preserve"> can still go for the </w:t>
      </w:r>
      <w:proofErr w:type="spellStart"/>
      <w:r>
        <w:t>arg</w:t>
      </w:r>
      <w:proofErr w:type="spellEnd"/>
      <w:r>
        <w:t xml:space="preserve"> and establish new parameters for checking so they can shift in the 1AR decking any form on 1NC stasis</w:t>
      </w:r>
    </w:p>
    <w:p w14:paraId="66F57E78" w14:textId="77777777" w:rsidR="002C4722" w:rsidRDefault="002C4722" w:rsidP="002C4722">
      <w:pPr>
        <w:pStyle w:val="Heading4"/>
      </w:pPr>
      <w:r>
        <w:t xml:space="preserve">C] Prep skew – even if you don’t kick the abuse, you get extra time to prep my </w:t>
      </w:r>
      <w:proofErr w:type="spellStart"/>
      <w:r>
        <w:t>interp</w:t>
      </w:r>
      <w:proofErr w:type="spellEnd"/>
      <w:r>
        <w:t xml:space="preserve"> since you know what I’ll indict. That gives you nearly double the time to prep and creates </w:t>
      </w:r>
      <w:proofErr w:type="spellStart"/>
      <w:r>
        <w:t>irriciprocal</w:t>
      </w:r>
      <w:proofErr w:type="spellEnd"/>
      <w:r>
        <w:t xml:space="preserve"> burdens. Theory recourse is key to any voter since it ensures I can check back abusive strategies.</w:t>
      </w:r>
    </w:p>
    <w:p w14:paraId="7301B043" w14:textId="77777777" w:rsidR="002C4722" w:rsidRDefault="002C4722" w:rsidP="002C4722">
      <w:pPr>
        <w:pStyle w:val="Heading4"/>
      </w:pPr>
      <w:r>
        <w:t>Their offense is predicated off of CX checks working but it fails</w:t>
      </w:r>
    </w:p>
    <w:p w14:paraId="22D3DF0C" w14:textId="77777777" w:rsidR="002C4722" w:rsidRDefault="002C4722" w:rsidP="002C4722">
      <w:pPr>
        <w:pStyle w:val="Heading4"/>
      </w:pPr>
      <w:r>
        <w:t>A] Judge isn’t obligated to flow CX so it’s impossible to verify a violation</w:t>
      </w:r>
    </w:p>
    <w:p w14:paraId="352087A2" w14:textId="77777777" w:rsidR="002C4722" w:rsidRDefault="002C4722" w:rsidP="002C4722">
      <w:pPr>
        <w:pStyle w:val="Heading4"/>
      </w:pPr>
      <w:r>
        <w:t>B] Debaters forget to ask which doesn’t solve abuse – especially true in the context of novices because they don’t know what to ask</w:t>
      </w:r>
    </w:p>
    <w:p w14:paraId="3C001523" w14:textId="77777777" w:rsidR="002C4722" w:rsidRPr="002D5B9D" w:rsidRDefault="002C4722" w:rsidP="002C4722">
      <w:pPr>
        <w:pStyle w:val="Heading4"/>
      </w:pPr>
      <w:r>
        <w:t>C] Prep time- you waste the entire 1AC prep time because I can never come up with a strategy until after you speak</w:t>
      </w:r>
    </w:p>
    <w:p w14:paraId="6A37BDE6" w14:textId="77777777" w:rsidR="002C4722" w:rsidRPr="00681BF3" w:rsidRDefault="002C4722" w:rsidP="002C4722">
      <w:pPr>
        <w:pStyle w:val="Heading4"/>
      </w:pPr>
      <w:r>
        <w:rPr>
          <w:rFonts w:cs="Times New Roman"/>
        </w:rPr>
        <w:t xml:space="preserve">D] </w:t>
      </w:r>
      <w:r w:rsidRPr="00B14558">
        <w:rPr>
          <w:rFonts w:cs="Times New Roman"/>
        </w:rPr>
        <w:t>Skews my CX time</w:t>
      </w:r>
      <w:r>
        <w:rPr>
          <w:rFonts w:cs="Times New Roman"/>
        </w:rPr>
        <w:t xml:space="preserve"> - t</w:t>
      </w:r>
      <w:r w:rsidRPr="00B14558">
        <w:rPr>
          <w:rFonts w:cs="Times New Roman"/>
        </w:rPr>
        <w:t>he</w:t>
      </w:r>
      <w:r>
        <w:rPr>
          <w:rFonts w:cs="Times New Roman"/>
        </w:rPr>
        <w:t>y</w:t>
      </w:r>
      <w:r w:rsidRPr="00B14558">
        <w:rPr>
          <w:rFonts w:cs="Times New Roman"/>
        </w:rPr>
        <w:t xml:space="preserve"> can stall me </w:t>
      </w:r>
      <w:r>
        <w:rPr>
          <w:rFonts w:cs="Times New Roman"/>
        </w:rPr>
        <w:t xml:space="preserve">by </w:t>
      </w:r>
      <w:r w:rsidRPr="00B14558">
        <w:rPr>
          <w:rFonts w:cs="Times New Roman"/>
        </w:rPr>
        <w:t>taking a lot of time clarifying. CX time is key b</w:t>
      </w:r>
      <w:r>
        <w:rPr>
          <w:rFonts w:cs="Times New Roman"/>
        </w:rPr>
        <w:t>e</w:t>
      </w:r>
      <w:r w:rsidRPr="00B14558">
        <w:rPr>
          <w:rFonts w:cs="Times New Roman"/>
        </w:rPr>
        <w:t>c</w:t>
      </w:r>
      <w:r>
        <w:rPr>
          <w:rFonts w:cs="Times New Roman"/>
        </w:rPr>
        <w:t>ause</w:t>
      </w:r>
      <w:r w:rsidRPr="00B14558">
        <w:rPr>
          <w:rFonts w:cs="Times New Roman"/>
        </w:rPr>
        <w:t xml:space="preserve"> you need it to </w:t>
      </w:r>
      <w:r>
        <w:rPr>
          <w:rFonts w:cs="Times New Roman"/>
        </w:rPr>
        <w:t>get links</w:t>
      </w:r>
      <w:r w:rsidRPr="00B14558">
        <w:rPr>
          <w:rFonts w:cs="Times New Roman"/>
        </w:rPr>
        <w:t>.</w:t>
      </w:r>
      <w:r>
        <w:rPr>
          <w:rFonts w:cs="Times New Roman"/>
        </w:rPr>
        <w:t xml:space="preserve"> Either way,</w:t>
      </w:r>
      <w:r>
        <w:t xml:space="preserve"> they can still be shifty say things like "the </w:t>
      </w:r>
      <w:proofErr w:type="spellStart"/>
      <w:r>
        <w:t>aff</w:t>
      </w:r>
      <w:proofErr w:type="spellEnd"/>
      <w:r>
        <w:t xml:space="preserve"> defends a discussion"</w:t>
      </w:r>
    </w:p>
    <w:p w14:paraId="777D06C1" w14:textId="77777777" w:rsidR="002C4722" w:rsidRPr="00B14558" w:rsidRDefault="002C4722" w:rsidP="002C4722">
      <w:pPr>
        <w:pStyle w:val="Heading4"/>
        <w:rPr>
          <w:rFonts w:cs="Times New Roman"/>
        </w:rPr>
      </w:pPr>
      <w:r>
        <w:rPr>
          <w:rFonts w:cs="Times New Roman"/>
        </w:rPr>
        <w:t xml:space="preserve">E] </w:t>
      </w:r>
      <w:r w:rsidRPr="00B14558">
        <w:rPr>
          <w:rFonts w:cs="Times New Roman"/>
        </w:rPr>
        <w:t xml:space="preserve">Judges don’t pay us much attention in </w:t>
      </w:r>
      <w:r>
        <w:rPr>
          <w:rFonts w:cs="Times New Roman"/>
        </w:rPr>
        <w:t>CX</w:t>
      </w:r>
      <w:r w:rsidRPr="00B14558">
        <w:rPr>
          <w:rFonts w:cs="Times New Roman"/>
        </w:rPr>
        <w:t xml:space="preserve"> as they do in speeches, so its clearer if </w:t>
      </w:r>
      <w:r>
        <w:rPr>
          <w:rFonts w:cs="Times New Roman"/>
        </w:rPr>
        <w:t xml:space="preserve">you </w:t>
      </w:r>
      <w:r w:rsidRPr="00B14558">
        <w:rPr>
          <w:rFonts w:cs="Times New Roman"/>
        </w:rPr>
        <w:t>delineate offense in the NC</w:t>
      </w:r>
    </w:p>
    <w:p w14:paraId="12791107" w14:textId="77777777" w:rsidR="002C4722" w:rsidRPr="00B14558" w:rsidRDefault="002C4722" w:rsidP="002C4722">
      <w:pPr>
        <w:pStyle w:val="Heading4"/>
        <w:rPr>
          <w:rFonts w:cs="Times New Roman"/>
        </w:rPr>
      </w:pPr>
      <w:r>
        <w:rPr>
          <w:rFonts w:cs="Times New Roman"/>
        </w:rPr>
        <w:t>F]</w:t>
      </w:r>
      <w:r w:rsidRPr="00B14558">
        <w:rPr>
          <w:rFonts w:cs="Times New Roman"/>
        </w:rPr>
        <w:t xml:space="preserve"> Allowing them to change their advocacy in cross-x is bad-it allows them to be abusive in the NC at no risk and hope I don’t catch on to the abuse.</w:t>
      </w:r>
    </w:p>
    <w:p w14:paraId="498EF735" w14:textId="77777777" w:rsidR="002C4722" w:rsidRPr="00B14558" w:rsidRDefault="002C4722" w:rsidP="002C4722">
      <w:pPr>
        <w:pStyle w:val="Heading4"/>
        <w:rPr>
          <w:rFonts w:cs="Times New Roman"/>
        </w:rPr>
      </w:pPr>
      <w:r>
        <w:rPr>
          <w:rFonts w:cs="Times New Roman"/>
        </w:rPr>
        <w:t xml:space="preserve">G] </w:t>
      </w:r>
      <w:r w:rsidRPr="00B14558">
        <w:rPr>
          <w:rFonts w:cs="Times New Roman"/>
        </w:rPr>
        <w:t>Resolvability – we can’t verify what you said unless its recorded. That comes first since every debate needs a winner</w:t>
      </w:r>
    </w:p>
    <w:p w14:paraId="1A3624AB" w14:textId="77777777" w:rsidR="002C4722" w:rsidRPr="002C4722" w:rsidRDefault="002C4722" w:rsidP="002C4722"/>
    <w:p w14:paraId="533592BA" w14:textId="3AA681D6" w:rsidR="00BF405E" w:rsidRDefault="002C4722" w:rsidP="006B0555">
      <w:pPr>
        <w:pStyle w:val="Heading3"/>
      </w:pPr>
      <w:r>
        <w:t>3</w:t>
      </w:r>
    </w:p>
    <w:p w14:paraId="5732D86C" w14:textId="77777777" w:rsidR="002C4722" w:rsidRDefault="002C4722" w:rsidP="002C4722">
      <w:pPr>
        <w:pStyle w:val="Heading4"/>
      </w:pPr>
      <w:r>
        <w:t xml:space="preserve">Japan’s space industry is </w:t>
      </w:r>
      <w:r>
        <w:rPr>
          <w:u w:val="single"/>
        </w:rPr>
        <w:t>driven</w:t>
      </w:r>
      <w:r>
        <w:t xml:space="preserve"> by private actors. </w:t>
      </w:r>
    </w:p>
    <w:p w14:paraId="54A58AE3" w14:textId="77777777" w:rsidR="002C4722" w:rsidRPr="00A24ACD" w:rsidRDefault="002C4722" w:rsidP="002C4722">
      <w:proofErr w:type="spellStart"/>
      <w:r w:rsidRPr="0085272E">
        <w:rPr>
          <w:rStyle w:val="Style13ptBold"/>
        </w:rPr>
        <w:t>Jaxa</w:t>
      </w:r>
      <w:proofErr w:type="spellEnd"/>
      <w:r>
        <w:rPr>
          <w:rStyle w:val="Style13ptBold"/>
        </w:rPr>
        <w:t xml:space="preserve"> 18</w:t>
      </w:r>
      <w:r w:rsidRPr="0085272E">
        <w:t xml:space="preserve"> 2-8-2018 "Focal Point on commercial space exploration in Japan"</w:t>
      </w:r>
      <w:r>
        <w:t xml:space="preserve"> </w:t>
      </w:r>
      <w:r w:rsidRPr="0085272E">
        <w:t xml:space="preserve">https://media.nature.com/full/nature-cms/uploads/ckeditor/attachments/8865/00_Editorial_UK.pdf </w:t>
      </w:r>
      <w:r>
        <w:t>(</w:t>
      </w:r>
      <w:r w:rsidRPr="0085272E">
        <w:t>Japan Aerospace Exploration Agency is the Japanese national aerospace and space agency. Through the merger of three previously independent organizations, JAXA was formed on 1 October 2003.</w:t>
      </w:r>
      <w:r>
        <w:t>)//Elmer</w:t>
      </w:r>
    </w:p>
    <w:p w14:paraId="6DCE16A1" w14:textId="77777777" w:rsidR="002C4722" w:rsidRPr="00036B67" w:rsidRDefault="002C4722" w:rsidP="002C4722">
      <w:pPr>
        <w:rPr>
          <w:rStyle w:val="StyleUnderline"/>
        </w:rPr>
      </w:pPr>
      <w:r w:rsidRPr="002A621C">
        <w:rPr>
          <w:sz w:val="16"/>
        </w:rPr>
        <w:t>“</w:t>
      </w:r>
      <w:r w:rsidRPr="00036B67">
        <w:rPr>
          <w:rStyle w:val="StyleUnderline"/>
        </w:rPr>
        <w:t xml:space="preserve">The world’s space industry is in the throes of a major transformation,” says </w:t>
      </w:r>
      <w:proofErr w:type="spellStart"/>
      <w:r w:rsidRPr="00036B67">
        <w:rPr>
          <w:rStyle w:val="StyleUnderline"/>
        </w:rPr>
        <w:t>Masayasu</w:t>
      </w:r>
      <w:proofErr w:type="spellEnd"/>
      <w:r w:rsidRPr="00036B67">
        <w:rPr>
          <w:rStyle w:val="StyleUnderline"/>
        </w:rPr>
        <w:t xml:space="preserve"> Ishida. An energetic Tokyoite, Ishida is a principal at the management consulting firm A.T. Kearney and co-founder and president of the </w:t>
      </w:r>
      <w:proofErr w:type="spellStart"/>
      <w:r w:rsidRPr="00036B67">
        <w:rPr>
          <w:rStyle w:val="StyleUnderline"/>
        </w:rPr>
        <w:t>Spacetide</w:t>
      </w:r>
      <w:proofErr w:type="spellEnd"/>
      <w:r w:rsidRPr="00036B67">
        <w:rPr>
          <w:rStyle w:val="StyleUnderline"/>
        </w:rPr>
        <w:t xml:space="preserve"> Foundation, an organization dedicated to promoting space businesses globally.</w:t>
      </w:r>
      <w:r w:rsidRPr="002A621C">
        <w:rPr>
          <w:sz w:val="16"/>
        </w:rPr>
        <w:t xml:space="preserve"> </w:t>
      </w:r>
      <w:r w:rsidRPr="0057495F">
        <w:rPr>
          <w:rStyle w:val="Emphasis"/>
          <w:highlight w:val="green"/>
        </w:rPr>
        <w:t>Historically</w:t>
      </w:r>
      <w:r w:rsidRPr="002A621C">
        <w:rPr>
          <w:sz w:val="16"/>
        </w:rPr>
        <w:t xml:space="preserve">, </w:t>
      </w:r>
      <w:r w:rsidRPr="0057495F">
        <w:rPr>
          <w:rStyle w:val="Emphasis"/>
          <w:highlight w:val="green"/>
        </w:rPr>
        <w:t>space</w:t>
      </w:r>
      <w:r w:rsidRPr="0057495F">
        <w:rPr>
          <w:rStyle w:val="StyleUnderline"/>
          <w:highlight w:val="green"/>
        </w:rPr>
        <w:t xml:space="preserve"> </w:t>
      </w:r>
      <w:r w:rsidRPr="00036B67">
        <w:rPr>
          <w:rStyle w:val="StyleUnderline"/>
        </w:rPr>
        <w:t xml:space="preserve">has </w:t>
      </w:r>
      <w:r w:rsidRPr="0057495F">
        <w:rPr>
          <w:rStyle w:val="Emphasis"/>
          <w:highlight w:val="green"/>
        </w:rPr>
        <w:t>been</w:t>
      </w:r>
      <w:r w:rsidRPr="0057495F">
        <w:rPr>
          <w:rStyle w:val="StyleUnderline"/>
          <w:highlight w:val="green"/>
        </w:rPr>
        <w:t xml:space="preserve"> </w:t>
      </w:r>
      <w:r w:rsidRPr="00036B67">
        <w:rPr>
          <w:rStyle w:val="StyleUnderline"/>
        </w:rPr>
        <w:t xml:space="preserve">the </w:t>
      </w:r>
      <w:r w:rsidRPr="0057495F">
        <w:rPr>
          <w:rStyle w:val="Emphasis"/>
          <w:highlight w:val="green"/>
        </w:rPr>
        <w:t>exclusive domain of government</w:t>
      </w:r>
      <w:r w:rsidRPr="0057495F">
        <w:rPr>
          <w:rStyle w:val="StyleUnderline"/>
          <w:highlight w:val="green"/>
        </w:rPr>
        <w:t xml:space="preserve"> </w:t>
      </w:r>
      <w:r w:rsidRPr="00036B67">
        <w:rPr>
          <w:rStyle w:val="StyleUnderline"/>
        </w:rPr>
        <w:t xml:space="preserve">and multinational projects, but </w:t>
      </w:r>
      <w:r w:rsidRPr="0057495F">
        <w:rPr>
          <w:rStyle w:val="Emphasis"/>
          <w:highlight w:val="green"/>
        </w:rPr>
        <w:t>increasingly</w:t>
      </w:r>
      <w:r w:rsidRPr="0057495F">
        <w:rPr>
          <w:rStyle w:val="StyleUnderline"/>
          <w:highlight w:val="green"/>
        </w:rPr>
        <w:t xml:space="preserve"> </w:t>
      </w:r>
      <w:r w:rsidRPr="0057495F">
        <w:rPr>
          <w:rStyle w:val="Emphasis"/>
          <w:highlight w:val="green"/>
        </w:rPr>
        <w:t>private</w:t>
      </w:r>
      <w:r w:rsidRPr="0057495F">
        <w:rPr>
          <w:rStyle w:val="StyleUnderline"/>
          <w:highlight w:val="green"/>
        </w:rPr>
        <w:t xml:space="preserve"> </w:t>
      </w:r>
      <w:r w:rsidRPr="0057495F">
        <w:rPr>
          <w:rStyle w:val="Emphasis"/>
          <w:highlight w:val="green"/>
        </w:rPr>
        <w:t>enterprises</w:t>
      </w:r>
      <w:r w:rsidRPr="0057495F">
        <w:rPr>
          <w:rStyle w:val="StyleUnderline"/>
          <w:highlight w:val="green"/>
        </w:rPr>
        <w:t xml:space="preserve"> </w:t>
      </w:r>
      <w:r w:rsidRPr="00036B67">
        <w:rPr>
          <w:rStyle w:val="StyleUnderline"/>
        </w:rPr>
        <w:t xml:space="preserve">are </w:t>
      </w:r>
      <w:r w:rsidRPr="0057495F">
        <w:rPr>
          <w:rStyle w:val="Emphasis"/>
          <w:highlight w:val="green"/>
        </w:rPr>
        <w:t>venturing above</w:t>
      </w:r>
      <w:r w:rsidRPr="0057495F">
        <w:rPr>
          <w:rStyle w:val="StyleUnderline"/>
          <w:highlight w:val="green"/>
        </w:rPr>
        <w:t xml:space="preserve"> </w:t>
      </w:r>
      <w:r w:rsidRPr="0057495F">
        <w:rPr>
          <w:rStyle w:val="Emphasis"/>
          <w:highlight w:val="green"/>
        </w:rPr>
        <w:t>in</w:t>
      </w:r>
      <w:r w:rsidRPr="0057495F">
        <w:rPr>
          <w:rStyle w:val="StyleUnderline"/>
          <w:highlight w:val="green"/>
        </w:rPr>
        <w:t xml:space="preserve"> </w:t>
      </w:r>
      <w:r w:rsidRPr="00036B67">
        <w:rPr>
          <w:rStyle w:val="StyleUnderline"/>
        </w:rPr>
        <w:t>a movement dubbed ‘</w:t>
      </w:r>
      <w:r w:rsidRPr="0057495F">
        <w:rPr>
          <w:rStyle w:val="Emphasis"/>
          <w:highlight w:val="green"/>
          <w:bdr w:val="single" w:sz="18" w:space="0" w:color="auto"/>
        </w:rPr>
        <w:t>new space’</w:t>
      </w:r>
      <w:r w:rsidRPr="00036B67">
        <w:rPr>
          <w:rStyle w:val="StyleUnderline"/>
        </w:rPr>
        <w:t>. Entrepreneurs such as Jeff Bezos, Elon Musk and Richard Branson have captured the headlines, but this movement is not restricted to famous entrepreneurs or huge corporations</w:t>
      </w:r>
      <w:r w:rsidRPr="002A621C">
        <w:rPr>
          <w:sz w:val="16"/>
        </w:rPr>
        <w:t xml:space="preserve">. </w:t>
      </w:r>
      <w:r w:rsidRPr="00036B67">
        <w:rPr>
          <w:rStyle w:val="StyleUnderline"/>
        </w:rPr>
        <w:t xml:space="preserve">Increasingly, small to medium-sized </w:t>
      </w:r>
      <w:r w:rsidRPr="0057495F">
        <w:rPr>
          <w:rStyle w:val="Emphasis"/>
          <w:highlight w:val="green"/>
          <w:bdr w:val="single" w:sz="18" w:space="0" w:color="auto"/>
        </w:rPr>
        <w:t>businesses are becoming involved</w:t>
      </w:r>
      <w:r w:rsidRPr="002A621C">
        <w:rPr>
          <w:sz w:val="16"/>
        </w:rPr>
        <w:t xml:space="preserve">. Ishida, who has written a book on promoting the space industry to the private sector, is excited about </w:t>
      </w:r>
      <w:r w:rsidRPr="0057495F">
        <w:rPr>
          <w:rStyle w:val="Emphasis"/>
          <w:highlight w:val="green"/>
        </w:rPr>
        <w:t>Japan’s involvement</w:t>
      </w:r>
      <w:r w:rsidRPr="0057495F">
        <w:rPr>
          <w:rStyle w:val="StyleUnderline"/>
          <w:highlight w:val="green"/>
        </w:rPr>
        <w:t xml:space="preserve"> </w:t>
      </w:r>
      <w:r w:rsidRPr="00036B67">
        <w:rPr>
          <w:rStyle w:val="StyleUnderline"/>
        </w:rPr>
        <w:t>in new space</w:t>
      </w:r>
      <w:r w:rsidRPr="002A621C">
        <w:rPr>
          <w:sz w:val="16"/>
        </w:rPr>
        <w:t xml:space="preserve">. “I think </w:t>
      </w:r>
      <w:r w:rsidRPr="00036B67">
        <w:rPr>
          <w:rStyle w:val="StyleUnderline"/>
        </w:rPr>
        <w:t xml:space="preserve">Japan has the </w:t>
      </w:r>
      <w:r w:rsidRPr="0057495F">
        <w:rPr>
          <w:rStyle w:val="Emphasis"/>
          <w:highlight w:val="green"/>
        </w:rPr>
        <w:t xml:space="preserve">potential to be </w:t>
      </w:r>
      <w:r w:rsidRPr="00036B67">
        <w:rPr>
          <w:rStyle w:val="StyleUnderline"/>
        </w:rPr>
        <w:t xml:space="preserve">one of the </w:t>
      </w:r>
      <w:r w:rsidRPr="0057495F">
        <w:rPr>
          <w:rStyle w:val="Emphasis"/>
          <w:highlight w:val="green"/>
          <w:bdr w:val="single" w:sz="18" w:space="0" w:color="auto"/>
        </w:rPr>
        <w:t>world’s new-space industry hubs</w:t>
      </w:r>
      <w:r w:rsidRPr="00036B67">
        <w:rPr>
          <w:rStyle w:val="StyleUnderline"/>
        </w:rPr>
        <w:t>,”</w:t>
      </w:r>
      <w:r w:rsidRPr="002A621C">
        <w:rPr>
          <w:sz w:val="16"/>
        </w:rPr>
        <w:t xml:space="preserve"> he says. “</w:t>
      </w:r>
      <w:r w:rsidRPr="0057495F">
        <w:rPr>
          <w:rStyle w:val="Emphasis"/>
          <w:highlight w:val="green"/>
        </w:rPr>
        <w:t>Future space exploration needs</w:t>
      </w:r>
      <w:r w:rsidRPr="0057495F">
        <w:rPr>
          <w:rStyle w:val="StyleUnderline"/>
          <w:highlight w:val="green"/>
        </w:rPr>
        <w:t xml:space="preserve"> </w:t>
      </w:r>
      <w:r w:rsidRPr="0057495F">
        <w:rPr>
          <w:rStyle w:val="Emphasis"/>
          <w:highlight w:val="green"/>
        </w:rPr>
        <w:t>innovative technologies</w:t>
      </w:r>
      <w:r w:rsidRPr="0057495F">
        <w:rPr>
          <w:rStyle w:val="StyleUnderline"/>
          <w:highlight w:val="green"/>
        </w:rPr>
        <w:t xml:space="preserve"> </w:t>
      </w:r>
      <w:r w:rsidRPr="00036B67">
        <w:rPr>
          <w:rStyle w:val="StyleUnderline"/>
        </w:rPr>
        <w:t xml:space="preserve">like robotics, artificial intelligence, advanced communication, and new materials, which will be </w:t>
      </w:r>
      <w:r w:rsidRPr="0057495F">
        <w:rPr>
          <w:rStyle w:val="Emphasis"/>
          <w:highlight w:val="green"/>
        </w:rPr>
        <w:t>brought by</w:t>
      </w:r>
      <w:r w:rsidRPr="0057495F">
        <w:rPr>
          <w:rStyle w:val="StyleUnderline"/>
          <w:highlight w:val="green"/>
        </w:rPr>
        <w:t xml:space="preserve"> </w:t>
      </w:r>
      <w:r w:rsidRPr="00036B67">
        <w:rPr>
          <w:rStyle w:val="StyleUnderline"/>
        </w:rPr>
        <w:t xml:space="preserve">non-space </w:t>
      </w:r>
      <w:r w:rsidRPr="0057495F">
        <w:rPr>
          <w:rStyle w:val="Emphasis"/>
          <w:highlight w:val="green"/>
          <w:bdr w:val="single" w:sz="18" w:space="0" w:color="auto"/>
        </w:rPr>
        <w:t>industries</w:t>
      </w:r>
      <w:r w:rsidRPr="00036B67">
        <w:rPr>
          <w:rStyle w:val="StyleUnderline"/>
        </w:rPr>
        <w:t>,”</w:t>
      </w:r>
      <w:r w:rsidRPr="002A621C">
        <w:rPr>
          <w:sz w:val="16"/>
        </w:rPr>
        <w:t xml:space="preserve"> he explains. “</w:t>
      </w:r>
      <w:r w:rsidRPr="00036B67">
        <w:rPr>
          <w:rStyle w:val="StyleUnderline"/>
        </w:rPr>
        <w:t>Japan is home to many of the world’s leading industries, and has a variety of technological assets. Their involvement could be of help in the global space exploration effort</w:t>
      </w:r>
      <w:r w:rsidRPr="002A621C">
        <w:rPr>
          <w:sz w:val="16"/>
        </w:rPr>
        <w:t xml:space="preserve">.” Yasuhiro </w:t>
      </w:r>
      <w:proofErr w:type="spellStart"/>
      <w:r w:rsidRPr="002A621C">
        <w:rPr>
          <w:sz w:val="16"/>
        </w:rPr>
        <w:t>Yukimatsu</w:t>
      </w:r>
      <w:proofErr w:type="spellEnd"/>
      <w:r w:rsidRPr="002A621C">
        <w:rPr>
          <w:sz w:val="16"/>
        </w:rPr>
        <w:t xml:space="preserve">, deputy director-general of the National Space Policy Secretariat, Cabinet Office, notes </w:t>
      </w:r>
      <w:r w:rsidRPr="00036B67">
        <w:rPr>
          <w:rStyle w:val="StyleUnderline"/>
        </w:rPr>
        <w:t xml:space="preserve">that </w:t>
      </w:r>
      <w:r w:rsidRPr="0057495F">
        <w:rPr>
          <w:rStyle w:val="Emphasis"/>
          <w:highlight w:val="green"/>
        </w:rPr>
        <w:t>Japanese companies</w:t>
      </w:r>
      <w:r w:rsidRPr="0057495F">
        <w:rPr>
          <w:rStyle w:val="StyleUnderline"/>
          <w:highlight w:val="green"/>
        </w:rPr>
        <w:t xml:space="preserve"> </w:t>
      </w:r>
      <w:r w:rsidRPr="00036B67">
        <w:rPr>
          <w:rStyle w:val="StyleUnderline"/>
        </w:rPr>
        <w:t xml:space="preserve">and universities have </w:t>
      </w:r>
      <w:r w:rsidRPr="0057495F">
        <w:rPr>
          <w:rStyle w:val="Emphasis"/>
          <w:highlight w:val="green"/>
        </w:rPr>
        <w:t>developed</w:t>
      </w:r>
      <w:r w:rsidRPr="0057495F">
        <w:rPr>
          <w:rStyle w:val="StyleUnderline"/>
          <w:highlight w:val="green"/>
        </w:rPr>
        <w:t xml:space="preserve"> </w:t>
      </w:r>
      <w:r w:rsidRPr="00036B67">
        <w:rPr>
          <w:rStyle w:val="StyleUnderline"/>
        </w:rPr>
        <w:t xml:space="preserve">micro-, nano- and even pico-satellite </w:t>
      </w:r>
      <w:r w:rsidRPr="0057495F">
        <w:rPr>
          <w:rStyle w:val="Emphasis"/>
          <w:highlight w:val="green"/>
        </w:rPr>
        <w:t>technology</w:t>
      </w:r>
      <w:r w:rsidRPr="00036B67">
        <w:rPr>
          <w:rStyle w:val="StyleUnderline"/>
        </w:rPr>
        <w:t xml:space="preserve">, </w:t>
      </w:r>
      <w:r w:rsidRPr="0057495F">
        <w:rPr>
          <w:rStyle w:val="Emphasis"/>
          <w:highlight w:val="green"/>
        </w:rPr>
        <w:t>which allows</w:t>
      </w:r>
      <w:r w:rsidRPr="0057495F">
        <w:rPr>
          <w:rStyle w:val="StyleUnderline"/>
          <w:highlight w:val="green"/>
        </w:rPr>
        <w:t xml:space="preserve"> </w:t>
      </w:r>
      <w:r w:rsidRPr="00036B67">
        <w:rPr>
          <w:rStyle w:val="StyleUnderline"/>
        </w:rPr>
        <w:t xml:space="preserve">countries that have yet to join the space community </w:t>
      </w:r>
      <w:r w:rsidRPr="0057495F">
        <w:rPr>
          <w:rStyle w:val="Emphasis"/>
          <w:highlight w:val="green"/>
        </w:rPr>
        <w:t>affordable access to space</w:t>
      </w:r>
      <w:r w:rsidRPr="00036B67">
        <w:rPr>
          <w:rStyle w:val="StyleUnderline"/>
        </w:rPr>
        <w:t>.</w:t>
      </w:r>
      <w:r w:rsidRPr="002A621C">
        <w:rPr>
          <w:sz w:val="16"/>
        </w:rPr>
        <w:t xml:space="preserve"> Ishida concurs: “</w:t>
      </w:r>
      <w:r w:rsidRPr="0057495F">
        <w:rPr>
          <w:rStyle w:val="Emphasis"/>
          <w:highlight w:val="green"/>
        </w:rPr>
        <w:t>Japanese space</w:t>
      </w:r>
      <w:r w:rsidRPr="00036B67">
        <w:rPr>
          <w:rStyle w:val="StyleUnderline"/>
        </w:rPr>
        <w:t xml:space="preserve">-related </w:t>
      </w:r>
      <w:r w:rsidRPr="0057495F">
        <w:rPr>
          <w:rStyle w:val="Emphasis"/>
          <w:highlight w:val="green"/>
        </w:rPr>
        <w:t>business</w:t>
      </w:r>
      <w:r w:rsidRPr="0057495F">
        <w:rPr>
          <w:rStyle w:val="StyleUnderline"/>
          <w:highlight w:val="green"/>
        </w:rPr>
        <w:t xml:space="preserve"> </w:t>
      </w:r>
      <w:r w:rsidRPr="00036B67">
        <w:rPr>
          <w:rStyle w:val="StyleUnderline"/>
        </w:rPr>
        <w:t xml:space="preserve">players have </w:t>
      </w:r>
      <w:r w:rsidRPr="0057495F">
        <w:rPr>
          <w:rStyle w:val="Emphasis"/>
          <w:highlight w:val="green"/>
        </w:rPr>
        <w:t>unique technologies</w:t>
      </w:r>
      <w:r w:rsidRPr="0057495F">
        <w:rPr>
          <w:rStyle w:val="StyleUnderline"/>
          <w:highlight w:val="green"/>
        </w:rPr>
        <w:t xml:space="preserve"> </w:t>
      </w:r>
      <w:r w:rsidRPr="00036B67">
        <w:rPr>
          <w:rStyle w:val="StyleUnderline"/>
        </w:rPr>
        <w:t xml:space="preserve">and are working on projects such as </w:t>
      </w:r>
      <w:r w:rsidRPr="001511E7">
        <w:rPr>
          <w:rStyle w:val="Emphasis"/>
          <w:highlight w:val="green"/>
        </w:rPr>
        <w:t>small launchers</w:t>
      </w:r>
      <w:r w:rsidRPr="00036B67">
        <w:rPr>
          <w:rStyle w:val="StyleUnderline"/>
        </w:rPr>
        <w:t xml:space="preserve">, space debris removal, and </w:t>
      </w:r>
      <w:r w:rsidRPr="001511E7">
        <w:rPr>
          <w:rStyle w:val="Emphasis"/>
          <w:highlight w:val="green"/>
        </w:rPr>
        <w:t>space resource mining</w:t>
      </w:r>
      <w:r w:rsidRPr="00036B67">
        <w:rPr>
          <w:rStyle w:val="StyleUnderline"/>
        </w:rPr>
        <w:t>.”</w:t>
      </w:r>
      <w:r w:rsidRPr="002A621C">
        <w:rPr>
          <w:sz w:val="16"/>
        </w:rPr>
        <w:t xml:space="preserve"> JAPAN IN SPACE Japan has a proud history of ‘old space’ government-funded exploration. It was the fourth country to venture into space, and the third one to send spacecraft to both Mars and the Moon. It has the distinction of being the only country to have brought a sample back from an extraterrestrial body besides the Moon, when Hayabusa landed in the Australian outback in 2010 with a sample collected from the surface a deep-space asteroid. But times are changing. “</w:t>
      </w:r>
      <w:r w:rsidRPr="0057495F">
        <w:rPr>
          <w:rStyle w:val="Emphasis"/>
          <w:highlight w:val="green"/>
        </w:rPr>
        <w:t xml:space="preserve">For the industry to realize sustainable growth, a shift from the government to the private sector </w:t>
      </w:r>
      <w:r w:rsidRPr="0057495F">
        <w:rPr>
          <w:rStyle w:val="Emphasis"/>
          <w:highlight w:val="green"/>
          <w:bdr w:val="single" w:sz="18" w:space="0" w:color="auto"/>
        </w:rPr>
        <w:t>is urgently needed</w:t>
      </w:r>
      <w:r w:rsidRPr="00036B67">
        <w:rPr>
          <w:rStyle w:val="StyleUnderline"/>
        </w:rPr>
        <w:t xml:space="preserve">,” says Masanori </w:t>
      </w:r>
      <w:proofErr w:type="spellStart"/>
      <w:r w:rsidRPr="00036B67">
        <w:rPr>
          <w:rStyle w:val="StyleUnderline"/>
        </w:rPr>
        <w:t>Tsuruda</w:t>
      </w:r>
      <w:proofErr w:type="spellEnd"/>
      <w:r w:rsidRPr="00036B67">
        <w:rPr>
          <w:rStyle w:val="StyleUnderline"/>
        </w:rPr>
        <w:t xml:space="preserve"> from the Ministry of Economy, Trade and Industry (METI). This shift is driven in part by shrinking government budgets for big projects as well as the many emerging possibilities for enterprises to profit from space.</w:t>
      </w:r>
    </w:p>
    <w:p w14:paraId="16471B79" w14:textId="77777777" w:rsidR="002C4722" w:rsidRDefault="002C4722" w:rsidP="002C4722">
      <w:pPr>
        <w:pStyle w:val="Heading4"/>
      </w:pPr>
      <w:r>
        <w:t xml:space="preserve">Japan space commitment </w:t>
      </w:r>
      <w:r>
        <w:rPr>
          <w:u w:val="single"/>
        </w:rPr>
        <w:t>re-vitalizes</w:t>
      </w:r>
      <w:r>
        <w:t xml:space="preserve"> and </w:t>
      </w:r>
      <w:r>
        <w:rPr>
          <w:u w:val="single"/>
        </w:rPr>
        <w:t>modernizes</w:t>
      </w:r>
      <w:r>
        <w:t xml:space="preserve"> the US-Japan Alliance. </w:t>
      </w:r>
    </w:p>
    <w:p w14:paraId="40F5A389" w14:textId="77777777" w:rsidR="002C4722" w:rsidRPr="0085272E" w:rsidRDefault="002C4722" w:rsidP="002C4722">
      <w:r w:rsidRPr="0085272E">
        <w:rPr>
          <w:rStyle w:val="Style13ptBold"/>
        </w:rPr>
        <w:t>Wright 20</w:t>
      </w:r>
      <w:r>
        <w:t xml:space="preserve"> </w:t>
      </w:r>
      <w:r w:rsidRPr="0085272E">
        <w:t>John Wright 2-4-2020 "Where No Alliance Has Gone Before: US-Japan Military Cooperation in Space"</w:t>
      </w:r>
      <w:r>
        <w:t xml:space="preserve"> </w:t>
      </w:r>
      <w:hyperlink r:id="rId7" w:history="1">
        <w:r w:rsidRPr="00484FBD">
          <w:rPr>
            <w:rStyle w:val="Hyperlink"/>
          </w:rPr>
          <w:t>https://thediplomat.com/2020/02/where-no-alliance-has-gone-before-us-japan-military-cooperation-in-space/</w:t>
        </w:r>
      </w:hyperlink>
      <w:r>
        <w:t xml:space="preserve"> (</w:t>
      </w:r>
      <w:r w:rsidRPr="0085272E">
        <w:t>Major John Wright is a U.S. Air Force officer, pilot, and a Mike and Maureen Mansfield Fellow. He is a Foreign Area Officer who specializes in Japan, and recent author of the book “Deep Space Warfare: Military Strategy Beyond Orbit.” The views expressed in this article are solely those of the author, and not necessarily those of the U.S. Air Force, U.S. Government, Mansfield Foundation, or any other government or government entity.</w:t>
      </w:r>
      <w:r>
        <w:t>)//Elmer</w:t>
      </w:r>
    </w:p>
    <w:p w14:paraId="2A8F898D" w14:textId="77777777" w:rsidR="002C4722" w:rsidRPr="001D7172" w:rsidRDefault="002C4722" w:rsidP="002C4722">
      <w:pPr>
        <w:rPr>
          <w:rStyle w:val="StyleUnderline"/>
        </w:rPr>
      </w:pPr>
      <w:r w:rsidRPr="001D7172">
        <w:rPr>
          <w:sz w:val="14"/>
        </w:rPr>
        <w:t xml:space="preserve">With the United States’ </w:t>
      </w:r>
      <w:r w:rsidRPr="00036B67">
        <w:rPr>
          <w:rStyle w:val="StyleUnderline"/>
        </w:rPr>
        <w:t xml:space="preserve">December 21, 2019 creation of a separate and sovereign branch of its military completely devoted to space, the U.S. Space Force, </w:t>
      </w:r>
      <w:r w:rsidRPr="0057495F">
        <w:rPr>
          <w:rStyle w:val="Emphasis"/>
          <w:highlight w:val="green"/>
        </w:rPr>
        <w:t>the global race to emancipate</w:t>
      </w:r>
      <w:r w:rsidRPr="0057495F">
        <w:rPr>
          <w:rStyle w:val="StyleUnderline"/>
          <w:highlight w:val="green"/>
        </w:rPr>
        <w:t xml:space="preserve"> </w:t>
      </w:r>
      <w:r w:rsidRPr="00036B67">
        <w:rPr>
          <w:rStyle w:val="StyleUnderline"/>
        </w:rPr>
        <w:t xml:space="preserve">a portion of national </w:t>
      </w:r>
      <w:r w:rsidRPr="0057495F">
        <w:rPr>
          <w:rStyle w:val="Emphasis"/>
          <w:highlight w:val="green"/>
        </w:rPr>
        <w:t>military power</w:t>
      </w:r>
      <w:r w:rsidRPr="0057495F">
        <w:rPr>
          <w:rStyle w:val="StyleUnderline"/>
          <w:highlight w:val="green"/>
        </w:rPr>
        <w:t xml:space="preserve"> </w:t>
      </w:r>
      <w:r w:rsidRPr="00036B67">
        <w:rPr>
          <w:rStyle w:val="StyleUnderline"/>
        </w:rPr>
        <w:t xml:space="preserve">from terrestrial shackles and place it firmly </w:t>
      </w:r>
      <w:r w:rsidRPr="0057495F">
        <w:rPr>
          <w:rStyle w:val="Emphasis"/>
          <w:highlight w:val="green"/>
          <w:bdr w:val="single" w:sz="18" w:space="0" w:color="auto"/>
        </w:rPr>
        <w:t>into orbit is on.</w:t>
      </w:r>
      <w:r w:rsidRPr="001D7172">
        <w:rPr>
          <w:sz w:val="14"/>
        </w:rPr>
        <w:t xml:space="preserve"> The announcement also </w:t>
      </w:r>
      <w:r w:rsidRPr="00036B67">
        <w:rPr>
          <w:rStyle w:val="StyleUnderline"/>
        </w:rPr>
        <w:t xml:space="preserve">unleashed a somewhat unexpected cascading effect: the </w:t>
      </w:r>
      <w:r w:rsidRPr="0057495F">
        <w:rPr>
          <w:rStyle w:val="Emphasis"/>
          <w:highlight w:val="green"/>
        </w:rPr>
        <w:t>increased attention paid to</w:t>
      </w:r>
      <w:r w:rsidRPr="0057495F">
        <w:rPr>
          <w:rStyle w:val="StyleUnderline"/>
          <w:highlight w:val="green"/>
        </w:rPr>
        <w:t xml:space="preserve"> </w:t>
      </w:r>
      <w:r w:rsidRPr="00036B67">
        <w:rPr>
          <w:rStyle w:val="StyleUnderline"/>
        </w:rPr>
        <w:t xml:space="preserve">military </w:t>
      </w:r>
      <w:r w:rsidRPr="0057495F">
        <w:rPr>
          <w:rStyle w:val="Emphasis"/>
          <w:highlight w:val="green"/>
        </w:rPr>
        <w:t>space activities by U.S. allies</w:t>
      </w:r>
      <w:r w:rsidRPr="0057495F">
        <w:rPr>
          <w:rStyle w:val="StyleUnderline"/>
          <w:highlight w:val="green"/>
        </w:rPr>
        <w:t xml:space="preserve"> </w:t>
      </w:r>
      <w:r w:rsidRPr="00036B67">
        <w:rPr>
          <w:rStyle w:val="StyleUnderline"/>
        </w:rPr>
        <w:t>and partners, who have no choice but to follow where the U.S. military moves its gravitational pull</w:t>
      </w:r>
      <w:r w:rsidRPr="001D7172">
        <w:rPr>
          <w:sz w:val="14"/>
        </w:rPr>
        <w:t xml:space="preserve">. In particular, </w:t>
      </w:r>
      <w:r w:rsidRPr="0057495F">
        <w:rPr>
          <w:rStyle w:val="Emphasis"/>
          <w:highlight w:val="green"/>
        </w:rPr>
        <w:t>Japan</w:t>
      </w:r>
      <w:r w:rsidRPr="0057495F">
        <w:rPr>
          <w:rStyle w:val="StyleUnderline"/>
          <w:highlight w:val="green"/>
        </w:rPr>
        <w:t xml:space="preserve"> </w:t>
      </w:r>
      <w:r w:rsidRPr="00036B67">
        <w:rPr>
          <w:rStyle w:val="StyleUnderline"/>
        </w:rPr>
        <w:t xml:space="preserve">has </w:t>
      </w:r>
      <w:r w:rsidRPr="0057495F">
        <w:rPr>
          <w:rStyle w:val="Emphasis"/>
          <w:highlight w:val="green"/>
        </w:rPr>
        <w:t>made announcements</w:t>
      </w:r>
      <w:r w:rsidRPr="0057495F">
        <w:rPr>
          <w:rStyle w:val="StyleUnderline"/>
          <w:highlight w:val="green"/>
        </w:rPr>
        <w:t xml:space="preserve"> </w:t>
      </w:r>
      <w:r w:rsidRPr="00036B67">
        <w:rPr>
          <w:rStyle w:val="StyleUnderline"/>
        </w:rPr>
        <w:t xml:space="preserve">in recent days that </w:t>
      </w:r>
      <w:r w:rsidRPr="0057495F">
        <w:rPr>
          <w:rStyle w:val="Emphasis"/>
          <w:highlight w:val="green"/>
        </w:rPr>
        <w:t>indicate</w:t>
      </w:r>
      <w:r w:rsidRPr="0057495F">
        <w:rPr>
          <w:rStyle w:val="StyleUnderline"/>
          <w:highlight w:val="green"/>
        </w:rPr>
        <w:t xml:space="preserve"> </w:t>
      </w:r>
      <w:r w:rsidRPr="00036B67">
        <w:rPr>
          <w:rStyle w:val="StyleUnderline"/>
        </w:rPr>
        <w:t xml:space="preserve">its </w:t>
      </w:r>
      <w:r w:rsidRPr="0057495F">
        <w:rPr>
          <w:rStyle w:val="Emphasis"/>
          <w:highlight w:val="green"/>
        </w:rPr>
        <w:t>intention to remain in lockstep with the U</w:t>
      </w:r>
      <w:r w:rsidRPr="00036B67">
        <w:rPr>
          <w:rStyle w:val="StyleUnderline"/>
        </w:rPr>
        <w:t xml:space="preserve">nited </w:t>
      </w:r>
      <w:r w:rsidRPr="0057495F">
        <w:rPr>
          <w:rStyle w:val="Emphasis"/>
          <w:highlight w:val="green"/>
        </w:rPr>
        <w:t>S</w:t>
      </w:r>
      <w:r w:rsidRPr="00036B67">
        <w:rPr>
          <w:rStyle w:val="StyleUnderline"/>
        </w:rPr>
        <w:t>tates, at least in terms of defense</w:t>
      </w:r>
      <w:r w:rsidRPr="001D7172">
        <w:rPr>
          <w:sz w:val="14"/>
        </w:rPr>
        <w:t xml:space="preserve">. On January 5, 2020, scarcely two weeks following the U.S. Space Force announcement, the Japanese government indicated it plans to rename the Japan Air Self Defense Force to the Japan Aerospace Defense Force. Not coincidentally, on January 21, </w:t>
      </w:r>
      <w:r w:rsidRPr="00036B67">
        <w:rPr>
          <w:rStyle w:val="StyleUnderline"/>
        </w:rPr>
        <w:t xml:space="preserve">during a speech given on the occasion of the 60th anniversary of the U.S.-Japan Alliance, Prime Minister Shinzo </w:t>
      </w:r>
      <w:r w:rsidRPr="0057495F">
        <w:rPr>
          <w:rStyle w:val="Emphasis"/>
          <w:highlight w:val="green"/>
        </w:rPr>
        <w:t>Abe vowed to make</w:t>
      </w:r>
      <w:r w:rsidRPr="0057495F">
        <w:rPr>
          <w:rStyle w:val="StyleUnderline"/>
          <w:highlight w:val="green"/>
        </w:rPr>
        <w:t xml:space="preserve"> </w:t>
      </w:r>
      <w:r w:rsidRPr="00036B67">
        <w:rPr>
          <w:rStyle w:val="StyleUnderline"/>
        </w:rPr>
        <w:t xml:space="preserve">the </w:t>
      </w:r>
      <w:r w:rsidRPr="0057495F">
        <w:rPr>
          <w:rStyle w:val="Emphasis"/>
          <w:highlight w:val="green"/>
        </w:rPr>
        <w:t>alliance</w:t>
      </w:r>
      <w:r w:rsidRPr="0057495F">
        <w:rPr>
          <w:rStyle w:val="StyleUnderline"/>
          <w:highlight w:val="green"/>
        </w:rPr>
        <w:t xml:space="preserve"> </w:t>
      </w:r>
      <w:r w:rsidRPr="00036B67">
        <w:rPr>
          <w:rStyle w:val="StyleUnderline"/>
        </w:rPr>
        <w:t xml:space="preserve">“a </w:t>
      </w:r>
      <w:r w:rsidRPr="0057495F">
        <w:rPr>
          <w:rStyle w:val="Emphasis"/>
          <w:highlight w:val="green"/>
        </w:rPr>
        <w:t>pillar for</w:t>
      </w:r>
      <w:r w:rsidRPr="0057495F">
        <w:rPr>
          <w:rStyle w:val="StyleUnderline"/>
          <w:highlight w:val="green"/>
        </w:rPr>
        <w:t xml:space="preserve"> </w:t>
      </w:r>
      <w:r w:rsidRPr="0057495F">
        <w:rPr>
          <w:rStyle w:val="Emphasis"/>
          <w:highlight w:val="green"/>
        </w:rPr>
        <w:t>safeguarding</w:t>
      </w:r>
      <w:r w:rsidRPr="0057495F">
        <w:rPr>
          <w:rStyle w:val="StyleUnderline"/>
          <w:highlight w:val="green"/>
        </w:rPr>
        <w:t xml:space="preserve"> </w:t>
      </w:r>
      <w:r w:rsidRPr="0057495F">
        <w:rPr>
          <w:rStyle w:val="Emphasis"/>
          <w:highlight w:val="green"/>
        </w:rPr>
        <w:t>peace</w:t>
      </w:r>
      <w:r w:rsidRPr="0057495F">
        <w:rPr>
          <w:rStyle w:val="StyleUnderline"/>
          <w:highlight w:val="green"/>
        </w:rPr>
        <w:t xml:space="preserve"> </w:t>
      </w:r>
      <w:r w:rsidRPr="00036B67">
        <w:rPr>
          <w:rStyle w:val="StyleUnderline"/>
        </w:rPr>
        <w:t xml:space="preserve">and security </w:t>
      </w:r>
      <w:r w:rsidRPr="0057495F">
        <w:rPr>
          <w:rStyle w:val="Emphasis"/>
          <w:highlight w:val="green"/>
        </w:rPr>
        <w:t>in</w:t>
      </w:r>
      <w:r w:rsidRPr="0057495F">
        <w:rPr>
          <w:rStyle w:val="StyleUnderline"/>
          <w:highlight w:val="green"/>
        </w:rPr>
        <w:t xml:space="preserve"> </w:t>
      </w:r>
      <w:r w:rsidRPr="00036B67">
        <w:rPr>
          <w:rStyle w:val="StyleUnderline"/>
        </w:rPr>
        <w:t xml:space="preserve">both </w:t>
      </w:r>
      <w:r w:rsidRPr="0057495F">
        <w:rPr>
          <w:rStyle w:val="Emphasis"/>
          <w:highlight w:val="green"/>
        </w:rPr>
        <w:t>outer space</w:t>
      </w:r>
      <w:r w:rsidRPr="0057495F">
        <w:rPr>
          <w:rStyle w:val="StyleUnderline"/>
          <w:highlight w:val="green"/>
        </w:rPr>
        <w:t xml:space="preserve"> </w:t>
      </w:r>
      <w:r w:rsidRPr="00036B67">
        <w:rPr>
          <w:rStyle w:val="StyleUnderline"/>
        </w:rPr>
        <w:t>and cyberspace.”</w:t>
      </w:r>
      <w:r w:rsidRPr="001D7172">
        <w:rPr>
          <w:sz w:val="14"/>
        </w:rPr>
        <w:t xml:space="preserve"> </w:t>
      </w:r>
      <w:r w:rsidRPr="00036B67">
        <w:rPr>
          <w:rStyle w:val="Emphasis"/>
        </w:rPr>
        <w:t>While words are good, actions are better</w:t>
      </w:r>
      <w:r w:rsidRPr="001D7172">
        <w:rPr>
          <w:sz w:val="14"/>
        </w:rPr>
        <w:t xml:space="preserve">. In a less-noticed but more consequential move, </w:t>
      </w:r>
      <w:r w:rsidRPr="00036B67">
        <w:rPr>
          <w:rStyle w:val="StyleUnderline"/>
        </w:rPr>
        <w:t>the Ministry of Defense is finalizing a bill to be placed before the Diet that asks to craft a space operations-exclusive military unit staffed with 20 personnel</w:t>
      </w:r>
      <w:r w:rsidRPr="001D7172">
        <w:rPr>
          <w:sz w:val="14"/>
        </w:rPr>
        <w:t xml:space="preserve">. While this paltry number of people can barely be expected to efficiently run their task of monitoring space debris and “suspicious satellites,” the move is a significant step for a nation that often struggles with global defense developments due to Japan’s unique domestic restrictions and legal concerns. In many ways, it is surprising to see Japan, a nation that still sorties 1960s-era F-4 aircraft (though there are plans to replace them with F-35s), and is fielding their very first military Remote Piloted Aircraft (a model the United States has been flying for nearly 20 years) in 2021, take its defense posture in space seriously. </w:t>
      </w:r>
      <w:r w:rsidRPr="00036B67">
        <w:rPr>
          <w:rStyle w:val="StyleUnderline"/>
        </w:rPr>
        <w:t xml:space="preserve">These </w:t>
      </w:r>
      <w:r w:rsidRPr="0057495F">
        <w:rPr>
          <w:rStyle w:val="Emphasis"/>
          <w:highlight w:val="green"/>
        </w:rPr>
        <w:t>initiatives have several implications</w:t>
      </w:r>
      <w:r w:rsidRPr="00036B67">
        <w:rPr>
          <w:rStyle w:val="StyleUnderline"/>
        </w:rPr>
        <w:t xml:space="preserve">. First, the </w:t>
      </w:r>
      <w:r w:rsidRPr="0057495F">
        <w:rPr>
          <w:rStyle w:val="Emphasis"/>
          <w:highlight w:val="green"/>
        </w:rPr>
        <w:t>Japanese government’s attitude toward space</w:t>
      </w:r>
      <w:r w:rsidRPr="0057495F">
        <w:rPr>
          <w:rStyle w:val="StyleUnderline"/>
          <w:highlight w:val="green"/>
        </w:rPr>
        <w:t xml:space="preserve"> </w:t>
      </w:r>
      <w:r w:rsidRPr="00036B67">
        <w:rPr>
          <w:rStyle w:val="StyleUnderline"/>
        </w:rPr>
        <w:t xml:space="preserve">and its place </w:t>
      </w:r>
      <w:r w:rsidRPr="0057495F">
        <w:rPr>
          <w:rStyle w:val="Emphasis"/>
          <w:highlight w:val="green"/>
        </w:rPr>
        <w:t>in</w:t>
      </w:r>
      <w:r w:rsidRPr="0057495F">
        <w:rPr>
          <w:rStyle w:val="StyleUnderline"/>
          <w:highlight w:val="green"/>
        </w:rPr>
        <w:t xml:space="preserve"> </w:t>
      </w:r>
      <w:r w:rsidRPr="00036B67">
        <w:rPr>
          <w:rStyle w:val="StyleUnderline"/>
        </w:rPr>
        <w:t xml:space="preserve">the </w:t>
      </w:r>
      <w:r w:rsidRPr="0057495F">
        <w:rPr>
          <w:rStyle w:val="Emphasis"/>
          <w:highlight w:val="green"/>
        </w:rPr>
        <w:t>U.S.-Japan alliance</w:t>
      </w:r>
      <w:r w:rsidRPr="0057495F">
        <w:rPr>
          <w:rStyle w:val="StyleUnderline"/>
          <w:highlight w:val="green"/>
        </w:rPr>
        <w:t xml:space="preserve"> </w:t>
      </w:r>
      <w:r w:rsidRPr="0057495F">
        <w:rPr>
          <w:rStyle w:val="Emphasis"/>
          <w:highlight w:val="green"/>
        </w:rPr>
        <w:t>reflects</w:t>
      </w:r>
      <w:r w:rsidRPr="0057495F">
        <w:rPr>
          <w:rStyle w:val="StyleUnderline"/>
          <w:highlight w:val="green"/>
        </w:rPr>
        <w:t xml:space="preserve"> </w:t>
      </w:r>
      <w:r w:rsidRPr="0057495F">
        <w:rPr>
          <w:rStyle w:val="Emphasis"/>
          <w:highlight w:val="green"/>
          <w:bdr w:val="single" w:sz="18" w:space="0" w:color="auto"/>
        </w:rPr>
        <w:t>what’s at stake</w:t>
      </w:r>
      <w:r w:rsidRPr="0057495F">
        <w:rPr>
          <w:rStyle w:val="StyleUnderline"/>
          <w:highlight w:val="green"/>
        </w:rPr>
        <w:t xml:space="preserve"> </w:t>
      </w:r>
      <w:r w:rsidRPr="00036B67">
        <w:rPr>
          <w:rStyle w:val="StyleUnderline"/>
        </w:rPr>
        <w:t xml:space="preserve">during the next major conflict, which will surely involve space. As an </w:t>
      </w:r>
      <w:r w:rsidRPr="0057495F">
        <w:rPr>
          <w:rStyle w:val="Emphasis"/>
          <w:highlight w:val="green"/>
        </w:rPr>
        <w:t>increasing</w:t>
      </w:r>
      <w:r w:rsidRPr="0057495F">
        <w:rPr>
          <w:rStyle w:val="StyleUnderline"/>
          <w:highlight w:val="green"/>
        </w:rPr>
        <w:t xml:space="preserve"> </w:t>
      </w:r>
      <w:r w:rsidRPr="00036B67">
        <w:rPr>
          <w:rStyle w:val="StyleUnderline"/>
        </w:rPr>
        <w:t xml:space="preserve">number of </w:t>
      </w:r>
      <w:r w:rsidRPr="0057495F">
        <w:rPr>
          <w:rStyle w:val="Emphasis"/>
          <w:highlight w:val="green"/>
        </w:rPr>
        <w:t>government and commercial systems</w:t>
      </w:r>
      <w:r w:rsidRPr="0057495F">
        <w:rPr>
          <w:rStyle w:val="StyleUnderline"/>
          <w:highlight w:val="green"/>
        </w:rPr>
        <w:t xml:space="preserve"> </w:t>
      </w:r>
      <w:r w:rsidRPr="0057495F">
        <w:rPr>
          <w:rStyle w:val="Emphasis"/>
          <w:highlight w:val="green"/>
        </w:rPr>
        <w:t>depend on space assets and space support</w:t>
      </w:r>
      <w:r w:rsidRPr="00036B67">
        <w:rPr>
          <w:rStyle w:val="StyleUnderline"/>
        </w:rPr>
        <w:t xml:space="preserve">, </w:t>
      </w:r>
      <w:r w:rsidRPr="0057495F">
        <w:rPr>
          <w:rStyle w:val="Emphasis"/>
          <w:highlight w:val="green"/>
        </w:rPr>
        <w:t>space can no longer be ignored</w:t>
      </w:r>
      <w:r w:rsidRPr="0057495F">
        <w:rPr>
          <w:rStyle w:val="StyleUnderline"/>
          <w:highlight w:val="green"/>
        </w:rPr>
        <w:t xml:space="preserve"> </w:t>
      </w:r>
      <w:r w:rsidRPr="00036B67">
        <w:rPr>
          <w:rStyle w:val="StyleUnderline"/>
        </w:rPr>
        <w:t xml:space="preserve">as a future theater; the </w:t>
      </w:r>
      <w:r w:rsidRPr="0057495F">
        <w:rPr>
          <w:rStyle w:val="Emphasis"/>
          <w:highlight w:val="green"/>
        </w:rPr>
        <w:t>time is now to incorporate</w:t>
      </w:r>
      <w:r w:rsidRPr="0057495F">
        <w:rPr>
          <w:rStyle w:val="StyleUnderline"/>
          <w:highlight w:val="green"/>
        </w:rPr>
        <w:t xml:space="preserve"> </w:t>
      </w:r>
      <w:r w:rsidRPr="0057495F">
        <w:rPr>
          <w:rStyle w:val="Emphasis"/>
          <w:highlight w:val="green"/>
          <w:bdr w:val="single" w:sz="18" w:space="0" w:color="auto"/>
        </w:rPr>
        <w:t>space into alliance strategy</w:t>
      </w:r>
      <w:r w:rsidRPr="00036B67">
        <w:rPr>
          <w:rStyle w:val="StyleUnderline"/>
        </w:rPr>
        <w:t>.</w:t>
      </w:r>
      <w:r w:rsidRPr="001D7172">
        <w:rPr>
          <w:sz w:val="14"/>
        </w:rPr>
        <w:t xml:space="preserve"> This strategy, however, needs to catch up. Currently</w:t>
      </w:r>
      <w:r w:rsidRPr="00036B67">
        <w:rPr>
          <w:rStyle w:val="StyleUnderline"/>
        </w:rPr>
        <w:t>, Japan refers to space as a “new domain” in the 2018 National Defense Program Guidelines and briefly discusses space defense in the annual 2019 Defense of Japan white paper</w:t>
      </w:r>
      <w:r w:rsidRPr="001D7172">
        <w:rPr>
          <w:sz w:val="14"/>
        </w:rPr>
        <w:t xml:space="preserve">. Space is completely left out of the now-outdated 2015 Guidelines for U.S.- Japan Defense Cooperation. Enjoying this article? Click here to subscribe for full access. Just $5 a month. </w:t>
      </w:r>
      <w:r w:rsidRPr="00036B67">
        <w:rPr>
          <w:rStyle w:val="StyleUnderline"/>
        </w:rPr>
        <w:t xml:space="preserve">Second, </w:t>
      </w:r>
      <w:r w:rsidRPr="0057495F">
        <w:rPr>
          <w:rStyle w:val="Emphasis"/>
          <w:highlight w:val="green"/>
        </w:rPr>
        <w:t>Japan’s emphasis</w:t>
      </w:r>
      <w:r w:rsidRPr="0057495F">
        <w:rPr>
          <w:rStyle w:val="StyleUnderline"/>
          <w:highlight w:val="green"/>
        </w:rPr>
        <w:t xml:space="preserve"> </w:t>
      </w:r>
      <w:r w:rsidRPr="00036B67">
        <w:rPr>
          <w:rStyle w:val="StyleUnderline"/>
        </w:rPr>
        <w:t xml:space="preserve">is a </w:t>
      </w:r>
      <w:r w:rsidRPr="0057495F">
        <w:rPr>
          <w:rStyle w:val="Emphasis"/>
          <w:highlight w:val="green"/>
        </w:rPr>
        <w:t>good move for the alliance</w:t>
      </w:r>
      <w:r w:rsidRPr="0057495F">
        <w:rPr>
          <w:rStyle w:val="StyleUnderline"/>
          <w:highlight w:val="green"/>
        </w:rPr>
        <w:t xml:space="preserve"> </w:t>
      </w:r>
      <w:r w:rsidRPr="0057495F">
        <w:rPr>
          <w:rStyle w:val="Emphasis"/>
          <w:highlight w:val="green"/>
        </w:rPr>
        <w:t>as a whole, and enhances its survivability</w:t>
      </w:r>
      <w:r w:rsidRPr="00036B67">
        <w:rPr>
          <w:rStyle w:val="StyleUnderline"/>
        </w:rPr>
        <w:t xml:space="preserve">. </w:t>
      </w:r>
      <w:r w:rsidRPr="0057495F">
        <w:rPr>
          <w:rStyle w:val="Emphasis"/>
          <w:highlight w:val="green"/>
        </w:rPr>
        <w:t>If Japan takes measurable steps to</w:t>
      </w:r>
      <w:r w:rsidRPr="0057495F">
        <w:rPr>
          <w:rStyle w:val="StyleUnderline"/>
          <w:highlight w:val="green"/>
        </w:rPr>
        <w:t xml:space="preserve"> </w:t>
      </w:r>
      <w:r w:rsidRPr="00036B67">
        <w:rPr>
          <w:rStyle w:val="StyleUnderline"/>
        </w:rPr>
        <w:t xml:space="preserve">join its ally and if Japan meaningfully </w:t>
      </w:r>
      <w:r w:rsidRPr="0057495F">
        <w:rPr>
          <w:rStyle w:val="Emphasis"/>
          <w:highlight w:val="green"/>
        </w:rPr>
        <w:t>contributes to space security</w:t>
      </w:r>
      <w:r w:rsidRPr="00036B67">
        <w:rPr>
          <w:rStyle w:val="StyleUnderline"/>
        </w:rPr>
        <w:t xml:space="preserve">, </w:t>
      </w:r>
      <w:r w:rsidRPr="0057495F">
        <w:rPr>
          <w:rStyle w:val="Emphasis"/>
          <w:highlight w:val="green"/>
        </w:rPr>
        <w:t>space</w:t>
      </w:r>
      <w:r w:rsidRPr="00036B67">
        <w:rPr>
          <w:rStyle w:val="StyleUnderline"/>
        </w:rPr>
        <w:t xml:space="preserve"> is </w:t>
      </w:r>
      <w:r w:rsidRPr="0057495F">
        <w:rPr>
          <w:rStyle w:val="Emphasis"/>
          <w:highlight w:val="green"/>
          <w:bdr w:val="single" w:sz="18" w:space="0" w:color="auto"/>
        </w:rPr>
        <w:t>less likely to become another seam where the alliance could come undone</w:t>
      </w:r>
      <w:r w:rsidRPr="00036B67">
        <w:rPr>
          <w:rStyle w:val="StyleUnderline"/>
        </w:rPr>
        <w:t xml:space="preserve">. </w:t>
      </w:r>
      <w:r w:rsidRPr="001D7172">
        <w:rPr>
          <w:rStyle w:val="StyleUnderline"/>
        </w:rPr>
        <w:t xml:space="preserve">Further, there is a strategic advantage to </w:t>
      </w:r>
      <w:r w:rsidRPr="001D7172">
        <w:rPr>
          <w:rStyle w:val="Emphasis"/>
          <w:highlight w:val="green"/>
        </w:rPr>
        <w:t>taking a stance</w:t>
      </w:r>
      <w:r w:rsidRPr="001D7172">
        <w:rPr>
          <w:rStyle w:val="StyleUnderline"/>
          <w:highlight w:val="green"/>
        </w:rPr>
        <w:t xml:space="preserve"> </w:t>
      </w:r>
      <w:r w:rsidRPr="001D7172">
        <w:rPr>
          <w:rStyle w:val="StyleUnderline"/>
        </w:rPr>
        <w:t xml:space="preserve">on both position and form when it comes to space. While other nations will struggle to “get serious” about space, and will need to decide between size, scope, and capability of their forces, </w:t>
      </w:r>
      <w:r w:rsidRPr="001D7172">
        <w:rPr>
          <w:rStyle w:val="Emphasis"/>
          <w:highlight w:val="green"/>
        </w:rPr>
        <w:t>Japan has confirmed</w:t>
      </w:r>
      <w:r w:rsidRPr="001D7172">
        <w:rPr>
          <w:rStyle w:val="StyleUnderline"/>
          <w:highlight w:val="green"/>
        </w:rPr>
        <w:t xml:space="preserve"> </w:t>
      </w:r>
      <w:r w:rsidRPr="001D7172">
        <w:rPr>
          <w:rStyle w:val="StyleUnderline"/>
        </w:rPr>
        <w:t xml:space="preserve">its </w:t>
      </w:r>
      <w:r w:rsidRPr="001D7172">
        <w:rPr>
          <w:rStyle w:val="Emphasis"/>
          <w:highlight w:val="green"/>
          <w:bdr w:val="single" w:sz="18" w:space="0" w:color="auto"/>
        </w:rPr>
        <w:t>political and defensive outlook toward space</w:t>
      </w:r>
      <w:r w:rsidRPr="001D7172">
        <w:rPr>
          <w:rStyle w:val="StyleUnderline"/>
        </w:rPr>
        <w:t>, which means it has also acknowledged space’s effect on combined alliance defense.</w:t>
      </w:r>
      <w:r w:rsidRPr="001D7172">
        <w:rPr>
          <w:rStyle w:val="StyleUnderline"/>
          <w:sz w:val="14"/>
          <w:u w:val="none"/>
        </w:rPr>
        <w:t xml:space="preserve"> This is good, since the political dangers posed in space are very real. Despite the existence of the well-intentioned but toothless Outer Space Treaty of 1967, which prohibits use of force activities in space, the obvious future is that space will act as yet another stage upon which the political games of earthbound nation-states will play out. </w:t>
      </w:r>
      <w:r w:rsidRPr="001D7172">
        <w:rPr>
          <w:rStyle w:val="StyleUnderline"/>
        </w:rPr>
        <w:t xml:space="preserve">Nation-state competition will not disappear as states found and fund forces to travel, explore, and exploit the inky blackness of space; rather, competition will intensify, as discoveries with both </w:t>
      </w:r>
      <w:r w:rsidRPr="001D7172">
        <w:rPr>
          <w:rStyle w:val="Emphasis"/>
        </w:rPr>
        <w:t>economic and defense applications</w:t>
      </w:r>
      <w:r w:rsidRPr="001D7172">
        <w:rPr>
          <w:rStyle w:val="StyleUnderline"/>
        </w:rPr>
        <w:t xml:space="preserve"> are made, and as states better understand how vulnerable they are without proper space defense and deterrence.</w:t>
      </w:r>
      <w:r w:rsidRPr="001D7172">
        <w:rPr>
          <w:rStyle w:val="StyleUnderline"/>
          <w:sz w:val="14"/>
          <w:u w:val="none"/>
        </w:rPr>
        <w:t xml:space="preserve"> This is the political reality of space, and the fact that both members of the U.S.-Japan alliance understand this means the alliance has much less danger of breaking apart upon first contact with space-centric competition. If anything, mutual interest in the same environment will lead to cooperative efforts and a strengthened alliance here on Earth. Notably, the odds of military confrontation in space have also increased. By funneling U.S. military space power into the highest echelon of military independence and funding (an independent service), escalation and competition is not far behind. It will not be surprising if we see several other competitors forming their own service-level forces by year’s end, though their actual forms will likely vary greatly. The fact that the United States has “jumped” to a service-sized solution to military space competition, and not a smaller organization like a corps or geographic command, means other nations have no real strategic options but to match the U.S. precedent as close as they can in size and capability. </w:t>
      </w:r>
      <w:r w:rsidRPr="001D7172">
        <w:rPr>
          <w:rStyle w:val="StyleUnderline"/>
        </w:rPr>
        <w:t xml:space="preserve">The </w:t>
      </w:r>
      <w:r w:rsidRPr="001D7172">
        <w:rPr>
          <w:rStyle w:val="Emphasis"/>
          <w:highlight w:val="green"/>
        </w:rPr>
        <w:t>U.S.-Japan alliance must prepare</w:t>
      </w:r>
      <w:r w:rsidRPr="001D7172">
        <w:rPr>
          <w:rStyle w:val="StyleUnderline"/>
        </w:rPr>
        <w:t xml:space="preserve"> for this eventuality. Japanese government </w:t>
      </w:r>
      <w:r w:rsidRPr="001D7172">
        <w:rPr>
          <w:rStyle w:val="Emphasis"/>
          <w:highlight w:val="green"/>
        </w:rPr>
        <w:t>decisions to strengthen</w:t>
      </w:r>
      <w:r w:rsidRPr="001D7172">
        <w:rPr>
          <w:rStyle w:val="StyleUnderline"/>
          <w:highlight w:val="green"/>
        </w:rPr>
        <w:t xml:space="preserve"> </w:t>
      </w:r>
      <w:r w:rsidRPr="001D7172">
        <w:rPr>
          <w:rStyle w:val="StyleUnderline"/>
        </w:rPr>
        <w:t xml:space="preserve">its </w:t>
      </w:r>
      <w:r w:rsidRPr="001D7172">
        <w:rPr>
          <w:rStyle w:val="Emphasis"/>
          <w:highlight w:val="green"/>
        </w:rPr>
        <w:t>space</w:t>
      </w:r>
      <w:r w:rsidRPr="001D7172">
        <w:rPr>
          <w:rStyle w:val="StyleUnderline"/>
          <w:highlight w:val="green"/>
        </w:rPr>
        <w:t xml:space="preserve"> </w:t>
      </w:r>
      <w:r w:rsidRPr="001D7172">
        <w:rPr>
          <w:rStyle w:val="StyleUnderline"/>
        </w:rPr>
        <w:t xml:space="preserve">defense </w:t>
      </w:r>
      <w:r w:rsidRPr="001D7172">
        <w:rPr>
          <w:rStyle w:val="Emphasis"/>
          <w:highlight w:val="green"/>
        </w:rPr>
        <w:t>capabilities</w:t>
      </w:r>
      <w:r w:rsidRPr="001D7172">
        <w:rPr>
          <w:rStyle w:val="StyleUnderline"/>
          <w:highlight w:val="green"/>
        </w:rPr>
        <w:t xml:space="preserve"> </w:t>
      </w:r>
      <w:r w:rsidRPr="001D7172">
        <w:rPr>
          <w:rStyle w:val="StyleUnderline"/>
        </w:rPr>
        <w:t xml:space="preserve">thus </w:t>
      </w:r>
      <w:r w:rsidRPr="001D7172">
        <w:rPr>
          <w:rStyle w:val="Emphasis"/>
          <w:highlight w:val="green"/>
        </w:rPr>
        <w:t>come from</w:t>
      </w:r>
      <w:r w:rsidRPr="001D7172">
        <w:rPr>
          <w:rStyle w:val="StyleUnderline"/>
          <w:highlight w:val="green"/>
        </w:rPr>
        <w:t xml:space="preserve"> </w:t>
      </w:r>
      <w:r w:rsidRPr="001D7172">
        <w:rPr>
          <w:rStyle w:val="StyleUnderline"/>
        </w:rPr>
        <w:t xml:space="preserve">a mix of terrestrial strategy, political realities, and </w:t>
      </w:r>
      <w:r w:rsidRPr="001D7172">
        <w:rPr>
          <w:rStyle w:val="Emphasis"/>
          <w:highlight w:val="green"/>
          <w:bdr w:val="single" w:sz="18" w:space="0" w:color="auto"/>
        </w:rPr>
        <w:t>prudent alliance management</w:t>
      </w:r>
      <w:r w:rsidRPr="001D7172">
        <w:rPr>
          <w:rStyle w:val="StyleUnderline"/>
        </w:rPr>
        <w:t>.</w:t>
      </w:r>
      <w:r w:rsidRPr="001D7172">
        <w:rPr>
          <w:rStyle w:val="StyleUnderline"/>
          <w:sz w:val="14"/>
          <w:u w:val="none"/>
        </w:rPr>
        <w:t xml:space="preserve"> However, significant challenges remain. For one thing, today’s nation-states (including the United States) are understandably gun-shy about sharing space defense capabilities and space-centric technology, which means alliance military space activity will naturally move at the speed of the slowest member. For another, we do not yet know just what space-on-space conflict will look like between combatants who possess similar space-based strength, which makes warfare difficult to plan for and will present an immediate challenge to alliance coordination should such a conflict occur</w:t>
      </w:r>
      <w:r w:rsidRPr="001D7172">
        <w:rPr>
          <w:rStyle w:val="StyleUnderline"/>
        </w:rPr>
        <w:t xml:space="preserve">. Despite these doubts, recent Japanese government announces are positive and will help usher both the alliance and U.S.-Japan relations through its current comparatively rocky period of trade spats and quibbles over military basing. Without a doubt, the </w:t>
      </w:r>
      <w:r w:rsidRPr="001D7172">
        <w:rPr>
          <w:rStyle w:val="Emphasis"/>
          <w:highlight w:val="green"/>
          <w:bdr w:val="single" w:sz="18" w:space="0" w:color="auto"/>
        </w:rPr>
        <w:t>political impact of allied space defense</w:t>
      </w:r>
      <w:r w:rsidRPr="001D7172">
        <w:rPr>
          <w:rStyle w:val="StyleUnderline"/>
          <w:highlight w:val="green"/>
        </w:rPr>
        <w:t xml:space="preserve"> </w:t>
      </w:r>
      <w:r w:rsidRPr="001D7172">
        <w:rPr>
          <w:rStyle w:val="StyleUnderline"/>
        </w:rPr>
        <w:t>could easily result in the U.S.-Japan alliance extending its prerogatives beyond Earth’s territorial confines.</w:t>
      </w:r>
    </w:p>
    <w:p w14:paraId="5F9CA456" w14:textId="77777777" w:rsidR="002C4722" w:rsidRPr="00BB3E70" w:rsidRDefault="002C4722" w:rsidP="002C4722">
      <w:pPr>
        <w:pStyle w:val="Heading4"/>
      </w:pPr>
      <w:r>
        <w:t xml:space="preserve">Re-vitalized and updated US-Japan Alliance preserves US LIO against a revisionist China. </w:t>
      </w:r>
    </w:p>
    <w:p w14:paraId="17596756" w14:textId="77777777" w:rsidR="002C4722" w:rsidRPr="006D22F0" w:rsidRDefault="002C4722" w:rsidP="002C4722">
      <w:proofErr w:type="spellStart"/>
      <w:r w:rsidRPr="006D22F0">
        <w:rPr>
          <w:rStyle w:val="Style13ptBold"/>
        </w:rPr>
        <w:t>Fujisue</w:t>
      </w:r>
      <w:proofErr w:type="spellEnd"/>
      <w:r w:rsidRPr="006D22F0">
        <w:rPr>
          <w:rStyle w:val="Style13ptBold"/>
        </w:rPr>
        <w:t xml:space="preserve"> 21</w:t>
      </w:r>
      <w:r>
        <w:t xml:space="preserve"> </w:t>
      </w:r>
      <w:r w:rsidRPr="006D22F0">
        <w:t xml:space="preserve">Kenzo </w:t>
      </w:r>
      <w:proofErr w:type="spellStart"/>
      <w:r w:rsidRPr="006D22F0">
        <w:t>Fujisue</w:t>
      </w:r>
      <w:proofErr w:type="spellEnd"/>
      <w:r>
        <w:t xml:space="preserve"> (Kenzo </w:t>
      </w:r>
      <w:proofErr w:type="spellStart"/>
      <w:r>
        <w:t>Fujisue</w:t>
      </w:r>
      <w:proofErr w:type="spellEnd"/>
      <w:r>
        <w:t xml:space="preserve"> is a member of the House of </w:t>
      </w:r>
      <w:proofErr w:type="spellStart"/>
      <w:r>
        <w:t>Councillors</w:t>
      </w:r>
      <w:proofErr w:type="spellEnd"/>
      <w:r>
        <w:t xml:space="preserve"> in Japan. He is also the director of the Multi-partisan Economic Security Policy Study Team. Previously, he was the chair of the Committee of Information and Telecommunication and the senior vice minister of Internal Affairs and Communications.  He received an MS from the Massachusetts Institute of Technology Sloan School of Management, an MPA from Harvard Kennedy School, and two </w:t>
      </w:r>
      <w:proofErr w:type="spellStart"/>
      <w:r>
        <w:t>Ph.D.s</w:t>
      </w:r>
      <w:proofErr w:type="spellEnd"/>
      <w:r>
        <w:t xml:space="preserve"> in Industrial Management and in International Relations from Tokyo Institute of Technology and </w:t>
      </w:r>
      <w:proofErr w:type="spellStart"/>
      <w:r>
        <w:t>Waseda</w:t>
      </w:r>
      <w:proofErr w:type="spellEnd"/>
      <w:r>
        <w:t xml:space="preserve"> University, respectively.)</w:t>
      </w:r>
      <w:r w:rsidRPr="006D22F0">
        <w:t>,</w:t>
      </w:r>
      <w:r>
        <w:t xml:space="preserve"> 9/8/21</w:t>
      </w:r>
      <w:r w:rsidRPr="006D22F0">
        <w:t>, "</w:t>
      </w:r>
      <w:r w:rsidRPr="0057495F">
        <w:rPr>
          <w:rStyle w:val="StyleUnderline"/>
          <w:highlight w:val="green"/>
        </w:rPr>
        <w:t>Rebooting the Japan-US Alliance</w:t>
      </w:r>
      <w:r w:rsidRPr="006D22F0">
        <w:t xml:space="preserve">," </w:t>
      </w:r>
      <w:hyperlink r:id="rId8" w:history="1">
        <w:r w:rsidRPr="009836AC">
          <w:rPr>
            <w:rStyle w:val="Hyperlink"/>
          </w:rPr>
          <w:t>https://thediplomat.com/2021/09/rebooting-the-japan-us-alliance/</w:t>
        </w:r>
      </w:hyperlink>
      <w:r>
        <w:t xml:space="preserve"> </w:t>
      </w:r>
      <w:proofErr w:type="spellStart"/>
      <w:r>
        <w:t>mvp</w:t>
      </w:r>
      <w:proofErr w:type="spellEnd"/>
    </w:p>
    <w:p w14:paraId="5BDE1DE4" w14:textId="77777777" w:rsidR="002C4722" w:rsidRDefault="002C4722" w:rsidP="002C4722">
      <w:pPr>
        <w:rPr>
          <w:rStyle w:val="StyleUnderline"/>
        </w:rPr>
      </w:pPr>
      <w:r w:rsidRPr="00AF24BC">
        <w:rPr>
          <w:sz w:val="16"/>
        </w:rPr>
        <w:t>In fact, such a lingering legacy is a major impediment to the evolution of the Japan-U.S. alliance as it faces off an increasingly bellicose China. The sober reality is that Beijing is at war with the world</w:t>
      </w:r>
      <w:r w:rsidRPr="00F711D0">
        <w:rPr>
          <w:rStyle w:val="StyleUnderline"/>
        </w:rPr>
        <w:t xml:space="preserve">. </w:t>
      </w:r>
      <w:r w:rsidRPr="0057495F">
        <w:rPr>
          <w:rStyle w:val="Emphasis"/>
          <w:highlight w:val="green"/>
        </w:rPr>
        <w:t>The U.S.-led</w:t>
      </w:r>
      <w:r w:rsidRPr="00AF24BC">
        <w:rPr>
          <w:rStyle w:val="Emphasis"/>
        </w:rPr>
        <w:t xml:space="preserve"> </w:t>
      </w:r>
      <w:r w:rsidRPr="0057495F">
        <w:rPr>
          <w:rStyle w:val="Emphasis"/>
          <w:highlight w:val="green"/>
        </w:rPr>
        <w:t>l</w:t>
      </w:r>
      <w:r w:rsidRPr="00AF24BC">
        <w:rPr>
          <w:rStyle w:val="Emphasis"/>
        </w:rPr>
        <w:t xml:space="preserve">iberal </w:t>
      </w:r>
      <w:r w:rsidRPr="0057495F">
        <w:rPr>
          <w:rStyle w:val="Emphasis"/>
          <w:highlight w:val="green"/>
        </w:rPr>
        <w:t>i</w:t>
      </w:r>
      <w:r w:rsidRPr="00AF24BC">
        <w:rPr>
          <w:rStyle w:val="Emphasis"/>
        </w:rPr>
        <w:t xml:space="preserve">nternational </w:t>
      </w:r>
      <w:r w:rsidRPr="0057495F">
        <w:rPr>
          <w:rStyle w:val="Emphasis"/>
          <w:highlight w:val="green"/>
        </w:rPr>
        <w:t>o</w:t>
      </w:r>
      <w:r w:rsidRPr="00AF24BC">
        <w:rPr>
          <w:rStyle w:val="Emphasis"/>
        </w:rPr>
        <w:t>rder</w:t>
      </w:r>
      <w:r w:rsidRPr="00F711D0">
        <w:rPr>
          <w:rStyle w:val="StyleUnderline"/>
        </w:rPr>
        <w:t xml:space="preserve">, of which post-war Japan is a direct beneficiary, </w:t>
      </w:r>
      <w:r w:rsidRPr="0057495F">
        <w:rPr>
          <w:rStyle w:val="StyleUnderline"/>
          <w:highlight w:val="green"/>
        </w:rPr>
        <w:t>is under</w:t>
      </w:r>
      <w:r w:rsidRPr="00F711D0">
        <w:rPr>
          <w:rStyle w:val="StyleUnderline"/>
        </w:rPr>
        <w:t xml:space="preserve"> ceaseless </w:t>
      </w:r>
      <w:r w:rsidRPr="0057495F">
        <w:rPr>
          <w:rStyle w:val="StyleUnderline"/>
          <w:highlight w:val="green"/>
        </w:rPr>
        <w:t>assault by China</w:t>
      </w:r>
      <w:r w:rsidRPr="00234931">
        <w:rPr>
          <w:rStyle w:val="StyleUnderline"/>
        </w:rPr>
        <w:t>’s</w:t>
      </w:r>
      <w:r w:rsidRPr="00F711D0">
        <w:rPr>
          <w:rStyle w:val="StyleUnderline"/>
        </w:rPr>
        <w:t xml:space="preserve"> unrestricted warfare</w:t>
      </w:r>
      <w:r w:rsidRPr="0057495F">
        <w:rPr>
          <w:rStyle w:val="StyleUnderline"/>
          <w:highlight w:val="green"/>
        </w:rPr>
        <w:t>, seeking to replace it</w:t>
      </w:r>
      <w:r w:rsidRPr="00F711D0">
        <w:rPr>
          <w:rStyle w:val="StyleUnderline"/>
        </w:rPr>
        <w:t xml:space="preserve"> </w:t>
      </w:r>
      <w:r w:rsidRPr="00AF24BC">
        <w:rPr>
          <w:sz w:val="16"/>
        </w:rPr>
        <w:t xml:space="preserve">with a new world order under Beijing’s mandate. The retired Chinese Major General </w:t>
      </w:r>
      <w:proofErr w:type="spellStart"/>
      <w:r w:rsidRPr="00AF24BC">
        <w:rPr>
          <w:sz w:val="16"/>
        </w:rPr>
        <w:t>Qiao</w:t>
      </w:r>
      <w:proofErr w:type="spellEnd"/>
      <w:r w:rsidRPr="00AF24BC">
        <w:rPr>
          <w:sz w:val="16"/>
        </w:rPr>
        <w:t xml:space="preserve"> Liang, one of the co-authors of the 1999 treatise, “Unrestricted Warfare,” ominously advocated that “the first rule of unrestricted warfare is that there are no rules, with nothing forbidden.” Indeed, </w:t>
      </w:r>
      <w:r w:rsidRPr="00F711D0">
        <w:rPr>
          <w:rStyle w:val="StyleUnderline"/>
        </w:rPr>
        <w:t>from artificial islands in the South China Sea to global cyber espionage, China has transformed all of society into a battlefield</w:t>
      </w:r>
      <w:r w:rsidRPr="00AF24BC">
        <w:rPr>
          <w:sz w:val="16"/>
        </w:rPr>
        <w:t xml:space="preserve"> by “using all means, including armed force or non-armed force, military and non-military, and lethal and non-lethal means to compel the enemy to accept one’s interests.” While the former commander of the U.S. Indo-Pacific Command, Admiral Philip Davidson, correctly denounced China as the “greatest long-term strategic threat of the 21st century” earlier this year, </w:t>
      </w:r>
      <w:r w:rsidRPr="0057495F">
        <w:rPr>
          <w:rStyle w:val="StyleUnderline"/>
          <w:highlight w:val="green"/>
        </w:rPr>
        <w:t>Tokyo</w:t>
      </w:r>
      <w:r w:rsidRPr="00F711D0">
        <w:rPr>
          <w:rStyle w:val="StyleUnderline"/>
        </w:rPr>
        <w:t xml:space="preserve"> has </w:t>
      </w:r>
      <w:r w:rsidRPr="0057495F">
        <w:rPr>
          <w:rStyle w:val="StyleUnderline"/>
          <w:highlight w:val="green"/>
        </w:rPr>
        <w:t>yet to reciprocate Washington’s</w:t>
      </w:r>
      <w:r w:rsidRPr="00F711D0">
        <w:rPr>
          <w:rStyle w:val="StyleUnderline"/>
        </w:rPr>
        <w:t xml:space="preserve"> renewed </w:t>
      </w:r>
      <w:r w:rsidRPr="0057495F">
        <w:rPr>
          <w:rStyle w:val="StyleUnderline"/>
          <w:highlight w:val="green"/>
        </w:rPr>
        <w:t>perspective</w:t>
      </w:r>
      <w:r w:rsidRPr="00AF24BC">
        <w:rPr>
          <w:sz w:val="16"/>
        </w:rPr>
        <w:t xml:space="preserve">, merely expressing “grave concerns.” </w:t>
      </w:r>
      <w:r w:rsidRPr="00F711D0">
        <w:rPr>
          <w:rStyle w:val="StyleUnderline"/>
        </w:rPr>
        <w:t>Given Tokyo’s enduring disinclination to recognize the Chinese threat, the current bilateral alliance suffers a perilous perception gap and is fundamentally lagging in effectively countering China’s post-</w:t>
      </w:r>
      <w:proofErr w:type="spellStart"/>
      <w:r w:rsidRPr="00F711D0">
        <w:rPr>
          <w:rStyle w:val="StyleUnderline"/>
        </w:rPr>
        <w:t>Clausewitzian</w:t>
      </w:r>
      <w:proofErr w:type="spellEnd"/>
      <w:r w:rsidRPr="00F711D0">
        <w:rPr>
          <w:rStyle w:val="StyleUnderline"/>
        </w:rPr>
        <w:t xml:space="preserve"> challenges</w:t>
      </w:r>
      <w:r w:rsidRPr="00AF24BC">
        <w:rPr>
          <w:sz w:val="16"/>
        </w:rPr>
        <w:t xml:space="preserve">. The upshot is the growing prospect of a Chinese </w:t>
      </w:r>
      <w:proofErr w:type="spellStart"/>
      <w:r w:rsidRPr="00AF24BC">
        <w:rPr>
          <w:sz w:val="16"/>
        </w:rPr>
        <w:t>geoeconomic</w:t>
      </w:r>
      <w:proofErr w:type="spellEnd"/>
      <w:r w:rsidRPr="00AF24BC">
        <w:rPr>
          <w:sz w:val="16"/>
        </w:rPr>
        <w:t xml:space="preserve"> suzerainty engulfing Japan before shots </w:t>
      </w:r>
      <w:proofErr w:type="gramStart"/>
      <w:r w:rsidRPr="00AF24BC">
        <w:rPr>
          <w:sz w:val="16"/>
        </w:rPr>
        <w:t>are</w:t>
      </w:r>
      <w:proofErr w:type="gramEnd"/>
      <w:r w:rsidRPr="00AF24BC">
        <w:rPr>
          <w:sz w:val="16"/>
        </w:rPr>
        <w:t xml:space="preserve"> even fired. China’s unrestricted offensives against Japan are most palpable in the emerging field of economic security. Ironically, </w:t>
      </w:r>
      <w:r w:rsidRPr="006C0435">
        <w:rPr>
          <w:rStyle w:val="StyleUnderline"/>
        </w:rPr>
        <w:t xml:space="preserve">Japan’s long-standing </w:t>
      </w:r>
      <w:r w:rsidRPr="0057495F">
        <w:rPr>
          <w:rStyle w:val="StyleUnderline"/>
          <w:highlight w:val="green"/>
        </w:rPr>
        <w:t>economic-centric approach</w:t>
      </w:r>
      <w:r w:rsidRPr="006C0435">
        <w:rPr>
          <w:rStyle w:val="StyleUnderline"/>
        </w:rPr>
        <w:t xml:space="preserve"> to national security has </w:t>
      </w:r>
      <w:r w:rsidRPr="0057495F">
        <w:rPr>
          <w:rStyle w:val="StyleUnderline"/>
          <w:highlight w:val="green"/>
        </w:rPr>
        <w:t>scarcely inspired thinking about</w:t>
      </w:r>
      <w:r w:rsidRPr="006C0435">
        <w:rPr>
          <w:rStyle w:val="StyleUnderline"/>
        </w:rPr>
        <w:t xml:space="preserve"> the country’s own </w:t>
      </w:r>
      <w:r w:rsidRPr="0057495F">
        <w:rPr>
          <w:rStyle w:val="StyleUnderline"/>
          <w:highlight w:val="green"/>
        </w:rPr>
        <w:t>economic security</w:t>
      </w:r>
      <w:r w:rsidRPr="006C0435">
        <w:rPr>
          <w:rStyle w:val="StyleUnderline"/>
        </w:rPr>
        <w:t>, let alone its economic statecraft</w:t>
      </w:r>
      <w:r w:rsidRPr="00AF24BC">
        <w:rPr>
          <w:sz w:val="16"/>
        </w:rPr>
        <w:t xml:space="preserve">. Instead, Japan has long allowed itself to wallow in the poisoned chalice of virtually unfettered access to an ascendant communist economy. As a result, blithe ignorance and unmitigated avarice have blinded Japan to the Marxist-Leninist nature of the Chinese Communist regime and its authoritarian agenda, culminating in Tokyo’s willful embrace of the Beijing-led Regional Comprehensive Economic Partnership Agreement (RCEP) earlier this year. In other words, </w:t>
      </w:r>
      <w:r w:rsidRPr="00BB3E70">
        <w:rPr>
          <w:rStyle w:val="StyleUnderline"/>
        </w:rPr>
        <w:t>Japan</w:t>
      </w:r>
      <w:r w:rsidRPr="006C0435">
        <w:rPr>
          <w:rStyle w:val="StyleUnderline"/>
        </w:rPr>
        <w:t xml:space="preserve"> has sold China the rope with which it is to be hanged, </w:t>
      </w:r>
      <w:r w:rsidRPr="0057495F">
        <w:rPr>
          <w:rStyle w:val="StyleUnderline"/>
          <w:highlight w:val="green"/>
        </w:rPr>
        <w:t>to the</w:t>
      </w:r>
      <w:r w:rsidRPr="006C0435">
        <w:rPr>
          <w:rStyle w:val="StyleUnderline"/>
        </w:rPr>
        <w:t xml:space="preserve"> ultimate </w:t>
      </w:r>
      <w:r w:rsidRPr="0057495F">
        <w:rPr>
          <w:rStyle w:val="Emphasis"/>
          <w:highlight w:val="green"/>
        </w:rPr>
        <w:t>detriment of the Japan-U.S. alliance.</w:t>
      </w:r>
      <w:r w:rsidRPr="00AF24BC">
        <w:rPr>
          <w:rStyle w:val="Emphasis"/>
        </w:rPr>
        <w:t xml:space="preserve"> This has </w:t>
      </w:r>
      <w:r w:rsidRPr="0057495F">
        <w:rPr>
          <w:rStyle w:val="Emphasis"/>
          <w:highlight w:val="green"/>
        </w:rPr>
        <w:t>profound o</w:t>
      </w:r>
      <w:r w:rsidRPr="00AF24BC">
        <w:rPr>
          <w:rStyle w:val="Emphasis"/>
        </w:rPr>
        <w:t xml:space="preserve">perational </w:t>
      </w:r>
      <w:r w:rsidRPr="0057495F">
        <w:rPr>
          <w:rStyle w:val="Emphasis"/>
          <w:highlight w:val="green"/>
        </w:rPr>
        <w:t>implications</w:t>
      </w:r>
      <w:r w:rsidRPr="00AF24BC">
        <w:rPr>
          <w:rStyle w:val="Emphasis"/>
        </w:rPr>
        <w:t xml:space="preserve"> for the U.S. </w:t>
      </w:r>
      <w:r w:rsidRPr="0057495F">
        <w:rPr>
          <w:rStyle w:val="Emphasis"/>
          <w:highlight w:val="green"/>
        </w:rPr>
        <w:t>military assets forward deployed</w:t>
      </w:r>
      <w:r w:rsidRPr="006D22F0">
        <w:rPr>
          <w:rStyle w:val="StyleUnderline"/>
        </w:rPr>
        <w:t xml:space="preserve"> in Japan</w:t>
      </w:r>
      <w:r w:rsidRPr="00AF24BC">
        <w:rPr>
          <w:sz w:val="16"/>
        </w:rPr>
        <w:t xml:space="preserve">. For example, </w:t>
      </w:r>
      <w:r w:rsidRPr="0057495F">
        <w:rPr>
          <w:rStyle w:val="StyleUnderline"/>
          <w:highlight w:val="green"/>
        </w:rPr>
        <w:t>special operators</w:t>
      </w:r>
      <w:r w:rsidRPr="006D22F0">
        <w:rPr>
          <w:rStyle w:val="StyleUnderline"/>
        </w:rPr>
        <w:t xml:space="preserve"> in the U.S. forces in Japan could come </w:t>
      </w:r>
      <w:r w:rsidRPr="0057495F">
        <w:rPr>
          <w:rStyle w:val="StyleUnderline"/>
          <w:highlight w:val="green"/>
        </w:rPr>
        <w:t>under</w:t>
      </w:r>
      <w:r w:rsidRPr="006D22F0">
        <w:rPr>
          <w:rStyle w:val="StyleUnderline"/>
        </w:rPr>
        <w:t xml:space="preserve"> the </w:t>
      </w:r>
      <w:r w:rsidRPr="0057495F">
        <w:rPr>
          <w:rStyle w:val="StyleUnderline"/>
          <w:highlight w:val="green"/>
        </w:rPr>
        <w:t>constant risk</w:t>
      </w:r>
      <w:r w:rsidRPr="006D22F0">
        <w:rPr>
          <w:rStyle w:val="StyleUnderline"/>
        </w:rPr>
        <w:t xml:space="preserve"> of leaving digital footprints in a telecommunications environment increasingly compromised by Chinese providers</w:t>
      </w:r>
      <w:r w:rsidRPr="00AF24BC">
        <w:rPr>
          <w:sz w:val="16"/>
        </w:rPr>
        <w:t xml:space="preserve">, such as Huawei. Such </w:t>
      </w:r>
      <w:r w:rsidRPr="0057495F">
        <w:rPr>
          <w:rStyle w:val="StyleUnderline"/>
          <w:highlight w:val="green"/>
        </w:rPr>
        <w:t>info</w:t>
      </w:r>
      <w:r w:rsidRPr="006D22F0">
        <w:rPr>
          <w:rStyle w:val="StyleUnderline"/>
        </w:rPr>
        <w:t>rmation could lead to major vulnerabilities in operational security</w:t>
      </w:r>
      <w:r w:rsidRPr="0057495F">
        <w:rPr>
          <w:rStyle w:val="StyleUnderline"/>
          <w:highlight w:val="green"/>
        </w:rPr>
        <w:t>, endangering mission assurance</w:t>
      </w:r>
      <w:r w:rsidRPr="006D22F0">
        <w:rPr>
          <w:rStyle w:val="StyleUnderline"/>
        </w:rPr>
        <w:t xml:space="preserve"> in future operations. Unlike the United States, Japan has yet to exclude Huawei and other Chinese 5G technologies from its domestic market. Business viability is no excuse for being a liability if the alliance itself is at risk.</w:t>
      </w:r>
      <w:r>
        <w:rPr>
          <w:rStyle w:val="StyleUnderline"/>
        </w:rPr>
        <w:t xml:space="preserve"> </w:t>
      </w:r>
      <w:r w:rsidRPr="00AF24BC">
        <w:rPr>
          <w:sz w:val="16"/>
        </w:rPr>
        <w:t>Equally important, Japan’s decades-long economic engagement with China has ironically led to the erosion of the country’s industrial base, the very piece that supported Japan’s post-war prosperity as well as the rules-based order. Indeed, the advent of the coronavirus pandemic in 2020 exposed Japan’s severe supply chain risks as the country scrambled to procure masks and other medical equipment, only to discover its entrenched national reliance on Chinese producers. Such dependency is a crippling vulnerability of geopolitical significance, exploitation of which could subdue an entire society without firing a single bullet. Moreover, the revelation of the popular LINE messenger app’s suspicious ties to Beijing earlier this year also underscores fundamental flaws in Japan’s digital transformation (DX) process. Indeed, despite its tremendous innovation potential, Japan has yet to witness a homegrown alternative to LINE, largely due to the country’s lingering systemic constraints on entrepreneurship. According to the 2019 Inc. magazine survey, Japan was ranked the fourth least entrepreneurial country in the world. As a result, Japan has largely failed to leverage the technological prowess it once boasted during the Cold War and yielded its coveted place as the world’s leading technology powerhouse to China in the age of DX. As China looks to become the “Saudi Arabia of data,” Japan’s DX dependence on China is tantamount to aiding and abetting Beijing’s globalizing digital authoritarianism and is incompatible with the democratic world order. As the China-U.S. geopolitical competition increasingly turns into another Cold War</w:t>
      </w:r>
      <w:r w:rsidRPr="006D22F0">
        <w:rPr>
          <w:rStyle w:val="StyleUnderline"/>
        </w:rPr>
        <w:t xml:space="preserve">, </w:t>
      </w:r>
      <w:r w:rsidRPr="0057495F">
        <w:rPr>
          <w:rStyle w:val="StyleUnderline"/>
          <w:highlight w:val="green"/>
        </w:rPr>
        <w:t>Japan finds itself at a historic crossroads</w:t>
      </w:r>
      <w:r w:rsidRPr="006D22F0">
        <w:rPr>
          <w:rStyle w:val="StyleUnderline"/>
        </w:rPr>
        <w:t xml:space="preserve"> that will determine the country’s future.</w:t>
      </w:r>
      <w:r w:rsidRPr="00AF24BC">
        <w:rPr>
          <w:sz w:val="16"/>
        </w:rPr>
        <w:t xml:space="preserve"> As a member of the House of </w:t>
      </w:r>
      <w:proofErr w:type="spellStart"/>
      <w:r w:rsidRPr="00AF24BC">
        <w:rPr>
          <w:sz w:val="16"/>
        </w:rPr>
        <w:t>Councillors</w:t>
      </w:r>
      <w:proofErr w:type="spellEnd"/>
      <w:r w:rsidRPr="00AF24BC">
        <w:rPr>
          <w:sz w:val="16"/>
        </w:rPr>
        <w:t xml:space="preserve">, Japan’s upper house, leading the country’s economic security policy, I argue that </w:t>
      </w:r>
      <w:r w:rsidRPr="006D22F0">
        <w:rPr>
          <w:rStyle w:val="StyleUnderline"/>
        </w:rPr>
        <w:t xml:space="preserve">Japan </w:t>
      </w:r>
      <w:r w:rsidRPr="0057495F">
        <w:rPr>
          <w:rStyle w:val="StyleUnderline"/>
          <w:highlight w:val="green"/>
        </w:rPr>
        <w:t>must fully realign itself with</w:t>
      </w:r>
      <w:r w:rsidRPr="006D22F0">
        <w:rPr>
          <w:rStyle w:val="StyleUnderline"/>
        </w:rPr>
        <w:t xml:space="preserve"> the </w:t>
      </w:r>
      <w:r w:rsidRPr="0057495F">
        <w:rPr>
          <w:rStyle w:val="StyleUnderline"/>
          <w:highlight w:val="green"/>
        </w:rPr>
        <w:t>U</w:t>
      </w:r>
      <w:r w:rsidRPr="006D22F0">
        <w:rPr>
          <w:rStyle w:val="StyleUnderline"/>
        </w:rPr>
        <w:t xml:space="preserve">nited </w:t>
      </w:r>
      <w:r w:rsidRPr="0057495F">
        <w:rPr>
          <w:rStyle w:val="StyleUnderline"/>
          <w:highlight w:val="green"/>
        </w:rPr>
        <w:t>S</w:t>
      </w:r>
      <w:r w:rsidRPr="006D22F0">
        <w:rPr>
          <w:rStyle w:val="StyleUnderline"/>
        </w:rPr>
        <w:t xml:space="preserve">tates in </w:t>
      </w:r>
      <w:r w:rsidRPr="0057495F">
        <w:rPr>
          <w:rStyle w:val="StyleUnderline"/>
          <w:highlight w:val="green"/>
        </w:rPr>
        <w:t>fighting China’s</w:t>
      </w:r>
      <w:r w:rsidRPr="006D22F0">
        <w:rPr>
          <w:rStyle w:val="StyleUnderline"/>
        </w:rPr>
        <w:t xml:space="preserve"> unrestricted </w:t>
      </w:r>
      <w:r w:rsidRPr="0057495F">
        <w:rPr>
          <w:rStyle w:val="StyleUnderline"/>
          <w:highlight w:val="green"/>
        </w:rPr>
        <w:t>war</w:t>
      </w:r>
      <w:r w:rsidRPr="006D22F0">
        <w:rPr>
          <w:rStyle w:val="StyleUnderline"/>
        </w:rPr>
        <w:t xml:space="preserve"> </w:t>
      </w:r>
      <w:r w:rsidRPr="0057495F">
        <w:rPr>
          <w:rStyle w:val="StyleUnderline"/>
          <w:highlight w:val="green"/>
        </w:rPr>
        <w:t>against</w:t>
      </w:r>
      <w:r w:rsidRPr="006D22F0">
        <w:rPr>
          <w:rStyle w:val="StyleUnderline"/>
        </w:rPr>
        <w:t xml:space="preserve"> the </w:t>
      </w:r>
      <w:r w:rsidRPr="0057495F">
        <w:rPr>
          <w:rStyle w:val="Emphasis"/>
          <w:highlight w:val="green"/>
          <w:bdr w:val="single" w:sz="18" w:space="0" w:color="auto"/>
        </w:rPr>
        <w:t>rules-based order in the Indo-Pacific</w:t>
      </w:r>
      <w:r w:rsidRPr="006D22F0">
        <w:rPr>
          <w:rStyle w:val="StyleUnderline"/>
        </w:rPr>
        <w:t>.</w:t>
      </w:r>
      <w:r w:rsidRPr="00AF24BC">
        <w:rPr>
          <w:sz w:val="16"/>
        </w:rPr>
        <w:t xml:space="preserve"> To do so requires first and foremost a system upgrade in the Yoshida Doctrine, explicitly recognizing that economic security is national security. To this end, </w:t>
      </w:r>
      <w:r w:rsidRPr="006D22F0">
        <w:rPr>
          <w:rStyle w:val="StyleUnderline"/>
        </w:rPr>
        <w:t xml:space="preserve">Japan must </w:t>
      </w:r>
      <w:r w:rsidRPr="0057495F">
        <w:rPr>
          <w:rStyle w:val="StyleUnderline"/>
          <w:highlight w:val="green"/>
        </w:rPr>
        <w:t>accelerate the process of targeted decoupling</w:t>
      </w:r>
      <w:r w:rsidRPr="006D22F0">
        <w:rPr>
          <w:rStyle w:val="StyleUnderline"/>
        </w:rPr>
        <w:t xml:space="preserve"> from </w:t>
      </w:r>
      <w:r w:rsidRPr="00BB3E70">
        <w:rPr>
          <w:rStyle w:val="StyleUnderline"/>
        </w:rPr>
        <w:t xml:space="preserve">China </w:t>
      </w:r>
      <w:r w:rsidRPr="0057495F">
        <w:rPr>
          <w:rStyle w:val="StyleUnderline"/>
          <w:highlight w:val="green"/>
        </w:rPr>
        <w:t>in the fields of essential goods and</w:t>
      </w:r>
      <w:r w:rsidRPr="0057495F">
        <w:rPr>
          <w:sz w:val="16"/>
          <w:highlight w:val="green"/>
        </w:rPr>
        <w:t xml:space="preserve"> </w:t>
      </w:r>
      <w:r w:rsidRPr="0057495F">
        <w:rPr>
          <w:rStyle w:val="StyleUnderline"/>
          <w:highlight w:val="green"/>
        </w:rPr>
        <w:t>advanced tech</w:t>
      </w:r>
      <w:r w:rsidRPr="006D22F0">
        <w:rPr>
          <w:rStyle w:val="StyleUnderline"/>
        </w:rPr>
        <w:t>nologies</w:t>
      </w:r>
      <w:r w:rsidRPr="00AF24BC">
        <w:rPr>
          <w:sz w:val="16"/>
        </w:rPr>
        <w:t xml:space="preserve">. The present degree of Japan’s economic dependence on China is so profound that total disengagement would be mutually destructive. Therefore, Tokyo must design its own economic statecraft based on a calculated balance between economic incentives and economic security. In implementing targeted decoupling from China, </w:t>
      </w:r>
      <w:r w:rsidRPr="006D22F0">
        <w:rPr>
          <w:rStyle w:val="StyleUnderline"/>
        </w:rPr>
        <w:t>Japan’s economic statecraft must pursue strategic autonomy and strategic indispensability in key basic industries so as to ensure the country’s control over chokepoints in economic security.</w:t>
      </w:r>
    </w:p>
    <w:p w14:paraId="732D90E3" w14:textId="77777777" w:rsidR="002C4722" w:rsidRPr="0057495F" w:rsidRDefault="002C4722" w:rsidP="002C4722">
      <w:pPr>
        <w:pStyle w:val="Heading4"/>
      </w:pPr>
      <w:r>
        <w:t xml:space="preserve">Collapse of the LIO causes </w:t>
      </w:r>
      <w:r>
        <w:rPr>
          <w:u w:val="single"/>
        </w:rPr>
        <w:t>Extinction</w:t>
      </w:r>
      <w:r>
        <w:t xml:space="preserve"> – Nuclear War, Warming, Emerging Tech. </w:t>
      </w:r>
    </w:p>
    <w:p w14:paraId="361C453C" w14:textId="77777777" w:rsidR="002C4722" w:rsidRPr="0057495F" w:rsidRDefault="002C4722" w:rsidP="002C4722">
      <w:r w:rsidRPr="0057495F">
        <w:rPr>
          <w:rStyle w:val="Style13ptBold"/>
        </w:rPr>
        <w:t>Harari 18</w:t>
      </w:r>
      <w:r>
        <w:t xml:space="preserve"> </w:t>
      </w:r>
      <w:r w:rsidRPr="0057495F">
        <w:t xml:space="preserve">Yuval Noah Harari, Professor of History at Hebrew University of Jerusalem, “We need a post-liberal order now,” The Economist, </w:t>
      </w:r>
      <w:hyperlink r:id="rId9" w:history="1">
        <w:r w:rsidRPr="0057495F">
          <w:rPr>
            <w:rStyle w:val="Hyperlink"/>
          </w:rPr>
          <w:t>https://www.economist.com/open-future/2018/09/26/we-need-a-post-liberal-order-now</w:t>
        </w:r>
      </w:hyperlink>
    </w:p>
    <w:p w14:paraId="74EB435A" w14:textId="0E45D5E4" w:rsidR="002C4722" w:rsidRPr="0057495F" w:rsidRDefault="002C4722" w:rsidP="002C4722">
      <w:pPr>
        <w:rPr>
          <w:rStyle w:val="StyleUnderline"/>
          <w:rFonts w:asciiTheme="minorHAnsi" w:hAnsiTheme="minorHAnsi" w:cstheme="minorHAnsi"/>
          <w:sz w:val="14"/>
          <w:u w:val="none"/>
        </w:rPr>
      </w:pPr>
      <w:r w:rsidRPr="0057495F">
        <w:rPr>
          <w:rFonts w:asciiTheme="minorHAnsi" w:hAnsiTheme="minorHAnsi" w:cstheme="minorHAnsi"/>
          <w:sz w:val="14"/>
        </w:rPr>
        <w:t xml:space="preserve">For several generations, </w:t>
      </w:r>
      <w:r w:rsidRPr="0057495F">
        <w:rPr>
          <w:rStyle w:val="StyleUnderline"/>
          <w:rFonts w:asciiTheme="minorHAnsi" w:hAnsiTheme="minorHAnsi" w:cstheme="minorHAnsi"/>
        </w:rPr>
        <w:t>the world has been governed by</w:t>
      </w:r>
      <w:r w:rsidRPr="0057495F">
        <w:rPr>
          <w:rFonts w:asciiTheme="minorHAnsi" w:hAnsiTheme="minorHAnsi" w:cstheme="minorHAnsi"/>
          <w:sz w:val="14"/>
        </w:rPr>
        <w:t xml:space="preserve"> what today we call “</w:t>
      </w:r>
      <w:r w:rsidRPr="0057495F">
        <w:rPr>
          <w:rStyle w:val="StyleUnderline"/>
          <w:rFonts w:asciiTheme="minorHAnsi" w:hAnsiTheme="minorHAnsi" w:cstheme="minorHAnsi"/>
        </w:rPr>
        <w:t>the global liberal order</w:t>
      </w:r>
      <w:r w:rsidRPr="0057495F">
        <w:rPr>
          <w:rFonts w:asciiTheme="minorHAnsi" w:hAnsiTheme="minorHAnsi" w:cstheme="minorHAnsi"/>
          <w:sz w:val="14"/>
        </w:rPr>
        <w:t xml:space="preserve">”. Behind these lofty words is </w:t>
      </w:r>
      <w:r w:rsidRPr="0057495F">
        <w:rPr>
          <w:rStyle w:val="StyleUnderline"/>
          <w:rFonts w:asciiTheme="minorHAnsi" w:hAnsiTheme="minorHAnsi" w:cstheme="minorHAnsi"/>
        </w:rPr>
        <w:t>the idea that all humans share some core experiences, values and interests, and that no human group is inherently superior</w:t>
      </w:r>
      <w:r w:rsidRPr="0057495F">
        <w:rPr>
          <w:rFonts w:asciiTheme="minorHAnsi" w:hAnsiTheme="minorHAnsi" w:cstheme="minorHAnsi"/>
          <w:sz w:val="14"/>
        </w:rPr>
        <w:t xml:space="preserve"> to all others. </w:t>
      </w:r>
      <w:r w:rsidRPr="0057495F">
        <w:rPr>
          <w:rStyle w:val="StyleUnderline"/>
          <w:rFonts w:asciiTheme="minorHAnsi" w:hAnsiTheme="minorHAnsi" w:cstheme="minorHAnsi"/>
        </w:rPr>
        <w:t>Cooperation is therefore more sensible than conflict</w:t>
      </w:r>
      <w:r w:rsidRPr="0057495F">
        <w:rPr>
          <w:rFonts w:asciiTheme="minorHAnsi" w:hAnsiTheme="minorHAnsi" w:cstheme="minorHAnsi"/>
          <w:sz w:val="14"/>
        </w:rPr>
        <w:t>. All humans should work together to protect their common values and advance their common interests. And the best way to foster such cooperation is to ease the movement of ideas, goods, money and people across the globe.</w:t>
      </w:r>
      <w:r>
        <w:rPr>
          <w:rFonts w:asciiTheme="minorHAnsi" w:hAnsiTheme="minorHAnsi" w:cstheme="minorHAnsi"/>
          <w:sz w:val="14"/>
        </w:rPr>
        <w:t xml:space="preserve"> </w:t>
      </w:r>
      <w:r w:rsidRPr="0057495F">
        <w:rPr>
          <w:rFonts w:asciiTheme="minorHAnsi" w:hAnsiTheme="minorHAnsi" w:cstheme="minorHAnsi"/>
          <w:sz w:val="14"/>
        </w:rPr>
        <w:t xml:space="preserve">Though </w:t>
      </w:r>
      <w:r w:rsidRPr="0057495F">
        <w:rPr>
          <w:rStyle w:val="StyleUnderline"/>
          <w:rFonts w:asciiTheme="minorHAnsi" w:hAnsiTheme="minorHAnsi" w:cstheme="minorHAnsi"/>
        </w:rPr>
        <w:t>the global liberal order</w:t>
      </w:r>
      <w:r w:rsidRPr="0057495F">
        <w:rPr>
          <w:rFonts w:asciiTheme="minorHAnsi" w:hAnsiTheme="minorHAnsi" w:cstheme="minorHAnsi"/>
          <w:sz w:val="14"/>
        </w:rPr>
        <w:t xml:space="preserve"> has many faults and problems, it </w:t>
      </w:r>
      <w:r w:rsidRPr="0057495F">
        <w:rPr>
          <w:rStyle w:val="StyleUnderline"/>
          <w:rFonts w:asciiTheme="minorHAnsi" w:hAnsiTheme="minorHAnsi" w:cstheme="minorHAnsi"/>
        </w:rPr>
        <w:t>has proved superior to all alternatives</w:t>
      </w:r>
      <w:r w:rsidRPr="0057495F">
        <w:rPr>
          <w:rFonts w:asciiTheme="minorHAnsi" w:hAnsiTheme="minorHAnsi" w:cstheme="minorHAnsi"/>
          <w:sz w:val="14"/>
        </w:rPr>
        <w:t xml:space="preserve">. The liberal world of the early 21st century is more prosperous, healthy and peaceful than ever before. For the first time in human history, starvation kills fewer people than obesity; plagues kill fewer people than old age; and violence kills fewer people than accidents. When I was six months </w:t>
      </w:r>
      <w:proofErr w:type="gramStart"/>
      <w:r w:rsidRPr="0057495F">
        <w:rPr>
          <w:rFonts w:asciiTheme="minorHAnsi" w:hAnsiTheme="minorHAnsi" w:cstheme="minorHAnsi"/>
          <w:sz w:val="14"/>
        </w:rPr>
        <w:t>old</w:t>
      </w:r>
      <w:proofErr w:type="gramEnd"/>
      <w:r w:rsidRPr="0057495F">
        <w:rPr>
          <w:rFonts w:asciiTheme="minorHAnsi" w:hAnsiTheme="minorHAnsi" w:cstheme="minorHAnsi"/>
          <w:sz w:val="14"/>
        </w:rPr>
        <w:t xml:space="preserve"> I didn’t die in an epidemic, thanks to medicines discovered by foreign scientists in distant lands. When I was </w:t>
      </w:r>
      <w:proofErr w:type="gramStart"/>
      <w:r w:rsidRPr="0057495F">
        <w:rPr>
          <w:rFonts w:asciiTheme="minorHAnsi" w:hAnsiTheme="minorHAnsi" w:cstheme="minorHAnsi"/>
          <w:sz w:val="14"/>
        </w:rPr>
        <w:t>three</w:t>
      </w:r>
      <w:proofErr w:type="gramEnd"/>
      <w:r w:rsidRPr="0057495F">
        <w:rPr>
          <w:rFonts w:asciiTheme="minorHAnsi" w:hAnsiTheme="minorHAnsi" w:cstheme="minorHAnsi"/>
          <w:sz w:val="14"/>
        </w:rPr>
        <w:t xml:space="preserve"> I didn’t starve to death, thanks to wheat grown by foreign farmers thousands of kilometers away. And when I was </w:t>
      </w:r>
      <w:proofErr w:type="gramStart"/>
      <w:r w:rsidRPr="0057495F">
        <w:rPr>
          <w:rFonts w:asciiTheme="minorHAnsi" w:hAnsiTheme="minorHAnsi" w:cstheme="minorHAnsi"/>
          <w:sz w:val="14"/>
        </w:rPr>
        <w:t>eleven</w:t>
      </w:r>
      <w:proofErr w:type="gramEnd"/>
      <w:r w:rsidRPr="0057495F">
        <w:rPr>
          <w:rFonts w:asciiTheme="minorHAnsi" w:hAnsiTheme="minorHAnsi" w:cstheme="minorHAnsi"/>
          <w:sz w:val="14"/>
        </w:rPr>
        <w:t xml:space="preserve"> I wasn’t obliterated in a nuclear war, thanks to agreements signed by foreign leaders on the other side of the planet. If you think we should go back to some pre-liberal golden age, please name the year in which humankind was in better shape than in the early 21st century. Was it 1918? 1718? 1218?</w:t>
      </w:r>
      <w:r>
        <w:rPr>
          <w:rFonts w:asciiTheme="minorHAnsi" w:hAnsiTheme="minorHAnsi" w:cstheme="minorHAnsi"/>
          <w:sz w:val="14"/>
        </w:rPr>
        <w:t xml:space="preserve"> </w:t>
      </w:r>
      <w:r w:rsidRPr="0057495F">
        <w:rPr>
          <w:rStyle w:val="StyleUnderline"/>
          <w:rFonts w:asciiTheme="minorHAnsi" w:hAnsiTheme="minorHAnsi" w:cstheme="minorHAnsi"/>
        </w:rPr>
        <w:t xml:space="preserve">Nevertheless, people all over the world are </w:t>
      </w:r>
      <w:r w:rsidRPr="0057495F">
        <w:rPr>
          <w:rStyle w:val="Emphasis"/>
          <w:rFonts w:asciiTheme="minorHAnsi" w:hAnsiTheme="minorHAnsi" w:cstheme="minorHAnsi"/>
        </w:rPr>
        <w:t>now losing faith in the liberal order</w:t>
      </w:r>
      <w:r w:rsidRPr="0057495F">
        <w:rPr>
          <w:rStyle w:val="StyleUnderline"/>
          <w:rFonts w:asciiTheme="minorHAnsi" w:hAnsiTheme="minorHAnsi" w:cstheme="minorHAnsi"/>
        </w:rPr>
        <w:t>. Nationalist</w:t>
      </w:r>
      <w:r w:rsidRPr="0057495F">
        <w:rPr>
          <w:rFonts w:asciiTheme="minorHAnsi" w:hAnsiTheme="minorHAnsi" w:cstheme="minorHAnsi"/>
          <w:sz w:val="14"/>
        </w:rPr>
        <w:t xml:space="preserve"> and religious </w:t>
      </w:r>
      <w:r w:rsidRPr="0057495F">
        <w:rPr>
          <w:rStyle w:val="StyleUnderline"/>
          <w:rFonts w:asciiTheme="minorHAnsi" w:hAnsiTheme="minorHAnsi" w:cstheme="minorHAnsi"/>
        </w:rPr>
        <w:t>views</w:t>
      </w:r>
      <w:r w:rsidRPr="0057495F">
        <w:rPr>
          <w:rFonts w:asciiTheme="minorHAnsi" w:hAnsiTheme="minorHAnsi" w:cstheme="minorHAnsi"/>
          <w:sz w:val="14"/>
        </w:rPr>
        <w:t xml:space="preserve"> that privilege one human group over all others </w:t>
      </w:r>
      <w:r w:rsidRPr="0057495F">
        <w:rPr>
          <w:rStyle w:val="StyleUnderline"/>
          <w:rFonts w:asciiTheme="minorHAnsi" w:hAnsiTheme="minorHAnsi" w:cstheme="minorHAnsi"/>
        </w:rPr>
        <w:t>are back in vogue</w:t>
      </w:r>
      <w:r w:rsidRPr="0057495F">
        <w:rPr>
          <w:rFonts w:asciiTheme="minorHAnsi" w:hAnsiTheme="minorHAnsi" w:cstheme="minorHAnsi"/>
          <w:sz w:val="14"/>
        </w:rPr>
        <w:t>. Governments are increasingly restricting the flow of ideas, goods, money and people. Walls are popping up everywhere, both on the ground and in cyberspace. Immigration is out, tariffs are in.</w:t>
      </w:r>
      <w:r>
        <w:rPr>
          <w:rFonts w:asciiTheme="minorHAnsi" w:hAnsiTheme="minorHAnsi" w:cstheme="minorHAnsi"/>
          <w:sz w:val="14"/>
        </w:rPr>
        <w:t xml:space="preserve"> </w:t>
      </w:r>
      <w:r w:rsidRPr="0057495F">
        <w:rPr>
          <w:rStyle w:val="StyleUnderline"/>
          <w:rFonts w:asciiTheme="minorHAnsi" w:hAnsiTheme="minorHAnsi" w:cstheme="minorHAnsi"/>
          <w:highlight w:val="green"/>
        </w:rPr>
        <w:t>If</w:t>
      </w:r>
      <w:r w:rsidRPr="0057495F">
        <w:rPr>
          <w:rStyle w:val="StyleUnderline"/>
          <w:rFonts w:asciiTheme="minorHAnsi" w:hAnsiTheme="minorHAnsi" w:cstheme="minorHAnsi"/>
        </w:rPr>
        <w:t xml:space="preserve"> the </w:t>
      </w:r>
      <w:r w:rsidRPr="0057495F">
        <w:rPr>
          <w:rStyle w:val="Emphasis"/>
          <w:rFonts w:asciiTheme="minorHAnsi" w:hAnsiTheme="minorHAnsi" w:cstheme="minorHAnsi"/>
          <w:highlight w:val="green"/>
        </w:rPr>
        <w:t>liberal order is collapsing</w:t>
      </w:r>
      <w:r w:rsidRPr="0057495F">
        <w:rPr>
          <w:rStyle w:val="StyleUnderline"/>
          <w:rFonts w:asciiTheme="minorHAnsi" w:hAnsiTheme="minorHAnsi" w:cstheme="minorHAnsi"/>
          <w:highlight w:val="green"/>
        </w:rPr>
        <w:t>, what</w:t>
      </w:r>
      <w:r w:rsidRPr="0057495F">
        <w:rPr>
          <w:rStyle w:val="StyleUnderline"/>
          <w:rFonts w:asciiTheme="minorHAnsi" w:hAnsiTheme="minorHAnsi" w:cstheme="minorHAnsi"/>
        </w:rPr>
        <w:t xml:space="preserve"> new kind of global order </w:t>
      </w:r>
      <w:r w:rsidRPr="0057495F">
        <w:rPr>
          <w:rStyle w:val="StyleUnderline"/>
          <w:rFonts w:asciiTheme="minorHAnsi" w:hAnsiTheme="minorHAnsi" w:cstheme="minorHAnsi"/>
          <w:highlight w:val="green"/>
        </w:rPr>
        <w:t>might replace it?</w:t>
      </w:r>
      <w:r w:rsidRPr="0057495F">
        <w:rPr>
          <w:rFonts w:asciiTheme="minorHAnsi" w:hAnsiTheme="minorHAnsi" w:cstheme="minorHAnsi"/>
          <w:sz w:val="14"/>
        </w:rPr>
        <w:t xml:space="preserve"> So far, </w:t>
      </w:r>
      <w:r w:rsidRPr="0057495F">
        <w:rPr>
          <w:rStyle w:val="StyleUnderline"/>
          <w:rFonts w:asciiTheme="minorHAnsi" w:hAnsiTheme="minorHAnsi" w:cstheme="minorHAnsi"/>
        </w:rPr>
        <w:t>those who challenge the liberal order</w:t>
      </w:r>
      <w:r w:rsidRPr="0057495F">
        <w:rPr>
          <w:rFonts w:asciiTheme="minorHAnsi" w:hAnsiTheme="minorHAnsi" w:cstheme="minorHAnsi"/>
          <w:sz w:val="14"/>
        </w:rPr>
        <w:t xml:space="preserve"> do so mainly on a national level. They have many ideas about how to advance the interests of their particular country, but they </w:t>
      </w:r>
      <w:r w:rsidRPr="0057495F">
        <w:rPr>
          <w:rStyle w:val="StyleUnderline"/>
          <w:rFonts w:asciiTheme="minorHAnsi" w:hAnsiTheme="minorHAnsi" w:cstheme="minorHAnsi"/>
        </w:rPr>
        <w:t>don’t have a viable vision for how the world as a whole should function</w:t>
      </w:r>
      <w:r w:rsidRPr="0057495F">
        <w:rPr>
          <w:rFonts w:asciiTheme="minorHAnsi" w:hAnsiTheme="minorHAnsi" w:cstheme="minorHAnsi"/>
          <w:sz w:val="14"/>
        </w:rPr>
        <w:t xml:space="preserve">.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w:t>
      </w:r>
      <w:proofErr w:type="spellStart"/>
      <w:r w:rsidRPr="0057495F">
        <w:rPr>
          <w:rFonts w:asciiTheme="minorHAnsi" w:hAnsiTheme="minorHAnsi" w:cstheme="minorHAnsi"/>
          <w:sz w:val="14"/>
        </w:rPr>
        <w:t>harboured</w:t>
      </w:r>
      <w:proofErr w:type="spellEnd"/>
      <w:r w:rsidRPr="0057495F">
        <w:rPr>
          <w:rFonts w:asciiTheme="minorHAnsi" w:hAnsiTheme="minorHAnsi" w:cstheme="minorHAnsi"/>
          <w:sz w:val="14"/>
        </w:rPr>
        <w:t xml:space="preserve"> such imperialist fantasies. Today’s nationalists, whether in Russia, Turkey, Italy or China, so far refrain from advocating global conquest.</w:t>
      </w:r>
      <w:r>
        <w:rPr>
          <w:rFonts w:asciiTheme="minorHAnsi" w:hAnsiTheme="minorHAnsi" w:cstheme="minorHAnsi"/>
          <w:sz w:val="14"/>
        </w:rPr>
        <w:t xml:space="preserve"> </w:t>
      </w:r>
      <w:r w:rsidRPr="0057495F">
        <w:rPr>
          <w:rFonts w:asciiTheme="minorHAnsi" w:hAnsiTheme="minorHAnsi" w:cstheme="minorHAnsi"/>
          <w:sz w:val="14"/>
        </w:rPr>
        <w:t xml:space="preserve">In place of violently establishing a global empire, </w:t>
      </w:r>
      <w:r w:rsidRPr="0057495F">
        <w:rPr>
          <w:rStyle w:val="StyleUnderline"/>
          <w:rFonts w:asciiTheme="minorHAnsi" w:hAnsiTheme="minorHAnsi" w:cstheme="minorHAnsi"/>
        </w:rPr>
        <w:t>some nationalists</w:t>
      </w:r>
      <w:r w:rsidRPr="0057495F">
        <w:rPr>
          <w:rFonts w:asciiTheme="minorHAnsi" w:hAnsiTheme="minorHAnsi" w:cstheme="minorHAnsi"/>
          <w:sz w:val="14"/>
        </w:rPr>
        <w:t xml:space="preserve"> such as Steve Bannon, Viktor </w:t>
      </w:r>
      <w:proofErr w:type="spellStart"/>
      <w:r w:rsidRPr="0057495F">
        <w:rPr>
          <w:rFonts w:asciiTheme="minorHAnsi" w:hAnsiTheme="minorHAnsi" w:cstheme="minorHAnsi"/>
          <w:sz w:val="14"/>
        </w:rPr>
        <w:t>Orban</w:t>
      </w:r>
      <w:proofErr w:type="spellEnd"/>
      <w:r w:rsidRPr="0057495F">
        <w:rPr>
          <w:rFonts w:asciiTheme="minorHAnsi" w:hAnsiTheme="minorHAnsi" w:cstheme="minorHAnsi"/>
          <w:sz w:val="14"/>
        </w:rPr>
        <w:t xml:space="preserve">, the Northern League in Italy and the British Brexiteers dream about a peaceful “Nationalist International”. They </w:t>
      </w:r>
      <w:r w:rsidRPr="0057495F">
        <w:rPr>
          <w:rStyle w:val="StyleUnderline"/>
          <w:rFonts w:asciiTheme="minorHAnsi" w:hAnsiTheme="minorHAnsi" w:cstheme="minorHAnsi"/>
        </w:rPr>
        <w:t>argue</w:t>
      </w:r>
      <w:r w:rsidRPr="0057495F">
        <w:rPr>
          <w:rFonts w:asciiTheme="minorHAnsi" w:hAnsiTheme="minorHAnsi" w:cstheme="minorHAnsi"/>
          <w:sz w:val="14"/>
        </w:rPr>
        <w:t xml:space="preserve"> that all nations today face the same enemies. The bogeymen of globalism, multiculturalism and immigration are threatening to destroy the traditions and identities of all nations. </w:t>
      </w:r>
      <w:proofErr w:type="gramStart"/>
      <w:r w:rsidRPr="0057495F">
        <w:rPr>
          <w:rFonts w:asciiTheme="minorHAnsi" w:hAnsiTheme="minorHAnsi" w:cstheme="minorHAnsi"/>
          <w:sz w:val="14"/>
        </w:rPr>
        <w:t>Therefore</w:t>
      </w:r>
      <w:proofErr w:type="gramEnd"/>
      <w:r w:rsidRPr="0057495F">
        <w:rPr>
          <w:rFonts w:asciiTheme="minorHAnsi" w:hAnsiTheme="minorHAnsi" w:cstheme="minorHAnsi"/>
          <w:sz w:val="14"/>
        </w:rPr>
        <w:t xml:space="preserve"> nationalists across the world should make common cause in opposing these global forces. Hungarians, Italians, Turks and Israelis should build walls, erect fences and slow down the movement of people, goods, money and ideas.</w:t>
      </w:r>
      <w:r>
        <w:rPr>
          <w:rFonts w:asciiTheme="minorHAnsi" w:hAnsiTheme="minorHAnsi" w:cstheme="minorHAnsi"/>
          <w:sz w:val="14"/>
        </w:rPr>
        <w:t xml:space="preserve"> </w:t>
      </w:r>
      <w:r w:rsidRPr="0057495F">
        <w:rPr>
          <w:rStyle w:val="StyleUnderline"/>
          <w:rFonts w:asciiTheme="minorHAnsi" w:hAnsiTheme="minorHAnsi" w:cstheme="minorHAnsi"/>
        </w:rPr>
        <w:t>The world will</w:t>
      </w:r>
      <w:r w:rsidRPr="0057495F">
        <w:rPr>
          <w:rFonts w:asciiTheme="minorHAnsi" w:hAnsiTheme="minorHAnsi" w:cstheme="minorHAnsi"/>
          <w:sz w:val="14"/>
        </w:rPr>
        <w:t xml:space="preserve"> then </w:t>
      </w:r>
      <w:r w:rsidRPr="0057495F">
        <w:rPr>
          <w:rStyle w:val="StyleUnderline"/>
          <w:rFonts w:asciiTheme="minorHAnsi" w:hAnsiTheme="minorHAnsi" w:cstheme="minorHAnsi"/>
        </w:rPr>
        <w:t>be divided into distinct nation-states</w:t>
      </w:r>
      <w:r w:rsidRPr="0057495F">
        <w:rPr>
          <w:rFonts w:asciiTheme="minorHAnsi" w:hAnsiTheme="minorHAnsi" w:cstheme="minorHAnsi"/>
          <w:sz w:val="14"/>
        </w:rPr>
        <w:t xml:space="preserve">,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elite—but with peaceful international relations and some trade. In a word, </w:t>
      </w:r>
      <w:r w:rsidRPr="0057495F">
        <w:rPr>
          <w:rStyle w:val="StyleUnderline"/>
          <w:rFonts w:asciiTheme="minorHAnsi" w:hAnsiTheme="minorHAnsi" w:cstheme="minorHAnsi"/>
        </w:rPr>
        <w:t xml:space="preserve">the “Nationalist International” envisions the </w:t>
      </w:r>
      <w:r w:rsidRPr="0057495F">
        <w:rPr>
          <w:rStyle w:val="StyleUnderline"/>
          <w:rFonts w:asciiTheme="minorHAnsi" w:hAnsiTheme="minorHAnsi" w:cstheme="minorHAnsi"/>
          <w:highlight w:val="green"/>
        </w:rPr>
        <w:t>world as</w:t>
      </w:r>
      <w:r w:rsidRPr="0057495F">
        <w:rPr>
          <w:rStyle w:val="StyleUnderline"/>
          <w:rFonts w:asciiTheme="minorHAnsi" w:hAnsiTheme="minorHAnsi" w:cstheme="minorHAnsi"/>
        </w:rPr>
        <w:t xml:space="preserve"> a network of </w:t>
      </w:r>
      <w:r w:rsidRPr="0057495F">
        <w:rPr>
          <w:rStyle w:val="StyleUnderline"/>
          <w:rFonts w:asciiTheme="minorHAnsi" w:hAnsiTheme="minorHAnsi" w:cstheme="minorHAnsi"/>
          <w:highlight w:val="green"/>
        </w:rPr>
        <w:t>walled-but-friendly fortresses</w:t>
      </w:r>
      <w:r w:rsidRPr="0057495F">
        <w:rPr>
          <w:rFonts w:asciiTheme="minorHAnsi" w:hAnsiTheme="minorHAnsi" w:cstheme="minorHAnsi"/>
          <w:sz w:val="14"/>
        </w:rPr>
        <w:t>.</w:t>
      </w:r>
      <w:r>
        <w:rPr>
          <w:rFonts w:asciiTheme="minorHAnsi" w:hAnsiTheme="minorHAnsi" w:cstheme="minorHAnsi"/>
          <w:sz w:val="14"/>
        </w:rPr>
        <w:t xml:space="preserve"> </w:t>
      </w:r>
      <w:r w:rsidRPr="0057495F">
        <w:rPr>
          <w:rFonts w:asciiTheme="minorHAnsi" w:hAnsiTheme="minorHAnsi" w:cstheme="minorHAnsi"/>
          <w:sz w:val="14"/>
        </w:rPr>
        <w:t>Many people would think this is quite a reasonable vision. Why isn’t it a viable alternative to the liberal order? Two things should be noted about it. First, it is still a comparatively liberal vision. It assumes that no human group is superior to all others, that no nation should dominate its peers, and that international cooperation is better than conflict. In fact, liberalism and nationalism were originally closely aligned with one another. The 19th century liberal nationalists, such as Giuseppe Garibaldi and Giuseppe Mazzini in Italy, and Adam Mickiewicz in Poland, dreamt about precisely such an international liberal order of peacefully-coexisting nations.</w:t>
      </w:r>
      <w:r>
        <w:rPr>
          <w:rFonts w:asciiTheme="minorHAnsi" w:hAnsiTheme="minorHAnsi" w:cstheme="minorHAnsi"/>
          <w:sz w:val="14"/>
        </w:rPr>
        <w:t xml:space="preserve"> </w:t>
      </w:r>
      <w:r w:rsidRPr="0057495F">
        <w:rPr>
          <w:rFonts w:asciiTheme="minorHAnsi" w:hAnsiTheme="minorHAnsi" w:cstheme="minorHAnsi"/>
          <w:sz w:val="14"/>
        </w:rPr>
        <w:t xml:space="preserve">The second thing to note about </w:t>
      </w:r>
      <w:r w:rsidRPr="0057495F">
        <w:rPr>
          <w:rStyle w:val="StyleUnderline"/>
          <w:rFonts w:asciiTheme="minorHAnsi" w:hAnsiTheme="minorHAnsi" w:cstheme="minorHAnsi"/>
        </w:rPr>
        <w:t>this vision of friendly fortresses</w:t>
      </w:r>
      <w:r w:rsidRPr="0057495F">
        <w:rPr>
          <w:rFonts w:asciiTheme="minorHAnsi" w:hAnsiTheme="minorHAnsi" w:cstheme="minorHAnsi"/>
          <w:sz w:val="14"/>
        </w:rPr>
        <w:t xml:space="preserve"> is that it </w:t>
      </w:r>
      <w:r w:rsidRPr="0057495F">
        <w:rPr>
          <w:rStyle w:val="Emphasis"/>
          <w:rFonts w:asciiTheme="minorHAnsi" w:hAnsiTheme="minorHAnsi" w:cstheme="minorHAnsi"/>
          <w:highlight w:val="green"/>
        </w:rPr>
        <w:t>has been tried</w:t>
      </w:r>
      <w:r w:rsidRPr="0057495F">
        <w:rPr>
          <w:rFonts w:asciiTheme="minorHAnsi" w:hAnsiTheme="minorHAnsi" w:cstheme="minorHAnsi"/>
          <w:sz w:val="14"/>
          <w:highlight w:val="green"/>
        </w:rPr>
        <w:t>—</w:t>
      </w:r>
      <w:r w:rsidRPr="0057495F">
        <w:rPr>
          <w:rStyle w:val="StyleUnderline"/>
          <w:rFonts w:asciiTheme="minorHAnsi" w:hAnsiTheme="minorHAnsi" w:cstheme="minorHAnsi"/>
          <w:highlight w:val="green"/>
        </w:rPr>
        <w:t>and</w:t>
      </w:r>
      <w:r w:rsidRPr="0057495F">
        <w:rPr>
          <w:rStyle w:val="StyleUnderline"/>
          <w:rFonts w:asciiTheme="minorHAnsi" w:hAnsiTheme="minorHAnsi" w:cstheme="minorHAnsi"/>
        </w:rPr>
        <w:t xml:space="preserve"> it </w:t>
      </w:r>
      <w:r w:rsidRPr="0057495F">
        <w:rPr>
          <w:rStyle w:val="Emphasis"/>
          <w:rFonts w:asciiTheme="minorHAnsi" w:hAnsiTheme="minorHAnsi" w:cstheme="minorHAnsi"/>
          <w:highlight w:val="green"/>
        </w:rPr>
        <w:t>failed</w:t>
      </w:r>
      <w:r w:rsidRPr="0057495F">
        <w:rPr>
          <w:rStyle w:val="Emphasis"/>
          <w:rFonts w:asciiTheme="minorHAnsi" w:hAnsiTheme="minorHAnsi" w:cstheme="minorHAnsi"/>
        </w:rPr>
        <w:t xml:space="preserve"> spectacularly</w:t>
      </w:r>
      <w:r w:rsidRPr="0057495F">
        <w:rPr>
          <w:rStyle w:val="StyleUnderline"/>
          <w:rFonts w:asciiTheme="minorHAnsi" w:hAnsiTheme="minorHAnsi" w:cstheme="minorHAnsi"/>
        </w:rPr>
        <w:t xml:space="preserve">. </w:t>
      </w:r>
      <w:r w:rsidRPr="0057495F">
        <w:rPr>
          <w:rStyle w:val="Emphasis"/>
          <w:rFonts w:asciiTheme="minorHAnsi" w:hAnsiTheme="minorHAnsi" w:cstheme="minorHAnsi"/>
        </w:rPr>
        <w:t xml:space="preserve">All </w:t>
      </w:r>
      <w:r w:rsidRPr="0057495F">
        <w:rPr>
          <w:rStyle w:val="Emphasis"/>
          <w:rFonts w:asciiTheme="minorHAnsi" w:hAnsiTheme="minorHAnsi" w:cstheme="minorHAnsi"/>
          <w:highlight w:val="green"/>
        </w:rPr>
        <w:t>attempts</w:t>
      </w:r>
      <w:r w:rsidRPr="0057495F">
        <w:rPr>
          <w:rStyle w:val="StyleUnderline"/>
          <w:rFonts w:asciiTheme="minorHAnsi" w:hAnsiTheme="minorHAnsi" w:cstheme="minorHAnsi"/>
          <w:highlight w:val="green"/>
        </w:rPr>
        <w:t xml:space="preserve"> to divide </w:t>
      </w:r>
      <w:r w:rsidRPr="0057495F">
        <w:rPr>
          <w:rStyle w:val="StyleUnderline"/>
          <w:rFonts w:asciiTheme="minorHAnsi" w:hAnsiTheme="minorHAnsi" w:cstheme="minorHAnsi"/>
        </w:rPr>
        <w:t xml:space="preserve">the </w:t>
      </w:r>
      <w:r w:rsidRPr="0057495F">
        <w:rPr>
          <w:rStyle w:val="StyleUnderline"/>
          <w:rFonts w:asciiTheme="minorHAnsi" w:hAnsiTheme="minorHAnsi" w:cstheme="minorHAnsi"/>
          <w:highlight w:val="green"/>
        </w:rPr>
        <w:t>world</w:t>
      </w:r>
      <w:r w:rsidRPr="0057495F">
        <w:rPr>
          <w:rStyle w:val="StyleUnderline"/>
          <w:rFonts w:asciiTheme="minorHAnsi" w:hAnsiTheme="minorHAnsi" w:cstheme="minorHAnsi"/>
        </w:rPr>
        <w:t xml:space="preserve"> into clear-cut nations have</w:t>
      </w:r>
      <w:r w:rsidRPr="0057495F">
        <w:rPr>
          <w:rFonts w:asciiTheme="minorHAnsi" w:hAnsiTheme="minorHAnsi" w:cstheme="minorHAnsi"/>
          <w:sz w:val="14"/>
        </w:rPr>
        <w:t xml:space="preserve"> so far </w:t>
      </w:r>
      <w:r w:rsidRPr="0057495F">
        <w:rPr>
          <w:rStyle w:val="Emphasis"/>
          <w:rFonts w:asciiTheme="minorHAnsi" w:hAnsiTheme="minorHAnsi" w:cstheme="minorHAnsi"/>
        </w:rPr>
        <w:t xml:space="preserve">resulted </w:t>
      </w:r>
      <w:r w:rsidRPr="0057495F">
        <w:rPr>
          <w:rStyle w:val="Emphasis"/>
          <w:rFonts w:asciiTheme="minorHAnsi" w:hAnsiTheme="minorHAnsi" w:cstheme="minorHAnsi"/>
          <w:highlight w:val="green"/>
        </w:rPr>
        <w:t>in war and genocide</w:t>
      </w:r>
      <w:r w:rsidRPr="0057495F">
        <w:rPr>
          <w:rFonts w:asciiTheme="minorHAnsi" w:hAnsiTheme="minorHAnsi" w:cstheme="minorHAnsi"/>
          <w:sz w:val="14"/>
        </w:rPr>
        <w:t>. When the heirs of Garibaldi, Mazzini and Mickiewicz managed to overthrow the multi-ethnic Habsburg Empire, it proved impossible to find a clear line dividing Italians from Slovenes or Poles from Ukrainians.</w:t>
      </w:r>
      <w:r>
        <w:rPr>
          <w:rFonts w:asciiTheme="minorHAnsi" w:hAnsiTheme="minorHAnsi" w:cstheme="minorHAnsi"/>
          <w:sz w:val="14"/>
        </w:rPr>
        <w:t xml:space="preserve"> </w:t>
      </w:r>
      <w:r w:rsidRPr="0057495F">
        <w:rPr>
          <w:rFonts w:asciiTheme="minorHAnsi" w:hAnsiTheme="minorHAnsi" w:cstheme="minorHAnsi"/>
          <w:sz w:val="14"/>
        </w:rPr>
        <w:t xml:space="preserve">This had set the stage for the second world war. The key problem with the network of fortresses is that each national fortress wants a bit more land, security and prosperity for itself at the expense of the neighbors, and without the help of universal values and global </w:t>
      </w:r>
      <w:proofErr w:type="spellStart"/>
      <w:r w:rsidRPr="0057495F">
        <w:rPr>
          <w:rFonts w:asciiTheme="minorHAnsi" w:hAnsiTheme="minorHAnsi" w:cstheme="minorHAnsi"/>
          <w:sz w:val="14"/>
        </w:rPr>
        <w:t>organisations</w:t>
      </w:r>
      <w:proofErr w:type="spellEnd"/>
      <w:r w:rsidRPr="0057495F">
        <w:rPr>
          <w:rFonts w:asciiTheme="minorHAnsi" w:hAnsiTheme="minorHAnsi" w:cstheme="minorHAnsi"/>
          <w:sz w:val="14"/>
        </w:rPr>
        <w:t>, rival fortresses cannot agree on any common rules. Walled fortresses are seldom friendly.</w:t>
      </w:r>
      <w:r>
        <w:rPr>
          <w:rFonts w:asciiTheme="minorHAnsi" w:hAnsiTheme="minorHAnsi" w:cstheme="minorHAnsi"/>
          <w:sz w:val="14"/>
        </w:rPr>
        <w:t xml:space="preserve"> </w:t>
      </w:r>
      <w:r w:rsidRPr="0057495F">
        <w:rPr>
          <w:rFonts w:asciiTheme="minorHAnsi" w:hAnsiTheme="minorHAnsi" w:cstheme="minorHAnsi"/>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57495F">
        <w:rPr>
          <w:rStyle w:val="StyleUnderline"/>
          <w:rFonts w:asciiTheme="minorHAnsi" w:hAnsiTheme="minorHAnsi" w:cstheme="minorHAnsi"/>
        </w:rPr>
        <w:t>they deny the necessity of any global order whatsoever</w:t>
      </w:r>
      <w:r w:rsidRPr="0057495F">
        <w:rPr>
          <w:rFonts w:asciiTheme="minorHAnsi" w:hAnsiTheme="minorHAnsi" w:cstheme="minorHAnsi"/>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r>
        <w:rPr>
          <w:rFonts w:asciiTheme="minorHAnsi" w:hAnsiTheme="minorHAnsi" w:cstheme="minorHAnsi"/>
          <w:sz w:val="14"/>
        </w:rPr>
        <w:t xml:space="preserve"> </w:t>
      </w:r>
      <w:r w:rsidRPr="0057495F">
        <w:rPr>
          <w:rFonts w:asciiTheme="minorHAnsi" w:hAnsiTheme="minorHAnsi" w:cstheme="minorHAnsi"/>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r>
        <w:rPr>
          <w:rFonts w:asciiTheme="minorHAnsi" w:hAnsiTheme="minorHAnsi" w:cstheme="minorHAnsi"/>
          <w:sz w:val="14"/>
        </w:rPr>
        <w:t xml:space="preserve"> </w:t>
      </w:r>
      <w:r w:rsidRPr="0057495F">
        <w:rPr>
          <w:rFonts w:asciiTheme="minorHAnsi" w:hAnsiTheme="minorHAnsi" w:cstheme="minorHAnsi"/>
          <w:sz w:val="14"/>
        </w:rPr>
        <w:t xml:space="preserve">Even more importantly, whether people like it or not, </w:t>
      </w:r>
      <w:r w:rsidRPr="0057495F">
        <w:rPr>
          <w:rStyle w:val="StyleUnderline"/>
          <w:rFonts w:asciiTheme="minorHAnsi" w:hAnsiTheme="minorHAnsi" w:cstheme="minorHAnsi"/>
        </w:rPr>
        <w:t>humankind</w:t>
      </w:r>
      <w:r w:rsidRPr="0057495F">
        <w:rPr>
          <w:rFonts w:asciiTheme="minorHAnsi" w:hAnsiTheme="minorHAnsi" w:cstheme="minorHAnsi"/>
          <w:sz w:val="14"/>
        </w:rPr>
        <w:t xml:space="preserve"> today </w:t>
      </w:r>
      <w:r w:rsidRPr="0057495F">
        <w:rPr>
          <w:rStyle w:val="StyleUnderline"/>
          <w:rFonts w:asciiTheme="minorHAnsi" w:hAnsiTheme="minorHAnsi" w:cstheme="minorHAnsi"/>
        </w:rPr>
        <w:t>faces</w:t>
      </w:r>
      <w:r w:rsidRPr="0057495F">
        <w:rPr>
          <w:rFonts w:asciiTheme="minorHAnsi" w:hAnsiTheme="minorHAnsi" w:cstheme="minorHAnsi"/>
          <w:sz w:val="14"/>
        </w:rPr>
        <w:t xml:space="preserve"> three </w:t>
      </w:r>
      <w:r w:rsidRPr="0057495F">
        <w:rPr>
          <w:rStyle w:val="StyleUnderline"/>
          <w:rFonts w:asciiTheme="minorHAnsi" w:hAnsiTheme="minorHAnsi" w:cstheme="minorHAnsi"/>
          <w:highlight w:val="green"/>
        </w:rPr>
        <w:t>common problems</w:t>
      </w:r>
      <w:r w:rsidRPr="0057495F">
        <w:rPr>
          <w:rStyle w:val="StyleUnderline"/>
          <w:rFonts w:asciiTheme="minorHAnsi" w:hAnsiTheme="minorHAnsi" w:cstheme="minorHAnsi"/>
        </w:rPr>
        <w:t xml:space="preserve"> that make a mockery of all national borders</w:t>
      </w:r>
      <w:r w:rsidRPr="0057495F">
        <w:rPr>
          <w:rFonts w:asciiTheme="minorHAnsi" w:hAnsiTheme="minorHAnsi" w:cstheme="minorHAnsi"/>
          <w:sz w:val="14"/>
        </w:rPr>
        <w:t xml:space="preserve">, and </w:t>
      </w:r>
      <w:r w:rsidRPr="0057495F">
        <w:rPr>
          <w:rStyle w:val="StyleUnderline"/>
          <w:rFonts w:asciiTheme="minorHAnsi" w:hAnsiTheme="minorHAnsi" w:cstheme="minorHAnsi"/>
        </w:rPr>
        <w:t xml:space="preserve">that </w:t>
      </w:r>
      <w:r w:rsidRPr="0057495F">
        <w:rPr>
          <w:rStyle w:val="StyleUnderline"/>
          <w:rFonts w:asciiTheme="minorHAnsi" w:hAnsiTheme="minorHAnsi" w:cstheme="minorHAnsi"/>
          <w:highlight w:val="green"/>
        </w:rPr>
        <w:t xml:space="preserve">can </w:t>
      </w:r>
      <w:r w:rsidRPr="0057495F">
        <w:rPr>
          <w:rStyle w:val="Emphasis"/>
          <w:rFonts w:asciiTheme="minorHAnsi" w:hAnsiTheme="minorHAnsi" w:cstheme="minorHAnsi"/>
          <w:highlight w:val="green"/>
        </w:rPr>
        <w:t>only be solved through global coop</w:t>
      </w:r>
      <w:r w:rsidRPr="0057495F">
        <w:rPr>
          <w:rStyle w:val="Emphasis"/>
          <w:rFonts w:asciiTheme="minorHAnsi" w:hAnsiTheme="minorHAnsi" w:cstheme="minorHAnsi"/>
        </w:rPr>
        <w:t>eration</w:t>
      </w:r>
      <w:r w:rsidRPr="0057495F">
        <w:rPr>
          <w:rStyle w:val="StyleUnderline"/>
          <w:rFonts w:asciiTheme="minorHAnsi" w:hAnsiTheme="minorHAnsi" w:cstheme="minorHAnsi"/>
        </w:rPr>
        <w:t xml:space="preserve">. These are </w:t>
      </w:r>
      <w:r w:rsidRPr="0057495F">
        <w:rPr>
          <w:rStyle w:val="Emphasis"/>
          <w:rFonts w:asciiTheme="minorHAnsi" w:hAnsiTheme="minorHAnsi" w:cstheme="minorHAnsi"/>
          <w:sz w:val="24"/>
          <w:highlight w:val="green"/>
        </w:rPr>
        <w:t>nuclear war, climate change and tech</w:t>
      </w:r>
      <w:r w:rsidRPr="0057495F">
        <w:rPr>
          <w:rStyle w:val="Emphasis"/>
          <w:rFonts w:asciiTheme="minorHAnsi" w:hAnsiTheme="minorHAnsi" w:cstheme="minorHAnsi"/>
          <w:sz w:val="24"/>
        </w:rPr>
        <w:t>nological disruption</w:t>
      </w:r>
      <w:r w:rsidRPr="0057495F">
        <w:rPr>
          <w:rStyle w:val="StyleUnderline"/>
          <w:rFonts w:asciiTheme="minorHAnsi" w:hAnsiTheme="minorHAnsi" w:cstheme="minorHAnsi"/>
        </w:rPr>
        <w:t xml:space="preserve">. </w:t>
      </w:r>
      <w:r w:rsidRPr="0057495F">
        <w:rPr>
          <w:rStyle w:val="StyleUnderline"/>
          <w:rFonts w:asciiTheme="minorHAnsi" w:hAnsiTheme="minorHAnsi" w:cstheme="minorHAnsi"/>
          <w:highlight w:val="green"/>
        </w:rPr>
        <w:t>You cannot build a wall against nuclear winter or</w:t>
      </w:r>
      <w:r w:rsidRPr="0057495F">
        <w:rPr>
          <w:rStyle w:val="StyleUnderline"/>
          <w:rFonts w:asciiTheme="minorHAnsi" w:hAnsiTheme="minorHAnsi" w:cstheme="minorHAnsi"/>
        </w:rPr>
        <w:t xml:space="preserve"> against global </w:t>
      </w:r>
      <w:r w:rsidRPr="0057495F">
        <w:rPr>
          <w:rStyle w:val="StyleUnderline"/>
          <w:rFonts w:asciiTheme="minorHAnsi" w:hAnsiTheme="minorHAnsi" w:cstheme="minorHAnsi"/>
          <w:highlight w:val="green"/>
        </w:rPr>
        <w:t>warming</w:t>
      </w:r>
      <w:r w:rsidRPr="0057495F">
        <w:rPr>
          <w:rStyle w:val="StyleUnderline"/>
          <w:rFonts w:asciiTheme="minorHAnsi" w:hAnsiTheme="minorHAnsi" w:cstheme="minorHAnsi"/>
        </w:rPr>
        <w:t>, and no nation can regulate</w:t>
      </w:r>
      <w:r w:rsidRPr="0057495F">
        <w:rPr>
          <w:rFonts w:asciiTheme="minorHAnsi" w:hAnsiTheme="minorHAnsi" w:cstheme="minorHAnsi"/>
          <w:sz w:val="14"/>
        </w:rPr>
        <w:t xml:space="preserve"> artificial intelligence (</w:t>
      </w:r>
      <w:r w:rsidRPr="0057495F">
        <w:rPr>
          <w:rStyle w:val="StyleUnderline"/>
          <w:rFonts w:asciiTheme="minorHAnsi" w:hAnsiTheme="minorHAnsi" w:cstheme="minorHAnsi"/>
        </w:rPr>
        <w:t>AI) or bioengineering single-handedly</w:t>
      </w:r>
      <w:r w:rsidRPr="0057495F">
        <w:rPr>
          <w:rFonts w:asciiTheme="minorHAnsi" w:hAnsiTheme="minorHAnsi" w:cstheme="minorHAnsi"/>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r>
        <w:rPr>
          <w:rFonts w:asciiTheme="minorHAnsi" w:hAnsiTheme="minorHAnsi" w:cstheme="minorHAnsi"/>
          <w:sz w:val="14"/>
        </w:rPr>
        <w:t xml:space="preserve"> </w:t>
      </w:r>
      <w:r w:rsidRPr="0057495F">
        <w:rPr>
          <w:rStyle w:val="StyleUnderline"/>
          <w:rFonts w:asciiTheme="minorHAnsi" w:hAnsiTheme="minorHAnsi" w:cstheme="minorHAnsi"/>
          <w:highlight w:val="green"/>
        </w:rPr>
        <w:t xml:space="preserve">An </w:t>
      </w:r>
      <w:r w:rsidRPr="0057495F">
        <w:rPr>
          <w:rStyle w:val="Emphasis"/>
          <w:rFonts w:asciiTheme="minorHAnsi" w:hAnsiTheme="minorHAnsi" w:cstheme="minorHAnsi"/>
          <w:highlight w:val="green"/>
        </w:rPr>
        <w:t>AI</w:t>
      </w:r>
      <w:r w:rsidRPr="0057495F">
        <w:rPr>
          <w:rStyle w:val="Emphasis"/>
          <w:rFonts w:asciiTheme="minorHAnsi" w:hAnsiTheme="minorHAnsi" w:cstheme="minorHAnsi"/>
        </w:rPr>
        <w:t xml:space="preserve"> arms race</w:t>
      </w:r>
      <w:r w:rsidRPr="0057495F">
        <w:rPr>
          <w:rStyle w:val="StyleUnderline"/>
          <w:rFonts w:asciiTheme="minorHAnsi" w:hAnsiTheme="minorHAnsi" w:cstheme="minorHAnsi"/>
        </w:rPr>
        <w:t xml:space="preserve"> </w:t>
      </w:r>
      <w:r w:rsidRPr="0057495F">
        <w:rPr>
          <w:rStyle w:val="StyleUnderline"/>
          <w:rFonts w:asciiTheme="minorHAnsi" w:hAnsiTheme="minorHAnsi" w:cstheme="minorHAnsi"/>
          <w:highlight w:val="green"/>
        </w:rPr>
        <w:t>or</w:t>
      </w:r>
      <w:r w:rsidRPr="0057495F">
        <w:rPr>
          <w:rStyle w:val="StyleUnderline"/>
          <w:rFonts w:asciiTheme="minorHAnsi" w:hAnsiTheme="minorHAnsi" w:cstheme="minorHAnsi"/>
        </w:rPr>
        <w:t xml:space="preserve"> </w:t>
      </w:r>
      <w:proofErr w:type="gramStart"/>
      <w:r w:rsidRPr="0057495F">
        <w:rPr>
          <w:rStyle w:val="StyleUnderline"/>
          <w:rFonts w:asciiTheme="minorHAnsi" w:hAnsiTheme="minorHAnsi" w:cstheme="minorHAnsi"/>
        </w:rPr>
        <w:t xml:space="preserve">a </w:t>
      </w:r>
      <w:r w:rsidRPr="0057495F">
        <w:rPr>
          <w:rStyle w:val="Emphasis"/>
          <w:rFonts w:asciiTheme="minorHAnsi" w:hAnsiTheme="minorHAnsi" w:cstheme="minorHAnsi"/>
          <w:highlight w:val="green"/>
        </w:rPr>
        <w:t>biotech</w:t>
      </w:r>
      <w:r w:rsidRPr="0057495F">
        <w:rPr>
          <w:rStyle w:val="Emphasis"/>
          <w:rFonts w:asciiTheme="minorHAnsi" w:hAnsiTheme="minorHAnsi" w:cstheme="minorHAnsi"/>
        </w:rPr>
        <w:t xml:space="preserve">nological </w:t>
      </w:r>
      <w:r w:rsidRPr="0057495F">
        <w:rPr>
          <w:rStyle w:val="Emphasis"/>
          <w:rFonts w:asciiTheme="minorHAnsi" w:hAnsiTheme="minorHAnsi" w:cstheme="minorHAnsi"/>
          <w:highlight w:val="green"/>
        </w:rPr>
        <w:t>arms</w:t>
      </w:r>
      <w:proofErr w:type="gramEnd"/>
      <w:r w:rsidRPr="0057495F">
        <w:rPr>
          <w:rStyle w:val="Emphasis"/>
          <w:rFonts w:asciiTheme="minorHAnsi" w:hAnsiTheme="minorHAnsi" w:cstheme="minorHAnsi"/>
          <w:highlight w:val="green"/>
        </w:rPr>
        <w:t xml:space="preserve"> race</w:t>
      </w:r>
      <w:r w:rsidRPr="0057495F">
        <w:rPr>
          <w:rFonts w:asciiTheme="minorHAnsi" w:hAnsiTheme="minorHAnsi" w:cstheme="minorHAnsi"/>
          <w:sz w:val="14"/>
        </w:rPr>
        <w:t xml:space="preserve"> almost </w:t>
      </w:r>
      <w:r w:rsidRPr="0057495F">
        <w:rPr>
          <w:rStyle w:val="Emphasis"/>
          <w:rFonts w:asciiTheme="minorHAnsi" w:hAnsiTheme="minorHAnsi" w:cstheme="minorHAnsi"/>
          <w:highlight w:val="green"/>
        </w:rPr>
        <w:t>guarantees</w:t>
      </w:r>
      <w:r w:rsidRPr="0057495F">
        <w:rPr>
          <w:rStyle w:val="Emphasis"/>
          <w:rFonts w:asciiTheme="minorHAnsi" w:hAnsiTheme="minorHAnsi" w:cstheme="minorHAnsi"/>
        </w:rPr>
        <w:t xml:space="preserve"> the worst outcome</w:t>
      </w:r>
      <w:r w:rsidRPr="0057495F">
        <w:rPr>
          <w:rStyle w:val="StyleUnderline"/>
          <w:rFonts w:asciiTheme="minorHAnsi" w:hAnsiTheme="minorHAnsi" w:cstheme="minorHAnsi"/>
        </w:rPr>
        <w:t xml:space="preserve">. </w:t>
      </w:r>
      <w:r w:rsidRPr="0057495F">
        <w:rPr>
          <w:rStyle w:val="StyleUnderline"/>
          <w:rFonts w:asciiTheme="minorHAnsi" w:hAnsiTheme="minorHAnsi" w:cstheme="minorHAnsi"/>
          <w:highlight w:val="green"/>
        </w:rPr>
        <w:t>Whoever wins</w:t>
      </w:r>
      <w:r w:rsidRPr="0057495F">
        <w:rPr>
          <w:rFonts w:asciiTheme="minorHAnsi" w:hAnsiTheme="minorHAnsi" w:cstheme="minorHAnsi"/>
          <w:sz w:val="14"/>
        </w:rPr>
        <w:t xml:space="preserve"> the arms race, </w:t>
      </w:r>
      <w:r w:rsidRPr="0057495F">
        <w:rPr>
          <w:rStyle w:val="Emphasis"/>
          <w:rFonts w:asciiTheme="minorHAnsi" w:hAnsiTheme="minorHAnsi" w:cstheme="minorHAnsi"/>
          <w:sz w:val="24"/>
        </w:rPr>
        <w:t xml:space="preserve">the </w:t>
      </w:r>
      <w:r w:rsidRPr="0057495F">
        <w:rPr>
          <w:rStyle w:val="Emphasis"/>
          <w:rFonts w:asciiTheme="minorHAnsi" w:hAnsiTheme="minorHAnsi" w:cstheme="minorHAnsi"/>
          <w:sz w:val="24"/>
          <w:highlight w:val="green"/>
        </w:rPr>
        <w:t>loser will</w:t>
      </w:r>
      <w:r w:rsidRPr="0057495F">
        <w:rPr>
          <w:rStyle w:val="Emphasis"/>
          <w:rFonts w:asciiTheme="minorHAnsi" w:hAnsiTheme="minorHAnsi" w:cstheme="minorHAnsi"/>
          <w:sz w:val="24"/>
        </w:rPr>
        <w:t xml:space="preserve"> likely </w:t>
      </w:r>
      <w:r w:rsidRPr="0057495F">
        <w:rPr>
          <w:rStyle w:val="Emphasis"/>
          <w:rFonts w:asciiTheme="minorHAnsi" w:hAnsiTheme="minorHAnsi" w:cstheme="minorHAnsi"/>
          <w:sz w:val="24"/>
          <w:highlight w:val="green"/>
        </w:rPr>
        <w:t xml:space="preserve">be </w:t>
      </w:r>
      <w:r w:rsidRPr="0057495F">
        <w:rPr>
          <w:rStyle w:val="Emphasis"/>
          <w:rFonts w:asciiTheme="minorHAnsi" w:hAnsiTheme="minorHAnsi" w:cstheme="minorHAnsi"/>
          <w:sz w:val="24"/>
        </w:rPr>
        <w:t xml:space="preserve">humanity </w:t>
      </w:r>
      <w:r w:rsidRPr="0057495F">
        <w:rPr>
          <w:rStyle w:val="Emphasis"/>
          <w:rFonts w:asciiTheme="minorHAnsi" w:hAnsiTheme="minorHAnsi" w:cstheme="minorHAnsi"/>
          <w:sz w:val="24"/>
          <w:highlight w:val="green"/>
        </w:rPr>
        <w:t>itself</w:t>
      </w:r>
      <w:r w:rsidRPr="0057495F">
        <w:rPr>
          <w:rFonts w:asciiTheme="minorHAnsi" w:hAnsiTheme="minorHAnsi" w:cstheme="minorHAnsi"/>
          <w:sz w:val="14"/>
        </w:rPr>
        <w:t xml:space="preserve">. For in an arms race, </w:t>
      </w:r>
      <w:r w:rsidRPr="0057495F">
        <w:rPr>
          <w:rStyle w:val="StyleUnderline"/>
          <w:rFonts w:asciiTheme="minorHAnsi" w:hAnsiTheme="minorHAnsi" w:cstheme="minorHAnsi"/>
        </w:rPr>
        <w:t xml:space="preserve">all </w:t>
      </w:r>
      <w:r w:rsidRPr="0057495F">
        <w:rPr>
          <w:rStyle w:val="StyleUnderline"/>
          <w:rFonts w:asciiTheme="minorHAnsi" w:hAnsiTheme="minorHAnsi" w:cstheme="minorHAnsi"/>
          <w:highlight w:val="green"/>
        </w:rPr>
        <w:t>reg</w:t>
      </w:r>
      <w:r w:rsidRPr="0057495F">
        <w:rPr>
          <w:rStyle w:val="StyleUnderline"/>
          <w:rFonts w:asciiTheme="minorHAnsi" w:hAnsiTheme="minorHAnsi" w:cstheme="minorHAnsi"/>
        </w:rPr>
        <w:t>ulation</w:t>
      </w:r>
      <w:r w:rsidRPr="0057495F">
        <w:rPr>
          <w:rStyle w:val="StyleUnderline"/>
          <w:rFonts w:asciiTheme="minorHAnsi" w:hAnsiTheme="minorHAnsi" w:cstheme="minorHAnsi"/>
          <w:highlight w:val="green"/>
        </w:rPr>
        <w:t>s will collapse</w:t>
      </w:r>
      <w:r w:rsidRPr="0057495F">
        <w:rPr>
          <w:rFonts w:asciiTheme="minorHAnsi" w:hAnsiTheme="minorHAnsi" w:cstheme="minorHAnsi"/>
          <w:sz w:val="14"/>
        </w:rPr>
        <w:t xml:space="preserve">. Consider, for example, conducting genetic-engineering experiments on human babies. Every country will say: “We don’t want to conduct such experiments—we are the good guys. But how do we know our rivals are not doing it? We cannot afford to remain behind. </w:t>
      </w:r>
      <w:proofErr w:type="gramStart"/>
      <w:r w:rsidRPr="0057495F">
        <w:rPr>
          <w:rFonts w:asciiTheme="minorHAnsi" w:hAnsiTheme="minorHAnsi" w:cstheme="minorHAnsi"/>
          <w:sz w:val="14"/>
        </w:rPr>
        <w:t>So</w:t>
      </w:r>
      <w:proofErr w:type="gramEnd"/>
      <w:r w:rsidRPr="0057495F">
        <w:rPr>
          <w:rFonts w:asciiTheme="minorHAnsi" w:hAnsiTheme="minorHAnsi" w:cstheme="minorHAnsi"/>
          <w:sz w:val="14"/>
        </w:rPr>
        <w:t xml:space="preserve"> we must do it before them.”</w:t>
      </w:r>
      <w:r>
        <w:rPr>
          <w:rFonts w:asciiTheme="minorHAnsi" w:hAnsiTheme="minorHAnsi" w:cstheme="minorHAnsi"/>
          <w:sz w:val="14"/>
        </w:rPr>
        <w:t xml:space="preserve"> </w:t>
      </w:r>
      <w:r w:rsidRPr="0057495F">
        <w:rPr>
          <w:rFonts w:asciiTheme="minorHAnsi" w:hAnsiTheme="minorHAnsi" w:cstheme="minorHAnsi"/>
          <w:sz w:val="14"/>
        </w:rPr>
        <w:t xml:space="preserve">Similarly, </w:t>
      </w:r>
      <w:r w:rsidRPr="0057495F">
        <w:rPr>
          <w:rStyle w:val="StyleUnderline"/>
          <w:rFonts w:asciiTheme="minorHAnsi" w:hAnsiTheme="minorHAnsi" w:cstheme="minorHAnsi"/>
          <w:highlight w:val="green"/>
        </w:rPr>
        <w:t>consider</w:t>
      </w:r>
      <w:r w:rsidRPr="0057495F">
        <w:rPr>
          <w:rStyle w:val="StyleUnderline"/>
          <w:rFonts w:asciiTheme="minorHAnsi" w:hAnsiTheme="minorHAnsi" w:cstheme="minorHAnsi"/>
        </w:rPr>
        <w:t xml:space="preserve"> developing </w:t>
      </w:r>
      <w:r w:rsidRPr="0057495F">
        <w:rPr>
          <w:rStyle w:val="StyleUnderline"/>
          <w:rFonts w:asciiTheme="minorHAnsi" w:hAnsiTheme="minorHAnsi" w:cstheme="minorHAnsi"/>
          <w:highlight w:val="green"/>
        </w:rPr>
        <w:t>autonomous-weapon systems</w:t>
      </w:r>
      <w:r w:rsidRPr="0057495F">
        <w:rPr>
          <w:rFonts w:asciiTheme="minorHAnsi" w:hAnsiTheme="minorHAnsi" w:cstheme="minorHAnsi"/>
          <w:sz w:val="14"/>
        </w:rPr>
        <w:t xml:space="preserve">, that can decide for themselves whether to shoot and kill people. Again, </w:t>
      </w:r>
      <w:r w:rsidRPr="0057495F">
        <w:rPr>
          <w:rStyle w:val="StyleUnderline"/>
          <w:rFonts w:asciiTheme="minorHAnsi" w:hAnsiTheme="minorHAnsi" w:cstheme="minorHAnsi"/>
        </w:rPr>
        <w:t>every country will say: “This</w:t>
      </w:r>
      <w:r w:rsidRPr="0057495F">
        <w:rPr>
          <w:rFonts w:asciiTheme="minorHAnsi" w:hAnsiTheme="minorHAnsi" w:cstheme="minorHAnsi"/>
          <w:sz w:val="14"/>
        </w:rPr>
        <w:t xml:space="preserve"> is a very dangerous technology, and it </w:t>
      </w:r>
      <w:r w:rsidRPr="0057495F">
        <w:rPr>
          <w:rStyle w:val="StyleUnderline"/>
          <w:rFonts w:asciiTheme="minorHAnsi" w:hAnsiTheme="minorHAnsi" w:cstheme="minorHAnsi"/>
        </w:rPr>
        <w:t>should be regulated</w:t>
      </w:r>
      <w:r w:rsidRPr="0057495F">
        <w:rPr>
          <w:rFonts w:asciiTheme="minorHAnsi" w:hAnsiTheme="minorHAnsi" w:cstheme="minorHAnsi"/>
          <w:sz w:val="14"/>
        </w:rPr>
        <w:t xml:space="preserve"> carefully. </w:t>
      </w:r>
      <w:r w:rsidRPr="0057495F">
        <w:rPr>
          <w:rStyle w:val="StyleUnderline"/>
          <w:rFonts w:asciiTheme="minorHAnsi" w:hAnsiTheme="minorHAnsi" w:cstheme="minorHAnsi"/>
        </w:rPr>
        <w:t>But we don’t trust our rivals to regulate it, so we must develop it first</w:t>
      </w:r>
      <w:r w:rsidRPr="0057495F">
        <w:rPr>
          <w:rFonts w:asciiTheme="minorHAnsi" w:hAnsiTheme="minorHAnsi" w:cstheme="minorHAnsi"/>
          <w:sz w:val="14"/>
        </w:rPr>
        <w:t>”.</w:t>
      </w:r>
      <w:r>
        <w:rPr>
          <w:rFonts w:asciiTheme="minorHAnsi" w:hAnsiTheme="minorHAnsi" w:cstheme="minorHAnsi"/>
          <w:sz w:val="14"/>
        </w:rPr>
        <w:t xml:space="preserve"> </w:t>
      </w:r>
      <w:r w:rsidRPr="0057495F">
        <w:rPr>
          <w:rStyle w:val="StyleUnderline"/>
          <w:rFonts w:asciiTheme="minorHAnsi" w:hAnsiTheme="minorHAnsi" w:cstheme="minorHAnsi"/>
        </w:rPr>
        <w:t xml:space="preserve">The </w:t>
      </w:r>
      <w:r w:rsidRPr="0057495F">
        <w:rPr>
          <w:rStyle w:val="Emphasis"/>
          <w:rFonts w:asciiTheme="minorHAnsi" w:hAnsiTheme="minorHAnsi" w:cstheme="minorHAnsi"/>
          <w:highlight w:val="green"/>
        </w:rPr>
        <w:t>only thing</w:t>
      </w:r>
      <w:r w:rsidRPr="0057495F">
        <w:rPr>
          <w:rStyle w:val="StyleUnderline"/>
          <w:rFonts w:asciiTheme="minorHAnsi" w:hAnsiTheme="minorHAnsi" w:cstheme="minorHAnsi"/>
          <w:highlight w:val="green"/>
        </w:rPr>
        <w:t xml:space="preserve"> that can prevent</w:t>
      </w:r>
      <w:r w:rsidRPr="0057495F">
        <w:rPr>
          <w:rFonts w:asciiTheme="minorHAnsi" w:hAnsiTheme="minorHAnsi" w:cstheme="minorHAnsi"/>
          <w:sz w:val="14"/>
        </w:rPr>
        <w:t xml:space="preserve"> such </w:t>
      </w:r>
      <w:r w:rsidRPr="0057495F">
        <w:rPr>
          <w:rStyle w:val="StyleUnderline"/>
          <w:rFonts w:asciiTheme="minorHAnsi" w:hAnsiTheme="minorHAnsi" w:cstheme="minorHAnsi"/>
        </w:rPr>
        <w:t xml:space="preserve">destructive </w:t>
      </w:r>
      <w:r w:rsidRPr="0057495F">
        <w:rPr>
          <w:rStyle w:val="StyleUnderline"/>
          <w:rFonts w:asciiTheme="minorHAnsi" w:hAnsiTheme="minorHAnsi" w:cstheme="minorHAnsi"/>
          <w:highlight w:val="green"/>
        </w:rPr>
        <w:t xml:space="preserve">arms races is </w:t>
      </w:r>
      <w:r w:rsidRPr="0057495F">
        <w:rPr>
          <w:rStyle w:val="Emphasis"/>
          <w:rFonts w:asciiTheme="minorHAnsi" w:hAnsiTheme="minorHAnsi" w:cstheme="minorHAnsi"/>
          <w:highlight w:val="green"/>
        </w:rPr>
        <w:t>greater trust</w:t>
      </w:r>
      <w:r w:rsidRPr="0057495F">
        <w:rPr>
          <w:rStyle w:val="Emphasis"/>
          <w:rFonts w:asciiTheme="minorHAnsi" w:hAnsiTheme="minorHAnsi" w:cstheme="minorHAnsi"/>
        </w:rPr>
        <w:t xml:space="preserve"> between countries</w:t>
      </w:r>
      <w:r w:rsidRPr="0057495F">
        <w:rPr>
          <w:rFonts w:asciiTheme="minorHAnsi" w:hAnsiTheme="minorHAnsi" w:cstheme="minorHAnsi"/>
          <w:sz w:val="14"/>
        </w:rPr>
        <w:t xml:space="preserve">. </w:t>
      </w:r>
      <w:r w:rsidRPr="0057495F">
        <w:rPr>
          <w:rStyle w:val="StyleUnderline"/>
          <w:rFonts w:asciiTheme="minorHAnsi" w:hAnsiTheme="minorHAnsi" w:cstheme="minorHAnsi"/>
          <w:highlight w:val="green"/>
        </w:rPr>
        <w:t xml:space="preserve">This is </w:t>
      </w:r>
      <w:r w:rsidRPr="0057495F">
        <w:rPr>
          <w:rStyle w:val="Emphasis"/>
          <w:rFonts w:asciiTheme="minorHAnsi" w:hAnsiTheme="minorHAnsi" w:cstheme="minorHAnsi"/>
          <w:highlight w:val="green"/>
        </w:rPr>
        <w:t>not</w:t>
      </w:r>
      <w:r w:rsidRPr="0057495F">
        <w:rPr>
          <w:rStyle w:val="Emphasis"/>
          <w:rFonts w:asciiTheme="minorHAnsi" w:hAnsiTheme="minorHAnsi" w:cstheme="minorHAnsi"/>
        </w:rPr>
        <w:t xml:space="preserve"> an </w:t>
      </w:r>
      <w:r w:rsidRPr="0057495F">
        <w:rPr>
          <w:rStyle w:val="Emphasis"/>
          <w:rFonts w:asciiTheme="minorHAnsi" w:hAnsiTheme="minorHAnsi" w:cstheme="minorHAnsi"/>
          <w:highlight w:val="green"/>
        </w:rPr>
        <w:t>impossible</w:t>
      </w:r>
      <w:r w:rsidRPr="0057495F">
        <w:rPr>
          <w:rStyle w:val="Emphasis"/>
          <w:rFonts w:asciiTheme="minorHAnsi" w:hAnsiTheme="minorHAnsi" w:cstheme="minorHAnsi"/>
        </w:rPr>
        <w:t xml:space="preserve"> mission</w:t>
      </w:r>
      <w:r w:rsidRPr="0057495F">
        <w:rPr>
          <w:rFonts w:asciiTheme="minorHAnsi" w:hAnsiTheme="minorHAnsi" w:cstheme="minorHAnsi"/>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57495F">
        <w:rPr>
          <w:rStyle w:val="StyleUnderline"/>
          <w:rFonts w:asciiTheme="minorHAnsi" w:hAnsiTheme="minorHAnsi" w:cstheme="minorHAnsi"/>
        </w:rPr>
        <w:t>We need to build such trust globally</w:t>
      </w:r>
      <w:r w:rsidRPr="0057495F">
        <w:rPr>
          <w:rFonts w:asciiTheme="minorHAnsi" w:hAnsiTheme="minorHAnsi" w:cstheme="minorHAnsi"/>
          <w:sz w:val="14"/>
        </w:rPr>
        <w:t>. We need to reach a point when Americans and Chinese can trust one another like the French and Germans.</w:t>
      </w:r>
      <w:r>
        <w:rPr>
          <w:rFonts w:asciiTheme="minorHAnsi" w:hAnsiTheme="minorHAnsi" w:cstheme="minorHAnsi"/>
          <w:sz w:val="14"/>
        </w:rPr>
        <w:t xml:space="preserve"> </w:t>
      </w:r>
      <w:r w:rsidRPr="0057495F">
        <w:rPr>
          <w:rFonts w:asciiTheme="minorHAnsi" w:hAnsiTheme="minorHAnsi" w:cstheme="minorHAnsi"/>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57495F">
        <w:rPr>
          <w:rStyle w:val="StyleUnderline"/>
          <w:rFonts w:asciiTheme="minorHAnsi" w:hAnsiTheme="minorHAnsi" w:cstheme="minorHAnsi"/>
        </w:rPr>
        <w:t>Unless we find solutions on a global level to the disruptions caused by AI, entire countries might collapse, and the resulting chaos</w:t>
      </w:r>
      <w:r w:rsidRPr="0057495F">
        <w:rPr>
          <w:rFonts w:asciiTheme="minorHAnsi" w:hAnsiTheme="minorHAnsi" w:cstheme="minorHAnsi"/>
          <w:sz w:val="14"/>
        </w:rPr>
        <w:t xml:space="preserve">, violence and waves of immigration </w:t>
      </w:r>
      <w:r w:rsidRPr="0057495F">
        <w:rPr>
          <w:rStyle w:val="StyleUnderline"/>
          <w:rFonts w:asciiTheme="minorHAnsi" w:hAnsiTheme="minorHAnsi" w:cstheme="minorHAnsi"/>
        </w:rPr>
        <w:t xml:space="preserve">will </w:t>
      </w:r>
      <w:proofErr w:type="spellStart"/>
      <w:r w:rsidRPr="0057495F">
        <w:rPr>
          <w:rStyle w:val="Emphasis"/>
          <w:rFonts w:asciiTheme="minorHAnsi" w:hAnsiTheme="minorHAnsi" w:cstheme="minorHAnsi"/>
        </w:rPr>
        <w:t>destabilise</w:t>
      </w:r>
      <w:proofErr w:type="spellEnd"/>
      <w:r w:rsidRPr="0057495F">
        <w:rPr>
          <w:rStyle w:val="Emphasis"/>
          <w:rFonts w:asciiTheme="minorHAnsi" w:hAnsiTheme="minorHAnsi" w:cstheme="minorHAnsi"/>
        </w:rPr>
        <w:t xml:space="preserve"> the entire world</w:t>
      </w:r>
      <w:r w:rsidRPr="0057495F">
        <w:rPr>
          <w:rFonts w:asciiTheme="minorHAnsi" w:hAnsiTheme="minorHAnsi" w:cstheme="minorHAnsi"/>
          <w:sz w:val="14"/>
        </w:rPr>
        <w:t>.</w:t>
      </w:r>
      <w:r>
        <w:rPr>
          <w:rFonts w:asciiTheme="minorHAnsi" w:hAnsiTheme="minorHAnsi" w:cstheme="minorHAnsi"/>
          <w:sz w:val="14"/>
        </w:rPr>
        <w:t xml:space="preserve"> </w:t>
      </w:r>
      <w:r w:rsidRPr="0057495F">
        <w:rPr>
          <w:rFonts w:asciiTheme="minorHAnsi" w:hAnsiTheme="minorHAnsi" w:cstheme="minorHAnsi"/>
          <w:sz w:val="14"/>
        </w:rPr>
        <w:t>This is the proper perspective to look at recent developments such as Brexit. In itself, Brexit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all of these problems. Every minute that Britain and the EU spend on Brexit is one less minute they spend on preventing climate change and on regulating AI.</w:t>
      </w:r>
      <w:r>
        <w:rPr>
          <w:rFonts w:asciiTheme="minorHAnsi" w:hAnsiTheme="minorHAnsi" w:cstheme="minorHAnsi"/>
          <w:sz w:val="14"/>
        </w:rPr>
        <w:t xml:space="preserve"> </w:t>
      </w:r>
      <w:r w:rsidRPr="0057495F">
        <w:rPr>
          <w:rFonts w:asciiTheme="minorHAnsi" w:hAnsiTheme="minorHAnsi" w:cstheme="minorHAnsi"/>
          <w:sz w:val="14"/>
        </w:rPr>
        <w:t xml:space="preserve">In order </w:t>
      </w:r>
      <w:r w:rsidRPr="0057495F">
        <w:rPr>
          <w:rStyle w:val="Emphasis"/>
          <w:rFonts w:asciiTheme="minorHAnsi" w:hAnsiTheme="minorHAnsi" w:cstheme="minorHAnsi"/>
          <w:highlight w:val="green"/>
        </w:rPr>
        <w:t>to survive</w:t>
      </w:r>
      <w:r w:rsidRPr="0057495F">
        <w:rPr>
          <w:rFonts w:asciiTheme="minorHAnsi" w:hAnsiTheme="minorHAnsi" w:cstheme="minorHAnsi"/>
          <w:sz w:val="14"/>
        </w:rPr>
        <w:t xml:space="preserve"> and flourish </w:t>
      </w:r>
      <w:r w:rsidRPr="0057495F">
        <w:rPr>
          <w:rStyle w:val="StyleUnderline"/>
          <w:rFonts w:asciiTheme="minorHAnsi" w:hAnsiTheme="minorHAnsi" w:cstheme="minorHAnsi"/>
        </w:rPr>
        <w:t xml:space="preserve">in the 21st century, </w:t>
      </w:r>
      <w:r w:rsidRPr="0057495F">
        <w:rPr>
          <w:rStyle w:val="StyleUnderline"/>
          <w:rFonts w:asciiTheme="minorHAnsi" w:hAnsiTheme="minorHAnsi" w:cstheme="minorHAnsi"/>
          <w:highlight w:val="green"/>
        </w:rPr>
        <w:t>humankind needs</w:t>
      </w:r>
      <w:r w:rsidRPr="0057495F">
        <w:rPr>
          <w:rStyle w:val="StyleUnderline"/>
          <w:rFonts w:asciiTheme="minorHAnsi" w:hAnsiTheme="minorHAnsi" w:cstheme="minorHAnsi"/>
        </w:rPr>
        <w:t xml:space="preserve"> </w:t>
      </w:r>
      <w:r w:rsidRPr="0057495F">
        <w:rPr>
          <w:rStyle w:val="Emphasis"/>
          <w:rFonts w:asciiTheme="minorHAnsi" w:hAnsiTheme="minorHAnsi" w:cstheme="minorHAnsi"/>
        </w:rPr>
        <w:t xml:space="preserve">effective </w:t>
      </w:r>
      <w:r w:rsidRPr="0057495F">
        <w:rPr>
          <w:rStyle w:val="Emphasis"/>
          <w:rFonts w:asciiTheme="minorHAnsi" w:hAnsiTheme="minorHAnsi" w:cstheme="minorHAnsi"/>
          <w:highlight w:val="green"/>
        </w:rPr>
        <w:t>global coop</w:t>
      </w:r>
      <w:r w:rsidRPr="0057495F">
        <w:rPr>
          <w:rStyle w:val="Emphasis"/>
          <w:rFonts w:asciiTheme="minorHAnsi" w:hAnsiTheme="minorHAnsi" w:cstheme="minorHAnsi"/>
        </w:rPr>
        <w:t>eration</w:t>
      </w:r>
      <w:r w:rsidRPr="0057495F">
        <w:rPr>
          <w:rFonts w:asciiTheme="minorHAnsi" w:hAnsiTheme="minorHAnsi" w:cstheme="minorHAnsi"/>
          <w:sz w:val="14"/>
        </w:rPr>
        <w:t xml:space="preserve">, and so </w:t>
      </w:r>
      <w:proofErr w:type="gramStart"/>
      <w:r w:rsidRPr="0057495F">
        <w:rPr>
          <w:rFonts w:asciiTheme="minorHAnsi" w:hAnsiTheme="minorHAnsi" w:cstheme="minorHAnsi"/>
          <w:sz w:val="14"/>
        </w:rPr>
        <w:t>far</w:t>
      </w:r>
      <w:proofErr w:type="gramEnd"/>
      <w:r w:rsidRPr="0057495F">
        <w:rPr>
          <w:rFonts w:asciiTheme="minorHAnsi" w:hAnsiTheme="minorHAnsi" w:cstheme="minorHAnsi"/>
          <w:sz w:val="14"/>
        </w:rPr>
        <w:t xml:space="preserve"> </w:t>
      </w:r>
      <w:r w:rsidRPr="0057495F">
        <w:rPr>
          <w:rStyle w:val="StyleUnderline"/>
          <w:rFonts w:asciiTheme="minorHAnsi" w:hAnsiTheme="minorHAnsi" w:cstheme="minorHAnsi"/>
        </w:rPr>
        <w:t xml:space="preserve">the </w:t>
      </w:r>
      <w:r w:rsidRPr="0057495F">
        <w:rPr>
          <w:rStyle w:val="Emphasis"/>
          <w:rFonts w:asciiTheme="minorHAnsi" w:hAnsiTheme="minorHAnsi" w:cstheme="minorHAnsi"/>
          <w:highlight w:val="green"/>
        </w:rPr>
        <w:t>only viable blueprint</w:t>
      </w:r>
      <w:r w:rsidRPr="0057495F">
        <w:rPr>
          <w:rStyle w:val="StyleUnderline"/>
          <w:rFonts w:asciiTheme="minorHAnsi" w:hAnsiTheme="minorHAnsi" w:cstheme="minorHAnsi"/>
        </w:rPr>
        <w:t xml:space="preserve"> for such cooperation </w:t>
      </w:r>
      <w:r w:rsidRPr="0057495F">
        <w:rPr>
          <w:rStyle w:val="StyleUnderline"/>
          <w:rFonts w:asciiTheme="minorHAnsi" w:hAnsiTheme="minorHAnsi" w:cstheme="minorHAnsi"/>
          <w:highlight w:val="green"/>
        </w:rPr>
        <w:t>is</w:t>
      </w:r>
      <w:r w:rsidRPr="0057495F">
        <w:rPr>
          <w:rStyle w:val="StyleUnderline"/>
          <w:rFonts w:asciiTheme="minorHAnsi" w:hAnsiTheme="minorHAnsi" w:cstheme="minorHAnsi"/>
        </w:rPr>
        <w:t xml:space="preserve"> offered by </w:t>
      </w:r>
      <w:r w:rsidRPr="0057495F">
        <w:rPr>
          <w:rStyle w:val="Emphasis"/>
          <w:rFonts w:asciiTheme="minorHAnsi" w:hAnsiTheme="minorHAnsi" w:cstheme="minorHAnsi"/>
          <w:highlight w:val="green"/>
        </w:rPr>
        <w:t>liberalism</w:t>
      </w:r>
      <w:r w:rsidRPr="0057495F">
        <w:rPr>
          <w:rStyle w:val="StyleUnderline"/>
          <w:rFonts w:asciiTheme="minorHAnsi" w:hAnsiTheme="minorHAnsi" w:cstheme="minorHAnsi"/>
        </w:rPr>
        <w:t>. Nevertheless, governments all over the world are undermining the foundations of the liberal order</w:t>
      </w:r>
      <w:r w:rsidRPr="0057495F">
        <w:rPr>
          <w:rFonts w:asciiTheme="minorHAnsi" w:hAnsiTheme="minorHAnsi" w:cstheme="minorHAnsi"/>
          <w:sz w:val="14"/>
        </w:rPr>
        <w:t xml:space="preserve">, and the world is turning into a network of fortresses. </w:t>
      </w:r>
      <w:r w:rsidRPr="0057495F">
        <w:rPr>
          <w:rStyle w:val="StyleUnderline"/>
          <w:rFonts w:asciiTheme="minorHAnsi" w:hAnsiTheme="minorHAnsi" w:cstheme="minorHAnsi"/>
        </w:rPr>
        <w:t>The first to feel the impact are the weakest members of humanity</w:t>
      </w:r>
      <w:r w:rsidRPr="0057495F">
        <w:rPr>
          <w:rFonts w:asciiTheme="minorHAnsi" w:hAnsiTheme="minorHAnsi" w:cstheme="minorHAnsi"/>
          <w:sz w:val="14"/>
        </w:rPr>
        <w:t xml:space="preserve">, who find themselves without any fortress willing to protect them: refugees, illegal migrants, persecuted minorities. </w:t>
      </w:r>
      <w:r w:rsidRPr="0057495F">
        <w:rPr>
          <w:rStyle w:val="StyleUnderline"/>
          <w:rFonts w:asciiTheme="minorHAnsi" w:hAnsiTheme="minorHAnsi" w:cstheme="minorHAnsi"/>
        </w:rPr>
        <w:t xml:space="preserve">But </w:t>
      </w:r>
      <w:r w:rsidRPr="0057495F">
        <w:rPr>
          <w:rStyle w:val="StyleUnderline"/>
          <w:rFonts w:asciiTheme="minorHAnsi" w:hAnsiTheme="minorHAnsi" w:cstheme="minorHAnsi"/>
          <w:highlight w:val="green"/>
        </w:rPr>
        <w:t>if</w:t>
      </w:r>
      <w:r w:rsidRPr="0057495F">
        <w:rPr>
          <w:rStyle w:val="StyleUnderline"/>
          <w:rFonts w:asciiTheme="minorHAnsi" w:hAnsiTheme="minorHAnsi" w:cstheme="minorHAnsi"/>
        </w:rPr>
        <w:t xml:space="preserve"> the </w:t>
      </w:r>
      <w:r w:rsidRPr="0057495F">
        <w:rPr>
          <w:rStyle w:val="StyleUnderline"/>
          <w:rFonts w:asciiTheme="minorHAnsi" w:hAnsiTheme="minorHAnsi" w:cstheme="minorHAnsi"/>
          <w:highlight w:val="green"/>
        </w:rPr>
        <w:t>walls keep rising</w:t>
      </w:r>
      <w:r w:rsidRPr="0057495F">
        <w:rPr>
          <w:rFonts w:asciiTheme="minorHAnsi" w:hAnsiTheme="minorHAnsi" w:cstheme="minorHAnsi"/>
          <w:sz w:val="14"/>
        </w:rPr>
        <w:t xml:space="preserve">, eventually </w:t>
      </w:r>
      <w:r w:rsidRPr="0057495F">
        <w:rPr>
          <w:rStyle w:val="Emphasis"/>
          <w:rFonts w:asciiTheme="minorHAnsi" w:hAnsiTheme="minorHAnsi" w:cstheme="minorHAnsi"/>
        </w:rPr>
        <w:t xml:space="preserve">the </w:t>
      </w:r>
      <w:r w:rsidRPr="0057495F">
        <w:rPr>
          <w:rStyle w:val="Emphasis"/>
          <w:rFonts w:asciiTheme="minorHAnsi" w:hAnsiTheme="minorHAnsi" w:cstheme="minorHAnsi"/>
          <w:highlight w:val="green"/>
        </w:rPr>
        <w:t xml:space="preserve">whole </w:t>
      </w:r>
      <w:r w:rsidRPr="0057495F">
        <w:rPr>
          <w:rStyle w:val="Emphasis"/>
          <w:rFonts w:asciiTheme="minorHAnsi" w:hAnsiTheme="minorHAnsi" w:cstheme="minorHAnsi"/>
        </w:rPr>
        <w:t xml:space="preserve">of </w:t>
      </w:r>
      <w:r w:rsidRPr="0057495F">
        <w:rPr>
          <w:rStyle w:val="Emphasis"/>
          <w:rFonts w:asciiTheme="minorHAnsi" w:hAnsiTheme="minorHAnsi" w:cstheme="minorHAnsi"/>
          <w:highlight w:val="green"/>
        </w:rPr>
        <w:t xml:space="preserve">humankind will </w:t>
      </w:r>
      <w:r w:rsidRPr="0057495F">
        <w:rPr>
          <w:rStyle w:val="Emphasis"/>
          <w:rFonts w:asciiTheme="minorHAnsi" w:hAnsiTheme="minorHAnsi" w:cstheme="minorHAnsi"/>
        </w:rPr>
        <w:t xml:space="preserve">feel the </w:t>
      </w:r>
      <w:r w:rsidRPr="0057495F">
        <w:rPr>
          <w:rStyle w:val="Emphasis"/>
          <w:rFonts w:asciiTheme="minorHAnsi" w:hAnsiTheme="minorHAnsi" w:cstheme="minorHAnsi"/>
          <w:highlight w:val="green"/>
        </w:rPr>
        <w:t>squeeze</w:t>
      </w:r>
      <w:r w:rsidRPr="0057495F">
        <w:rPr>
          <w:rFonts w:asciiTheme="minorHAnsi" w:hAnsiTheme="minorHAnsi" w:cstheme="minorHAnsi"/>
          <w:sz w:val="14"/>
        </w:rPr>
        <w:t>.</w:t>
      </w:r>
    </w:p>
    <w:p w14:paraId="20CFC716" w14:textId="6FB2267E" w:rsidR="002C4722" w:rsidRDefault="002C4722" w:rsidP="002C4722">
      <w:pPr>
        <w:pStyle w:val="Heading2"/>
      </w:pPr>
      <w:r>
        <w:t>Case</w:t>
      </w:r>
    </w:p>
    <w:p w14:paraId="207BB0A7" w14:textId="077D74D6" w:rsidR="002C4722" w:rsidRDefault="002C4722" w:rsidP="002C4722">
      <w:pPr>
        <w:pStyle w:val="Heading3"/>
      </w:pPr>
      <w:r>
        <w:t>Framing</w:t>
      </w:r>
    </w:p>
    <w:p w14:paraId="2AA6E76F" w14:textId="77777777" w:rsidR="002C4722" w:rsidRDefault="002C4722" w:rsidP="002C4722">
      <w:pPr>
        <w:pStyle w:val="Heading4"/>
      </w:pPr>
      <w:r w:rsidRPr="00CE5D2F">
        <w:t xml:space="preserve">The role of the ballot is to determine if the </w:t>
      </w:r>
      <w:proofErr w:type="spellStart"/>
      <w:r w:rsidRPr="00CE5D2F">
        <w:t>aff’s</w:t>
      </w:r>
      <w:proofErr w:type="spellEnd"/>
      <w:r w:rsidRPr="00CE5D2F">
        <w:t xml:space="preserve"> a good idea—anything else is self-serving, arbitrary and begs the question of the rest of the debate.</w:t>
      </w:r>
    </w:p>
    <w:p w14:paraId="60094C7D" w14:textId="77777777" w:rsidR="002C4722" w:rsidRPr="001736B8" w:rsidRDefault="002C4722" w:rsidP="002C4722">
      <w:pPr>
        <w:pStyle w:val="Heading4"/>
        <w:rPr>
          <w:rFonts w:cs="Calibri"/>
        </w:rPr>
      </w:pP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5FC835F8" w14:textId="77777777" w:rsidR="002C4722" w:rsidRPr="001736B8" w:rsidRDefault="002C4722" w:rsidP="002C4722">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10" w:history="1">
        <w:r w:rsidRPr="001736B8">
          <w:rPr>
            <w:rStyle w:val="Hyperlink"/>
          </w:rPr>
          <w:t>https://www.foreignaffairs.com/articles/2020-10-13/heads-sand</w:t>
        </w:r>
      </w:hyperlink>
      <w:r w:rsidRPr="001736B8">
        <w:t xml:space="preserve"> </w:t>
      </w:r>
      <w:proofErr w:type="spellStart"/>
      <w:r w:rsidRPr="001736B8">
        <w:t>mvp</w:t>
      </w:r>
      <w:proofErr w:type="spellEnd"/>
    </w:p>
    <w:p w14:paraId="1ECB4DC7" w14:textId="77777777" w:rsidR="002C4722" w:rsidRPr="001736B8" w:rsidRDefault="002C4722" w:rsidP="002C4722">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1736B8">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1736B8">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1736B8">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1736B8">
        <w:t>. As a result, the crises continue. The death toll from the pandemic skyrockets, and the world makes dangerously slow progress on climate change, and so on.</w:t>
      </w:r>
    </w:p>
    <w:p w14:paraId="7873873C" w14:textId="77777777" w:rsidR="002C4722" w:rsidRPr="001736B8" w:rsidRDefault="002C4722" w:rsidP="002C4722">
      <w:r w:rsidRPr="001736B8">
        <w:t xml:space="preserve">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1736B8">
        <w:t>, rather than merely until the next election. But so often, policymakers are anything but nimble and wise. They are slow, inflexible, uninformed, overconfident, and myopic.</w:t>
      </w:r>
    </w:p>
    <w:p w14:paraId="0317EEA1" w14:textId="77777777" w:rsidR="002C4722" w:rsidRPr="001736B8" w:rsidRDefault="002C4722" w:rsidP="002C4722">
      <w:r w:rsidRPr="001736B8">
        <w:t xml:space="preserve">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1736B8">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D03231">
        <w:rPr>
          <w:highlight w:val="green"/>
        </w:rPr>
        <w:t>,</w:t>
      </w:r>
      <w:r w:rsidRPr="001736B8">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1736B8">
        <w:t xml:space="preserve">. Often, then, the easiest response is to stick with the status quo. But that can be a singularly dangerous response to many new hazards. After all, with the pandemic, business as usual would mean no social distancing. With climate change, it would mean continuing to burn fossil fuels. </w:t>
      </w:r>
    </w:p>
    <w:p w14:paraId="482A4445" w14:textId="77777777" w:rsidR="002C4722" w:rsidRPr="001736B8" w:rsidRDefault="002C4722" w:rsidP="002C4722">
      <w:pPr>
        <w:rPr>
          <w:rStyle w:val="StyleUnderline"/>
        </w:rPr>
      </w:pPr>
      <w:r w:rsidRPr="001736B8">
        <w:t xml:space="preserve">But </w:t>
      </w:r>
      <w:r w:rsidRPr="001736B8">
        <w:rPr>
          <w:rStyle w:val="StyleUnderline"/>
        </w:rPr>
        <w:t>the explanation for humanity’s woeful response to crises goes beyond politics and incentives. To truly understand the failure to act, one must turn to human psychology.</w:t>
      </w:r>
      <w:r w:rsidRPr="001736B8">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 xml:space="preserve">—and the tools to overcome them. </w:t>
      </w:r>
    </w:p>
    <w:p w14:paraId="1889E43C" w14:textId="77777777" w:rsidR="002C4722" w:rsidRPr="001736B8" w:rsidRDefault="002C4722" w:rsidP="002C4722">
      <w:r w:rsidRPr="001736B8">
        <w:t>AVOIDING THE UNCOMFORTABLE</w:t>
      </w:r>
    </w:p>
    <w:p w14:paraId="7D05A21E" w14:textId="77777777" w:rsidR="002C4722" w:rsidRPr="001736B8" w:rsidRDefault="002C4722" w:rsidP="002C4722">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for catastrophes. Many</w:t>
      </w:r>
      <w:r w:rsidRPr="001736B8">
        <w:rPr>
          <w:rStyle w:val="StyleUnderline"/>
        </w:rPr>
        <w:t xml:space="preserve"> of these events </w:t>
      </w:r>
      <w:r w:rsidRPr="00D03231">
        <w:rPr>
          <w:rStyle w:val="StyleUnderline"/>
          <w:highlight w:val="green"/>
        </w:rPr>
        <w:t>are “black swans</w:t>
      </w:r>
      <w:r w:rsidRPr="001736B8">
        <w:rPr>
          <w:rStyle w:val="StyleUnderline"/>
        </w:rPr>
        <w:t xml:space="preserve">,” rare and unpredictable occurrences that most people find </w:t>
      </w:r>
      <w:r w:rsidRPr="00D03231">
        <w:rPr>
          <w:rStyle w:val="StyleUnderline"/>
          <w:highlight w:val="green"/>
        </w:rPr>
        <w:t>difficult to imagine</w:t>
      </w:r>
      <w:r w:rsidRPr="001736B8">
        <w:rPr>
          <w:rStyle w:val="StyleUnderline"/>
        </w:rPr>
        <w:t>, seemingly falling into the realm of science fiction</w:t>
      </w:r>
      <w:r w:rsidRPr="00D03231">
        <w:rPr>
          <w:rStyle w:val="StyleUnderline"/>
          <w:highlight w:val="green"/>
        </w:rPr>
        <w:t>. Others are</w:t>
      </w:r>
      <w:r w:rsidRPr="001736B8">
        <w:rPr>
          <w:rStyle w:val="StyleUnderline"/>
        </w:rPr>
        <w:t xml:space="preserve"> “gray rhinos,” large and </w:t>
      </w:r>
      <w:r w:rsidRPr="00D03231">
        <w:rPr>
          <w:rStyle w:val="StyleUnderline"/>
          <w:highlight w:val="green"/>
        </w:rPr>
        <w:t>not uncommon</w:t>
      </w:r>
      <w:r w:rsidRPr="001736B8">
        <w:rPr>
          <w:rStyle w:val="StyleUnderline"/>
        </w:rPr>
        <w:t xml:space="preserve"> threats that are still </w:t>
      </w:r>
      <w:r w:rsidRPr="00D03231">
        <w:rPr>
          <w:rStyle w:val="StyleUnderline"/>
          <w:highlight w:val="green"/>
        </w:rPr>
        <w:t>neglected until they stare you in the face</w:t>
      </w:r>
      <w:r w:rsidRPr="001736B8">
        <w:rPr>
          <w:rStyle w:val="StyleUnderline"/>
        </w:rPr>
        <w:t xml:space="preserve"> (such as a coronavirus outbreak</w:t>
      </w:r>
      <w:r w:rsidRPr="001736B8">
        <w:t xml:space="preserve">). Then there are “invisible gorillas,” threats in full view that should be noticed but aren’t—so named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p>
    <w:p w14:paraId="5C294E4F" w14:textId="77777777" w:rsidR="002C4722" w:rsidRPr="001736B8" w:rsidRDefault="002C4722" w:rsidP="002C4722">
      <w:r w:rsidRPr="001736B8">
        <w:rPr>
          <w:rStyle w:val="StyleUnderline"/>
        </w:rPr>
        <w:t>Not only do humans fail to anticipate crises; they also fail to respond rationally to them.</w:t>
      </w:r>
      <w:r w:rsidRPr="001736B8">
        <w:t xml:space="preserve"> At best, people display “bounded rationality,” the idea that instead of carefully considering their options and making perfectly rational decisions that optimize their preferences, humans in the </w:t>
      </w:r>
      <w:proofErr w:type="gramStart"/>
      <w:r w:rsidRPr="001736B8">
        <w:t>real world</w:t>
      </w:r>
      <w:proofErr w:type="gramEnd"/>
      <w:r w:rsidRPr="001736B8">
        <w:t xml:space="preserve"> act quickly and imperfectly, limited as they are by time and cognitive capacity. Add in the stress generated by crises, and their performance gets even worse.</w:t>
      </w:r>
    </w:p>
    <w:p w14:paraId="37AE1ED1" w14:textId="77777777" w:rsidR="002C4722" w:rsidRPr="001736B8" w:rsidRDefault="002C4722" w:rsidP="002C4722">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1736B8">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1736B8">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1736B8">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w:t>
      </w:r>
    </w:p>
    <w:p w14:paraId="2DE103E8" w14:textId="77777777" w:rsidR="002C4722" w:rsidRPr="001736B8" w:rsidRDefault="002C4722" w:rsidP="002C4722">
      <w:r w:rsidRPr="001736B8">
        <w:t>Not only do humans fail to anticipate crises; they also fail to respond rationally to them.</w:t>
      </w:r>
    </w:p>
    <w:p w14:paraId="2C5F95CD" w14:textId="77777777" w:rsidR="002C4722" w:rsidRPr="001736B8" w:rsidRDefault="002C4722" w:rsidP="002C4722">
      <w:r w:rsidRPr="001736B8">
        <w:t xml:space="preserve">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1736B8">
        <w:t xml:space="preserve"> always </w:t>
      </w:r>
      <w:r w:rsidRPr="00D03231">
        <w:rPr>
          <w:rStyle w:val="StyleUnderline"/>
          <w:highlight w:val="green"/>
        </w:rPr>
        <w:t>helpful drivers</w:t>
      </w:r>
      <w:r w:rsidRPr="001736B8">
        <w:rPr>
          <w:rStyle w:val="StyleUnderline"/>
        </w:rPr>
        <w:t xml:space="preserve"> </w:t>
      </w:r>
      <w:r w:rsidRPr="001736B8">
        <w:t>of decision-making. High stakes, uncertainty, tradeoffs, and conflict—all elicit negative emotions, which can impede wise responses. Uncertainty is scary, as it signals an inability to predict what will happen, and what cannot be predicted might be deadly. The vast majority of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6A02ADFD" w14:textId="77777777" w:rsidR="002C4722" w:rsidRPr="001736B8" w:rsidRDefault="002C4722" w:rsidP="002C4722">
      <w:pPr>
        <w:pStyle w:val="Heading4"/>
        <w:rPr>
          <w:rFonts w:cs="Calibri"/>
        </w:rPr>
      </w:pPr>
      <w:r w:rsidRPr="001736B8">
        <w:rPr>
          <w:rFonts w:cs="Calibri"/>
        </w:rPr>
        <w:t>Apocalyptic images challenge dominant power structures – they contest the implausibility of inequitable structures producing catastrophe and generate imagination of futures of social justice outside of current narratives</w:t>
      </w:r>
    </w:p>
    <w:p w14:paraId="03D9BEEC" w14:textId="77777777" w:rsidR="002C4722" w:rsidRPr="001736B8" w:rsidRDefault="002C4722" w:rsidP="002C4722">
      <w:r w:rsidRPr="001736B8">
        <w:t xml:space="preserve">Jessica </w:t>
      </w:r>
      <w:r w:rsidRPr="001736B8">
        <w:rPr>
          <w:rStyle w:val="Style13ptBold"/>
        </w:rPr>
        <w:t>Hurley 17</w:t>
      </w:r>
      <w:r w:rsidRPr="001736B8">
        <w:t xml:space="preserve">, Assistant Professor in the Humanities at the University of Chicago, “Impossible Futures: Fictions of Risk in the Longue Durée”, Duke University Press, </w:t>
      </w:r>
      <w:hyperlink r:id="rId11" w:history="1">
        <w:r w:rsidRPr="001736B8">
          <w:rPr>
            <w:rStyle w:val="Hyperlink"/>
          </w:rPr>
          <w:t>https://read.dukeupress.edu/american-literature/article/89/4/761/132823/Impossible-Futures-Fictions-of-Risk-in-the-Longue</w:t>
        </w:r>
      </w:hyperlink>
    </w:p>
    <w:p w14:paraId="537E0873" w14:textId="77777777" w:rsidR="002C4722" w:rsidRPr="001736B8" w:rsidRDefault="002C4722" w:rsidP="002C4722">
      <w:pPr>
        <w:pStyle w:val="ListParagraph"/>
        <w:numPr>
          <w:ilvl w:val="0"/>
          <w:numId w:val="11"/>
        </w:numPr>
      </w:pPr>
      <w:proofErr w:type="spellStart"/>
      <w:r w:rsidRPr="001736B8">
        <w:t>Squo</w:t>
      </w:r>
      <w:proofErr w:type="spellEnd"/>
      <w:r w:rsidRPr="001736B8">
        <w:t xml:space="preserve"> power structures (</w:t>
      </w:r>
      <w:proofErr w:type="gramStart"/>
      <w:r w:rsidRPr="001736B8">
        <w:t>i.e.</w:t>
      </w:r>
      <w:proofErr w:type="gramEnd"/>
      <w:r w:rsidRPr="001736B8">
        <w:t xml:space="preserve"> what the K criticizes) paint themselves as stable/inevitable to project their power and maintain dominance</w:t>
      </w:r>
    </w:p>
    <w:p w14:paraId="2516FDC5" w14:textId="77777777" w:rsidR="002C4722" w:rsidRPr="001736B8" w:rsidRDefault="002C4722" w:rsidP="002C4722">
      <w:pPr>
        <w:pStyle w:val="ListParagraph"/>
        <w:numPr>
          <w:ilvl w:val="0"/>
          <w:numId w:val="11"/>
        </w:numPr>
      </w:pPr>
      <w:r w:rsidRPr="001736B8">
        <w:t xml:space="preserve">Questioning that stability thru extinction narratives questions </w:t>
      </w:r>
      <w:proofErr w:type="spellStart"/>
      <w:r w:rsidRPr="001736B8">
        <w:t>squo</w:t>
      </w:r>
      <w:proofErr w:type="spellEnd"/>
      <w:r w:rsidRPr="001736B8">
        <w:t xml:space="preserve"> world orders </w:t>
      </w:r>
      <w:proofErr w:type="spellStart"/>
      <w:r w:rsidRPr="001736B8">
        <w:t>bc</w:t>
      </w:r>
      <w:proofErr w:type="spellEnd"/>
      <w:r w:rsidRPr="001736B8">
        <w:t xml:space="preserve"> it calls into ques the idea of </w:t>
      </w:r>
      <w:proofErr w:type="spellStart"/>
      <w:r w:rsidRPr="001736B8">
        <w:t>squo</w:t>
      </w:r>
      <w:proofErr w:type="spellEnd"/>
      <w:r w:rsidRPr="001736B8">
        <w:t xml:space="preserve"> world stability which allows us to envision alternative worlds/future </w:t>
      </w:r>
      <w:proofErr w:type="gramStart"/>
      <w:r w:rsidRPr="001736B8">
        <w:t>i.e.</w:t>
      </w:r>
      <w:proofErr w:type="gramEnd"/>
      <w:r w:rsidRPr="001736B8">
        <w:t xml:space="preserve"> one where it fails and causes extinction</w:t>
      </w:r>
    </w:p>
    <w:p w14:paraId="7E1227CF" w14:textId="77777777" w:rsidR="002C4722" w:rsidRPr="001736B8" w:rsidRDefault="002C4722" w:rsidP="002C4722">
      <w:pPr>
        <w:pStyle w:val="ListParagraph"/>
        <w:numPr>
          <w:ilvl w:val="0"/>
          <w:numId w:val="11"/>
        </w:numPr>
      </w:pPr>
      <w:r w:rsidRPr="001736B8">
        <w:t xml:space="preserve">Justifies extinction focus and preventing extinction in the name of changing those </w:t>
      </w:r>
      <w:proofErr w:type="spellStart"/>
      <w:r w:rsidRPr="001736B8">
        <w:t>squo</w:t>
      </w:r>
      <w:proofErr w:type="spellEnd"/>
      <w:r w:rsidRPr="001736B8">
        <w:t xml:space="preserve"> structures</w:t>
      </w:r>
    </w:p>
    <w:p w14:paraId="198E27B6" w14:textId="54466A07" w:rsidR="002C4722" w:rsidRDefault="002C4722" w:rsidP="002C4722">
      <w:pPr>
        <w:rPr>
          <w:sz w:val="12"/>
        </w:rPr>
      </w:pPr>
      <w:r w:rsidRPr="001736B8">
        <w:t xml:space="preserve">If contemporary ecocriticism has a shared premise about environmental </w:t>
      </w:r>
      <w:proofErr w:type="gramStart"/>
      <w:r w:rsidRPr="001736B8">
        <w:t>risk</w:t>
      </w:r>
      <w:proofErr w:type="gramEnd"/>
      <w:r w:rsidRPr="001736B8">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1736B8">
        <w:rPr>
          <w:rStyle w:val="StyleUnderline"/>
        </w:rPr>
        <w:t>Buell offers his suggestion for the appropriate literary mode for life lived within a crisis that is both unceasing and inescapable: new voices, “if wise enough</w:t>
      </w:r>
      <w:proofErr w:type="gramStart"/>
      <w:r w:rsidRPr="001736B8">
        <w:rPr>
          <w:rStyle w:val="StyleUnderline"/>
        </w:rPr>
        <w:t>….will</w:t>
      </w:r>
      <w:proofErr w:type="gramEnd"/>
      <w:r w:rsidRPr="001736B8">
        <w:rPr>
          <w:rStyle w:val="StyleUnderline"/>
        </w:rPr>
        <w:t xml:space="preserve"> abandon apocalypse for a sadder realism that </w:t>
      </w:r>
      <w:r w:rsidRPr="001736B8">
        <w:t xml:space="preserve">looks closely at social and environmental changes in process and </w:t>
      </w:r>
      <w:r w:rsidRPr="001736B8">
        <w:rPr>
          <w:rStyle w:val="StyleUnderline"/>
        </w:rPr>
        <w:t>recognizes crisis as a place where people dwell</w:t>
      </w:r>
      <w:r w:rsidRPr="001736B8">
        <w:t xml:space="preserve">” (202-3). In a world of threat, Buell demands a realism that might help us see risks more clearly and aid our </w:t>
      </w:r>
      <w:proofErr w:type="gramStart"/>
      <w:r w:rsidRPr="001736B8">
        <w:t>survival.</w:t>
      </w:r>
      <w:r w:rsidRPr="001736B8">
        <w:rPr>
          <w:sz w:val="12"/>
        </w:rPr>
        <w:t>¶</w:t>
      </w:r>
      <w:proofErr w:type="gramEnd"/>
      <w:r w:rsidRPr="001736B8">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1736B8">
        <w:rPr>
          <w:rStyle w:val="StyleUnderline"/>
        </w:rPr>
        <w:t xml:space="preserve">This essay argues for the </w:t>
      </w:r>
      <w:r w:rsidRPr="00D03231">
        <w:rPr>
          <w:rStyle w:val="StyleUnderline"/>
          <w:highlight w:val="green"/>
        </w:rPr>
        <w:t xml:space="preserve">continuing importance of apocalyptic narrative </w:t>
      </w:r>
      <w:r w:rsidRPr="001736B8">
        <w:rPr>
          <w:rStyle w:val="StyleUnderline"/>
        </w:rPr>
        <w:t>forms in representations of</w:t>
      </w:r>
      <w:r w:rsidRPr="001736B8">
        <w:t xml:space="preserve"> environmental </w:t>
      </w:r>
      <w:r w:rsidRPr="001736B8">
        <w:rPr>
          <w:rStyle w:val="StyleUnderline"/>
        </w:rPr>
        <w:t xml:space="preserve">risk </w:t>
      </w:r>
      <w:r w:rsidRPr="00D03231">
        <w:rPr>
          <w:rStyle w:val="StyleUnderline"/>
          <w:highlight w:val="green"/>
        </w:rPr>
        <w:t>to disrupt conservative realisms that maintain the</w:t>
      </w:r>
      <w:r w:rsidRPr="001736B8">
        <w:rPr>
          <w:rStyle w:val="StyleUnderline"/>
        </w:rPr>
        <w:t xml:space="preserve"> </w:t>
      </w:r>
      <w:proofErr w:type="spellStart"/>
      <w:r w:rsidRPr="001736B8">
        <w:rPr>
          <w:rStyle w:val="StyleUnderline"/>
        </w:rPr>
        <w:t>statu</w:t>
      </w:r>
      <w:r w:rsidRPr="00D03231">
        <w:rPr>
          <w:rStyle w:val="StyleUnderline"/>
          <w:highlight w:val="green"/>
        </w:rPr>
        <w:t>squo</w:t>
      </w:r>
      <w:proofErr w:type="spellEnd"/>
      <w:r w:rsidRPr="00D03231">
        <w:rPr>
          <w:highlight w:val="green"/>
        </w:rPr>
        <w:t>.</w:t>
      </w:r>
      <w:r w:rsidRPr="001736B8">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D03231">
        <w:rPr>
          <w:rStyle w:val="StyleUnderline"/>
          <w:highlight w:val="green"/>
        </w:rPr>
        <w:t xml:space="preserve">state logics of </w:t>
      </w:r>
      <w:r w:rsidRPr="00D03231">
        <w:rPr>
          <w:rStyle w:val="Emphasis"/>
          <w:highlight w:val="green"/>
        </w:rPr>
        <w:t>implausibility</w:t>
      </w:r>
      <w:r w:rsidRPr="001736B8">
        <w:rPr>
          <w:rStyle w:val="Emphasis"/>
        </w:rPr>
        <w:t xml:space="preserve"> </w:t>
      </w:r>
      <w:r w:rsidRPr="001736B8">
        <w:t xml:space="preserve">that </w:t>
      </w:r>
      <w:r w:rsidRPr="001736B8">
        <w:rPr>
          <w:rStyle w:val="StyleUnderline"/>
        </w:rPr>
        <w:t xml:space="preserve">have long </w:t>
      </w:r>
      <w:r w:rsidRPr="00D03231">
        <w:rPr>
          <w:rStyle w:val="StyleUnderline"/>
          <w:highlight w:val="green"/>
        </w:rPr>
        <w:t>undergird</w:t>
      </w:r>
      <w:r w:rsidRPr="001736B8">
        <w:rPr>
          <w:rStyle w:val="StyleUnderline"/>
        </w:rPr>
        <w:t xml:space="preserve">ed settler colonialism in </w:t>
      </w:r>
      <w:r w:rsidRPr="00D03231">
        <w:rPr>
          <w:rStyle w:val="StyleUnderline"/>
          <w:highlight w:val="green"/>
        </w:rPr>
        <w:t>the United States</w:t>
      </w:r>
      <w:r w:rsidRPr="001736B8">
        <w:t xml:space="preserve">. In contrast, Leslie Marmon Silko’s contemporaneous novel Almanac of the Dead (1991) uses its </w:t>
      </w:r>
      <w:r w:rsidRPr="001736B8">
        <w:rPr>
          <w:rStyle w:val="StyleUnderline"/>
        </w:rPr>
        <w:t xml:space="preserve">apocalyptic form to deconstruct the claims to verisimilitude that undergird state realism, </w:t>
      </w:r>
      <w:r w:rsidRPr="00D03231">
        <w:rPr>
          <w:rStyle w:val="StyleUnderline"/>
          <w:highlight w:val="green"/>
        </w:rPr>
        <w:t>transform</w:t>
      </w:r>
      <w:r w:rsidRPr="001736B8">
        <w:rPr>
          <w:rStyle w:val="StyleUnderline"/>
        </w:rPr>
        <w:t xml:space="preserve">ing </w:t>
      </w:r>
      <w:r w:rsidRPr="00D03231">
        <w:rPr>
          <w:rStyle w:val="StyleUnderline"/>
          <w:highlight w:val="green"/>
        </w:rPr>
        <w:t>nuclear waste into a prophecy of the end of the United States rather than a means for imagining its continuation</w:t>
      </w:r>
      <w:r w:rsidRPr="001736B8">
        <w:rPr>
          <w:rStyle w:val="StyleUnderline"/>
        </w:rPr>
        <w:t>.</w:t>
      </w:r>
      <w:r w:rsidRPr="001736B8">
        <w:t xml:space="preserve"> In Almanac of the Dead, the presence of nuclear waste introjects </w:t>
      </w:r>
      <w:r w:rsidRPr="001736B8">
        <w:rPr>
          <w:rStyle w:val="StyleUnderline"/>
        </w:rPr>
        <w:t>a deep-time perspective into contemporary America</w:t>
      </w:r>
      <w:r w:rsidRPr="001736B8">
        <w:t xml:space="preserve">, </w:t>
      </w:r>
      <w:r w:rsidRPr="00D03231">
        <w:rPr>
          <w:rStyle w:val="StyleUnderline"/>
          <w:highlight w:val="green"/>
        </w:rPr>
        <w:t>transform</w:t>
      </w:r>
      <w:r w:rsidRPr="001736B8">
        <w:t xml:space="preserve">ing </w:t>
      </w:r>
      <w:r w:rsidRPr="001736B8">
        <w:rPr>
          <w:rStyle w:val="StyleUnderline"/>
        </w:rPr>
        <w:t>the</w:t>
      </w:r>
      <w:r w:rsidRPr="001736B8">
        <w:t xml:space="preserve"> </w:t>
      </w:r>
      <w:r w:rsidRPr="00D03231">
        <w:rPr>
          <w:rStyle w:val="StyleUnderline"/>
          <w:highlight w:val="green"/>
        </w:rPr>
        <w:t xml:space="preserve">present into a </w:t>
      </w:r>
      <w:r w:rsidRPr="00D03231">
        <w:rPr>
          <w:rStyle w:val="Emphasis"/>
          <w:highlight w:val="green"/>
        </w:rPr>
        <w:t>speculative space</w:t>
      </w:r>
      <w:r w:rsidRPr="00D03231">
        <w:rPr>
          <w:rStyle w:val="StyleUnderline"/>
          <w:highlight w:val="green"/>
        </w:rPr>
        <w:t xml:space="preserve"> where</w:t>
      </w:r>
      <w:r w:rsidRPr="001736B8">
        <w:t xml:space="preserve"> environmental </w:t>
      </w:r>
      <w:r w:rsidRPr="00D03231">
        <w:rPr>
          <w:rStyle w:val="StyleUnderline"/>
          <w:highlight w:val="green"/>
        </w:rPr>
        <w:t xml:space="preserve">catastrophe produces not only </w:t>
      </w:r>
      <w:r w:rsidRPr="00D03231">
        <w:rPr>
          <w:rStyle w:val="Emphasis"/>
          <w:highlight w:val="green"/>
        </w:rPr>
        <w:t>unevenly distributed damage</w:t>
      </w:r>
      <w:r w:rsidRPr="00D03231">
        <w:rPr>
          <w:highlight w:val="green"/>
        </w:rPr>
        <w:t xml:space="preserve"> </w:t>
      </w:r>
      <w:r w:rsidRPr="00D03231">
        <w:rPr>
          <w:rStyle w:val="StyleUnderline"/>
          <w:highlight w:val="green"/>
        </w:rPr>
        <w:t>but also revolutionary forms of social justice</w:t>
      </w:r>
      <w:r w:rsidRPr="001736B8">
        <w:rPr>
          <w:rStyle w:val="StyleUnderline"/>
        </w:rPr>
        <w:t xml:space="preserve"> that insist on a truth that probability modeling cannot contain: that </w:t>
      </w:r>
      <w:r w:rsidRPr="00D03231">
        <w:rPr>
          <w:rStyle w:val="StyleUnderline"/>
          <w:highlight w:val="green"/>
        </w:rPr>
        <w:t>the future will be</w:t>
      </w:r>
      <w:r w:rsidRPr="00D03231">
        <w:rPr>
          <w:highlight w:val="green"/>
        </w:rPr>
        <w:t xml:space="preserve"> </w:t>
      </w:r>
      <w:r w:rsidRPr="00D03231">
        <w:rPr>
          <w:rStyle w:val="Emphasis"/>
          <w:highlight w:val="green"/>
        </w:rPr>
        <w:t>unimaginably different</w:t>
      </w:r>
      <w:r w:rsidRPr="00D03231">
        <w:rPr>
          <w:rStyle w:val="StyleUnderline"/>
          <w:highlight w:val="green"/>
        </w:rPr>
        <w:t xml:space="preserve"> from the present</w:t>
      </w:r>
      <w:r w:rsidRPr="001736B8">
        <w:rPr>
          <w:rStyle w:val="StyleUnderline"/>
        </w:rPr>
        <w:t>, while the present, too, might yet be utterly different from the real that we think we know</w:t>
      </w:r>
      <w:r w:rsidRPr="001736B8">
        <w:t>.</w:t>
      </w:r>
      <w:r w:rsidRPr="001736B8">
        <w:rPr>
          <w:sz w:val="12"/>
        </w:rPr>
        <w:t>¶</w:t>
      </w:r>
      <w:r w:rsidRPr="001736B8">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1736B8">
        <w:rPr>
          <w:rStyle w:val="StyleUnderline"/>
        </w:rPr>
        <w:t xml:space="preserve">the </w:t>
      </w:r>
      <w:r w:rsidRPr="00D03231">
        <w:rPr>
          <w:rStyle w:val="StyleUnderline"/>
          <w:highlight w:val="green"/>
        </w:rPr>
        <w:t>apocalyptic mode</w:t>
      </w:r>
      <w:r w:rsidRPr="001736B8">
        <w:t xml:space="preserve"> </w:t>
      </w:r>
      <w:r w:rsidRPr="001736B8">
        <w:rPr>
          <w:rStyle w:val="StyleUnderline"/>
        </w:rPr>
        <w:t>in deep time</w:t>
      </w:r>
      <w:r w:rsidRPr="001736B8">
        <w:t xml:space="preserve"> </w:t>
      </w:r>
      <w:r w:rsidRPr="00D03231">
        <w:rPr>
          <w:rStyle w:val="StyleUnderline"/>
          <w:highlight w:val="green"/>
        </w:rPr>
        <w:t>allows narratives</w:t>
      </w:r>
      <w:r w:rsidRPr="001736B8">
        <w:rPr>
          <w:rStyle w:val="StyleUnderline"/>
        </w:rPr>
        <w:t xml:space="preserve"> of</w:t>
      </w:r>
      <w:r w:rsidRPr="001736B8">
        <w:t xml:space="preserve"> environmental </w:t>
      </w:r>
      <w:r w:rsidRPr="001736B8">
        <w:rPr>
          <w:rStyle w:val="StyleUnderline"/>
        </w:rPr>
        <w:t xml:space="preserve">harm and danger </w:t>
      </w:r>
      <w:r w:rsidRPr="00D03231">
        <w:rPr>
          <w:rStyle w:val="StyleUnderline"/>
          <w:highlight w:val="green"/>
        </w:rPr>
        <w:t>to move beyond the paranoid logic of risk</w:t>
      </w:r>
      <w:r w:rsidRPr="001736B8">
        <w:rPr>
          <w:rStyle w:val="StyleUnderline"/>
        </w:rPr>
        <w:t>. In the world of deep time</w:t>
      </w:r>
      <w:r w:rsidRPr="001736B8">
        <w:t xml:space="preserve">, all that might come to pass will come to pass, sooner or later. </w:t>
      </w:r>
      <w:r w:rsidRPr="001736B8">
        <w:rPr>
          <w:rStyle w:val="StyleUnderline"/>
        </w:rPr>
        <w:t>The endless maybes of risk become certainties. The</w:t>
      </w:r>
      <w:r w:rsidRPr="00D03231">
        <w:rPr>
          <w:rStyle w:val="StyleUnderline"/>
          <w:highlight w:val="green"/>
        </w:rPr>
        <w:t xml:space="preserve"> impossibilities of our own deaths and the deaths of everything else will come.</w:t>
      </w:r>
      <w:r w:rsidRPr="00D03231">
        <w:rPr>
          <w:highlight w:val="green"/>
        </w:rPr>
        <w:t xml:space="preserve"> </w:t>
      </w:r>
      <w:r w:rsidRPr="00D03231">
        <w:rPr>
          <w:rStyle w:val="StyleUnderline"/>
          <w:highlight w:val="green"/>
        </w:rPr>
        <w:t>But so too will other impossibilities</w:t>
      </w:r>
      <w:r w:rsidRPr="001736B8">
        <w:t xml:space="preserve">: talking macaws and alien visitors; </w:t>
      </w:r>
      <w:r w:rsidRPr="001736B8">
        <w:rPr>
          <w:rStyle w:val="StyleUnderline"/>
        </w:rPr>
        <w:t xml:space="preserve">the end of the colonial occupation of North America, perhaps, or </w:t>
      </w:r>
      <w:r w:rsidRPr="00D03231">
        <w:rPr>
          <w:rStyle w:val="StyleUnderline"/>
          <w:highlight w:val="green"/>
        </w:rPr>
        <w:t>a</w:t>
      </w:r>
      <w:r w:rsidRPr="001736B8">
        <w:rPr>
          <w:rStyle w:val="StyleUnderline"/>
        </w:rPr>
        <w:t xml:space="preserve"> </w:t>
      </w:r>
      <w:r w:rsidRPr="001736B8">
        <w:rPr>
          <w:rStyle w:val="Emphasis"/>
        </w:rPr>
        <w:t xml:space="preserve">sudden </w:t>
      </w:r>
      <w:r w:rsidRPr="00D03231">
        <w:rPr>
          <w:rStyle w:val="Emphasis"/>
          <w:highlight w:val="green"/>
        </w:rPr>
        <w:t>human determination</w:t>
      </w:r>
      <w:r w:rsidRPr="00D03231">
        <w:rPr>
          <w:rStyle w:val="StyleUnderline"/>
          <w:highlight w:val="green"/>
        </w:rPr>
        <w:t xml:space="preserve"> to let the world live</w:t>
      </w:r>
      <w:r w:rsidRPr="001736B8">
        <w:t xml:space="preserve">. The end of capitalism may yet become more thinkable than the end of the world. Just wait long enough. Stranger things will </w:t>
      </w:r>
      <w:proofErr w:type="gramStart"/>
      <w:r w:rsidRPr="001736B8">
        <w:t>happen.</w:t>
      </w:r>
      <w:r w:rsidRPr="001736B8">
        <w:rPr>
          <w:sz w:val="12"/>
        </w:rPr>
        <w:t>¶</w:t>
      </w:r>
      <w:proofErr w:type="gramEnd"/>
      <w:r w:rsidRPr="001736B8">
        <w:rPr>
          <w:sz w:val="12"/>
        </w:rPr>
        <w:t xml:space="preserve"> </w:t>
      </w:r>
    </w:p>
    <w:p w14:paraId="2C5E7605" w14:textId="3EE271BD" w:rsidR="002C4722" w:rsidRDefault="002C4722" w:rsidP="002C4722">
      <w:pPr>
        <w:rPr>
          <w:sz w:val="12"/>
        </w:rPr>
      </w:pPr>
    </w:p>
    <w:p w14:paraId="6E98DA6A" w14:textId="77777777" w:rsidR="002C4722" w:rsidRPr="00330360" w:rsidRDefault="002C4722" w:rsidP="002C4722">
      <w:pPr>
        <w:pStyle w:val="Heading4"/>
        <w:rPr>
          <w:sz w:val="28"/>
          <w:szCs w:val="28"/>
        </w:rPr>
      </w:pPr>
      <w:r w:rsidRPr="00330360">
        <w:rPr>
          <w:sz w:val="28"/>
          <w:szCs w:val="28"/>
        </w:rPr>
        <w:t xml:space="preserve">Presumption – </w:t>
      </w:r>
    </w:p>
    <w:p w14:paraId="790011DC" w14:textId="77777777" w:rsidR="002C4722" w:rsidRPr="00330360" w:rsidRDefault="002C4722" w:rsidP="002C4722">
      <w:pPr>
        <w:pStyle w:val="Heading4"/>
        <w:rPr>
          <w:sz w:val="28"/>
          <w:szCs w:val="28"/>
        </w:rPr>
      </w:pPr>
      <w:r w:rsidRPr="00330360">
        <w:rPr>
          <w:sz w:val="28"/>
          <w:szCs w:val="28"/>
        </w:rPr>
        <w:t>1] Allies</w:t>
      </w:r>
      <w:r>
        <w:rPr>
          <w:sz w:val="28"/>
          <w:szCs w:val="28"/>
        </w:rPr>
        <w:t xml:space="preserve"> – using debate as a site of liberatory advocacy is bad </w:t>
      </w:r>
      <w:proofErr w:type="spellStart"/>
      <w:r>
        <w:rPr>
          <w:sz w:val="28"/>
          <w:szCs w:val="28"/>
        </w:rPr>
        <w:t>cuz</w:t>
      </w:r>
      <w:proofErr w:type="spellEnd"/>
      <w:r>
        <w:rPr>
          <w:sz w:val="28"/>
          <w:szCs w:val="28"/>
        </w:rPr>
        <w:t xml:space="preserve"> I’m forced to negate them which makes ally building impossible -- </w:t>
      </w:r>
      <w:r w:rsidRPr="00330360">
        <w:rPr>
          <w:rFonts w:cs="Calibri"/>
          <w:sz w:val="28"/>
          <w:szCs w:val="28"/>
        </w:rPr>
        <w:t xml:space="preserve">using debate as a </w:t>
      </w:r>
      <w:r w:rsidRPr="00330360">
        <w:rPr>
          <w:rFonts w:cs="Calibri"/>
          <w:sz w:val="28"/>
          <w:szCs w:val="28"/>
          <w:u w:val="single"/>
        </w:rPr>
        <w:t>mode of advocacy</w:t>
      </w:r>
      <w:r w:rsidRPr="00330360">
        <w:rPr>
          <w:rFonts w:cs="Calibri"/>
          <w:sz w:val="28"/>
          <w:szCs w:val="28"/>
        </w:rPr>
        <w:t xml:space="preserve"> ensures the </w:t>
      </w:r>
      <w:r w:rsidRPr="00330360">
        <w:rPr>
          <w:rFonts w:cs="Calibri"/>
          <w:sz w:val="28"/>
          <w:szCs w:val="28"/>
          <w:u w:val="single"/>
        </w:rPr>
        <w:t>failure</w:t>
      </w:r>
      <w:r w:rsidRPr="00330360">
        <w:rPr>
          <w:rFonts w:cs="Calibri"/>
          <w:sz w:val="28"/>
          <w:szCs w:val="28"/>
        </w:rPr>
        <w:t xml:space="preserve"> of their </w:t>
      </w:r>
      <w:r w:rsidRPr="00330360">
        <w:rPr>
          <w:rFonts w:cs="Calibri"/>
          <w:sz w:val="28"/>
          <w:szCs w:val="28"/>
          <w:u w:val="single"/>
        </w:rPr>
        <w:t>radical project</w:t>
      </w:r>
      <w:r w:rsidRPr="00330360">
        <w:rPr>
          <w:rFonts w:cs="Calibri"/>
          <w:sz w:val="28"/>
          <w:szCs w:val="28"/>
        </w:rPr>
        <w:t xml:space="preserve"> – competition means </w:t>
      </w:r>
      <w:r w:rsidRPr="00330360">
        <w:rPr>
          <w:rFonts w:cs="Calibri"/>
          <w:sz w:val="28"/>
          <w:szCs w:val="28"/>
          <w:u w:val="single"/>
        </w:rPr>
        <w:t>debaters</w:t>
      </w:r>
      <w:r w:rsidRPr="00330360">
        <w:rPr>
          <w:rFonts w:cs="Calibri"/>
          <w:sz w:val="28"/>
          <w:szCs w:val="28"/>
        </w:rPr>
        <w:t xml:space="preserve"> ally themselves with individuals who </w:t>
      </w:r>
      <w:r w:rsidRPr="00330360">
        <w:rPr>
          <w:rFonts w:cs="Calibri"/>
          <w:sz w:val="28"/>
          <w:szCs w:val="28"/>
          <w:u w:val="single"/>
        </w:rPr>
        <w:t>vote for them</w:t>
      </w:r>
      <w:r w:rsidRPr="00330360">
        <w:rPr>
          <w:rFonts w:cs="Calibri"/>
          <w:sz w:val="28"/>
          <w:szCs w:val="28"/>
        </w:rPr>
        <w:t xml:space="preserve"> and </w:t>
      </w:r>
      <w:r w:rsidRPr="00330360">
        <w:rPr>
          <w:rFonts w:cs="Calibri"/>
          <w:sz w:val="28"/>
          <w:szCs w:val="28"/>
          <w:u w:val="single"/>
        </w:rPr>
        <w:t>alienate those</w:t>
      </w:r>
      <w:r w:rsidRPr="00330360">
        <w:rPr>
          <w:rFonts w:cs="Calibri"/>
          <w:sz w:val="28"/>
          <w:szCs w:val="28"/>
        </w:rPr>
        <w:t xml:space="preserve"> who are positioned with the </w:t>
      </w:r>
      <w:r w:rsidRPr="00330360">
        <w:rPr>
          <w:rFonts w:cs="Calibri"/>
          <w:sz w:val="28"/>
          <w:szCs w:val="28"/>
          <w:u w:val="single"/>
        </w:rPr>
        <w:t>burden of rejoinder</w:t>
      </w:r>
      <w:r w:rsidRPr="00330360">
        <w:rPr>
          <w:rFonts w:cs="Calibri"/>
          <w:sz w:val="28"/>
          <w:szCs w:val="28"/>
        </w:rPr>
        <w:t xml:space="preserve"> and </w:t>
      </w:r>
      <w:r w:rsidRPr="00330360">
        <w:rPr>
          <w:rFonts w:cs="Calibri"/>
          <w:sz w:val="28"/>
          <w:szCs w:val="28"/>
          <w:u w:val="single"/>
        </w:rPr>
        <w:t>forced to negate</w:t>
      </w:r>
      <w:r w:rsidRPr="00330360">
        <w:rPr>
          <w:rFonts w:cs="Calibri"/>
          <w:sz w:val="28"/>
          <w:szCs w:val="28"/>
        </w:rPr>
        <w:t xml:space="preserve"> – at worst you vote </w:t>
      </w:r>
      <w:r w:rsidRPr="00330360">
        <w:rPr>
          <w:rFonts w:cs="Calibri"/>
          <w:sz w:val="28"/>
          <w:szCs w:val="28"/>
          <w:u w:val="single"/>
        </w:rPr>
        <w:t>negative on presumption</w:t>
      </w:r>
      <w:r w:rsidRPr="00330360">
        <w:rPr>
          <w:rFonts w:cs="Calibri"/>
          <w:sz w:val="28"/>
          <w:szCs w:val="28"/>
        </w:rPr>
        <w:t xml:space="preserve"> because they don’t use debate as a </w:t>
      </w:r>
      <w:r w:rsidRPr="00330360">
        <w:rPr>
          <w:rFonts w:cs="Calibri"/>
          <w:sz w:val="28"/>
          <w:szCs w:val="28"/>
          <w:u w:val="single"/>
        </w:rPr>
        <w:t>stepping stone</w:t>
      </w:r>
      <w:r w:rsidRPr="00330360">
        <w:rPr>
          <w:rFonts w:cs="Calibri"/>
          <w:sz w:val="28"/>
          <w:szCs w:val="28"/>
        </w:rPr>
        <w:t xml:space="preserve"> for their </w:t>
      </w:r>
      <w:r w:rsidRPr="00330360">
        <w:rPr>
          <w:rFonts w:cs="Calibri"/>
          <w:sz w:val="28"/>
          <w:szCs w:val="28"/>
          <w:u w:val="single"/>
        </w:rPr>
        <w:t>advocacy outside the space</w:t>
      </w:r>
      <w:r w:rsidRPr="00330360">
        <w:rPr>
          <w:rFonts w:cs="Calibri"/>
          <w:sz w:val="28"/>
          <w:szCs w:val="28"/>
        </w:rPr>
        <w:t xml:space="preserve"> and don’t have a </w:t>
      </w:r>
      <w:r w:rsidRPr="00330360">
        <w:rPr>
          <w:rFonts w:cs="Calibri"/>
          <w:sz w:val="28"/>
          <w:szCs w:val="28"/>
          <w:u w:val="single"/>
        </w:rPr>
        <w:t>net benefit to affirming the 1ac</w:t>
      </w:r>
      <w:r w:rsidRPr="00330360">
        <w:rPr>
          <w:rFonts w:cs="Calibri"/>
          <w:sz w:val="28"/>
          <w:szCs w:val="28"/>
        </w:rPr>
        <w:t>.</w:t>
      </w:r>
    </w:p>
    <w:p w14:paraId="12BA20C8" w14:textId="77777777" w:rsidR="002C4722" w:rsidRPr="00330360" w:rsidRDefault="002C4722" w:rsidP="002C4722">
      <w:pPr>
        <w:pStyle w:val="Heading4"/>
        <w:rPr>
          <w:sz w:val="28"/>
          <w:szCs w:val="28"/>
        </w:rPr>
      </w:pPr>
      <w:r>
        <w:rPr>
          <w:sz w:val="28"/>
          <w:szCs w:val="28"/>
        </w:rPr>
        <w:t>2</w:t>
      </w:r>
      <w:r w:rsidRPr="00330360">
        <w:rPr>
          <w:sz w:val="28"/>
          <w:szCs w:val="28"/>
        </w:rPr>
        <w:t>] Spill ove</w:t>
      </w:r>
      <w:r>
        <w:rPr>
          <w:sz w:val="28"/>
          <w:szCs w:val="28"/>
        </w:rPr>
        <w:t xml:space="preserve">r </w:t>
      </w:r>
      <w:r w:rsidRPr="00330360">
        <w:rPr>
          <w:rFonts w:cs="Calibri"/>
          <w:sz w:val="28"/>
          <w:szCs w:val="28"/>
        </w:rPr>
        <w:t xml:space="preserve">– the </w:t>
      </w:r>
      <w:proofErr w:type="spellStart"/>
      <w:r w:rsidRPr="00330360">
        <w:rPr>
          <w:rFonts w:cs="Calibri"/>
          <w:sz w:val="28"/>
          <w:szCs w:val="28"/>
        </w:rPr>
        <w:t>aff</w:t>
      </w:r>
      <w:proofErr w:type="spellEnd"/>
      <w:r w:rsidRPr="00330360">
        <w:rPr>
          <w:rFonts w:cs="Calibri"/>
          <w:sz w:val="28"/>
          <w:szCs w:val="28"/>
        </w:rPr>
        <w:t xml:space="preserve"> assumes that its advocacy of a certain affect is sufficient to result in the liberation BUT they are missing a robust internal link to solving oppression inside OR outside the round</w:t>
      </w:r>
      <w:r>
        <w:rPr>
          <w:rFonts w:cs="Calibri"/>
          <w:sz w:val="28"/>
          <w:szCs w:val="28"/>
        </w:rPr>
        <w:t xml:space="preserve"> – they’ve proposed a better </w:t>
      </w:r>
      <w:proofErr w:type="spellStart"/>
      <w:r>
        <w:rPr>
          <w:rFonts w:cs="Calibri"/>
          <w:sz w:val="28"/>
          <w:szCs w:val="28"/>
        </w:rPr>
        <w:t>eway</w:t>
      </w:r>
      <w:proofErr w:type="spellEnd"/>
      <w:r>
        <w:rPr>
          <w:rFonts w:cs="Calibri"/>
          <w:sz w:val="28"/>
          <w:szCs w:val="28"/>
        </w:rPr>
        <w:t xml:space="preserve"> to understand disability but no way this can spill up to politics and no way to effectuate their method other than “everyone thinks different”</w:t>
      </w:r>
    </w:p>
    <w:p w14:paraId="098855E0" w14:textId="77241BEA" w:rsidR="002C4722" w:rsidRDefault="002C4722" w:rsidP="002C4722">
      <w:pPr>
        <w:pStyle w:val="Heading4"/>
        <w:rPr>
          <w:sz w:val="28"/>
          <w:szCs w:val="28"/>
        </w:rPr>
      </w:pPr>
      <w:r>
        <w:rPr>
          <w:sz w:val="28"/>
          <w:szCs w:val="28"/>
        </w:rPr>
        <w:t>3</w:t>
      </w:r>
      <w:r w:rsidRPr="00330360">
        <w:rPr>
          <w:sz w:val="28"/>
          <w:szCs w:val="28"/>
        </w:rPr>
        <w:t xml:space="preserve">] none of their cards even vaguely talk about </w:t>
      </w:r>
      <w:r w:rsidR="000D0C47">
        <w:rPr>
          <w:sz w:val="28"/>
          <w:szCs w:val="28"/>
        </w:rPr>
        <w:t xml:space="preserve">a </w:t>
      </w:r>
      <w:proofErr w:type="spellStart"/>
      <w:r w:rsidR="000D0C47">
        <w:rPr>
          <w:sz w:val="28"/>
          <w:szCs w:val="28"/>
        </w:rPr>
        <w:t>spill over</w:t>
      </w:r>
      <w:proofErr w:type="spellEnd"/>
      <w:r w:rsidR="000D0C47">
        <w:rPr>
          <w:sz w:val="28"/>
          <w:szCs w:val="28"/>
        </w:rPr>
        <w:t xml:space="preserve"> effect </w:t>
      </w:r>
      <w:r w:rsidRPr="00330360">
        <w:rPr>
          <w:sz w:val="28"/>
          <w:szCs w:val="28"/>
        </w:rPr>
        <w:t>which means there’s a disconnect between their solvency and their advocacy</w:t>
      </w:r>
    </w:p>
    <w:p w14:paraId="692D335A" w14:textId="77777777" w:rsidR="002C4722" w:rsidRPr="00D47826" w:rsidRDefault="002C4722" w:rsidP="002C4722">
      <w:pPr>
        <w:rPr>
          <w:sz w:val="18"/>
          <w:szCs w:val="28"/>
        </w:rPr>
      </w:pPr>
    </w:p>
    <w:p w14:paraId="061802A1" w14:textId="77777777" w:rsidR="002C4722" w:rsidRPr="00330360" w:rsidRDefault="002C4722" w:rsidP="002C4722">
      <w:pPr>
        <w:pStyle w:val="Heading4"/>
        <w:rPr>
          <w:rFonts w:cs="Calibri"/>
          <w:sz w:val="28"/>
          <w:szCs w:val="28"/>
        </w:rPr>
      </w:pPr>
      <w:r w:rsidRPr="00330360">
        <w:rPr>
          <w:rFonts w:cs="Calibri"/>
          <w:sz w:val="28"/>
          <w:szCs w:val="28"/>
        </w:rPr>
        <w:t xml:space="preserve">We’re impact turning any attempt to use the ballot to </w:t>
      </w:r>
      <w:r>
        <w:rPr>
          <w:rFonts w:cs="Calibri"/>
          <w:sz w:val="28"/>
          <w:szCs w:val="28"/>
        </w:rPr>
        <w:t xml:space="preserve">increase </w:t>
      </w:r>
      <w:proofErr w:type="spellStart"/>
      <w:r>
        <w:rPr>
          <w:rFonts w:cs="Calibri"/>
          <w:sz w:val="28"/>
          <w:szCs w:val="28"/>
        </w:rPr>
        <w:t>accesibility</w:t>
      </w:r>
      <w:proofErr w:type="spellEnd"/>
      <w:r>
        <w:rPr>
          <w:rFonts w:cs="Calibri"/>
          <w:sz w:val="28"/>
          <w:szCs w:val="28"/>
        </w:rPr>
        <w:t xml:space="preserve"> </w:t>
      </w:r>
      <w:r w:rsidRPr="00330360">
        <w:rPr>
          <w:rFonts w:cs="Calibri"/>
          <w:sz w:val="28"/>
          <w:szCs w:val="28"/>
        </w:rPr>
        <w:t>---</w:t>
      </w:r>
    </w:p>
    <w:p w14:paraId="6229826C" w14:textId="77777777" w:rsidR="002C4722" w:rsidRPr="00330360" w:rsidRDefault="002C4722" w:rsidP="002C4722">
      <w:pPr>
        <w:pStyle w:val="Heading4"/>
        <w:rPr>
          <w:rFonts w:cs="Calibri"/>
          <w:sz w:val="28"/>
          <w:szCs w:val="28"/>
        </w:rPr>
      </w:pPr>
      <w:r>
        <w:rPr>
          <w:rFonts w:cs="Calibri"/>
          <w:sz w:val="28"/>
          <w:szCs w:val="28"/>
        </w:rPr>
        <w:t>1</w:t>
      </w:r>
      <w:r w:rsidRPr="00330360">
        <w:rPr>
          <w:rFonts w:cs="Calibri"/>
          <w:sz w:val="28"/>
          <w:szCs w:val="28"/>
        </w:rPr>
        <w:t xml:space="preserve">] It forces the judge into an inappropriate role---if their argument is voting </w:t>
      </w:r>
      <w:proofErr w:type="spellStart"/>
      <w:r w:rsidRPr="00330360">
        <w:rPr>
          <w:rFonts w:cs="Calibri"/>
          <w:sz w:val="28"/>
          <w:szCs w:val="28"/>
        </w:rPr>
        <w:t>aff</w:t>
      </w:r>
      <w:proofErr w:type="spellEnd"/>
      <w:r w:rsidRPr="00330360">
        <w:rPr>
          <w:rFonts w:cs="Calibri"/>
          <w:sz w:val="28"/>
          <w:szCs w:val="28"/>
        </w:rPr>
        <w:t xml:space="preserve"> makes debate more accessible, voting neg requires the judge </w:t>
      </w:r>
      <w:proofErr w:type="spellStart"/>
      <w:r w:rsidRPr="00330360">
        <w:rPr>
          <w:rFonts w:cs="Calibri"/>
          <w:sz w:val="28"/>
          <w:szCs w:val="28"/>
        </w:rPr>
        <w:t>determing</w:t>
      </w:r>
      <w:proofErr w:type="spellEnd"/>
      <w:r w:rsidRPr="00330360">
        <w:rPr>
          <w:rFonts w:cs="Calibri"/>
          <w:sz w:val="28"/>
          <w:szCs w:val="28"/>
        </w:rPr>
        <w:t xml:space="preserve"> that debate should NOT be more accessible, and that they don’t deserve to move on, which entails a violent rejection of them, their identity, and accessibility--- tasking the judge with determining whether someone’s identity should be accepted is incredibly violent</w:t>
      </w:r>
    </w:p>
    <w:p w14:paraId="103223EC" w14:textId="04D21BDF" w:rsidR="002C4722" w:rsidRDefault="002C4722" w:rsidP="002C4722">
      <w:pPr>
        <w:rPr>
          <w:rFonts w:cs="Calibri"/>
          <w:b/>
          <w:bCs/>
          <w:sz w:val="28"/>
          <w:szCs w:val="28"/>
        </w:rPr>
      </w:pPr>
      <w:r w:rsidRPr="002C4722">
        <w:rPr>
          <w:rFonts w:cs="Calibri"/>
          <w:b/>
          <w:bCs/>
          <w:sz w:val="28"/>
          <w:szCs w:val="28"/>
        </w:rPr>
        <w:t>2] It’s a palliative --- giving Houston Memorial a W on tab does nothing to make debate better, and viewing ballots as currency for social movements is terminally unsustainable because losses are inevitable</w:t>
      </w:r>
    </w:p>
    <w:p w14:paraId="0B83F522" w14:textId="21691DC7" w:rsidR="000D0C47" w:rsidRDefault="000D0C47" w:rsidP="000D0C47">
      <w:pPr>
        <w:pStyle w:val="Heading3"/>
      </w:pPr>
      <w:r>
        <w:t>Advantage</w:t>
      </w:r>
    </w:p>
    <w:p w14:paraId="46421F96" w14:textId="77777777" w:rsidR="000D0C47" w:rsidRPr="00A01582" w:rsidRDefault="000D0C47" w:rsidP="000D0C47">
      <w:pPr>
        <w:pStyle w:val="Heading4"/>
      </w:pPr>
      <w:r>
        <w:t>Only private sector solves it</w:t>
      </w:r>
    </w:p>
    <w:p w14:paraId="71C299F3" w14:textId="77777777" w:rsidR="000D0C47" w:rsidRPr="00A01582" w:rsidRDefault="000D0C47" w:rsidP="000D0C47">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51990506" w14:textId="77777777" w:rsidR="000D0C47" w:rsidRPr="00844E93" w:rsidRDefault="000D0C47" w:rsidP="000D0C47">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14:paraId="766299DB" w14:textId="77777777" w:rsidR="000D0C47" w:rsidRPr="00844E93" w:rsidRDefault="000D0C47" w:rsidP="000D0C47">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3FB56F3A" w14:textId="77777777" w:rsidR="000D0C47" w:rsidRPr="00844E93" w:rsidRDefault="000D0C47" w:rsidP="000D0C47">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2E78E9E6" w14:textId="77777777" w:rsidR="000D0C47" w:rsidRPr="00844E93" w:rsidRDefault="000D0C47" w:rsidP="000D0C47">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6FB1F09F" w14:textId="77777777" w:rsidR="000D0C47" w:rsidRPr="00844E93" w:rsidRDefault="000D0C47" w:rsidP="000D0C47">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1868FC53" w14:textId="77777777" w:rsidR="000D0C47" w:rsidRPr="00844E93" w:rsidRDefault="000D0C47" w:rsidP="000D0C47">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0EA4B9AC" w14:textId="77777777" w:rsidR="000D0C47" w:rsidRPr="00844E93" w:rsidRDefault="000D0C47" w:rsidP="000D0C47">
      <w:pPr>
        <w:rPr>
          <w:sz w:val="16"/>
          <w:szCs w:val="16"/>
        </w:rPr>
      </w:pPr>
      <w:r w:rsidRPr="00844E93">
        <w:rPr>
          <w:sz w:val="16"/>
          <w:szCs w:val="16"/>
        </w:rPr>
        <w:t>1. Innovative public procurement and support schemes, which significantly expand the role of commercial actors in space exploration.</w:t>
      </w:r>
    </w:p>
    <w:p w14:paraId="6073B3D4" w14:textId="77777777" w:rsidR="000D0C47" w:rsidRPr="00A01582" w:rsidRDefault="000D0C47" w:rsidP="000D0C47">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51C6BCA2" w14:textId="77777777" w:rsidR="000D0C47" w:rsidRPr="00A409A8" w:rsidRDefault="000D0C47" w:rsidP="000D0C47">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503F6CEA" w14:textId="77777777" w:rsidR="000D0C47" w:rsidRPr="00A409A8" w:rsidRDefault="000D0C47" w:rsidP="000D0C47">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2C423396" w14:textId="77777777" w:rsidR="000D0C47" w:rsidRPr="00A409A8" w:rsidRDefault="000D0C47" w:rsidP="000D0C47">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02C1CE86" w14:textId="77777777" w:rsidR="000D0C47" w:rsidRPr="00A409A8" w:rsidRDefault="000D0C47" w:rsidP="000D0C47">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601C93AA" w14:textId="77777777" w:rsidR="000D0C47" w:rsidRPr="00A409A8" w:rsidRDefault="000D0C47" w:rsidP="000D0C47">
      <w:pPr>
        <w:rPr>
          <w:sz w:val="16"/>
          <w:szCs w:val="16"/>
        </w:rPr>
      </w:pPr>
      <w:r w:rsidRPr="00A409A8">
        <w:rPr>
          <w:sz w:val="16"/>
          <w:szCs w:val="16"/>
        </w:rPr>
        <w:t>The analysis of the research and advances in commercial space exploration allows us to draw the following conclusions:</w:t>
      </w:r>
    </w:p>
    <w:p w14:paraId="4359C850" w14:textId="77777777" w:rsidR="000D0C47" w:rsidRPr="00A409A8" w:rsidRDefault="000D0C47" w:rsidP="000D0C47">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66667097" w14:textId="77777777" w:rsidR="000D0C47" w:rsidRPr="00A409A8" w:rsidRDefault="000D0C47" w:rsidP="000D0C47">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02FA2E4C" w14:textId="77777777" w:rsidR="000D0C47" w:rsidRPr="00FF4B2A" w:rsidRDefault="000D0C47" w:rsidP="000D0C47">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52CEBA21" w14:textId="77777777" w:rsidR="000D0C47" w:rsidRDefault="000D0C47" w:rsidP="000D0C47"/>
    <w:p w14:paraId="5FC75762" w14:textId="77777777" w:rsidR="000D0C47" w:rsidRDefault="000D0C47" w:rsidP="000D0C47"/>
    <w:p w14:paraId="7D7041CF" w14:textId="77777777" w:rsidR="000D0C47" w:rsidRDefault="000D0C47" w:rsidP="000D0C47">
      <w:pPr>
        <w:pStyle w:val="Heading4"/>
      </w:pPr>
      <w:r>
        <w:t>Massive spillover effects, solves resources and ex risks</w:t>
      </w:r>
    </w:p>
    <w:p w14:paraId="5699A207" w14:textId="77777777" w:rsidR="000D0C47" w:rsidRPr="00BA42D2" w:rsidRDefault="000D0C47" w:rsidP="000D0C47">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5EE9BBE2" w14:textId="77777777" w:rsidR="000D0C47" w:rsidRDefault="000D0C47" w:rsidP="000D0C47">
      <w:r>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t>scorchingly</w:t>
      </w:r>
      <w:proofErr w:type="spellEnd"/>
      <w: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47D9C908" w14:textId="77777777" w:rsidR="000D0C47" w:rsidRDefault="000D0C47" w:rsidP="000D0C47">
      <w:r>
        <w:t xml:space="preserve">On the technological side, everything with American global positioning system (GPS), Russian </w:t>
      </w:r>
      <w:proofErr w:type="spellStart"/>
      <w:r>
        <w:t>Glonass</w:t>
      </w:r>
      <w:proofErr w:type="spellEnd"/>
      <w:r>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09022262" w14:textId="77777777" w:rsidR="000D0C47" w:rsidRPr="00570115" w:rsidRDefault="000D0C47" w:rsidP="000D0C47">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31EDC159" w14:textId="77777777" w:rsidR="000D0C47" w:rsidRPr="00C93DFB" w:rsidRDefault="000D0C47" w:rsidP="000D0C47">
      <w:pPr>
        <w:rPr>
          <w:sz w:val="16"/>
        </w:rPr>
      </w:pPr>
      <w:r w:rsidRPr="00C93DF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key way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rPr>
          <w:sz w:val="16"/>
        </w:rPr>
        <w:t xml:space="preserve"> a </w:t>
      </w:r>
      <w:r w:rsidRPr="00C93DFB">
        <w:rPr>
          <w:rStyle w:val="StyleUnderline"/>
          <w:highlight w:val="green"/>
        </w:rPr>
        <w:t>thawing</w:t>
      </w:r>
      <w:r w:rsidRPr="00C93DFB">
        <w:rPr>
          <w:sz w:val="16"/>
        </w:rPr>
        <w:t xml:space="preserve"> of this </w:t>
      </w:r>
      <w:r w:rsidRPr="00C93DF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C93DFB">
        <w:rPr>
          <w:rStyle w:val="StyleUnderline"/>
          <w:highlight w:val="green"/>
        </w:rPr>
        <w:t>produce</w:t>
      </w:r>
      <w:r w:rsidRPr="00C93DFB">
        <w:rPr>
          <w:sz w:val="16"/>
        </w:rPr>
        <w:t xml:space="preserve"> some feelings of </w:t>
      </w:r>
      <w:r w:rsidRPr="00C93DF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091F5292" w14:textId="77777777" w:rsidR="000D0C47" w:rsidRPr="00C93DFB" w:rsidRDefault="000D0C47" w:rsidP="000D0C47">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w:t>
      </w:r>
      <w:proofErr w:type="spellStart"/>
      <w:r w:rsidRPr="00C93DFB">
        <w:rPr>
          <w:sz w:val="16"/>
        </w:rPr>
        <w:t>siderophilic</w:t>
      </w:r>
      <w:proofErr w:type="spellEnd"/>
      <w:r w:rsidRPr="00C93DFB">
        <w:rPr>
          <w:sz w:val="16"/>
        </w:rPr>
        <w:t xml:space="preserve">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11AF5959" w14:textId="77777777" w:rsidR="000D0C47" w:rsidRPr="00570115" w:rsidRDefault="000D0C47" w:rsidP="000D0C47">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0F03688D" w14:textId="77777777" w:rsidR="000D0C47" w:rsidRDefault="000D0C47" w:rsidP="000D0C47">
      <w:pPr>
        <w:pStyle w:val="Heading4"/>
      </w:pPr>
      <w:r>
        <w:t xml:space="preserve">Space colonization solves otherwise </w:t>
      </w:r>
      <w:r>
        <w:rPr>
          <w:u w:val="single"/>
        </w:rPr>
        <w:t>inevitable</w:t>
      </w:r>
      <w:r>
        <w:t xml:space="preserve"> extinction. </w:t>
      </w:r>
    </w:p>
    <w:p w14:paraId="10CEAC10" w14:textId="77777777" w:rsidR="000D0C47" w:rsidRDefault="000D0C47" w:rsidP="000D0C47">
      <w:proofErr w:type="spellStart"/>
      <w:r>
        <w:rPr>
          <w:rStyle w:val="Style13ptBold"/>
        </w:rPr>
        <w:t>Zarkadakis</w:t>
      </w:r>
      <w:proofErr w:type="spellEnd"/>
      <w:r>
        <w:rPr>
          <w:rStyle w:val="Style13ptBold"/>
        </w:rPr>
        <w:t xml:space="preserve"> 19 </w:t>
      </w:r>
      <w:r w:rsidRPr="00D436CA">
        <w:t xml:space="preserve">[George; December 26; Ph.D. in Artificial Intelligence; George </w:t>
      </w:r>
      <w:proofErr w:type="spellStart"/>
      <w:r w:rsidRPr="00D436CA">
        <w:t>Zardakis</w:t>
      </w:r>
      <w:proofErr w:type="spellEnd"/>
      <w:r w:rsidRPr="00D436CA">
        <w:t xml:space="preserve">, “Abandoning the metropolis: space </w:t>
      </w:r>
      <w:proofErr w:type="spellStart"/>
      <w:r w:rsidRPr="00D436CA">
        <w:t>colonisation</w:t>
      </w:r>
      <w:proofErr w:type="spellEnd"/>
      <w:r w:rsidRPr="00D436CA">
        <w:t xml:space="preserve"> as the new imperative,” </w:t>
      </w:r>
      <w:hyperlink r:id="rId12" w:history="1">
        <w:r w:rsidRPr="003845DF">
          <w:rPr>
            <w:rStyle w:val="Hyperlink"/>
          </w:rPr>
          <w:t>https://georgezarkadakis.com/2019/12/26/abandoning-the-metropolis-space-colonisation-as-the-new-imperative/</w:t>
        </w:r>
      </w:hyperlink>
      <w:r w:rsidRPr="00D436CA">
        <w:t>]</w:t>
      </w:r>
    </w:p>
    <w:p w14:paraId="63AB962F" w14:textId="77777777" w:rsidR="000D0C47" w:rsidRPr="00610563" w:rsidRDefault="000D0C47" w:rsidP="000D0C47">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ED3BEF">
        <w:rPr>
          <w:rStyle w:val="StyleUnderline"/>
          <w:highlight w:val="cyan"/>
        </w:rPr>
        <w:t>unless colonies</w:t>
      </w:r>
      <w:r w:rsidRPr="0084295D">
        <w:rPr>
          <w:rStyle w:val="StyleUnderline"/>
        </w:rPr>
        <w:t xml:space="preserve"> were</w:t>
      </w:r>
      <w:r w:rsidRPr="0084295D">
        <w:rPr>
          <w:sz w:val="16"/>
        </w:rPr>
        <w:t xml:space="preserve"> </w:t>
      </w:r>
      <w:r w:rsidRPr="00ED3BEF">
        <w:rPr>
          <w:rStyle w:val="Emphasis"/>
          <w:highlight w:val="cyan"/>
        </w:rPr>
        <w:t>established in space</w:t>
      </w:r>
      <w:r w:rsidRPr="00ED3BEF">
        <w:rPr>
          <w:sz w:val="16"/>
          <w:highlight w:val="cyan"/>
        </w:rPr>
        <w:t xml:space="preserve"> </w:t>
      </w:r>
      <w:r w:rsidRPr="00ED3BEF">
        <w:rPr>
          <w:rStyle w:val="StyleUnderline"/>
          <w:highlight w:val="cyan"/>
        </w:rPr>
        <w:t>the</w:t>
      </w:r>
      <w:r w:rsidRPr="00ED3BEF">
        <w:rPr>
          <w:sz w:val="16"/>
          <w:highlight w:val="cyan"/>
        </w:rPr>
        <w:t xml:space="preserve"> </w:t>
      </w:r>
      <w:r w:rsidRPr="00ED3BEF">
        <w:rPr>
          <w:rStyle w:val="Emphasis"/>
          <w:highlight w:val="cyan"/>
        </w:rPr>
        <w:t>human</w:t>
      </w:r>
      <w:r w:rsidRPr="0084295D">
        <w:rPr>
          <w:rStyle w:val="Emphasis"/>
        </w:rPr>
        <w:t xml:space="preserve"> race would </w:t>
      </w:r>
      <w:r w:rsidRPr="00ED3BEF">
        <w:rPr>
          <w:rStyle w:val="Emphasis"/>
          <w:highlight w:val="cya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ED3BEF">
        <w:rPr>
          <w:rStyle w:val="Emphasis"/>
          <w:highlight w:val="cyan"/>
        </w:rPr>
        <w:t>meteor</w:t>
      </w:r>
      <w:r w:rsidRPr="00826F63">
        <w:rPr>
          <w:rStyle w:val="StyleUnderline"/>
        </w:rPr>
        <w:t>ite strike</w:t>
      </w:r>
      <w:r w:rsidRPr="00ED3BEF">
        <w:rPr>
          <w:rStyle w:val="Emphasis"/>
          <w:highlight w:val="cyan"/>
        </w:rPr>
        <w:t>s</w:t>
      </w:r>
      <w:r w:rsidRPr="004B009E">
        <w:rPr>
          <w:rStyle w:val="StyleUnderline"/>
        </w:rPr>
        <w:t>, or</w:t>
      </w:r>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ED3BEF">
        <w:rPr>
          <w:rStyle w:val="StyleUnderline"/>
          <w:highlight w:val="cyan"/>
        </w:rPr>
        <w:t>a nearby</w:t>
      </w:r>
      <w:r w:rsidRPr="00826F63">
        <w:rPr>
          <w:rStyle w:val="StyleUnderline"/>
        </w:rPr>
        <w:t xml:space="preserve"> super</w:t>
      </w:r>
      <w:r w:rsidRPr="00ED3BEF">
        <w:rPr>
          <w:rStyle w:val="Emphasis"/>
          <w:highlight w:val="cya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ED3BEF">
        <w:rPr>
          <w:rStyle w:val="Emphasis"/>
          <w:highlight w:val="cyan"/>
        </w:rPr>
        <w:t>Sun</w:t>
      </w:r>
      <w:r w:rsidRPr="00610563">
        <w:rPr>
          <w:rStyle w:val="Emphasis"/>
        </w:rPr>
        <w:t xml:space="preserve"> burns</w:t>
      </w:r>
      <w:r w:rsidRPr="00610563">
        <w:rPr>
          <w:sz w:val="16"/>
        </w:rPr>
        <w:t xml:space="preserve"> its fuel </w:t>
      </w:r>
      <w:r w:rsidRPr="00610563">
        <w:rPr>
          <w:rStyle w:val="StyleUnderline"/>
        </w:rPr>
        <w:t xml:space="preserve">it </w:t>
      </w:r>
      <w:r w:rsidRPr="00ED3BEF">
        <w:rPr>
          <w:rStyle w:val="StyleUnderline"/>
          <w:highlight w:val="cyan"/>
        </w:rPr>
        <w:t>will</w:t>
      </w:r>
      <w:r w:rsidRPr="00610563">
        <w:rPr>
          <w:sz w:val="16"/>
        </w:rPr>
        <w:t xml:space="preserve"> start to expand and, in a few million years, will </w:t>
      </w:r>
      <w:r w:rsidRPr="00ED3BEF">
        <w:rPr>
          <w:rStyle w:val="Emphasis"/>
          <w:highlight w:val="cyan"/>
        </w:rPr>
        <w:t>scorch Earth</w:t>
      </w:r>
      <w:r w:rsidRPr="00ED3BEF">
        <w:rPr>
          <w:sz w:val="16"/>
          <w:highlight w:val="cyan"/>
        </w:rPr>
        <w:t xml:space="preserve">. </w:t>
      </w:r>
      <w:r w:rsidRPr="00ED3BEF">
        <w:rPr>
          <w:rStyle w:val="StyleUnderline"/>
          <w:highlight w:val="cyan"/>
        </w:rPr>
        <w:t>We can</w:t>
      </w:r>
      <w:r w:rsidRPr="00610563">
        <w:rPr>
          <w:rStyle w:val="StyleUnderline"/>
        </w:rPr>
        <w:t xml:space="preserve"> also </w:t>
      </w:r>
      <w:r w:rsidRPr="00ED3BEF">
        <w:rPr>
          <w:rStyle w:val="Emphasis"/>
          <w:highlight w:val="cyan"/>
        </w:rPr>
        <w:t>self-destruct</w:t>
      </w:r>
      <w:r w:rsidRPr="00ED3BEF">
        <w:rPr>
          <w:sz w:val="16"/>
          <w:highlight w:val="cyan"/>
        </w:rPr>
        <w:t xml:space="preserve"> </w:t>
      </w:r>
      <w:r w:rsidRPr="00ED3BEF">
        <w:rPr>
          <w:rStyle w:val="StyleUnderline"/>
          <w:highlight w:val="cyan"/>
        </w:rPr>
        <w:t>by</w:t>
      </w:r>
      <w:r w:rsidRPr="00610563">
        <w:rPr>
          <w:sz w:val="16"/>
        </w:rPr>
        <w:t xml:space="preserve"> waging </w:t>
      </w:r>
      <w:r w:rsidRPr="00ED3BEF">
        <w:rPr>
          <w:rStyle w:val="Emphasis"/>
          <w:highlight w:val="cyan"/>
        </w:rPr>
        <w:t>nuc</w:t>
      </w:r>
      <w:r w:rsidRPr="00826F63">
        <w:rPr>
          <w:rStyle w:val="StyleUnderline"/>
        </w:rPr>
        <w:t xml:space="preserve">lear </w:t>
      </w:r>
      <w:r w:rsidRPr="00ED3BEF">
        <w:rPr>
          <w:rStyle w:val="Emphasis"/>
          <w:highlight w:val="cyan"/>
        </w:rPr>
        <w:t>war</w:t>
      </w:r>
      <w:r w:rsidRPr="00ED3BEF">
        <w:rPr>
          <w:rStyle w:val="StyleUnderline"/>
          <w:highlight w:val="cyan"/>
        </w:rPr>
        <w:t>, or</w:t>
      </w:r>
      <w:r w:rsidRPr="00610563">
        <w:rPr>
          <w:sz w:val="16"/>
        </w:rPr>
        <w:t xml:space="preserve"> by </w:t>
      </w:r>
      <w:r w:rsidRPr="00610563">
        <w:rPr>
          <w:rStyle w:val="StyleUnderline"/>
        </w:rPr>
        <w:t xml:space="preserve">tilting our planet’s </w:t>
      </w:r>
      <w:r w:rsidRPr="00ED3BEF">
        <w:rPr>
          <w:rStyle w:val="Emphasis"/>
          <w:highlight w:val="cyan"/>
        </w:rPr>
        <w:t>climate</w:t>
      </w:r>
      <w:r w:rsidRPr="00610563">
        <w:rPr>
          <w:sz w:val="16"/>
        </w:rPr>
        <w:t xml:space="preserve"> towards a runaway greenhouse effect. </w:t>
      </w:r>
      <w:r w:rsidRPr="00ED3BEF">
        <w:rPr>
          <w:rStyle w:val="StyleUnderline"/>
          <w:highlight w:val="cyan"/>
        </w:rPr>
        <w:t>Space</w:t>
      </w:r>
      <w:r w:rsidRPr="00610563">
        <w:rPr>
          <w:rStyle w:val="StyleUnderline"/>
        </w:rPr>
        <w:t xml:space="preserve"> colonization </w:t>
      </w:r>
      <w:r w:rsidRPr="00ED3BEF">
        <w:rPr>
          <w:rStyle w:val="StyleUnderline"/>
          <w:highlight w:val="cya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ED3BEF">
        <w:rPr>
          <w:rStyle w:val="Emphasis"/>
          <w:highlight w:val="cyan"/>
        </w:rPr>
        <w:t>insurance</w:t>
      </w:r>
      <w:r w:rsidRPr="00610563">
        <w:rPr>
          <w:rStyle w:val="Emphasis"/>
        </w:rPr>
        <w:t xml:space="preserve"> policy</w:t>
      </w:r>
      <w:r w:rsidRPr="00610563">
        <w:rPr>
          <w:sz w:val="16"/>
        </w:rPr>
        <w:t xml:space="preserve"> </w:t>
      </w:r>
      <w:r w:rsidRPr="00ED3BEF">
        <w:rPr>
          <w:rStyle w:val="StyleUnderline"/>
          <w:highlight w:val="cyan"/>
        </w:rPr>
        <w:t>of</w:t>
      </w:r>
      <w:r w:rsidRPr="00ED3BEF">
        <w:rPr>
          <w:sz w:val="16"/>
          <w:highlight w:val="cyan"/>
        </w:rPr>
        <w:t xml:space="preserve"> </w:t>
      </w:r>
      <w:r w:rsidRPr="0084295D">
        <w:rPr>
          <w:rStyle w:val="Emphasis"/>
        </w:rPr>
        <w:t xml:space="preserve">long-term human </w:t>
      </w:r>
      <w:proofErr w:type="gramStart"/>
      <w:r w:rsidRPr="00ED3BEF">
        <w:rPr>
          <w:rStyle w:val="Emphasis"/>
          <w:highlight w:val="cyan"/>
        </w:rPr>
        <w:t>survival</w:t>
      </w:r>
      <w:r w:rsidRPr="00610563">
        <w:rPr>
          <w:sz w:val="16"/>
        </w:rPr>
        <w:t>[</w:t>
      </w:r>
      <w:proofErr w:type="gramEnd"/>
      <w:r w:rsidRPr="00610563">
        <w:rPr>
          <w:sz w:val="16"/>
        </w:rPr>
        <w:t>4].</w:t>
      </w:r>
    </w:p>
    <w:p w14:paraId="48AD8801" w14:textId="77777777" w:rsidR="000D0C47" w:rsidRDefault="000D0C47" w:rsidP="000D0C47">
      <w:pPr>
        <w:pStyle w:val="Heading4"/>
      </w:pPr>
      <w:r>
        <w:t>Independently brings immeasurable expected value</w:t>
      </w:r>
    </w:p>
    <w:p w14:paraId="44475CAA" w14:textId="77777777" w:rsidR="000D0C47" w:rsidRPr="00203E5E" w:rsidRDefault="000D0C47" w:rsidP="000D0C47">
      <w:r w:rsidRPr="00203E5E">
        <w:rPr>
          <w:rStyle w:val="Style13ptBold"/>
        </w:rPr>
        <w:t>Baum 16</w:t>
      </w:r>
      <w:r>
        <w:t xml:space="preserve"> –</w:t>
      </w:r>
      <w:r w:rsidRPr="00203E5E">
        <w:t xml:space="preserve"> Executive Director of the Global Catastrophic Risk Institute</w:t>
      </w:r>
      <w:r>
        <w:t> [</w:t>
      </w:r>
      <w:r w:rsidRPr="00203E5E">
        <w:t>Seth D. Baum</w:t>
      </w:r>
      <w:r>
        <w:t>,</w:t>
      </w:r>
      <w:r w:rsidRPr="00203E5E">
        <w:t xml:space="preserve"> </w:t>
      </w:r>
      <w:r>
        <w:t>“The Ethics of Outer Space: A Consequentialist Perspective,” 2016, Springer, pp. 115-116, EA]</w:t>
      </w:r>
    </w:p>
    <w:p w14:paraId="00BAB87C" w14:textId="77777777" w:rsidR="000D0C47" w:rsidRPr="00BC6E0D" w:rsidRDefault="000D0C47" w:rsidP="000D0C47">
      <w:pPr>
        <w:rPr>
          <w:rStyle w:val="StyleUnderline"/>
        </w:rPr>
      </w:pPr>
      <w:r w:rsidRPr="00203E5E">
        <w:rPr>
          <w:rStyle w:val="StyleUnderline"/>
        </w:rPr>
        <w:t xml:space="preserve">Space </w:t>
      </w:r>
      <w:r w:rsidRPr="006D2C78">
        <w:rPr>
          <w:rStyle w:val="StyleUnderline"/>
          <w:highlight w:val="green"/>
        </w:rPr>
        <w:t>colonization</w:t>
      </w:r>
      <w:r w:rsidRPr="00BC6E0D">
        <w:rPr>
          <w:sz w:val="16"/>
        </w:rPr>
        <w:t xml:space="preserve"> is notable because it </w:t>
      </w:r>
      <w:r w:rsidRPr="00203E5E">
        <w:rPr>
          <w:rStyle w:val="StyleUnderline"/>
        </w:rPr>
        <w:t>may</w:t>
      </w:r>
      <w:r w:rsidRPr="00BC6E0D">
        <w:rPr>
          <w:sz w:val="16"/>
        </w:rPr>
        <w:t xml:space="preserve"> be able to </w:t>
      </w:r>
      <w:r w:rsidRPr="006D2C78">
        <w:rPr>
          <w:rStyle w:val="StyleUnderline"/>
          <w:highlight w:val="green"/>
        </w:rPr>
        <w:t>bring</w:t>
      </w:r>
      <w:r w:rsidRPr="00203E5E">
        <w:rPr>
          <w:rStyle w:val="Emphasis"/>
        </w:rPr>
        <w:t xml:space="preserve"> utterly </w:t>
      </w:r>
      <w:r w:rsidRPr="006D2C78">
        <w:rPr>
          <w:rStyle w:val="Emphasis"/>
          <w:highlight w:val="green"/>
        </w:rPr>
        <w:t>immense</w:t>
      </w:r>
      <w:r w:rsidRPr="00203E5E">
        <w:rPr>
          <w:rStyle w:val="Emphasis"/>
        </w:rPr>
        <w:t xml:space="preserve"> increases in</w:t>
      </w:r>
      <w:r w:rsidRPr="00BC6E0D">
        <w:rPr>
          <w:sz w:val="16"/>
        </w:rPr>
        <w:t xml:space="preserve"> intrinsic </w:t>
      </w:r>
      <w:r w:rsidRPr="006D2C78">
        <w:rPr>
          <w:rStyle w:val="Emphasis"/>
          <w:highlight w:val="green"/>
        </w:rPr>
        <w:t>value</w:t>
      </w:r>
      <w:r w:rsidRPr="00203E5E">
        <w:rPr>
          <w:rStyle w:val="Emphasis"/>
        </w:rPr>
        <w:t>.</w:t>
      </w:r>
      <w:r w:rsidRPr="00BC6E0D">
        <w:rPr>
          <w:sz w:val="16"/>
        </w:rPr>
        <w:t xml:space="preserve"> Early colonies might start small, given that other planets and moons have inhospitable environments. However,</w:t>
      </w:r>
      <w:r w:rsidRPr="00413B2B">
        <w:rPr>
          <w:rStyle w:val="StyleUnderline"/>
        </w:rPr>
        <w:t xml:space="preserve"> </w:t>
      </w:r>
      <w:r w:rsidRPr="006D2C78">
        <w:rPr>
          <w:rStyle w:val="StyleUnderline"/>
        </w:rPr>
        <w:t>it may be possible to build</w:t>
      </w:r>
      <w:r w:rsidRPr="00413B2B">
        <w:rPr>
          <w:rStyle w:val="Emphasis"/>
        </w:rPr>
        <w:t xml:space="preserve"> large indoor colonies</w:t>
      </w:r>
      <w:r w:rsidRPr="00413B2B">
        <w:rPr>
          <w:rStyle w:val="StyleUnderline"/>
        </w:rPr>
        <w:t xml:space="preserve"> or create</w:t>
      </w:r>
      <w:r w:rsidRPr="00413B2B">
        <w:rPr>
          <w:rStyle w:val="Emphasis"/>
        </w:rPr>
        <w:t xml:space="preserve"> more hospitable outdoor environments</w:t>
      </w:r>
      <w:r w:rsidRPr="00BC6E0D">
        <w:rPr>
          <w:sz w:val="16"/>
        </w:rPr>
        <w:t xml:space="preserve"> (i.e., terraforming). </w:t>
      </w:r>
      <w:r w:rsidRPr="00413B2B">
        <w:rPr>
          <w:rStyle w:val="StyleUnderline"/>
        </w:rPr>
        <w:t xml:space="preserve">Even just on other planets and moons in the Solar System, space </w:t>
      </w:r>
      <w:r w:rsidRPr="006D2C78">
        <w:rPr>
          <w:rStyle w:val="StyleUnderline"/>
          <w:highlight w:val="green"/>
        </w:rPr>
        <w:t>colonies</w:t>
      </w:r>
      <w:r w:rsidRPr="00413B2B">
        <w:rPr>
          <w:rStyle w:val="StyleUnderline"/>
        </w:rPr>
        <w:t xml:space="preserve"> could </w:t>
      </w:r>
      <w:r w:rsidRPr="006D2C78">
        <w:rPr>
          <w:rStyle w:val="Emphasis"/>
          <w:highlight w:val="green"/>
        </w:rPr>
        <w:t>multiply</w:t>
      </w:r>
      <w:r w:rsidRPr="00413B2B">
        <w:rPr>
          <w:rStyle w:val="Emphasis"/>
        </w:rPr>
        <w:t xml:space="preserve"> the total </w:t>
      </w:r>
      <w:r w:rsidRPr="006D2C78">
        <w:rPr>
          <w:rStyle w:val="Emphasis"/>
          <w:highlight w:val="green"/>
        </w:rPr>
        <w:t>area</w:t>
      </w:r>
      <w:r w:rsidRPr="00413B2B">
        <w:rPr>
          <w:rStyle w:val="Emphasis"/>
        </w:rPr>
        <w:t xml:space="preserve"> available </w:t>
      </w:r>
      <w:r w:rsidRPr="006D2C78">
        <w:rPr>
          <w:rStyle w:val="Emphasis"/>
          <w:highlight w:val="green"/>
        </w:rPr>
        <w:t>for</w:t>
      </w:r>
      <w:r w:rsidRPr="00413B2B">
        <w:rPr>
          <w:rStyle w:val="Emphasis"/>
        </w:rPr>
        <w:t xml:space="preserve"> human </w:t>
      </w:r>
      <w:r w:rsidRPr="006D2C78">
        <w:rPr>
          <w:rStyle w:val="Emphasis"/>
          <w:highlight w:val="green"/>
        </w:rPr>
        <w:t>habitation</w:t>
      </w:r>
      <w:r w:rsidRPr="00BC6E0D">
        <w:rPr>
          <w:sz w:val="16"/>
        </w:rPr>
        <w:t xml:space="preserve">. And </w:t>
      </w:r>
      <w:r w:rsidRPr="00BC6E0D">
        <w:rPr>
          <w:rStyle w:val="StyleUnderline"/>
        </w:rPr>
        <w:t>there are many more planets around other stars</w:t>
      </w:r>
      <w:r w:rsidRPr="00BC6E0D">
        <w:rPr>
          <w:sz w:val="16"/>
        </w:rPr>
        <w:t xml:space="preserve">, as ongoing research on exoplanets is now learning. </w:t>
      </w:r>
      <w:r w:rsidRPr="00BC6E0D">
        <w:rPr>
          <w:rStyle w:val="StyleUnderline"/>
        </w:rPr>
        <w:t xml:space="preserve">One recent study estimates </w:t>
      </w:r>
      <w:r w:rsidRPr="00BC6E0D">
        <w:rPr>
          <w:rStyle w:val="Emphasis"/>
        </w:rPr>
        <w:t>22 % of Sun-like stars have Earth-like exoplanets</w:t>
      </w:r>
      <w:r w:rsidRPr="00BC6E0D">
        <w:rPr>
          <w:sz w:val="16"/>
        </w:rPr>
        <w:t xml:space="preserve"> (</w:t>
      </w:r>
      <w:proofErr w:type="spellStart"/>
      <w:r w:rsidRPr="00BC6E0D">
        <w:rPr>
          <w:sz w:val="16"/>
        </w:rPr>
        <w:t>Petigura</w:t>
      </w:r>
      <w:proofErr w:type="spellEnd"/>
      <w:r w:rsidRPr="00BC6E0D">
        <w:rPr>
          <w:sz w:val="16"/>
        </w:rPr>
        <w:t xml:space="preserve"> et al. 2013), </w:t>
      </w:r>
      <w:r w:rsidRPr="00BC6E0D">
        <w:rPr>
          <w:rStyle w:val="StyleUnderline"/>
        </w:rPr>
        <w:t>implying billions to tens of billions of</w:t>
      </w:r>
      <w:r w:rsidRPr="00BC6E0D">
        <w:rPr>
          <w:sz w:val="16"/>
        </w:rPr>
        <w:t xml:space="preserve"> potentially </w:t>
      </w:r>
      <w:r w:rsidRPr="00BC6E0D">
        <w:rPr>
          <w:rStyle w:val="StyleUnderline"/>
        </w:rPr>
        <w:t>habitable planets across the galaxy.</w:t>
      </w:r>
    </w:p>
    <w:p w14:paraId="16440E8B" w14:textId="77777777" w:rsidR="000D0C47" w:rsidRPr="00BC6E0D" w:rsidRDefault="000D0C47" w:rsidP="000D0C47">
      <w:pPr>
        <w:rPr>
          <w:sz w:val="16"/>
        </w:rPr>
      </w:pPr>
      <w:r w:rsidRPr="00BC6E0D">
        <w:rPr>
          <w:rStyle w:val="StyleUnderline"/>
        </w:rPr>
        <w:t>Opportunities at any</w:t>
      </w:r>
      <w:r w:rsidRPr="00BC6E0D">
        <w:rPr>
          <w:sz w:val="16"/>
        </w:rPr>
        <w:t xml:space="preserve"> given </w:t>
      </w:r>
      <w:r w:rsidRPr="00BC6E0D">
        <w:rPr>
          <w:rStyle w:val="StyleUnderline"/>
        </w:rPr>
        <w:t>star may</w:t>
      </w:r>
      <w:r w:rsidRPr="00BC6E0D">
        <w:rPr>
          <w:sz w:val="16"/>
        </w:rPr>
        <w:t xml:space="preserve"> also </w:t>
      </w:r>
      <w:r w:rsidRPr="00BC6E0D">
        <w:rPr>
          <w:rStyle w:val="StyleUnderline"/>
        </w:rPr>
        <w:t>be quite</w:t>
      </w:r>
      <w:r w:rsidRPr="00BC6E0D">
        <w:rPr>
          <w:sz w:val="16"/>
        </w:rPr>
        <w:t xml:space="preserve"> a bit </w:t>
      </w:r>
      <w:r w:rsidRPr="00BC6E0D">
        <w:rPr>
          <w:rStyle w:val="StyleUnderline"/>
        </w:rPr>
        <w:t>greater than those available only on planets</w:t>
      </w:r>
      <w:r w:rsidRPr="00BC6E0D">
        <w:rPr>
          <w:sz w:val="16"/>
        </w:rPr>
        <w:t xml:space="preserve">. Earth only receives about one two-billionth of the Sun’s radiation. </w:t>
      </w:r>
      <w:r w:rsidRPr="00BC6E0D">
        <w:rPr>
          <w:rStyle w:val="StyleUnderline"/>
        </w:rPr>
        <w:t xml:space="preserve">To collect all the Sun’s radiation, humanity would need a </w:t>
      </w:r>
      <w:r w:rsidRPr="006D2C78">
        <w:rPr>
          <w:rStyle w:val="Emphasis"/>
          <w:highlight w:val="green"/>
        </w:rPr>
        <w:t>Dyson</w:t>
      </w:r>
      <w:r w:rsidRPr="006D2C78">
        <w:rPr>
          <w:rStyle w:val="StyleUnderline"/>
          <w:highlight w:val="green"/>
        </w:rPr>
        <w:t xml:space="preserve"> </w:t>
      </w:r>
      <w:r w:rsidRPr="006D2C78">
        <w:rPr>
          <w:rStyle w:val="Emphasis"/>
          <w:highlight w:val="green"/>
        </w:rPr>
        <w:t>swarm</w:t>
      </w:r>
      <w:r w:rsidRPr="00BC6E0D">
        <w:rPr>
          <w:sz w:val="16"/>
        </w:rPr>
        <w:t xml:space="preserve"> (named after Dyson 1960), which is </w:t>
      </w:r>
      <w:r w:rsidRPr="00BC6E0D">
        <w:rPr>
          <w:rStyle w:val="StyleUnderline"/>
        </w:rPr>
        <w:t>a series of structures that surrounds a star, collecting its radiation to power a civilization. A Dyson swarm around the Sun could</w:t>
      </w:r>
      <w:r w:rsidRPr="00BC6E0D">
        <w:rPr>
          <w:sz w:val="16"/>
        </w:rPr>
        <w:t xml:space="preserve"> potentially </w:t>
      </w:r>
      <w:r w:rsidRPr="006D2C78">
        <w:rPr>
          <w:rStyle w:val="Emphasis"/>
          <w:highlight w:val="green"/>
        </w:rPr>
        <w:t>enable</w:t>
      </w:r>
      <w:r w:rsidRPr="00BC6E0D">
        <w:rPr>
          <w:rStyle w:val="StyleUnderline"/>
        </w:rPr>
        <w:t xml:space="preserve"> a </w:t>
      </w:r>
      <w:r w:rsidRPr="006D2C78">
        <w:rPr>
          <w:rStyle w:val="Emphasis"/>
          <w:highlight w:val="green"/>
        </w:rPr>
        <w:t>civilization a billion times larger</w:t>
      </w:r>
      <w:r w:rsidRPr="00BC6E0D">
        <w:rPr>
          <w:rStyle w:val="StyleUnderline"/>
        </w:rPr>
        <w:t xml:space="preserve"> than</w:t>
      </w:r>
      <w:r w:rsidRPr="00BC6E0D">
        <w:rPr>
          <w:sz w:val="16"/>
        </w:rPr>
        <w:t xml:space="preserve"> is </w:t>
      </w:r>
      <w:r w:rsidRPr="00BC6E0D">
        <w:rPr>
          <w:rStyle w:val="StyleUnderline"/>
        </w:rPr>
        <w:t>possible on Earth</w:t>
      </w:r>
      <w:r w:rsidRPr="00BC6E0D">
        <w:rPr>
          <w:sz w:val="16"/>
        </w:rPr>
        <w:t xml:space="preserve">. Likewise, </w:t>
      </w:r>
      <w:r w:rsidRPr="00BC6E0D">
        <w:rPr>
          <w:rStyle w:val="StyleUnderline"/>
        </w:rPr>
        <w:t xml:space="preserve">Dyson swarms around one billion stars would bring humanity approximately </w:t>
      </w:r>
      <w:r w:rsidRPr="00BC6E0D">
        <w:rPr>
          <w:rStyle w:val="Emphasis"/>
        </w:rPr>
        <w:t>10</w:t>
      </w:r>
      <w:r w:rsidRPr="00BC6E0D">
        <w:rPr>
          <w:rStyle w:val="Emphasis"/>
          <w:vertAlign w:val="superscript"/>
        </w:rPr>
        <w:t>18</w:t>
      </w:r>
      <w:r w:rsidRPr="00BC6E0D">
        <w:rPr>
          <w:sz w:val="16"/>
        </w:rPr>
        <w:t xml:space="preserve"> (one billion–billion) </w:t>
      </w:r>
      <w:r w:rsidRPr="00BC6E0D">
        <w:rPr>
          <w:rStyle w:val="Emphasis"/>
        </w:rPr>
        <w:t>times more energy</w:t>
      </w:r>
      <w:r w:rsidRPr="00BC6E0D">
        <w:rPr>
          <w:sz w:val="16"/>
        </w:rPr>
        <w:t xml:space="preserve"> per unit time.</w:t>
      </w:r>
    </w:p>
    <w:p w14:paraId="4BEEA564" w14:textId="77777777" w:rsidR="000D0C47" w:rsidRPr="00871E12" w:rsidRDefault="000D0C47" w:rsidP="000D0C47">
      <w:pPr>
        <w:rPr>
          <w:sz w:val="16"/>
        </w:rPr>
      </w:pPr>
      <w:r w:rsidRPr="00BC6E0D">
        <w:rPr>
          <w:rStyle w:val="StyleUnderline"/>
        </w:rPr>
        <w:t xml:space="preserve">Space </w:t>
      </w:r>
      <w:r w:rsidRPr="006D2C78">
        <w:rPr>
          <w:rStyle w:val="StyleUnderline"/>
          <w:highlight w:val="green"/>
        </w:rPr>
        <w:t>colonies</w:t>
      </w:r>
      <w:r w:rsidRPr="00BC6E0D">
        <w:rPr>
          <w:rStyle w:val="StyleUnderline"/>
        </w:rPr>
        <w:t xml:space="preserve"> could</w:t>
      </w:r>
      <w:r w:rsidRPr="00871E12">
        <w:rPr>
          <w:sz w:val="16"/>
        </w:rPr>
        <w:t xml:space="preserve"> also </w:t>
      </w:r>
      <w:r w:rsidRPr="006D2C78">
        <w:rPr>
          <w:rStyle w:val="StyleUnderline"/>
          <w:highlight w:val="green"/>
        </w:rPr>
        <w:t>increase</w:t>
      </w:r>
      <w:r w:rsidRPr="00BC6E0D">
        <w:rPr>
          <w:rStyle w:val="StyleUnderline"/>
        </w:rPr>
        <w:t xml:space="preserve"> the</w:t>
      </w:r>
      <w:r w:rsidRPr="00871E12">
        <w:rPr>
          <w:sz w:val="16"/>
        </w:rPr>
        <w:t xml:space="preserve"> amount of </w:t>
      </w:r>
      <w:r w:rsidRPr="006D2C78">
        <w:rPr>
          <w:rStyle w:val="Emphasis"/>
          <w:highlight w:val="green"/>
        </w:rPr>
        <w:t>time</w:t>
      </w:r>
      <w:r w:rsidRPr="00BC6E0D">
        <w:rPr>
          <w:rStyle w:val="StyleUnderline"/>
        </w:rPr>
        <w:t xml:space="preserve"> </w:t>
      </w:r>
      <w:r w:rsidRPr="00871E12">
        <w:rPr>
          <w:rStyle w:val="Emphasis"/>
        </w:rPr>
        <w:t>available</w:t>
      </w:r>
      <w:r w:rsidRPr="00BC6E0D">
        <w:rPr>
          <w:rStyle w:val="StyleUnderline"/>
        </w:rPr>
        <w:t xml:space="preserve"> </w:t>
      </w:r>
      <w:r w:rsidRPr="006D2C78">
        <w:rPr>
          <w:rStyle w:val="StyleUnderline"/>
          <w:highlight w:val="green"/>
        </w:rPr>
        <w:t>for</w:t>
      </w:r>
      <w:r w:rsidRPr="00BC6E0D">
        <w:rPr>
          <w:rStyle w:val="StyleUnderline"/>
        </w:rPr>
        <w:t xml:space="preserve"> human </w:t>
      </w:r>
      <w:r w:rsidRPr="006D2C78">
        <w:rPr>
          <w:rStyle w:val="StyleUnderline"/>
          <w:highlight w:val="green"/>
        </w:rPr>
        <w:t>civilization</w:t>
      </w:r>
      <w:r w:rsidRPr="00871E12">
        <w:rPr>
          <w:rStyle w:val="StyleUnderline"/>
        </w:rPr>
        <w:t>. Earth will remain habitable for a few billion more years</w:t>
      </w:r>
      <w:r w:rsidRPr="00871E12">
        <w:rPr>
          <w:sz w:val="16"/>
        </w:rPr>
        <w:t xml:space="preserve"> (O’Malley-James et al. 2014). </w:t>
      </w:r>
      <w:r w:rsidRPr="00871E12">
        <w:rPr>
          <w:rStyle w:val="StyleUnderline"/>
        </w:rPr>
        <w:t>Stars will continue shining for about 10</w:t>
      </w:r>
      <w:r w:rsidRPr="00871E12">
        <w:rPr>
          <w:rStyle w:val="StyleUnderline"/>
          <w:vertAlign w:val="superscript"/>
        </w:rPr>
        <w:t>14</w:t>
      </w:r>
      <w:r w:rsidRPr="00871E12">
        <w:rPr>
          <w:rStyle w:val="StyleUnderline"/>
        </w:rPr>
        <w:t xml:space="preserve"> more years </w:t>
      </w:r>
      <w:r w:rsidRPr="00871E12">
        <w:rPr>
          <w:sz w:val="16"/>
        </w:rPr>
        <w:t xml:space="preserve">(Adams 2008). </w:t>
      </w:r>
      <w:r w:rsidRPr="00871E12">
        <w:rPr>
          <w:rStyle w:val="StyleUnderline"/>
        </w:rPr>
        <w:t xml:space="preserve">That </w:t>
      </w:r>
      <w:r w:rsidRPr="006D2C78">
        <w:rPr>
          <w:rStyle w:val="StyleUnderline"/>
          <w:highlight w:val="green"/>
        </w:rPr>
        <w:t>gives</w:t>
      </w:r>
      <w:r w:rsidRPr="00871E12">
        <w:rPr>
          <w:rStyle w:val="StyleUnderline"/>
        </w:rPr>
        <w:t xml:space="preserve"> us </w:t>
      </w:r>
      <w:r w:rsidRPr="00871E12">
        <w:rPr>
          <w:sz w:val="16"/>
        </w:rPr>
        <w:t>an additional 10</w:t>
      </w:r>
      <w:r w:rsidRPr="00871E12">
        <w:rPr>
          <w:sz w:val="16"/>
          <w:vertAlign w:val="superscript"/>
        </w:rPr>
        <w:t>5</w:t>
      </w:r>
      <w:r w:rsidRPr="00871E12">
        <w:rPr>
          <w:sz w:val="16"/>
        </w:rPr>
        <w:t xml:space="preserve"> times more energy, for a total of </w:t>
      </w:r>
      <w:r w:rsidRPr="006D2C78">
        <w:rPr>
          <w:rStyle w:val="Emphasis"/>
          <w:highlight w:val="green"/>
        </w:rPr>
        <w:t>10</w:t>
      </w:r>
      <w:r w:rsidRPr="006D2C78">
        <w:rPr>
          <w:rStyle w:val="Emphasis"/>
          <w:highlight w:val="green"/>
          <w:vertAlign w:val="superscript"/>
        </w:rPr>
        <w:t>23</w:t>
      </w:r>
      <w:r w:rsidRPr="00871E12">
        <w:rPr>
          <w:rStyle w:val="Emphasis"/>
        </w:rPr>
        <w:t xml:space="preserve"> times </w:t>
      </w:r>
      <w:r w:rsidRPr="006D2C78">
        <w:rPr>
          <w:rStyle w:val="Emphasis"/>
          <w:highlight w:val="green"/>
        </w:rPr>
        <w:t xml:space="preserve">more </w:t>
      </w:r>
      <w:r w:rsidRPr="00C93DFB">
        <w:rPr>
          <w:rStyle w:val="Emphasis"/>
          <w:highlight w:val="green"/>
        </w:rPr>
        <w:t>energy</w:t>
      </w:r>
      <w:r w:rsidRPr="00871E12">
        <w:rPr>
          <w:rStyle w:val="StyleUnderline"/>
        </w:rPr>
        <w:t xml:space="preserve"> than is available on Earth. After</w:t>
      </w:r>
      <w:r w:rsidRPr="00871E12">
        <w:rPr>
          <w:sz w:val="16"/>
        </w:rPr>
        <w:t xml:space="preserve"> the </w:t>
      </w:r>
      <w:r w:rsidRPr="00871E12">
        <w:rPr>
          <w:rStyle w:val="StyleUnderline"/>
        </w:rPr>
        <w:t>stars fade, other energy sources may be available.</w:t>
      </w:r>
      <w:r w:rsidRPr="00871E12">
        <w:rPr>
          <w:sz w:val="16"/>
        </w:rPr>
        <w:t xml:space="preserve"> And </w:t>
      </w:r>
      <w:r w:rsidRPr="00871E12">
        <w:rPr>
          <w:rStyle w:val="StyleUnderline"/>
        </w:rPr>
        <w:t>even if our current universe</w:t>
      </w:r>
      <w:r w:rsidRPr="00871E12">
        <w:rPr>
          <w:sz w:val="16"/>
        </w:rPr>
        <w:t xml:space="preserve"> eventually </w:t>
      </w:r>
      <w:r w:rsidRPr="00871E12">
        <w:rPr>
          <w:rStyle w:val="StyleUnderline"/>
        </w:rPr>
        <w:t xml:space="preserve">becomes uninhabitable, </w:t>
      </w:r>
      <w:r w:rsidRPr="006D2C78">
        <w:rPr>
          <w:rStyle w:val="StyleUnderline"/>
          <w:highlight w:val="green"/>
        </w:rPr>
        <w:t xml:space="preserve">it may be possible to </w:t>
      </w:r>
      <w:r w:rsidRPr="006D2C78">
        <w:rPr>
          <w:rStyle w:val="Emphasis"/>
          <w:highlight w:val="green"/>
        </w:rPr>
        <w:t>move to other universes</w:t>
      </w:r>
      <w:r w:rsidRPr="00871E12">
        <w:rPr>
          <w:sz w:val="16"/>
        </w:rPr>
        <w:t xml:space="preserve"> (Kaku 2005). The physics here is speculative, but it cannot be ruled out, and hence </w:t>
      </w:r>
      <w:r w:rsidRPr="006D2C78">
        <w:rPr>
          <w:rStyle w:val="StyleUnderline"/>
          <w:highlight w:val="green"/>
        </w:rPr>
        <w:t>there is a nonzero chance of</w:t>
      </w:r>
      <w:r w:rsidRPr="00871E12">
        <w:rPr>
          <w:sz w:val="16"/>
        </w:rPr>
        <w:t xml:space="preserve"> a </w:t>
      </w:r>
      <w:r w:rsidRPr="00871E12">
        <w:rPr>
          <w:rStyle w:val="Emphasis"/>
        </w:rPr>
        <w:t xml:space="preserve">literally </w:t>
      </w:r>
      <w:r w:rsidRPr="006D2C78">
        <w:rPr>
          <w:rStyle w:val="Emphasis"/>
          <w:highlight w:val="green"/>
        </w:rPr>
        <w:t>infinite</w:t>
      </w:r>
      <w:r w:rsidRPr="00871E12">
        <w:rPr>
          <w:rStyle w:val="Emphasis"/>
        </w:rPr>
        <w:t xml:space="preserve"> opportunity for space </w:t>
      </w:r>
      <w:r w:rsidRPr="006D2C78">
        <w:rPr>
          <w:rStyle w:val="Emphasis"/>
          <w:highlight w:val="green"/>
        </w:rPr>
        <w:t>colonization</w:t>
      </w:r>
      <w:r w:rsidRPr="00871E12">
        <w:rPr>
          <w:sz w:val="16"/>
        </w:rPr>
        <w:t xml:space="preserve"> (Baum 2010a).</w:t>
      </w:r>
    </w:p>
    <w:p w14:paraId="1D4BC9D4" w14:textId="77777777" w:rsidR="000D0C47" w:rsidRPr="0004557F" w:rsidRDefault="000D0C47" w:rsidP="000D0C47">
      <w:pPr>
        <w:rPr>
          <w:rStyle w:val="StyleUnderline"/>
        </w:rPr>
      </w:pPr>
      <w:r w:rsidRPr="00413B2B">
        <w:rPr>
          <w:sz w:val="16"/>
        </w:rPr>
        <w:t>Whether the opportunity is infinite or merely, say, 10</w:t>
      </w:r>
      <w:r w:rsidRPr="00413B2B">
        <w:rPr>
          <w:sz w:val="16"/>
          <w:vertAlign w:val="superscript"/>
        </w:rPr>
        <w:t>23</w:t>
      </w:r>
      <w:r w:rsidRPr="00413B2B">
        <w:rPr>
          <w:sz w:val="16"/>
        </w:rPr>
        <w:t xml:space="preserve"> times larger than what can be done on Earth, </w:t>
      </w:r>
      <w:r w:rsidRPr="0004557F">
        <w:rPr>
          <w:rStyle w:val="StyleUnderline"/>
        </w:rPr>
        <w:t>the opportunity is</w:t>
      </w:r>
      <w:r w:rsidRPr="00413B2B">
        <w:rPr>
          <w:sz w:val="16"/>
        </w:rPr>
        <w:t xml:space="preserve"> clearly </w:t>
      </w:r>
      <w:r w:rsidRPr="0004557F">
        <w:rPr>
          <w:rStyle w:val="Emphasis"/>
        </w:rPr>
        <w:t>immens</w:t>
      </w:r>
      <w:r w:rsidRPr="0004557F">
        <w:rPr>
          <w:rStyle w:val="StyleUnderline"/>
        </w:rPr>
        <w:t>e. As long as space colonization is an improvement</w:t>
      </w:r>
      <w:r w:rsidRPr="00413B2B">
        <w:rPr>
          <w:sz w:val="16"/>
        </w:rPr>
        <w:t xml:space="preserve"> (Sect. 8.3.1), then it would seem that </w:t>
      </w:r>
      <w:r w:rsidRPr="0004557F">
        <w:rPr>
          <w:rStyle w:val="StyleUnderline"/>
        </w:rPr>
        <w:t xml:space="preserve">the consequentialist should </w:t>
      </w:r>
      <w:r w:rsidRPr="0004557F">
        <w:rPr>
          <w:rStyle w:val="Emphasis"/>
        </w:rPr>
        <w:t>prioritize</w:t>
      </w:r>
      <w:r w:rsidRPr="0004557F">
        <w:rPr>
          <w:rStyle w:val="StyleUnderline"/>
        </w:rPr>
        <w:t xml:space="preserve"> </w:t>
      </w:r>
      <w:r w:rsidRPr="0004557F">
        <w:rPr>
          <w:rStyle w:val="Emphasis"/>
        </w:rPr>
        <w:t>space</w:t>
      </w:r>
      <w:r w:rsidRPr="0004557F">
        <w:rPr>
          <w:rStyle w:val="StyleUnderline"/>
        </w:rPr>
        <w:t xml:space="preserve"> </w:t>
      </w:r>
      <w:r w:rsidRPr="0004557F">
        <w:rPr>
          <w:rStyle w:val="Emphasis"/>
        </w:rPr>
        <w:t>colonizatio</w:t>
      </w:r>
      <w:r w:rsidRPr="0004557F">
        <w:rPr>
          <w:rStyle w:val="StyleUnderline"/>
        </w:rPr>
        <w:t xml:space="preserve">n. </w:t>
      </w:r>
      <w:r w:rsidRPr="006D2C78">
        <w:rPr>
          <w:rStyle w:val="StyleUnderline"/>
          <w:highlight w:val="green"/>
        </w:rPr>
        <w:t xml:space="preserve">The </w:t>
      </w:r>
      <w:r w:rsidRPr="006D2C78">
        <w:rPr>
          <w:rStyle w:val="Emphasis"/>
          <w:highlight w:val="green"/>
        </w:rPr>
        <w:t>sooner</w:t>
      </w:r>
      <w:r w:rsidRPr="0004557F">
        <w:rPr>
          <w:rStyle w:val="StyleUnderline"/>
        </w:rPr>
        <w:t xml:space="preserve"> space colonization begins, </w:t>
      </w:r>
      <w:r w:rsidRPr="006D2C78">
        <w:rPr>
          <w:rStyle w:val="StyleUnderline"/>
          <w:highlight w:val="green"/>
        </w:rPr>
        <w:t>the</w:t>
      </w:r>
      <w:r w:rsidRPr="006D2C78">
        <w:rPr>
          <w:rStyle w:val="Emphasis"/>
          <w:highlight w:val="green"/>
        </w:rPr>
        <w:t xml:space="preserve"> more</w:t>
      </w:r>
      <w:r w:rsidRPr="00413B2B">
        <w:rPr>
          <w:sz w:val="16"/>
        </w:rPr>
        <w:t xml:space="preserve"> of its </w:t>
      </w:r>
      <w:r w:rsidRPr="0004557F">
        <w:rPr>
          <w:rStyle w:val="Emphasis"/>
        </w:rPr>
        <w:t xml:space="preserve">immense </w:t>
      </w:r>
      <w:r w:rsidRPr="006D2C78">
        <w:rPr>
          <w:rStyle w:val="Emphasis"/>
          <w:highlight w:val="green"/>
        </w:rPr>
        <w:t>opportunity</w:t>
      </w:r>
      <w:r w:rsidRPr="0004557F">
        <w:rPr>
          <w:rStyle w:val="Emphasis"/>
        </w:rPr>
        <w:t xml:space="preserve"> can be gained.</w:t>
      </w:r>
      <w:r w:rsidRPr="00413B2B">
        <w:rPr>
          <w:sz w:val="16"/>
        </w:rPr>
        <w:t xml:space="preserve"> Indeed, </w:t>
      </w:r>
      <w:proofErr w:type="spellStart"/>
      <w:r w:rsidRPr="00413B2B">
        <w:rPr>
          <w:sz w:val="16"/>
        </w:rPr>
        <w:t>Ćirković</w:t>
      </w:r>
      <w:proofErr w:type="spellEnd"/>
      <w:r w:rsidRPr="00413B2B">
        <w:rPr>
          <w:sz w:val="16"/>
        </w:rPr>
        <w:t xml:space="preserve"> (2002) estimates </w:t>
      </w:r>
      <w:r w:rsidRPr="006D2C78">
        <w:rPr>
          <w:rStyle w:val="Emphasis"/>
          <w:highlight w:val="green"/>
        </w:rPr>
        <w:t>5 × 10</w:t>
      </w:r>
      <w:r w:rsidRPr="006D2C78">
        <w:rPr>
          <w:rStyle w:val="Emphasis"/>
          <w:highlight w:val="green"/>
          <w:vertAlign w:val="superscript"/>
        </w:rPr>
        <w:t>46</w:t>
      </w:r>
      <w:r w:rsidRPr="006D2C78">
        <w:rPr>
          <w:rStyle w:val="Emphasis"/>
          <w:highlight w:val="green"/>
        </w:rPr>
        <w:t xml:space="preserve"> human lifetimes are lost</w:t>
      </w:r>
      <w:r w:rsidRPr="006D2C78">
        <w:rPr>
          <w:rStyle w:val="StyleUnderline"/>
          <w:highlight w:val="green"/>
        </w:rPr>
        <w:t xml:space="preserve"> for every century</w:t>
      </w:r>
      <w:r w:rsidRPr="0004557F">
        <w:rPr>
          <w:rStyle w:val="StyleUnderline"/>
        </w:rPr>
        <w:t xml:space="preserve"> in which space colonization is </w:t>
      </w:r>
      <w:r w:rsidRPr="00C93DFB">
        <w:rPr>
          <w:rStyle w:val="StyleUnderline"/>
          <w:highlight w:val="green"/>
        </w:rPr>
        <w:t>delayed</w:t>
      </w:r>
      <w:r w:rsidRPr="0004557F">
        <w:rPr>
          <w:rStyle w:val="StyleUnderline"/>
        </w:rPr>
        <w:t>.</w:t>
      </w:r>
    </w:p>
    <w:p w14:paraId="7F8A99BC" w14:textId="77777777" w:rsidR="000D0C47" w:rsidRPr="00871E12" w:rsidRDefault="000D0C47" w:rsidP="000D0C47">
      <w:pPr>
        <w:rPr>
          <w:rStyle w:val="Emphasis"/>
        </w:rPr>
      </w:pPr>
      <w:r w:rsidRPr="00871E12">
        <w:rPr>
          <w:sz w:val="16"/>
        </w:rPr>
        <w:t xml:space="preserve">There can also be large value for space colonization under </w:t>
      </w:r>
      <w:proofErr w:type="spellStart"/>
      <w:r w:rsidRPr="00871E12">
        <w:rPr>
          <w:sz w:val="16"/>
        </w:rPr>
        <w:t>ecocentric</w:t>
      </w:r>
      <w:proofErr w:type="spellEnd"/>
      <w:r w:rsidRPr="00871E12">
        <w:rPr>
          <w:sz w:val="16"/>
        </w:rPr>
        <w:t xml:space="preserve"> intrinsic value. </w:t>
      </w:r>
      <w:r w:rsidRPr="00871E12">
        <w:rPr>
          <w:rStyle w:val="StyleUnderline"/>
        </w:rPr>
        <w:t>It is sometimes argued</w:t>
      </w:r>
      <w:r w:rsidRPr="00871E12">
        <w:rPr>
          <w:sz w:val="16"/>
        </w:rPr>
        <w:t xml:space="preserve"> that </w:t>
      </w:r>
      <w:r w:rsidRPr="00871E12">
        <w:rPr>
          <w:rStyle w:val="StyleUnderline"/>
        </w:rPr>
        <w:t>Earth would be better off without humans</w:t>
      </w:r>
      <w:r w:rsidRPr="00871E12">
        <w:rPr>
          <w:sz w:val="16"/>
        </w:rPr>
        <w:t xml:space="preserve">. For example, </w:t>
      </w:r>
      <w:r w:rsidRPr="00871E12">
        <w:rPr>
          <w:rStyle w:val="StyleUnderline"/>
        </w:rPr>
        <w:t>the Voluntary Human Extinction Movement states</w:t>
      </w:r>
      <w:r w:rsidRPr="00871E12">
        <w:rPr>
          <w:sz w:val="16"/>
        </w:rPr>
        <w:t xml:space="preserve"> that “</w:t>
      </w:r>
      <w:r w:rsidRPr="00871E12">
        <w:rPr>
          <w:rStyle w:val="StyleUnderline"/>
        </w:rPr>
        <w:t>Phasing out the human race by voluntarily ceasing to breed will allow Earth’s biosphere to return to good health</w:t>
      </w:r>
      <w:r w:rsidRPr="00871E12">
        <w:rPr>
          <w:sz w:val="16"/>
        </w:rPr>
        <w:t xml:space="preserve">” (http://vhemt.org, accessed 25 October 2015). However, </w:t>
      </w:r>
      <w:r w:rsidRPr="00871E12">
        <w:rPr>
          <w:rStyle w:val="StyleUnderline"/>
        </w:rPr>
        <w:t xml:space="preserve">this makes sense only if extraterrestrial locations are </w:t>
      </w:r>
      <w:r w:rsidRPr="00871E12">
        <w:rPr>
          <w:rStyle w:val="Emphasis"/>
        </w:rPr>
        <w:t>not</w:t>
      </w:r>
      <w:r w:rsidRPr="00871E12">
        <w:rPr>
          <w:rStyle w:val="StyleUnderline"/>
        </w:rPr>
        <w:t xml:space="preserve"> </w:t>
      </w:r>
      <w:r w:rsidRPr="00871E12">
        <w:rPr>
          <w:rStyle w:val="Emphasis"/>
        </w:rPr>
        <w:t>intrinsically</w:t>
      </w:r>
      <w:r w:rsidRPr="00871E12">
        <w:rPr>
          <w:rStyle w:val="StyleUnderline"/>
        </w:rPr>
        <w:t xml:space="preserve"> </w:t>
      </w:r>
      <w:r w:rsidRPr="00871E12">
        <w:rPr>
          <w:rStyle w:val="Emphasis"/>
        </w:rPr>
        <w:t>valued</w:t>
      </w:r>
      <w:r w:rsidRPr="00871E12">
        <w:rPr>
          <w:sz w:val="16"/>
        </w:rPr>
        <w:t xml:space="preserve">. Otherwise, </w:t>
      </w:r>
      <w:r w:rsidRPr="00871E12">
        <w:rPr>
          <w:rStyle w:val="StyleUnderline"/>
        </w:rPr>
        <w:t xml:space="preserve">exterminating humanity </w:t>
      </w:r>
      <w:r w:rsidRPr="00871E12">
        <w:rPr>
          <w:rStyle w:val="Emphasis"/>
        </w:rPr>
        <w:t>ruins the opportunity for humans to bring flourishing ecosystems into outer space.</w:t>
      </w:r>
      <w:r w:rsidRPr="00871E12">
        <w:rPr>
          <w:rStyle w:val="StyleUnderline"/>
        </w:rPr>
        <w:t xml:space="preserve"> Terraforming other planets or bringing ecosystems into Dyson swarms could bring</w:t>
      </w:r>
      <w:r w:rsidRPr="00871E12">
        <w:rPr>
          <w:rStyle w:val="Emphasis"/>
        </w:rPr>
        <w:t xml:space="preserve"> immense amounts of ecosystem flourishing.</w:t>
      </w:r>
    </w:p>
    <w:p w14:paraId="58A82938" w14:textId="77777777" w:rsidR="000D0C47" w:rsidRPr="000D0C47" w:rsidRDefault="000D0C47" w:rsidP="000D0C47"/>
    <w:p w14:paraId="4B49C75D" w14:textId="77777777" w:rsidR="000D0C47" w:rsidRDefault="000D0C47" w:rsidP="000D0C47">
      <w:pPr>
        <w:pStyle w:val="Heading4"/>
      </w:pPr>
      <w:r>
        <w:t>Outer Space is considered anything that sits above the Earth’s atmosphere</w:t>
      </w:r>
    </w:p>
    <w:p w14:paraId="68721992" w14:textId="77777777" w:rsidR="000D0C47" w:rsidRPr="00A80554" w:rsidRDefault="000D0C47" w:rsidP="000D0C47">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7C4BDE43" w14:textId="77777777" w:rsidR="000D0C47" w:rsidRPr="00A80554" w:rsidRDefault="000D0C47" w:rsidP="000D0C47">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ends and </w:t>
      </w:r>
      <w:r w:rsidRPr="00A80554">
        <w:rPr>
          <w:rStyle w:val="Emphasis"/>
          <w:highlight w:val="green"/>
        </w:rPr>
        <w:t>outer space begins</w:t>
      </w:r>
      <w:r w:rsidRPr="00A80554">
        <w:rPr>
          <w:rStyle w:val="StyleUnderline"/>
        </w:rPr>
        <w:t>.</w:t>
      </w:r>
    </w:p>
    <w:p w14:paraId="7D96402A" w14:textId="4F87BA4B" w:rsidR="002C4722" w:rsidRDefault="002C4722" w:rsidP="002C4722"/>
    <w:p w14:paraId="2502ABC9" w14:textId="77777777" w:rsidR="000D0C47" w:rsidRDefault="000D0C47" w:rsidP="002C4722"/>
    <w:p w14:paraId="72F7E206" w14:textId="77777777" w:rsidR="002C4722" w:rsidRPr="002C4722" w:rsidRDefault="002C4722" w:rsidP="002C4722">
      <w:pPr>
        <w:pStyle w:val="Heading3"/>
      </w:pPr>
    </w:p>
    <w:p w14:paraId="757B9260" w14:textId="77777777" w:rsidR="00BF405E" w:rsidRPr="00BF405E" w:rsidRDefault="00BF405E" w:rsidP="00BF405E">
      <w:pPr>
        <w:pStyle w:val="Heading2"/>
      </w:pPr>
    </w:p>
    <w:sectPr w:rsidR="00BF405E" w:rsidRPr="00BF40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034468">
    <w:abstractNumId w:val="9"/>
  </w:num>
  <w:num w:numId="2" w16cid:durableId="629480658">
    <w:abstractNumId w:val="7"/>
  </w:num>
  <w:num w:numId="3" w16cid:durableId="1264995816">
    <w:abstractNumId w:val="6"/>
  </w:num>
  <w:num w:numId="4" w16cid:durableId="657415994">
    <w:abstractNumId w:val="5"/>
  </w:num>
  <w:num w:numId="5" w16cid:durableId="578440161">
    <w:abstractNumId w:val="4"/>
  </w:num>
  <w:num w:numId="6" w16cid:durableId="134227376">
    <w:abstractNumId w:val="8"/>
  </w:num>
  <w:num w:numId="7" w16cid:durableId="768965970">
    <w:abstractNumId w:val="3"/>
  </w:num>
  <w:num w:numId="8" w16cid:durableId="756562889">
    <w:abstractNumId w:val="2"/>
  </w:num>
  <w:num w:numId="9" w16cid:durableId="1452434852">
    <w:abstractNumId w:val="1"/>
  </w:num>
  <w:num w:numId="10" w16cid:durableId="471487223">
    <w:abstractNumId w:val="0"/>
  </w:num>
  <w:num w:numId="11" w16cid:durableId="3231680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405E"/>
    <w:rsid w:val="0000047E"/>
    <w:rsid w:val="000139A3"/>
    <w:rsid w:val="00031CBB"/>
    <w:rsid w:val="000D0C4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4722"/>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0555"/>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405E"/>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06BA"/>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BC708"/>
  <w15:chartTrackingRefBased/>
  <w15:docId w15:val="{A0D72805-4EFC-42E5-B966-27F0A1B5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1CBB"/>
    <w:rPr>
      <w:rFonts w:ascii="Calibri" w:hAnsi="Calibri"/>
    </w:rPr>
  </w:style>
  <w:style w:type="paragraph" w:styleId="Heading1">
    <w:name w:val="heading 1"/>
    <w:aliases w:val="Pocket"/>
    <w:basedOn w:val="Normal"/>
    <w:next w:val="Normal"/>
    <w:link w:val="Heading1Char"/>
    <w:qFormat/>
    <w:rsid w:val="00031C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1C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1C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031CB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1C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1CBB"/>
  </w:style>
  <w:style w:type="character" w:customStyle="1" w:styleId="Heading1Char">
    <w:name w:val="Heading 1 Char"/>
    <w:aliases w:val="Pocket Char"/>
    <w:basedOn w:val="DefaultParagraphFont"/>
    <w:link w:val="Heading1"/>
    <w:rsid w:val="00031C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1CB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31CB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031CB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031CB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1CBB"/>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Underline Ch,c,Minimized Char,B"/>
    <w:basedOn w:val="DefaultParagraphFont"/>
    <w:uiPriority w:val="6"/>
    <w:qFormat/>
    <w:rsid w:val="00031CBB"/>
    <w:rPr>
      <w:b w:val="0"/>
      <w:sz w:val="22"/>
      <w:u w:val="single"/>
    </w:rPr>
  </w:style>
  <w:style w:type="character" w:styleId="Hyperlink">
    <w:name w:val="Hyperlink"/>
    <w:aliases w:val="No Spacing Char,Card Format Char,ClearFormatting Char,Clear Char,DDI Tag Char,Tag Title Char,Tag and Cite Char,No Spacing22 Char,No Spacing41 Char,No Spacing6 Char,No Spacing7 Char,Very Small Text Char,No Spacing8 Char,Dont u Char"/>
    <w:basedOn w:val="DefaultParagraphFont"/>
    <w:link w:val="NoSpacing"/>
    <w:uiPriority w:val="99"/>
    <w:unhideWhenUsed/>
    <w:rsid w:val="00031CBB"/>
    <w:rPr>
      <w:color w:val="auto"/>
      <w:u w:val="none"/>
    </w:rPr>
  </w:style>
  <w:style w:type="character" w:styleId="FollowedHyperlink">
    <w:name w:val="FollowedHyperlink"/>
    <w:basedOn w:val="DefaultParagraphFont"/>
    <w:uiPriority w:val="99"/>
    <w:semiHidden/>
    <w:unhideWhenUsed/>
    <w:rsid w:val="00031CBB"/>
    <w:rPr>
      <w:color w:val="auto"/>
      <w:u w:val="none"/>
    </w:rPr>
  </w:style>
  <w:style w:type="paragraph" w:customStyle="1" w:styleId="textbold">
    <w:name w:val="text bold"/>
    <w:basedOn w:val="Normal"/>
    <w:link w:val="Emphasis"/>
    <w:uiPriority w:val="7"/>
    <w:qFormat/>
    <w:rsid w:val="002C4722"/>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99"/>
    <w:qFormat/>
    <w:rsid w:val="002C4722"/>
    <w:pPr>
      <w:ind w:left="720"/>
      <w:contextualSpacing/>
    </w:pPr>
  </w:style>
  <w:style w:type="paragraph" w:customStyle="1" w:styleId="Emphasis1">
    <w:name w:val="Emphasis1"/>
    <w:basedOn w:val="Normal"/>
    <w:autoRedefine/>
    <w:uiPriority w:val="7"/>
    <w:qFormat/>
    <w:rsid w:val="000D0C4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Tag and Cite,No Spacing22,No Spacing41,No Spacing6,No Spacing7,Very Small Text,No Spacing8,Dont u,No Spacing311,No Spacing111112,No Spacing51,No Spacing3,Card,card"/>
    <w:basedOn w:val="Heading1"/>
    <w:link w:val="Hyperlink"/>
    <w:autoRedefine/>
    <w:uiPriority w:val="99"/>
    <w:qFormat/>
    <w:rsid w:val="000D0C47"/>
    <w:pPr>
      <w:keepNext w:val="0"/>
      <w:keepLines w:val="0"/>
      <w:pageBreakBefore w:val="0"/>
      <w:pBdr>
        <w:top w:val="none" w:sz="0" w:space="0" w:color="auto"/>
        <w:left w:val="none" w:sz="0" w:space="0" w:color="auto"/>
        <w:bottom w:val="none" w:sz="0" w:space="0" w:color="auto"/>
        <w:right w:val="none" w:sz="0" w:space="0" w:color="auto"/>
      </w:pBdr>
      <w:spacing w:before="0" w:line="252"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diplomat.com/2021/09/rebooting-the-japan-us-alli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diplomat.com/2020/02/where-no-alliance-has-gone-before-us-japan-military-cooperation-in-space/" TargetMode="External"/><Relationship Id="rId12" Type="http://schemas.openxmlformats.org/officeDocument/2006/relationships/hyperlink" Target="https://georgezarkadakis.com/2019/12/26/abandoning-the-metropolis-space-colonisation-as-the-new-imperativ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read.dukeupress.edu/american-literature/article/89/4/761/132823/Impossible-Futures-Fictions-of-Risk-in-the-Longue" TargetMode="External"/><Relationship Id="rId5" Type="http://schemas.openxmlformats.org/officeDocument/2006/relationships/webSettings" Target="webSettings.xml"/><Relationship Id="rId10" Type="http://schemas.openxmlformats.org/officeDocument/2006/relationships/hyperlink" Target="https://www.foreignaffairs.com/articles/2020-10-13/heads-sand" TargetMode="External"/><Relationship Id="rId4" Type="http://schemas.openxmlformats.org/officeDocument/2006/relationships/settings" Target="settings.xml"/><Relationship Id="rId9" Type="http://schemas.openxmlformats.org/officeDocument/2006/relationships/hyperlink" Target="https://www.economist.com/open-future/2018/09/26/we-need-a-post-liberal-order-no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21</Pages>
  <Words>9797</Words>
  <Characters>55847</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2022-04-23T14:48:00Z</dcterms:created>
  <dcterms:modified xsi:type="dcterms:W3CDTF">2022-04-23T14:48:00Z</dcterms:modified>
</cp:coreProperties>
</file>