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E1F8B" w14:textId="168F08A9" w:rsidR="001C259D" w:rsidRDefault="00F6159B" w:rsidP="00F6159B">
      <w:pPr>
        <w:pStyle w:val="Heading1"/>
      </w:pPr>
      <w:r>
        <w:t>1NC Newark Quarters</w:t>
      </w:r>
    </w:p>
    <w:p w14:paraId="2730CF57" w14:textId="1B7617F4" w:rsidR="00F6159B" w:rsidRDefault="00F6159B" w:rsidP="00F6159B">
      <w:pPr>
        <w:pStyle w:val="Heading2"/>
      </w:pPr>
      <w:r>
        <w:t>OFF</w:t>
      </w:r>
    </w:p>
    <w:p w14:paraId="1C819DC5" w14:textId="631E7769" w:rsidR="00F6159B" w:rsidRDefault="00F6159B" w:rsidP="00F6159B">
      <w:pPr>
        <w:pStyle w:val="Heading3"/>
      </w:pPr>
      <w:r>
        <w:t>1NC---</w:t>
      </w:r>
      <w:r w:rsidR="00CC5648">
        <w:t>DA</w:t>
      </w:r>
    </w:p>
    <w:p w14:paraId="4C7C0517" w14:textId="77777777" w:rsidR="00CC5648" w:rsidRPr="00C43880" w:rsidRDefault="00CC5648" w:rsidP="00CC5648">
      <w:pPr>
        <w:pStyle w:val="Heading4"/>
      </w:pPr>
      <w:r>
        <w:t>Xi’s regime is stable now, but its success depends on strong growth and private sector development.</w:t>
      </w:r>
    </w:p>
    <w:p w14:paraId="4CDC18A0" w14:textId="77777777" w:rsidR="00CC5648" w:rsidRPr="00C43880" w:rsidRDefault="00CC5648" w:rsidP="00CC5648">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32A980BA" w14:textId="77777777" w:rsidR="00CC5648" w:rsidRPr="00607D72" w:rsidRDefault="00CC5648" w:rsidP="00CC5648">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BBC27CE" w14:textId="77777777" w:rsidR="00CC5648" w:rsidRPr="00607D72" w:rsidRDefault="00CC5648" w:rsidP="00CC5648">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C4FC135" w14:textId="77777777" w:rsidR="00CC5648" w:rsidRDefault="00CC5648" w:rsidP="00CC5648">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AB3F102" w14:textId="77777777" w:rsidR="00CC5648" w:rsidRDefault="00CC5648" w:rsidP="00CC5648">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431C326" w14:textId="77777777" w:rsidR="00CC5648" w:rsidRDefault="00CC5648" w:rsidP="00CC5648">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34187873" w14:textId="77777777" w:rsidR="00CC5648" w:rsidRPr="00BC42E1" w:rsidRDefault="00CC5648" w:rsidP="00CC5648">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9D1A022" w14:textId="77777777" w:rsidR="00CC5648" w:rsidRPr="00473116" w:rsidRDefault="00CC5648" w:rsidP="00CC5648">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9F8EF59" w14:textId="77777777" w:rsidR="00CC5648" w:rsidRPr="00761F18" w:rsidRDefault="00CC5648" w:rsidP="00CC5648">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E030F9D" w14:textId="77777777" w:rsidR="00CC5648" w:rsidRPr="00BC42E1" w:rsidRDefault="00CC5648" w:rsidP="00CC5648">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67AAB31" w14:textId="77777777" w:rsidR="00CC5648" w:rsidRPr="00BC42E1" w:rsidRDefault="00CC5648" w:rsidP="00CC5648">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B063045" w14:textId="77777777" w:rsidR="00CC5648" w:rsidRPr="00BC42E1" w:rsidRDefault="00CC5648" w:rsidP="00CC5648">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776AD1E" w14:textId="77777777" w:rsidR="00CC5648" w:rsidRPr="00BC42E1" w:rsidRDefault="00CC5648" w:rsidP="00CC5648">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EDC40E0" w14:textId="77777777" w:rsidR="00CC5648" w:rsidRPr="00761F18" w:rsidRDefault="00CC5648" w:rsidP="00CC5648">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52B19735" w14:textId="77777777" w:rsidR="00CC5648" w:rsidRPr="00BC42E1" w:rsidRDefault="00CC5648" w:rsidP="00CC5648">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202B130" w14:textId="77777777" w:rsidR="00CC5648" w:rsidRPr="00BE438B" w:rsidRDefault="00CC5648" w:rsidP="00CC5648">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C542540" w14:textId="77777777" w:rsidR="00CC5648" w:rsidRPr="006D6491" w:rsidRDefault="00CC5648" w:rsidP="00CC5648">
      <w:r w:rsidRPr="006D6491">
        <w:t>Making friends</w:t>
      </w:r>
    </w:p>
    <w:p w14:paraId="0325E58B" w14:textId="77777777" w:rsidR="00CC5648" w:rsidRPr="007B3035" w:rsidRDefault="00CC5648" w:rsidP="00CC5648">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FE3AF14" w14:textId="77777777" w:rsidR="00CC5648" w:rsidRPr="000834BA" w:rsidRDefault="00CC5648" w:rsidP="00CC5648">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3CC08B34" w14:textId="77777777" w:rsidR="00CC5648" w:rsidRPr="00BC42E1" w:rsidRDefault="00CC5648" w:rsidP="00CC5648">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41A91AD0" w14:textId="77777777" w:rsidR="00CC5648" w:rsidRPr="00FF5CF0" w:rsidRDefault="00CC5648" w:rsidP="00CC5648">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F767E00" w14:textId="77777777" w:rsidR="00CC5648" w:rsidRDefault="00CC5648" w:rsidP="00CC5648">
      <w:pPr>
        <w:pStyle w:val="Heading4"/>
      </w:pPr>
      <w:r>
        <w:t>Shifts in regime perception threatens CCP’s legitimacy from nationalist hardliners</w:t>
      </w:r>
    </w:p>
    <w:p w14:paraId="4FCC70B5" w14:textId="77777777" w:rsidR="00CC5648" w:rsidRPr="00F82438" w:rsidRDefault="00CC5648" w:rsidP="00CC5648">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10CBE1F" w14:textId="77777777" w:rsidR="00CC5648" w:rsidRPr="00F64DA8" w:rsidRDefault="00CC5648" w:rsidP="00CC5648">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0E69A75" w14:textId="77777777" w:rsidR="00CC5648" w:rsidRDefault="00CC5648" w:rsidP="00CC5648">
      <w:pPr>
        <w:pStyle w:val="Heading4"/>
      </w:pPr>
      <w:r>
        <w:t xml:space="preserve">Xi will launch diversionary war to domestic backlash – escalates in </w:t>
      </w:r>
      <w:r w:rsidRPr="00B4266E">
        <w:rPr>
          <w:u w:val="single"/>
        </w:rPr>
        <w:t>multiple hotspots</w:t>
      </w:r>
      <w:r w:rsidRPr="00B4266E">
        <w:t xml:space="preserve"> </w:t>
      </w:r>
    </w:p>
    <w:p w14:paraId="79C04342" w14:textId="77777777" w:rsidR="00CC5648" w:rsidRPr="009521F3" w:rsidRDefault="00CC5648" w:rsidP="00CC5648">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FE12320" w14:textId="77777777" w:rsidR="00CC5648" w:rsidRPr="009243AC" w:rsidRDefault="00CC5648" w:rsidP="00CC5648">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B0D6F0B" w14:textId="77777777" w:rsidR="00CC5648" w:rsidRDefault="00CC5648" w:rsidP="00CC5648">
      <w:pPr>
        <w:pStyle w:val="Heading4"/>
        <w:rPr>
          <w:rStyle w:val="Style13ptBold"/>
          <w:b/>
          <w:bCs w:val="0"/>
        </w:rPr>
      </w:pPr>
      <w:r>
        <w:rPr>
          <w:rStyle w:val="Style13ptBold"/>
          <w:b/>
          <w:bCs w:val="0"/>
        </w:rPr>
        <w:t>US–China war goes nuclear – crisis mis-management ensures conventional escalation - extinction</w:t>
      </w:r>
    </w:p>
    <w:p w14:paraId="2D69F2D5" w14:textId="77777777" w:rsidR="00CC5648" w:rsidRPr="007D7E20" w:rsidRDefault="00CC5648" w:rsidP="00CC5648">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srey</w:t>
      </w:r>
    </w:p>
    <w:p w14:paraId="54959631" w14:textId="73410118" w:rsidR="00CC5648" w:rsidRDefault="00CC5648" w:rsidP="00CC5648">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FD3F121" w14:textId="20D638C3" w:rsidR="0094052E" w:rsidRDefault="0094052E" w:rsidP="00CC5648">
      <w:pPr>
        <w:rPr>
          <w:sz w:val="16"/>
        </w:rPr>
      </w:pPr>
    </w:p>
    <w:p w14:paraId="1827D5E7" w14:textId="77777777" w:rsidR="0094052E" w:rsidRPr="0094052E" w:rsidRDefault="0094052E" w:rsidP="0094052E">
      <w:pPr>
        <w:pStyle w:val="Heading4"/>
        <w:rPr>
          <w:rFonts w:cs="Calibri"/>
          <w:bCs/>
        </w:rPr>
      </w:pPr>
      <w:r w:rsidRPr="0094052E">
        <w:rPr>
          <w:rFonts w:cs="Calibri"/>
          <w:bCs/>
        </w:rPr>
        <w:t xml:space="preserve">Any nuclear war causes </w:t>
      </w:r>
      <w:r w:rsidRPr="0094052E">
        <w:rPr>
          <w:rFonts w:cs="Calibri"/>
          <w:bCs/>
          <w:u w:val="single"/>
        </w:rPr>
        <w:t>extinction</w:t>
      </w:r>
      <w:r w:rsidRPr="0094052E">
        <w:rPr>
          <w:bCs/>
        </w:rPr>
        <w:t xml:space="preserve"> </w:t>
      </w:r>
      <w:r w:rsidRPr="0094052E">
        <w:rPr>
          <w:rFonts w:cs="Calibri"/>
          <w:bCs/>
        </w:rPr>
        <w:t>– ice age and famine.</w:t>
      </w:r>
    </w:p>
    <w:p w14:paraId="4B45B803" w14:textId="77777777" w:rsidR="0094052E" w:rsidRDefault="0094052E" w:rsidP="0094052E">
      <w:r>
        <w:t>Steven</w:t>
      </w:r>
      <w:r>
        <w:rPr>
          <w:rStyle w:val="Style13ptBold"/>
        </w:rPr>
        <w:t xml:space="preserve"> Starr 15</w:t>
      </w:r>
      <w:r>
        <w:t xml:space="preserve"> [Director of the University of Missouri’s Clinical Laboratory Science Program, as well as a senior scientist at the </w:t>
      </w:r>
      <w:hyperlink r:id="rId16" w:tgtFrame="_blank" w:history="1">
        <w:r>
          <w:rPr>
            <w:rStyle w:val="Hyperlink"/>
            <w:color w:val="000000"/>
            <w:u w:val="single"/>
          </w:rPr>
          <w:t>Physicians for Social Responsibility</w:t>
        </w:r>
      </w:hyperlink>
      <w:r>
        <w:t>. He has worked with the Swiss, Chilean, and Swedish governments in support of their efforts at the United Nations to eliminate thousands of high-</w:t>
      </w:r>
      <w:proofErr w:type="gramStart"/>
      <w:r>
        <w:t>alert</w:t>
      </w:r>
      <w:proofErr w:type="gramEnd"/>
      <w:r>
        <w:t xml:space="preserve">, launch-ready U.S. and Russian nuclear weapons.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7" w:history="1">
        <w:r>
          <w:rPr>
            <w:rStyle w:val="Hyperlink"/>
            <w:color w:val="000000"/>
            <w:u w:val="single"/>
          </w:rPr>
          <w:t>https://ratical.org/radiation/NuclearExtinction/StevenStarr022815.html</w:t>
        </w:r>
      </w:hyperlink>
      <w:r>
        <w:rPr>
          <w:rStyle w:val="Hyperlink"/>
        </w:rPr>
        <w:t>]</w:t>
      </w:r>
      <w:r>
        <w:t xml:space="preserve"> TG </w:t>
      </w:r>
    </w:p>
    <w:p w14:paraId="4CB134AA" w14:textId="77777777" w:rsidR="0094052E" w:rsidRDefault="0094052E" w:rsidP="0094052E">
      <w:pPr>
        <w:rPr>
          <w:u w:val="single"/>
        </w:rPr>
      </w:pPr>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18"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w:t>
      </w:r>
      <w:r>
        <w:rPr>
          <w:highlight w:val="green"/>
          <w:u w:val="single"/>
        </w:rPr>
        <w:t>of</w:t>
      </w:r>
      <w:r>
        <w:rPr>
          <w:u w:val="single"/>
        </w:rPr>
        <w:t xml:space="preserve"> </w:t>
      </w:r>
      <w:r>
        <w:rPr>
          <w:rStyle w:val="Emphasis"/>
        </w:rPr>
        <w:t xml:space="preserve">utter </w:t>
      </w:r>
      <w:r>
        <w:rPr>
          <w:rStyle w:val="Emphasis"/>
          <w:highlight w:val="green"/>
        </w:rPr>
        <w:t>finality</w:t>
      </w:r>
      <w:r>
        <w:rPr>
          <w:rStyle w:val="Emphasis"/>
        </w:rPr>
        <w:t>,</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9"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20"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453E34F9" w14:textId="514531BB" w:rsidR="0094052E" w:rsidRDefault="0094052E" w:rsidP="0094052E">
      <w:pPr>
        <w:rPr>
          <w:u w:val="single"/>
        </w:rPr>
      </w:pPr>
    </w:p>
    <w:p w14:paraId="6691C067" w14:textId="44F472EF" w:rsidR="0094052E" w:rsidRPr="0094052E" w:rsidRDefault="0094052E" w:rsidP="0094052E">
      <w:pPr>
        <w:rPr>
          <w:b/>
          <w:bCs/>
          <w:sz w:val="26"/>
          <w:szCs w:val="26"/>
        </w:rPr>
      </w:pPr>
      <w:r>
        <w:rPr>
          <w:b/>
          <w:bCs/>
          <w:sz w:val="26"/>
          <w:szCs w:val="26"/>
        </w:rPr>
        <w:t>Nuke war harms black and brown populations the most, attempting to address threats isn’t fear mongering, they’re complicit within academic ignorance.</w:t>
      </w:r>
    </w:p>
    <w:p w14:paraId="659F3D1B" w14:textId="77777777" w:rsidR="0094052E" w:rsidRPr="00A176AD" w:rsidRDefault="0094052E" w:rsidP="0094052E">
      <w:r w:rsidRPr="00A176AD">
        <w:t xml:space="preserve">Nicole </w:t>
      </w:r>
      <w:proofErr w:type="spellStart"/>
      <w:r w:rsidRPr="00A176AD">
        <w:t>Akoukou</w:t>
      </w:r>
      <w:proofErr w:type="spellEnd"/>
      <w:r w:rsidRPr="00A176AD">
        <w:t xml:space="preserve"> </w:t>
      </w:r>
      <w:r w:rsidRPr="00A176AD">
        <w:rPr>
          <w:b/>
        </w:rPr>
        <w:t>Thompson 18</w:t>
      </w:r>
      <w:r w:rsidRPr="00A176AD">
        <w:t xml:space="preserve">. Chicago-based creative writer. 4-6-2018. "Why I will not allow the fear of a nuclear attack to be white-washed." </w:t>
      </w:r>
      <w:proofErr w:type="spellStart"/>
      <w:r w:rsidRPr="00A176AD">
        <w:t>RaceBaitR</w:t>
      </w:r>
      <w:proofErr w:type="spellEnd"/>
      <w:r w:rsidRPr="00A176AD">
        <w:t>. http://racebaitr.com/2018/04/06/2087/#</w:t>
      </w:r>
    </w:p>
    <w:p w14:paraId="28F81B89" w14:textId="77777777" w:rsidR="0094052E" w:rsidRPr="005C15F6" w:rsidRDefault="0094052E" w:rsidP="0094052E">
      <w:pPr>
        <w:rPr>
          <w:u w:val="single"/>
        </w:rPr>
      </w:pPr>
      <w:r w:rsidRPr="00A176AD">
        <w:rPr>
          <w:rStyle w:val="StyleUnderline"/>
        </w:rPr>
        <w:t xml:space="preserve">I couldn’t spare </w:t>
      </w:r>
      <w:r w:rsidRPr="00EE303A">
        <w:rPr>
          <w:rStyle w:val="StyleUnderline"/>
        </w:rPr>
        <w:t>empathy for a white</w:t>
      </w:r>
      <w:r w:rsidRPr="00EE303A">
        <w:rPr>
          <w:sz w:val="16"/>
        </w:rPr>
        <w:t xml:space="preserve"> woman </w:t>
      </w:r>
      <w:r w:rsidRPr="00EE303A">
        <w:rPr>
          <w:rStyle w:val="StyleUnderline"/>
        </w:rPr>
        <w:t xml:space="preserve">whose biggest fear was something that hadn’t happened yet and might not. Meanwhile, </w:t>
      </w:r>
      <w:r w:rsidRPr="00EE303A">
        <w:rPr>
          <w:rStyle w:val="Emphasis"/>
        </w:rPr>
        <w:t>my</w:t>
      </w:r>
      <w:r w:rsidRPr="00EE303A">
        <w:rPr>
          <w:rStyle w:val="StyleUnderline"/>
        </w:rPr>
        <w:t xml:space="preserve"> most significant fears </w:t>
      </w:r>
      <w:r w:rsidRPr="00EE303A">
        <w:rPr>
          <w:rStyle w:val="Emphasis"/>
        </w:rPr>
        <w:t>were</w:t>
      </w:r>
      <w:r w:rsidRPr="00EE303A">
        <w:rPr>
          <w:rStyle w:val="StyleUnderline"/>
        </w:rPr>
        <w:t xml:space="preserve"> in motion</w:t>
      </w:r>
      <w:r w:rsidRPr="00EE303A">
        <w:rPr>
          <w:sz w:val="16"/>
        </w:rPr>
        <w:t xml:space="preserve">: </w:t>
      </w:r>
      <w:r w:rsidRPr="00EE303A">
        <w:rPr>
          <w:rStyle w:val="StyleUnderline"/>
        </w:rPr>
        <w:t xml:space="preserve">women and men </w:t>
      </w:r>
      <w:r w:rsidRPr="00EE303A">
        <w:rPr>
          <w:rStyle w:val="Emphasis"/>
        </w:rPr>
        <w:t>dying in cells</w:t>
      </w:r>
      <w:r w:rsidRPr="00EE303A">
        <w:rPr>
          <w:sz w:val="16"/>
        </w:rPr>
        <w:t xml:space="preserve"> after being wrongly imprisoned, </w:t>
      </w:r>
      <w:r w:rsidRPr="00EE303A">
        <w:rPr>
          <w:rStyle w:val="Emphasis"/>
        </w:rPr>
        <w:t>choked out</w:t>
      </w:r>
      <w:r w:rsidRPr="00EE303A">
        <w:rPr>
          <w:rStyle w:val="StyleUnderline"/>
        </w:rPr>
        <w:t xml:space="preserve"> for peddling cigarettes, or </w:t>
      </w:r>
      <w:r w:rsidRPr="00EE303A">
        <w:rPr>
          <w:rStyle w:val="Emphasis"/>
        </w:rPr>
        <w:t>shot to death</w:t>
      </w:r>
      <w:r w:rsidRPr="00EE303A">
        <w:rPr>
          <w:sz w:val="16"/>
        </w:rPr>
        <w:t xml:space="preserve"> during ‘routine’ traffic stops. I twitch when my partner is late, worried that a cantankerous cop has brutalized or shot him because he wouldn’t prostrate himself. </w:t>
      </w:r>
      <w:r w:rsidRPr="00EE303A">
        <w:rPr>
          <w:rStyle w:val="StyleUnderline"/>
        </w:rPr>
        <w:t>As a woman of color, I am aware of</w:t>
      </w:r>
      <w:r w:rsidRPr="00EE303A">
        <w:rPr>
          <w:sz w:val="16"/>
        </w:rPr>
        <w:t xml:space="preserve"> the </w:t>
      </w:r>
      <w:r w:rsidRPr="00EE303A">
        <w:rPr>
          <w:rStyle w:val="StyleUnderline"/>
        </w:rPr>
        <w:t xml:space="preserve">multiple types of violence that threaten me </w:t>
      </w:r>
      <w:r w:rsidRPr="00EE303A">
        <w:rPr>
          <w:rStyle w:val="Emphasis"/>
        </w:rPr>
        <w:t>current</w:t>
      </w:r>
      <w:r w:rsidRPr="00EE303A">
        <w:rPr>
          <w:rStyle w:val="StyleUnderline"/>
        </w:rPr>
        <w:t>ly</w:t>
      </w:r>
      <w:r w:rsidRPr="00EE303A">
        <w:rPr>
          <w:rStyle w:val="Emphasis"/>
        </w:rPr>
        <w:t>—not theoretical</w:t>
      </w:r>
      <w:r w:rsidRPr="00EE303A">
        <w:rPr>
          <w:rStyle w:val="StyleUnderline"/>
        </w:rPr>
        <w:t xml:space="preserve">ly. </w:t>
      </w:r>
      <w:r w:rsidRPr="00EE303A">
        <w:rPr>
          <w:rStyle w:val="Emphasis"/>
        </w:rPr>
        <w:t>Street harassment</w:t>
      </w:r>
      <w:r w:rsidRPr="00EE303A">
        <w:rPr>
          <w:sz w:val="16"/>
        </w:rPr>
        <w:t xml:space="preserve">, excessively affecting me as a Black woman, has blindsided me since I was eleven. A premature body meant </w:t>
      </w:r>
      <w:r w:rsidRPr="00EE303A">
        <w:rPr>
          <w:rStyle w:val="StyleUnderline"/>
        </w:rPr>
        <w:t>being</w:t>
      </w:r>
      <w:r w:rsidRPr="00EE303A">
        <w:rPr>
          <w:sz w:val="16"/>
        </w:rPr>
        <w:t xml:space="preserve"> </w:t>
      </w:r>
      <w:r w:rsidRPr="00EE303A">
        <w:rPr>
          <w:rStyle w:val="Emphasis"/>
        </w:rPr>
        <w:t>catcalled</w:t>
      </w:r>
      <w:r w:rsidRPr="00EE303A">
        <w:rPr>
          <w:sz w:val="16"/>
        </w:rPr>
        <w:t xml:space="preserve"> before I’d discussed the birds and the bees. It meant being </w:t>
      </w:r>
      <w:r w:rsidRPr="00EE303A">
        <w:rPr>
          <w:rStyle w:val="Emphasis"/>
        </w:rPr>
        <w:t>followed</w:t>
      </w:r>
      <w:r w:rsidRPr="00EE303A">
        <w:rPr>
          <w:rStyle w:val="StyleUnderline"/>
        </w:rPr>
        <w:t xml:space="preserve">, </w:t>
      </w:r>
      <w:r w:rsidRPr="00EE303A">
        <w:rPr>
          <w:rStyle w:val="Emphasis"/>
        </w:rPr>
        <w:t>whistled at</w:t>
      </w:r>
      <w:r w:rsidRPr="00EE303A">
        <w:rPr>
          <w:rStyle w:val="StyleUnderline"/>
        </w:rPr>
        <w:t xml:space="preserve">, or </w:t>
      </w:r>
      <w:r w:rsidRPr="00EE303A">
        <w:rPr>
          <w:rStyle w:val="Emphasis"/>
        </w:rPr>
        <w:t>groped</w:t>
      </w:r>
      <w:r w:rsidRPr="00EE303A">
        <w:rPr>
          <w:sz w:val="16"/>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EE303A">
        <w:rPr>
          <w:sz w:val="16"/>
        </w:rPr>
        <w:t>Ever</w:t>
      </w:r>
      <w:proofErr w:type="spellEnd"/>
      <w:r w:rsidRPr="00EE303A">
        <w:rPr>
          <w:sz w:val="16"/>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w:t>
      </w:r>
      <w:r w:rsidRPr="00A176AD">
        <w:rPr>
          <w:sz w:val="16"/>
        </w:rPr>
        <w:t xml:space="preserv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w:t>
      </w:r>
      <w:r w:rsidRPr="00AD2A7C">
        <w:rPr>
          <w:sz w:val="16"/>
        </w:rPr>
        <w:t xml:space="preserve">Nuclear Holocaust.” While the meal was partly pleasant, </w:t>
      </w:r>
      <w:r w:rsidRPr="00AD2A7C">
        <w:rPr>
          <w:rStyle w:val="StyleUnderline"/>
        </w:rPr>
        <w:t xml:space="preserve">I departed thinking, “fear of nuclear demolition is </w:t>
      </w:r>
      <w:r w:rsidRPr="00AD2A7C">
        <w:rPr>
          <w:rStyle w:val="Emphasis"/>
        </w:rPr>
        <w:t>just some white shit</w:t>
      </w:r>
      <w:r w:rsidRPr="00AD2A7C">
        <w:rPr>
          <w:sz w:val="16"/>
        </w:rPr>
        <w:t xml:space="preserve">.” Sadly, that thought would not last long. </w:t>
      </w:r>
      <w:r w:rsidRPr="00AD2A7C">
        <w:rPr>
          <w:rStyle w:val="StyleUnderline"/>
        </w:rPr>
        <w:t>I still vibe with Harriot’s statement, “Black people have lived under the specter of having our existence erased on a white man’s whim since we stepped on</w:t>
      </w:r>
      <w:r w:rsidRPr="00AD2A7C">
        <w:rPr>
          <w:sz w:val="16"/>
        </w:rPr>
        <w:t xml:space="preserve">to the </w:t>
      </w:r>
      <w:r w:rsidRPr="00AD2A7C">
        <w:rPr>
          <w:rStyle w:val="StyleUnderline"/>
        </w:rPr>
        <w:t>shore</w:t>
      </w:r>
      <w:r w:rsidRPr="00AD2A7C">
        <w:rPr>
          <w:sz w:val="16"/>
        </w:rPr>
        <w:t xml:space="preserve"> at Jamestown Land</w:t>
      </w:r>
      <w:r w:rsidRPr="00A176AD">
        <w:rPr>
          <w:sz w:val="16"/>
        </w:rPr>
        <w:t>ing</w:t>
      </w:r>
      <w:r w:rsidRPr="00EE303A">
        <w:rPr>
          <w:sz w:val="16"/>
        </w:rPr>
        <w:t xml:space="preserve">.” </w:t>
      </w:r>
      <w:r w:rsidRPr="00EE303A">
        <w:rPr>
          <w:rStyle w:val="StyleUnderline"/>
        </w:rPr>
        <w:t>However</w:t>
      </w:r>
      <w:r w:rsidRPr="00EE303A">
        <w:rPr>
          <w:sz w:val="16"/>
        </w:rPr>
        <w:t>, a friend—a Black friend—ignited my nuclear paranoia by sharing theories about when it might happen and who faced the greatest threat. In an attempt to ease my friend’s fear, I leaned in to listen but accidentally toppled down the rabbit hole too</w:t>
      </w:r>
      <w:r w:rsidRPr="00A176AD">
        <w:rPr>
          <w:sz w:val="16"/>
        </w:rPr>
        <w:t xml:space="preserve">. I forked through curated news feeds. I sifted through “fake news,” “actual news,” and foreign news sources. Suddenly, an idea took root: </w:t>
      </w:r>
      <w:r w:rsidRPr="0062101B">
        <w:rPr>
          <w:rStyle w:val="StyleUnderline"/>
          <w:highlight w:val="cyan"/>
        </w:rPr>
        <w:t xml:space="preserve">nuclear strike would </w:t>
      </w:r>
      <w:r w:rsidRPr="0062101B">
        <w:rPr>
          <w:rStyle w:val="Emphasis"/>
          <w:highlight w:val="cyan"/>
        </w:rPr>
        <w:t>disproportionately impact Black</w:t>
      </w:r>
      <w:r w:rsidRPr="00A176AD">
        <w:rPr>
          <w:rStyle w:val="Emphasis"/>
        </w:rPr>
        <w:t xml:space="preserve"> people</w:t>
      </w:r>
      <w:r w:rsidRPr="00A176AD">
        <w:rPr>
          <w:rStyle w:val="StyleUnderline"/>
        </w:rPr>
        <w:t xml:space="preserve">, </w:t>
      </w:r>
      <w:r w:rsidRPr="0062101B">
        <w:rPr>
          <w:rStyle w:val="Emphasis"/>
          <w:highlight w:val="cyan"/>
        </w:rPr>
        <w:t>brown</w:t>
      </w:r>
      <w:r w:rsidRPr="00A176AD">
        <w:rPr>
          <w:rStyle w:val="Emphasis"/>
        </w:rPr>
        <w:t xml:space="preserve"> people</w:t>
      </w:r>
      <w:r w:rsidRPr="00A176AD">
        <w:rPr>
          <w:rStyle w:val="StyleUnderline"/>
        </w:rPr>
        <w:t xml:space="preserve">, </w:t>
      </w:r>
      <w:r w:rsidRPr="0062101B">
        <w:rPr>
          <w:rStyle w:val="StyleUnderline"/>
          <w:highlight w:val="cyan"/>
        </w:rPr>
        <w:t xml:space="preserve">and </w:t>
      </w:r>
      <w:r w:rsidRPr="0062101B">
        <w:rPr>
          <w:rStyle w:val="Emphasis"/>
          <w:highlight w:val="cyan"/>
        </w:rPr>
        <w:t>low-income individuals</w:t>
      </w:r>
      <w:r w:rsidRPr="00EE303A">
        <w:rPr>
          <w:rStyle w:val="StyleUnderline"/>
        </w:rPr>
        <w:t xml:space="preserve">. </w:t>
      </w:r>
      <w:r w:rsidRPr="00EE303A">
        <w:rPr>
          <w:rStyle w:val="Emphasis"/>
        </w:rPr>
        <w:t>No</w:t>
      </w:r>
      <w:r w:rsidRPr="00EE303A">
        <w:rPr>
          <w:rStyle w:val="StyleUnderline"/>
        </w:rPr>
        <w:t xml:space="preserve">rth </w:t>
      </w:r>
      <w:r w:rsidRPr="00EE303A">
        <w:rPr>
          <w:rStyle w:val="Emphasis"/>
        </w:rPr>
        <w:t>Ko</w:t>
      </w:r>
      <w:r w:rsidRPr="00EE303A">
        <w:rPr>
          <w:rStyle w:val="StyleUnderline"/>
        </w:rPr>
        <w:t>rea</w:t>
      </w:r>
      <w:r w:rsidRPr="00AD2A7C">
        <w:rPr>
          <w:rStyle w:val="StyleUnderline"/>
        </w:rPr>
        <w:t xml:space="preserve"> </w:t>
      </w:r>
      <w:r w:rsidRPr="0062101B">
        <w:rPr>
          <w:rStyle w:val="StyleUnderline"/>
          <w:highlight w:val="cyan"/>
        </w:rPr>
        <w:t>won’t target</w:t>
      </w:r>
      <w:r w:rsidRPr="00A176AD">
        <w:rPr>
          <w:rStyle w:val="StyleUnderline"/>
        </w:rPr>
        <w:t xml:space="preserve"> the plain sight racists of </w:t>
      </w:r>
      <w:r w:rsidRPr="0062101B">
        <w:rPr>
          <w:rStyle w:val="Emphasis"/>
          <w:highlight w:val="cyan"/>
        </w:rPr>
        <w:t>Portland</w:t>
      </w:r>
      <w:r w:rsidRPr="00A176AD">
        <w:rPr>
          <w:sz w:val="16"/>
        </w:rPr>
        <w:t xml:space="preserve">, Oregon, </w:t>
      </w:r>
      <w:r w:rsidRPr="00A176AD">
        <w:rPr>
          <w:rStyle w:val="StyleUnderline"/>
        </w:rPr>
        <w:t xml:space="preserve">the violently </w:t>
      </w:r>
      <w:proofErr w:type="spellStart"/>
      <w:r w:rsidRPr="00A176AD">
        <w:rPr>
          <w:rStyle w:val="StyleUnderline"/>
        </w:rPr>
        <w:t>microaggressive</w:t>
      </w:r>
      <w:proofErr w:type="spellEnd"/>
      <w:r w:rsidRPr="00A176AD">
        <w:rPr>
          <w:rStyle w:val="StyleUnderline"/>
        </w:rPr>
        <w:t xml:space="preserve"> </w:t>
      </w:r>
      <w:r w:rsidRPr="00A176AD">
        <w:rPr>
          <w:rStyle w:val="Emphasis"/>
        </w:rPr>
        <w:t>liberals</w:t>
      </w:r>
      <w:r w:rsidRPr="00A176AD">
        <w:rPr>
          <w:rStyle w:val="StyleUnderline"/>
        </w:rPr>
        <w:t xml:space="preserve"> of </w:t>
      </w:r>
      <w:r w:rsidRPr="0062101B">
        <w:rPr>
          <w:rStyle w:val="StyleUnderline"/>
          <w:highlight w:val="cyan"/>
        </w:rPr>
        <w:t xml:space="preserve">the </w:t>
      </w:r>
      <w:r w:rsidRPr="0062101B">
        <w:rPr>
          <w:rStyle w:val="Emphasis"/>
          <w:highlight w:val="cyan"/>
        </w:rPr>
        <w:t>rural Northwest</w:t>
      </w:r>
      <w:r w:rsidRPr="0062101B">
        <w:rPr>
          <w:rStyle w:val="StyleUnderline"/>
          <w:highlight w:val="cyan"/>
        </w:rPr>
        <w:t>, or the</w:t>
      </w:r>
      <w:r w:rsidRPr="00A176AD">
        <w:rPr>
          <w:rStyle w:val="StyleUnderline"/>
        </w:rPr>
        <w:t xml:space="preserve"> white-hooded </w:t>
      </w:r>
      <w:proofErr w:type="spellStart"/>
      <w:r w:rsidRPr="0062101B">
        <w:rPr>
          <w:rStyle w:val="Emphasis"/>
          <w:highlight w:val="cyan"/>
        </w:rPr>
        <w:t>klansmen</w:t>
      </w:r>
      <w:proofErr w:type="spellEnd"/>
      <w:r w:rsidRPr="0062101B">
        <w:rPr>
          <w:sz w:val="16"/>
          <w:highlight w:val="cyan"/>
        </w:rPr>
        <w:t xml:space="preserve"> </w:t>
      </w:r>
      <w:r w:rsidRPr="0062101B">
        <w:rPr>
          <w:rStyle w:val="StyleUnderline"/>
          <w:highlight w:val="cyan"/>
        </w:rPr>
        <w:t>of</w:t>
      </w:r>
      <w:r w:rsidRPr="00A176AD">
        <w:rPr>
          <w:sz w:val="16"/>
        </w:rPr>
        <w:t xml:space="preserve"> Diamondhead, </w:t>
      </w:r>
      <w:r w:rsidRPr="0062101B">
        <w:rPr>
          <w:rStyle w:val="Emphasis"/>
          <w:highlight w:val="cyan"/>
        </w:rPr>
        <w:t>Mississippi</w:t>
      </w:r>
      <w:r w:rsidRPr="00A176AD">
        <w:rPr>
          <w:rStyle w:val="StyleUnderline"/>
        </w:rPr>
        <w:t xml:space="preserve">. No, under the instruction of the supreme leader Kim Jong-un, North Korea </w:t>
      </w:r>
      <w:r w:rsidRPr="0062101B">
        <w:rPr>
          <w:rStyle w:val="StyleUnderline"/>
          <w:highlight w:val="cyan"/>
        </w:rPr>
        <w:t>will</w:t>
      </w:r>
      <w:r w:rsidRPr="00A176AD">
        <w:rPr>
          <w:rStyle w:val="StyleUnderline"/>
        </w:rPr>
        <w:t xml:space="preserve"> likely </w:t>
      </w:r>
      <w:r w:rsidRPr="0062101B">
        <w:rPr>
          <w:rStyle w:val="StyleUnderline"/>
          <w:highlight w:val="cyan"/>
        </w:rPr>
        <w:t xml:space="preserve">strike </w:t>
      </w:r>
      <w:r w:rsidRPr="0062101B">
        <w:rPr>
          <w:rStyle w:val="Emphasis"/>
          <w:highlight w:val="cyan"/>
        </w:rPr>
        <w:t>densely populated urban areas</w:t>
      </w:r>
      <w:r w:rsidRPr="00A176AD">
        <w:rPr>
          <w:sz w:val="16"/>
        </w:rPr>
        <w:t xml:space="preserve">, such as Los Angeles, Chicago, Washington D.C., and New York City. </w:t>
      </w:r>
      <w:r w:rsidRPr="00A176AD">
        <w:rPr>
          <w:rStyle w:val="StyleUnderline"/>
        </w:rPr>
        <w:t xml:space="preserve">These locations stand-out as </w:t>
      </w:r>
      <w:r w:rsidRPr="00EE303A">
        <w:rPr>
          <w:rStyle w:val="StyleUnderline"/>
        </w:rPr>
        <w:t xml:space="preserve">targets for a nuclear strike because they are </w:t>
      </w:r>
      <w:r w:rsidRPr="00EE303A">
        <w:rPr>
          <w:rStyle w:val="Emphasis"/>
        </w:rPr>
        <w:t>densely populated</w:t>
      </w:r>
      <w:r w:rsidRPr="00EE303A">
        <w:rPr>
          <w:sz w:val="16"/>
        </w:rPr>
        <w:t xml:space="preserve"> U.S. population centers. </w:t>
      </w:r>
      <w:r w:rsidRPr="00EE303A">
        <w:rPr>
          <w:rStyle w:val="StyleUnderline"/>
        </w:rPr>
        <w:t>Attacking the heart of the nation or populous cities would translate to more casualties</w:t>
      </w:r>
      <w:r w:rsidRPr="00EE303A">
        <w:rPr>
          <w:sz w:val="16"/>
        </w:rPr>
        <w:t>. With that in</w:t>
      </w:r>
      <w:r w:rsidRPr="00A176AD">
        <w:rPr>
          <w:sz w:val="16"/>
        </w:rPr>
        <w:t xml:space="preserve"> mind, it’s not lost on me that </w:t>
      </w:r>
      <w:r w:rsidRPr="00A176AD">
        <w:rPr>
          <w:rStyle w:val="StyleUnderline"/>
        </w:rPr>
        <w:t xml:space="preserve">the most populous </w:t>
      </w:r>
      <w:r w:rsidRPr="0062101B">
        <w:rPr>
          <w:rStyle w:val="StyleUnderline"/>
          <w:highlight w:val="cyan"/>
        </w:rPr>
        <w:t>cities</w:t>
      </w:r>
      <w:r w:rsidRPr="00A176AD">
        <w:rPr>
          <w:rStyle w:val="StyleUnderline"/>
        </w:rPr>
        <w:t xml:space="preserve"> in the United States </w:t>
      </w:r>
      <w:r w:rsidRPr="0062101B">
        <w:rPr>
          <w:rStyle w:val="StyleUnderline"/>
          <w:highlight w:val="cyan"/>
        </w:rPr>
        <w:t>boast sizeable</w:t>
      </w:r>
      <w:r w:rsidRPr="00A176AD">
        <w:rPr>
          <w:rStyle w:val="StyleUnderline"/>
        </w:rPr>
        <w:t xml:space="preserve"> diverse populations, or more plainly put: </w:t>
      </w:r>
      <w:r w:rsidRPr="0062101B">
        <w:rPr>
          <w:rStyle w:val="Emphasis"/>
          <w:highlight w:val="cyan"/>
        </w:rPr>
        <w:t>Black populations</w:t>
      </w:r>
      <w:r w:rsidRPr="00A176AD">
        <w:rPr>
          <w:rStyle w:val="StyleUnderline"/>
        </w:rPr>
        <w:t xml:space="preserve">. </w:t>
      </w:r>
      <w:r w:rsidRPr="00A176AD">
        <w:rPr>
          <w:sz w:val="16"/>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176AD">
        <w:rPr>
          <w:rStyle w:val="StyleUnderline"/>
        </w:rPr>
        <w:t xml:space="preserve">The practice of preparing for a nuclear holocaust </w:t>
      </w:r>
      <w:r w:rsidRPr="00A176AD">
        <w:rPr>
          <w:rStyle w:val="Emphasis"/>
        </w:rPr>
        <w:t>sometimes feels comical</w:t>
      </w:r>
      <w:r w:rsidRPr="00A176AD">
        <w:rPr>
          <w:rStyle w:val="StyleUnderline"/>
        </w:rPr>
        <w:t xml:space="preserve">, particularly when </w:t>
      </w:r>
      <w:r w:rsidRPr="0062101B">
        <w:rPr>
          <w:rStyle w:val="StyleUnderline"/>
          <w:highlight w:val="cyan"/>
        </w:rPr>
        <w:t>acknowledging</w:t>
      </w:r>
      <w:r w:rsidRPr="00A176AD">
        <w:rPr>
          <w:rStyle w:val="StyleUnderline"/>
        </w:rPr>
        <w:t xml:space="preserve"> that </w:t>
      </w:r>
      <w:r w:rsidRPr="00AD2A7C">
        <w:rPr>
          <w:rStyle w:val="StyleUnderline"/>
        </w:rPr>
        <w:t xml:space="preserve">there has long been </w:t>
      </w:r>
      <w:r w:rsidRPr="0062101B">
        <w:rPr>
          <w:rStyle w:val="StyleUnderline"/>
          <w:highlight w:val="cyan"/>
        </w:rPr>
        <w:t>a war on Black people</w:t>
      </w:r>
      <w:r w:rsidRPr="00A176AD">
        <w:rPr>
          <w:rStyle w:val="StyleUnderline"/>
        </w:rPr>
        <w:t xml:space="preserve"> in this country. </w:t>
      </w:r>
      <w:r w:rsidRPr="00A176AD">
        <w:rPr>
          <w:sz w:val="16"/>
        </w:rPr>
        <w:t xml:space="preserve">Blackness is bittersweet in flavor. We are blessed with the melanized skin, the MacGyver-like inventiveness of our foremothers, and our blinding brightness—but the anti-blackness that we experience is also blinding as well as stifling. </w:t>
      </w:r>
      <w:r w:rsidRPr="00A176AD">
        <w:rPr>
          <w:rStyle w:val="StyleUnderline"/>
        </w:rPr>
        <w:t>We are stuck by rigged systems, punished with the prison industrial complex, housing discrimination, pay discrimination, and worse. We get side-eyes from strangers</w:t>
      </w:r>
      <w:r w:rsidRPr="00A176AD">
        <w:rPr>
          <w:sz w:val="16"/>
        </w:rPr>
        <w:t xml:space="preserve"> when we’re “loitering,” </w:t>
      </w:r>
      <w:r w:rsidRPr="00A176AD">
        <w:rPr>
          <w:rStyle w:val="StyleUnderline"/>
        </w:rPr>
        <w:t>and the police will pull us over for driving “too fast”</w:t>
      </w:r>
      <w:r w:rsidRPr="00A176AD">
        <w:rPr>
          <w:sz w:val="16"/>
        </w:rPr>
        <w:t xml:space="preserve"> in a residential neighborhood. </w:t>
      </w:r>
      <w:r w:rsidRPr="00A176AD">
        <w:rPr>
          <w:rStyle w:val="StyleUnderline"/>
        </w:rPr>
        <w:t>We get murdered for holding cell phones</w:t>
      </w:r>
      <w:r w:rsidRPr="00A176AD">
        <w:rPr>
          <w:sz w:val="16"/>
        </w:rPr>
        <w:t xml:space="preserve"> while standing in our grandmother’s backyard. </w:t>
      </w:r>
      <w:r w:rsidRPr="00A176AD">
        <w:rPr>
          <w:rStyle w:val="StyleUnderline"/>
        </w:rPr>
        <w:t>The racism that strung up our ancestors, kept them sequestered to the back of the bus and kept them in separate and unequal schools still lives. It lives, and it’s more palpable than dormant.</w:t>
      </w:r>
      <w:r w:rsidRPr="00A176AD">
        <w:rPr>
          <w:sz w:val="16"/>
        </w:rPr>
        <w:t xml:space="preserve"> To me, this means one thing: </w:t>
      </w:r>
      <w:r w:rsidRPr="00A176AD">
        <w:rPr>
          <w:rStyle w:val="StyleUnderline"/>
        </w:rPr>
        <w:t>Trump’s America is</w:t>
      </w:r>
      <w:r w:rsidRPr="00A176AD">
        <w:rPr>
          <w:sz w:val="16"/>
        </w:rPr>
        <w:t xml:space="preserve">n’t an unfortunate circumstance, it’s </w:t>
      </w:r>
      <w:r w:rsidRPr="00A176AD">
        <w:rPr>
          <w:rStyle w:val="StyleUnderline"/>
        </w:rPr>
        <w:t xml:space="preserve">a homecoming event that’s hundreds of years in the making, no matter how many times my white friends’ say, “He’s not my president.” In </w:t>
      </w:r>
      <w:r w:rsidRPr="00A176AD">
        <w:rPr>
          <w:rStyle w:val="Emphasis"/>
        </w:rPr>
        <w:t>light</w:t>
      </w:r>
      <w:r w:rsidRPr="00A176AD">
        <w:rPr>
          <w:rStyle w:val="StyleUnderline"/>
        </w:rPr>
        <w:t xml:space="preserve"> of this homecoming, </w:t>
      </w:r>
      <w:r w:rsidRPr="0062101B">
        <w:rPr>
          <w:rStyle w:val="StyleUnderline"/>
          <w:highlight w:val="cyan"/>
        </w:rPr>
        <w:t>we now flirt with a</w:t>
      </w:r>
      <w:r w:rsidRPr="00AD2A7C">
        <w:rPr>
          <w:rStyle w:val="StyleUnderline"/>
        </w:rPr>
        <w:t xml:space="preserve"> </w:t>
      </w:r>
      <w:r w:rsidRPr="00AD2A7C">
        <w:rPr>
          <w:rStyle w:val="Emphasis"/>
        </w:rPr>
        <w:t xml:space="preserve">new, </w:t>
      </w:r>
      <w:r w:rsidRPr="0062101B">
        <w:rPr>
          <w:rStyle w:val="Emphasis"/>
          <w:highlight w:val="cyan"/>
        </w:rPr>
        <w:t>larger</w:t>
      </w:r>
      <w:r w:rsidRPr="00AD2A7C">
        <w:rPr>
          <w:rStyle w:val="Emphasis"/>
        </w:rPr>
        <w:t xml:space="preserve"> fear of a </w:t>
      </w:r>
      <w:r w:rsidRPr="0062101B">
        <w:rPr>
          <w:rStyle w:val="Emphasis"/>
          <w:highlight w:val="cyan"/>
        </w:rPr>
        <w:t>Black genocide</w:t>
      </w:r>
      <w:r w:rsidRPr="00AD2A7C">
        <w:rPr>
          <w:sz w:val="16"/>
        </w:rPr>
        <w:t xml:space="preserve">. </w:t>
      </w:r>
      <w:r w:rsidRPr="00AD2A7C">
        <w:rPr>
          <w:rStyle w:val="StyleUnderline"/>
        </w:rPr>
        <w:t xml:space="preserve">America has always worked towards Black eradication through a </w:t>
      </w:r>
      <w:r w:rsidRPr="00AD2A7C">
        <w:rPr>
          <w:rStyle w:val="Emphasis"/>
        </w:rPr>
        <w:t>steady stream of life-threatening inequality</w:t>
      </w:r>
      <w:r w:rsidRPr="00AD2A7C">
        <w:rPr>
          <w:rStyle w:val="StyleUnderline"/>
        </w:rPr>
        <w:t xml:space="preserve">, but </w:t>
      </w:r>
      <w:r w:rsidRPr="00AD2A7C">
        <w:rPr>
          <w:rStyle w:val="Emphasis"/>
        </w:rPr>
        <w:t xml:space="preserve">nuclear </w:t>
      </w:r>
      <w:r w:rsidRPr="0062101B">
        <w:rPr>
          <w:rStyle w:val="Emphasis"/>
          <w:highlight w:val="cyan"/>
        </w:rPr>
        <w:t>war</w:t>
      </w:r>
      <w:r w:rsidRPr="00AD2A7C">
        <w:rPr>
          <w:rStyle w:val="Emphasis"/>
        </w:rPr>
        <w:t xml:space="preserve"> on American </w:t>
      </w:r>
      <w:r w:rsidRPr="00EE303A">
        <w:rPr>
          <w:rStyle w:val="Emphasis"/>
        </w:rPr>
        <w:t>soil would be swift</w:t>
      </w:r>
      <w:r w:rsidRPr="00EE303A">
        <w:rPr>
          <w:sz w:val="16"/>
        </w:rPr>
        <w:t>. And</w:t>
      </w:r>
      <w:r w:rsidRPr="00A176AD">
        <w:rPr>
          <w:sz w:val="16"/>
        </w:rPr>
        <w:t xml:space="preserve"> </w:t>
      </w:r>
      <w:r w:rsidRPr="00EE303A">
        <w:rPr>
          <w:rStyle w:val="StyleUnderline"/>
        </w:rPr>
        <w:t xml:space="preserve">for this </w:t>
      </w:r>
      <w:proofErr w:type="gramStart"/>
      <w:r w:rsidRPr="00EE303A">
        <w:rPr>
          <w:rStyle w:val="StyleUnderline"/>
        </w:rPr>
        <w:t>reason</w:t>
      </w:r>
      <w:proofErr w:type="gramEnd"/>
      <w:r w:rsidRPr="00EE303A">
        <w:rPr>
          <w:rStyle w:val="StyleUnderline"/>
        </w:rPr>
        <w:t xml:space="preserve"> </w:t>
      </w:r>
      <w:r w:rsidRPr="0062101B">
        <w:rPr>
          <w:rStyle w:val="StyleUnderline"/>
          <w:highlight w:val="cyan"/>
        </w:rPr>
        <w:t xml:space="preserve">I’ve grown </w:t>
      </w:r>
      <w:r w:rsidRPr="0062101B">
        <w:rPr>
          <w:rStyle w:val="Emphasis"/>
          <w:highlight w:val="cyan"/>
        </w:rPr>
        <w:t>tired</w:t>
      </w:r>
      <w:r w:rsidRPr="0062101B">
        <w:rPr>
          <w:rStyle w:val="StyleUnderline"/>
          <w:highlight w:val="cyan"/>
        </w:rPr>
        <w:t xml:space="preserve"> of </w:t>
      </w:r>
      <w:r w:rsidRPr="0062101B">
        <w:rPr>
          <w:rStyle w:val="Emphasis"/>
          <w:highlight w:val="cyan"/>
        </w:rPr>
        <w:t>whiteness</w:t>
      </w:r>
      <w:r w:rsidRPr="0062101B">
        <w:rPr>
          <w:sz w:val="16"/>
          <w:highlight w:val="cyan"/>
        </w:rPr>
        <w:t xml:space="preserve"> </w:t>
      </w:r>
      <w:r w:rsidRPr="0062101B">
        <w:rPr>
          <w:rStyle w:val="StyleUnderline"/>
          <w:highlight w:val="cyan"/>
        </w:rPr>
        <w:t xml:space="preserve">being at the </w:t>
      </w:r>
      <w:r w:rsidRPr="0062101B">
        <w:rPr>
          <w:rStyle w:val="Emphasis"/>
          <w:highlight w:val="cyan"/>
        </w:rPr>
        <w:t>center</w:t>
      </w:r>
      <w:r w:rsidRPr="00AD2A7C">
        <w:rPr>
          <w:rStyle w:val="Emphasis"/>
        </w:rPr>
        <w:t xml:space="preserve"> of the nuclear conversation</w:t>
      </w:r>
      <w:r w:rsidRPr="00AD2A7C">
        <w:rPr>
          <w:rStyle w:val="StyleUnderline"/>
        </w:rPr>
        <w:t xml:space="preserve">. The </w:t>
      </w:r>
      <w:r w:rsidRPr="00AD2A7C">
        <w:rPr>
          <w:rStyle w:val="Emphasis"/>
        </w:rPr>
        <w:t>race-neutral approach to the dialogue</w:t>
      </w:r>
      <w:r w:rsidRPr="00AD2A7C">
        <w:rPr>
          <w:rStyle w:val="StyleUnderline"/>
        </w:rPr>
        <w:t xml:space="preserve">, and a tendency to continue to promote the idea that missiles will land in </w:t>
      </w:r>
      <w:r w:rsidRPr="00AD2A7C">
        <w:rPr>
          <w:rStyle w:val="Emphasis"/>
        </w:rPr>
        <w:t>suburban</w:t>
      </w:r>
      <w:r w:rsidRPr="00AD2A7C">
        <w:rPr>
          <w:rStyle w:val="StyleUnderline"/>
        </w:rPr>
        <w:t xml:space="preserve"> and </w:t>
      </w:r>
      <w:r w:rsidRPr="00AD2A7C">
        <w:rPr>
          <w:rStyle w:val="Emphasis"/>
        </w:rPr>
        <w:t>rural backyards</w:t>
      </w:r>
      <w:r w:rsidRPr="00AD2A7C">
        <w:rPr>
          <w:rStyle w:val="StyleUnderline"/>
        </w:rPr>
        <w:t xml:space="preserve">, instead of inner-city playgrounds, is </w:t>
      </w:r>
      <w:r w:rsidRPr="00AD2A7C">
        <w:rPr>
          <w:rStyle w:val="Emphasis"/>
        </w:rPr>
        <w:t>false</w:t>
      </w:r>
      <w:r w:rsidRPr="00AD2A7C">
        <w:rPr>
          <w:rStyle w:val="StyleUnderline"/>
        </w:rPr>
        <w:t xml:space="preserve">. </w:t>
      </w:r>
      <w:r w:rsidRPr="00AD2A7C">
        <w:rPr>
          <w:sz w:val="16"/>
        </w:rPr>
        <w:t>“The Day After,” the iconic, highest-rated television film in history, aired November 20, 1983. More than 100 million people tuned in to watch a film postulating a war between the Soviet Uni</w:t>
      </w:r>
      <w:r w:rsidRPr="00A176AD">
        <w:rPr>
          <w:sz w:val="16"/>
        </w:rPr>
        <w:t xml:space="preserve">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62101B">
        <w:rPr>
          <w:rStyle w:val="StyleUnderline"/>
          <w:highlight w:val="cyan"/>
        </w:rPr>
        <w:t>devastation</w:t>
      </w:r>
      <w:r w:rsidRPr="00A176AD">
        <w:rPr>
          <w:rStyle w:val="StyleUnderline"/>
        </w:rPr>
        <w:t xml:space="preserve"> from the attack </w:t>
      </w:r>
      <w:r w:rsidRPr="0062101B">
        <w:rPr>
          <w:rStyle w:val="StyleUnderline"/>
          <w:highlight w:val="cyan"/>
        </w:rPr>
        <w:t>is</w:t>
      </w:r>
      <w:r w:rsidRPr="00A176AD">
        <w:rPr>
          <w:rStyle w:val="StyleUnderline"/>
        </w:rPr>
        <w:t xml:space="preserve"> </w:t>
      </w:r>
      <w:r w:rsidRPr="00A176AD">
        <w:rPr>
          <w:rStyle w:val="Emphasis"/>
        </w:rPr>
        <w:t xml:space="preserve">completely </w:t>
      </w:r>
      <w:r w:rsidRPr="0062101B">
        <w:rPr>
          <w:rStyle w:val="Emphasis"/>
          <w:highlight w:val="cyan"/>
        </w:rPr>
        <w:t>white-washed</w:t>
      </w:r>
      <w:r w:rsidRPr="00A176AD">
        <w:rPr>
          <w:rStyle w:val="StyleUnderline"/>
        </w:rPr>
        <w:t xml:space="preserve">, leaving out the </w:t>
      </w:r>
      <w:r w:rsidRPr="00A176AD">
        <w:rPr>
          <w:rStyle w:val="Emphasis"/>
        </w:rPr>
        <w:t>more likely victims</w:t>
      </w:r>
      <w:r w:rsidRPr="00A176AD">
        <w:rPr>
          <w:rStyle w:val="StyleUnderline"/>
        </w:rPr>
        <w:t xml:space="preserve"> which are the </w:t>
      </w:r>
      <w:r w:rsidRPr="00A176AD">
        <w:rPr>
          <w:rStyle w:val="Emphasis"/>
        </w:rPr>
        <w:t>more densely populated (Black) areas</w:t>
      </w:r>
      <w:r w:rsidRPr="00A176AD">
        <w:rPr>
          <w:sz w:val="16"/>
        </w:rPr>
        <w:t xml:space="preserve">. </w:t>
      </w:r>
      <w:r w:rsidRPr="00AD2A7C">
        <w:rPr>
          <w:rStyle w:val="StyleUnderline"/>
        </w:rPr>
        <w:t xml:space="preserve">Death tolls would be high for white populations, yes, but large-scale </w:t>
      </w:r>
      <w:r w:rsidRPr="0062101B">
        <w:rPr>
          <w:rStyle w:val="StyleUnderline"/>
          <w:highlight w:val="cyan"/>
        </w:rPr>
        <w:t>losses of Black</w:t>
      </w:r>
      <w:r w:rsidRPr="00AD2A7C">
        <w:rPr>
          <w:rStyle w:val="StyleUnderline"/>
        </w:rPr>
        <w:t xml:space="preserve"> and brown </w:t>
      </w:r>
      <w:r w:rsidRPr="0062101B">
        <w:rPr>
          <w:rStyle w:val="StyleUnderline"/>
          <w:highlight w:val="cyan"/>
        </w:rPr>
        <w:t>folks</w:t>
      </w:r>
      <w:r w:rsidRPr="00AD2A7C">
        <w:rPr>
          <w:rStyle w:val="StyleUnderline"/>
        </w:rPr>
        <w:t xml:space="preserve"> would </w:t>
      </w:r>
      <w:r w:rsidRPr="00AD2A7C">
        <w:rPr>
          <w:rStyle w:val="Emphasis"/>
        </w:rPr>
        <w:t>outpace that number</w:t>
      </w:r>
      <w:r w:rsidRPr="00AD2A7C">
        <w:rPr>
          <w:rStyle w:val="StyleUnderline"/>
        </w:rPr>
        <w:t>,</w:t>
      </w:r>
      <w:r w:rsidRPr="00A176AD">
        <w:rPr>
          <w:rStyle w:val="StyleUnderline"/>
        </w:rPr>
        <w:t xml:space="preserve"> due to </w:t>
      </w:r>
      <w:r w:rsidRPr="00A176AD">
        <w:rPr>
          <w:rStyle w:val="Emphasis"/>
        </w:rPr>
        <w:t>placement</w:t>
      </w:r>
      <w:r w:rsidRPr="00A176AD">
        <w:rPr>
          <w:rStyle w:val="StyleUnderline"/>
        </w:rPr>
        <w:t xml:space="preserve"> and </w:t>
      </w:r>
      <w:r w:rsidRPr="00A176AD">
        <w:rPr>
          <w:rStyle w:val="Emphasis"/>
        </w:rPr>
        <w:t>poverty</w:t>
      </w:r>
      <w:r w:rsidRPr="00A176AD">
        <w:rPr>
          <w:rStyle w:val="StyleUnderline"/>
        </w:rPr>
        <w:t xml:space="preserve">. That number </w:t>
      </w:r>
      <w:r w:rsidRPr="00AD2A7C">
        <w:rPr>
          <w:rStyle w:val="StyleUnderline"/>
        </w:rPr>
        <w:t xml:space="preserve">would be </w:t>
      </w:r>
      <w:r w:rsidRPr="0062101B">
        <w:rPr>
          <w:rStyle w:val="StyleUnderline"/>
          <w:highlight w:val="cyan"/>
        </w:rPr>
        <w:t>pushed</w:t>
      </w:r>
      <w:r w:rsidRPr="00AD2A7C">
        <w:rPr>
          <w:rStyle w:val="StyleUnderline"/>
        </w:rPr>
        <w:t xml:space="preserve"> higher </w:t>
      </w:r>
      <w:r w:rsidRPr="0062101B">
        <w:rPr>
          <w:rStyle w:val="StyleUnderline"/>
          <w:highlight w:val="cyan"/>
        </w:rPr>
        <w:t>by limited</w:t>
      </w:r>
      <w:r w:rsidRPr="00AD2A7C">
        <w:rPr>
          <w:rStyle w:val="StyleUnderline"/>
        </w:rPr>
        <w:t xml:space="preserve"> access to</w:t>
      </w:r>
      <w:r w:rsidRPr="00A176AD">
        <w:rPr>
          <w:rStyle w:val="StyleUnderline"/>
        </w:rPr>
        <w:t xml:space="preserve"> premium </w:t>
      </w:r>
      <w:r w:rsidRPr="0062101B">
        <w:rPr>
          <w:rStyle w:val="Emphasis"/>
          <w:highlight w:val="cyan"/>
        </w:rPr>
        <w:t>health care</w:t>
      </w:r>
      <w:r w:rsidRPr="00A176AD">
        <w:rPr>
          <w:rStyle w:val="StyleUnderline"/>
        </w:rPr>
        <w:t xml:space="preserve">, </w:t>
      </w:r>
      <w:r w:rsidRPr="00A176AD">
        <w:rPr>
          <w:rStyle w:val="Emphasis"/>
        </w:rPr>
        <w:t>wealth</w:t>
      </w:r>
      <w:r w:rsidRPr="00A176AD">
        <w:rPr>
          <w:rStyle w:val="StyleUnderline"/>
        </w:rPr>
        <w:t xml:space="preserve">, </w:t>
      </w:r>
      <w:r w:rsidRPr="0062101B">
        <w:rPr>
          <w:rStyle w:val="StyleUnderline"/>
          <w:highlight w:val="cyan"/>
        </w:rPr>
        <w:t xml:space="preserve">and </w:t>
      </w:r>
      <w:r w:rsidRPr="0062101B">
        <w:rPr>
          <w:rStyle w:val="Emphasis"/>
          <w:highlight w:val="cyan"/>
        </w:rPr>
        <w:t>resources</w:t>
      </w:r>
      <w:r w:rsidRPr="00AD2A7C">
        <w:rPr>
          <w:rStyle w:val="StyleUnderline"/>
        </w:rPr>
        <w:t xml:space="preserve">. The effects of </w:t>
      </w:r>
      <w:r w:rsidRPr="0062101B">
        <w:rPr>
          <w:rStyle w:val="StyleUnderline"/>
          <w:highlight w:val="cyan"/>
        </w:rPr>
        <w:t xml:space="preserve">radiation </w:t>
      </w:r>
      <w:r w:rsidRPr="00AD2A7C">
        <w:rPr>
          <w:rStyle w:val="StyleUnderline"/>
        </w:rPr>
        <w:t>sickness</w:t>
      </w:r>
      <w:r w:rsidRPr="00A176AD">
        <w:rPr>
          <w:rStyle w:val="StyleUnderline"/>
        </w:rPr>
        <w:t xml:space="preserve">, burns, compounded injuries, and malnutrition </w:t>
      </w:r>
      <w:r w:rsidRPr="0062101B">
        <w:rPr>
          <w:rStyle w:val="StyleUnderline"/>
          <w:highlight w:val="cyan"/>
        </w:rPr>
        <w:t xml:space="preserve">would </w:t>
      </w:r>
      <w:r w:rsidRPr="0062101B">
        <w:rPr>
          <w:rStyle w:val="Emphasis"/>
          <w:highlight w:val="cyan"/>
        </w:rPr>
        <w:t>throttle</w:t>
      </w:r>
      <w:r w:rsidRPr="00A176AD">
        <w:rPr>
          <w:rStyle w:val="StyleUnderline"/>
        </w:rPr>
        <w:t xml:space="preserve"> Black and brown </w:t>
      </w:r>
      <w:r w:rsidRPr="0062101B">
        <w:rPr>
          <w:rStyle w:val="Emphasis"/>
          <w:highlight w:val="cyan"/>
        </w:rPr>
        <w:t>communities</w:t>
      </w:r>
      <w:r w:rsidRPr="00A176AD">
        <w:rPr>
          <w:rStyle w:val="StyleUnderline"/>
        </w:rPr>
        <w:t xml:space="preserve"> and </w:t>
      </w:r>
      <w:r w:rsidRPr="00AD2A7C">
        <w:rPr>
          <w:rStyle w:val="StyleUnderline"/>
        </w:rPr>
        <w:t xml:space="preserve">would </w:t>
      </w:r>
      <w:r w:rsidRPr="00AD2A7C">
        <w:rPr>
          <w:rStyle w:val="Emphasis"/>
        </w:rPr>
        <w:t xml:space="preserve">mark us </w:t>
      </w:r>
      <w:r w:rsidRPr="0062101B">
        <w:rPr>
          <w:rStyle w:val="Emphasis"/>
          <w:highlight w:val="cyan"/>
        </w:rPr>
        <w:t>for generations</w:t>
      </w:r>
      <w:r w:rsidRPr="00A176AD">
        <w:rPr>
          <w:rStyle w:val="StyleUnderline"/>
        </w:rPr>
        <w:t xml:space="preserve">. It’s </w:t>
      </w:r>
      <w:r w:rsidRPr="00AD2A7C">
        <w:rPr>
          <w:rStyle w:val="StyleUnderline"/>
        </w:rPr>
        <w:t xml:space="preserve">for </w:t>
      </w:r>
      <w:r w:rsidRPr="00AD2A7C">
        <w:rPr>
          <w:rStyle w:val="Emphasis"/>
        </w:rPr>
        <w:t>that reason</w:t>
      </w:r>
      <w:r w:rsidRPr="00AD2A7C">
        <w:rPr>
          <w:rStyle w:val="StyleUnderline"/>
        </w:rPr>
        <w:t xml:space="preserve"> that we have to do more to foster</w:t>
      </w:r>
      <w:r w:rsidRPr="00AD2A7C">
        <w:rPr>
          <w:sz w:val="16"/>
        </w:rPr>
        <w:t xml:space="preserve"> disaster </w:t>
      </w:r>
      <w:r w:rsidRPr="00AD2A7C">
        <w:rPr>
          <w:rStyle w:val="StyleUnderline"/>
        </w:rPr>
        <w:t xml:space="preserve">preparedness among Black people where we </w:t>
      </w:r>
      <w:r w:rsidRPr="00EE303A">
        <w:rPr>
          <w:rStyle w:val="StyleUnderline"/>
        </w:rPr>
        <w:t xml:space="preserve">can. Black people </w:t>
      </w:r>
      <w:r w:rsidRPr="00EE303A">
        <w:rPr>
          <w:rStyle w:val="Emphasis"/>
        </w:rPr>
        <w:t>deserve the space</w:t>
      </w:r>
      <w:r w:rsidRPr="00EE303A">
        <w:rPr>
          <w:rStyle w:val="StyleUnderline"/>
        </w:rPr>
        <w:t xml:space="preserve"> to </w:t>
      </w:r>
      <w:r w:rsidRPr="00EE303A">
        <w:rPr>
          <w:rStyle w:val="Emphasis"/>
        </w:rPr>
        <w:t>explore nuclear unease</w:t>
      </w:r>
      <w:r w:rsidRPr="00EE303A">
        <w:rPr>
          <w:rStyle w:val="StyleUnderline"/>
        </w:rPr>
        <w:t xml:space="preserve">, </w:t>
      </w:r>
      <w:r w:rsidRPr="00EE303A">
        <w:rPr>
          <w:rStyle w:val="Emphasis"/>
        </w:rPr>
        <w:t>even if we have competing threats, anxieties, and worries</w:t>
      </w:r>
      <w:r w:rsidRPr="00EE303A">
        <w:rPr>
          <w:rStyle w:val="StyleUnderline"/>
        </w:rPr>
        <w:t xml:space="preserve">. </w:t>
      </w:r>
      <w:r w:rsidRPr="00EE303A">
        <w:rPr>
          <w:sz w:val="16"/>
        </w:rPr>
        <w:t>Jacqui Patterson, Director of the Environmental and Climate Justice Initiative</w:t>
      </w:r>
      <w:r w:rsidRPr="00A176AD">
        <w:rPr>
          <w:sz w:val="16"/>
        </w:rPr>
        <w:t xml:space="preserve">, once stated: </w:t>
      </w:r>
      <w:r w:rsidRPr="00A176AD">
        <w:rPr>
          <w:rStyle w:val="StyleUnderline"/>
        </w:rPr>
        <w:t>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7E6E3975" w14:textId="77777777" w:rsidR="0094052E" w:rsidRDefault="0094052E" w:rsidP="0094052E">
      <w:pPr>
        <w:rPr>
          <w:u w:val="single"/>
        </w:rPr>
      </w:pPr>
    </w:p>
    <w:p w14:paraId="554C460A" w14:textId="77777777" w:rsidR="0094052E" w:rsidRPr="007B3035" w:rsidRDefault="0094052E" w:rsidP="00CC5648">
      <w:pPr>
        <w:rPr>
          <w:sz w:val="16"/>
        </w:rPr>
      </w:pPr>
    </w:p>
    <w:p w14:paraId="22D7D110" w14:textId="77777777" w:rsidR="00CC5648" w:rsidRPr="00CC5648" w:rsidRDefault="00CC5648" w:rsidP="00CC5648"/>
    <w:p w14:paraId="5605D239" w14:textId="5556A2A5" w:rsidR="00F6159B" w:rsidRDefault="00F6159B" w:rsidP="00F6159B">
      <w:pPr>
        <w:pStyle w:val="Heading3"/>
      </w:pPr>
      <w:r>
        <w:t>1NC---DA</w:t>
      </w:r>
    </w:p>
    <w:p w14:paraId="61001ACA" w14:textId="77777777" w:rsidR="002D39B3" w:rsidRPr="006421B7" w:rsidRDefault="002D39B3" w:rsidP="002D39B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5C10B3B0" w14:textId="77777777" w:rsidR="002D39B3" w:rsidRPr="00604157" w:rsidRDefault="002D39B3" w:rsidP="002D39B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07CA4DE5" w14:textId="77777777" w:rsidR="002D39B3" w:rsidRDefault="002D39B3" w:rsidP="002D39B3">
      <w:pPr>
        <w:rPr>
          <w:rStyle w:val="Emphasis"/>
        </w:rPr>
      </w:pPr>
      <w:r w:rsidRPr="00A23468">
        <w:rPr>
          <w:rStyle w:val="StyleUnderline"/>
          <w:highlight w:val="cyan"/>
        </w:rPr>
        <w:t xml:space="preserve">Innovation is </w:t>
      </w:r>
      <w:r w:rsidRPr="00B5169C">
        <w:rPr>
          <w:rStyle w:val="StyleUnderline"/>
        </w:rPr>
        <w:t>generally</w:t>
      </w:r>
      <w:r w:rsidRPr="00996020">
        <w:rPr>
          <w:rStyle w:val="StyleUnderline"/>
        </w:rPr>
        <w:t xml:space="preserve"> </w:t>
      </w:r>
      <w:r w:rsidRPr="00A23468">
        <w:rPr>
          <w:rStyle w:val="StyleUnderline"/>
          <w:highlight w:val="cyan"/>
        </w:rPr>
        <w:t>hard to predict</w:t>
      </w:r>
      <w:r w:rsidRPr="00996020">
        <w:rPr>
          <w:rStyle w:val="StyleUnderline"/>
        </w:rPr>
        <w:t xml:space="preserve">; some </w:t>
      </w:r>
      <w:r w:rsidRPr="00A23468">
        <w:rPr>
          <w:rStyle w:val="StyleUnderline"/>
          <w:highlight w:val="cyan"/>
        </w:rPr>
        <w:t>new tech</w:t>
      </w:r>
      <w:r w:rsidRPr="00996020">
        <w:rPr>
          <w:rStyle w:val="StyleUnderline"/>
        </w:rPr>
        <w:t xml:space="preserve">nologies </w:t>
      </w:r>
      <w:r w:rsidRPr="00A23468">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23468">
        <w:rPr>
          <w:rStyle w:val="StyleUnderline"/>
          <w:highlight w:val="cyan"/>
        </w:rPr>
        <w:t>take off when paired with</w:t>
      </w:r>
      <w:r w:rsidRPr="00996020">
        <w:rPr>
          <w:rStyle w:val="StyleUnderline"/>
        </w:rPr>
        <w:t xml:space="preserve"> a </w:t>
      </w:r>
      <w:r w:rsidRPr="00A23468">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23468">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23468">
        <w:rPr>
          <w:rStyle w:val="Emphasis"/>
          <w:highlight w:val="cyan"/>
        </w:rPr>
        <w:t>innovation</w:t>
      </w:r>
      <w:r w:rsidRPr="00996020">
        <w:rPr>
          <w:sz w:val="16"/>
        </w:rPr>
        <w:t xml:space="preserve">. </w:t>
      </w:r>
      <w:r w:rsidRPr="00996020">
        <w:rPr>
          <w:rStyle w:val="StyleUnderline"/>
        </w:rPr>
        <w:t xml:space="preserve">In terms of technology, </w:t>
      </w:r>
      <w:r w:rsidRPr="00A23468">
        <w:rPr>
          <w:rStyle w:val="Emphasis"/>
          <w:highlight w:val="cyan"/>
        </w:rPr>
        <w:t xml:space="preserve">the </w:t>
      </w:r>
      <w:r w:rsidRPr="00240515">
        <w:rPr>
          <w:rStyle w:val="Emphasis"/>
        </w:rPr>
        <w:t xml:space="preserve">difficult </w:t>
      </w:r>
      <w:r w:rsidRPr="00A23468">
        <w:rPr>
          <w:rStyle w:val="Emphasis"/>
          <w:highlight w:val="cyan"/>
        </w:rPr>
        <w:t>environment of outer space</w:t>
      </w:r>
      <w:r w:rsidRPr="00996020">
        <w:rPr>
          <w:rStyle w:val="Emphasis"/>
        </w:rPr>
        <w:t xml:space="preserve"> </w:t>
      </w:r>
      <w:r w:rsidRPr="00A23468">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23468">
        <w:rPr>
          <w:rStyle w:val="Emphasis"/>
          <w:highlight w:val="cyan"/>
        </w:rPr>
        <w:t>expansion of developers, experimenters</w:t>
      </w:r>
      <w:r w:rsidRPr="00996020">
        <w:rPr>
          <w:rStyle w:val="Emphasis"/>
        </w:rPr>
        <w:t xml:space="preserve">, </w:t>
      </w:r>
      <w:r w:rsidRPr="00A23468">
        <w:rPr>
          <w:rStyle w:val="Emphasis"/>
          <w:highlight w:val="cyan"/>
        </w:rPr>
        <w:t xml:space="preserve">and testers </w:t>
      </w:r>
      <w:r w:rsidRPr="00240515">
        <w:rPr>
          <w:rStyle w:val="Emphasis"/>
        </w:rPr>
        <w:t xml:space="preserve">cannot but help </w:t>
      </w:r>
      <w:r w:rsidRPr="00A23468">
        <w:rPr>
          <w:rStyle w:val="Emphasis"/>
          <w:highlight w:val="cyan"/>
        </w:rPr>
        <w:t>increase innovation</w:t>
      </w:r>
      <w:r w:rsidRPr="00996020">
        <w:rPr>
          <w:rStyle w:val="Emphasis"/>
        </w:rPr>
        <w:t xml:space="preserve"> opportunities</w:t>
      </w:r>
      <w:r w:rsidRPr="00996020">
        <w:rPr>
          <w:sz w:val="16"/>
        </w:rPr>
        <w:t xml:space="preserve">. </w:t>
      </w:r>
      <w:r w:rsidRPr="00A23468">
        <w:rPr>
          <w:rStyle w:val="Emphasis"/>
          <w:highlight w:val="cyan"/>
        </w:rPr>
        <w:t>Tech</w:t>
      </w:r>
      <w:r w:rsidRPr="00996020">
        <w:rPr>
          <w:rStyle w:val="Emphasis"/>
        </w:rPr>
        <w:t xml:space="preserve">nological </w:t>
      </w:r>
      <w:r w:rsidRPr="00A23468">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23468">
        <w:rPr>
          <w:rStyle w:val="Emphasis"/>
          <w:highlight w:val="cyan"/>
        </w:rPr>
        <w:t>As more companies pursue</w:t>
      </w:r>
      <w:r w:rsidRPr="00996020">
        <w:rPr>
          <w:rStyle w:val="Emphasis"/>
        </w:rPr>
        <w:t xml:space="preserve"> their own </w:t>
      </w:r>
      <w:r w:rsidRPr="00A23468">
        <w:rPr>
          <w:rStyle w:val="Emphasis"/>
          <w:highlight w:val="cyan"/>
        </w:rPr>
        <w:t>space goals</w:t>
      </w:r>
      <w:r w:rsidRPr="00996020">
        <w:rPr>
          <w:rStyle w:val="Emphasis"/>
        </w:rPr>
        <w:t xml:space="preserve">, </w:t>
      </w:r>
      <w:r w:rsidRPr="00A23468">
        <w:rPr>
          <w:rStyle w:val="Emphasis"/>
          <w:highlight w:val="cyan"/>
        </w:rPr>
        <w:t>more innovations will</w:t>
      </w:r>
      <w:r w:rsidRPr="00996020">
        <w:rPr>
          <w:rStyle w:val="Emphasis"/>
        </w:rPr>
        <w:t xml:space="preserve"> likely </w:t>
      </w:r>
      <w:r w:rsidRPr="00A23468">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23468">
        <w:rPr>
          <w:rStyle w:val="StyleUnderline"/>
          <w:highlight w:val="cyan"/>
        </w:rPr>
        <w:t xml:space="preserve">Satellite constellations </w:t>
      </w:r>
      <w:r w:rsidRPr="00B5169C">
        <w:rPr>
          <w:rStyle w:val="StyleUnderline"/>
        </w:rPr>
        <w:t>and</w:t>
      </w:r>
      <w:r w:rsidRPr="00996020">
        <w:rPr>
          <w:rStyle w:val="StyleUnderline"/>
        </w:rPr>
        <w:t xml:space="preserve"> their </w:t>
      </w:r>
      <w:r w:rsidRPr="00A23468">
        <w:rPr>
          <w:rStyle w:val="StyleUnderline"/>
          <w:highlight w:val="cyan"/>
        </w:rPr>
        <w:t>unique</w:t>
      </w:r>
      <w:r w:rsidRPr="00996020">
        <w:rPr>
          <w:rStyle w:val="StyleUnderline"/>
        </w:rPr>
        <w:t xml:space="preserve"> line-of-sight </w:t>
      </w:r>
      <w:r w:rsidRPr="00A23468">
        <w:rPr>
          <w:rStyle w:val="StyleUnderline"/>
          <w:highlight w:val="cyan"/>
        </w:rPr>
        <w:t xml:space="preserve">vantage point </w:t>
      </w:r>
      <w:r w:rsidRPr="00B5169C">
        <w:rPr>
          <w:rStyle w:val="Emphasis"/>
        </w:rPr>
        <w:t>can</w:t>
      </w:r>
      <w:r w:rsidRPr="00827D3B">
        <w:rPr>
          <w:rStyle w:val="Emphasis"/>
        </w:rPr>
        <w:t xml:space="preserve"> </w:t>
      </w:r>
      <w:r w:rsidRPr="00A23468">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A23468">
        <w:rPr>
          <w:rStyle w:val="Emphasis"/>
          <w:highlight w:val="cyan"/>
        </w:rPr>
        <w:t>Remote sensing</w:t>
      </w:r>
      <w:r w:rsidRPr="00996020">
        <w:rPr>
          <w:rStyle w:val="Emphasis"/>
        </w:rPr>
        <w:t xml:space="preserve"> technology could </w:t>
      </w:r>
      <w:r w:rsidRPr="00A23468">
        <w:rPr>
          <w:rStyle w:val="Emphasis"/>
          <w:highlight w:val="cyan"/>
        </w:rPr>
        <w:t xml:space="preserve">change how </w:t>
      </w:r>
      <w:r w:rsidRPr="00240515">
        <w:rPr>
          <w:rStyle w:val="Emphasis"/>
        </w:rPr>
        <w:t xml:space="preserve">whole </w:t>
      </w:r>
      <w:r w:rsidRPr="00A23468">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23468">
        <w:rPr>
          <w:rStyle w:val="Emphasis"/>
          <w:highlight w:val="cyan"/>
        </w:rPr>
        <w:t>Space infrastructure</w:t>
      </w:r>
      <w:r w:rsidRPr="00996020">
        <w:rPr>
          <w:rStyle w:val="Emphasis"/>
        </w:rPr>
        <w:t xml:space="preserve">, in helping to change how people connect and perceive Earth, could help </w:t>
      </w:r>
      <w:r w:rsidRPr="00A23468">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71AED54" w14:textId="77777777" w:rsidR="002D39B3" w:rsidRDefault="002D39B3" w:rsidP="002D39B3">
      <w:pPr>
        <w:pStyle w:val="Heading4"/>
      </w:pPr>
      <w:r>
        <w:t xml:space="preserve">Tech innovation solves every existential threat – cumulative extinction events outweigh the aff </w:t>
      </w:r>
    </w:p>
    <w:p w14:paraId="5F0FB6FC" w14:textId="77777777" w:rsidR="002D39B3" w:rsidRDefault="002D39B3" w:rsidP="002D39B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8EBCAF8" w14:textId="77777777" w:rsidR="002D39B3" w:rsidRDefault="002D39B3" w:rsidP="002D39B3">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proofErr w:type="spellStart"/>
      <w:r w:rsidRPr="00A23468">
        <w:rPr>
          <w:rStyle w:val="Emphasis"/>
          <w:highlight w:val="cyan"/>
        </w:rPr>
        <w:t>supervirus</w:t>
      </w:r>
      <w:proofErr w:type="spellEnd"/>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as a whole </w:t>
      </w:r>
      <w:r w:rsidRPr="00A23468">
        <w:rPr>
          <w:rStyle w:val="StyleUnderline"/>
          <w:highlight w:val="cyan"/>
        </w:rPr>
        <w:t>makes</w:t>
      </w:r>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77AA72B9" w14:textId="77777777" w:rsidR="002D39B3" w:rsidRPr="002D39B3" w:rsidRDefault="002D39B3" w:rsidP="002D39B3"/>
    <w:p w14:paraId="0E5E1AA2" w14:textId="70D64E2D" w:rsidR="00F6159B" w:rsidRDefault="00CF7E6C" w:rsidP="00CF7E6C">
      <w:pPr>
        <w:pStyle w:val="Heading2"/>
      </w:pPr>
      <w:r>
        <w:t>Case</w:t>
      </w:r>
    </w:p>
    <w:p w14:paraId="5F683DA5" w14:textId="0ACC0E80" w:rsidR="00DB1DF2" w:rsidRPr="00DB1DF2" w:rsidRDefault="00CF7E6C" w:rsidP="00DB1DF2">
      <w:pPr>
        <w:pStyle w:val="Heading4"/>
        <w:rPr>
          <w:rFonts w:cs="Calibri"/>
        </w:rPr>
      </w:pPr>
      <w:bookmarkStart w:id="0" w:name="_Hlk29547770"/>
      <w:r w:rsidRPr="0092026C">
        <w:rPr>
          <w:rFonts w:cs="Calibri"/>
        </w:rPr>
        <w:t>Framework – the role of the ballot is to determine whether the plan is a good idea through evaluation of consequences.</w:t>
      </w:r>
      <w:r w:rsidR="00DB1DF2">
        <w:rPr>
          <w:rFonts w:cs="Calibri"/>
        </w:rPr>
        <w:t xml:space="preserve"> </w:t>
      </w:r>
      <w:r w:rsidR="00DB1DF2" w:rsidRPr="00F57DF3">
        <w:rPr>
          <w:u w:val="single"/>
        </w:rPr>
        <w:t>Only</w:t>
      </w:r>
      <w:r w:rsidR="00DB1DF2" w:rsidRPr="00F57DF3">
        <w:t xml:space="preserve"> evaluating the consequences of the plan allows us to determine the </w:t>
      </w:r>
      <w:r w:rsidR="00DB1DF2" w:rsidRPr="00F57DF3">
        <w:rPr>
          <w:u w:val="single"/>
        </w:rPr>
        <w:t>practical impacts</w:t>
      </w:r>
      <w:r w:rsidR="00DB1DF2" w:rsidRPr="00F57DF3">
        <w:t xml:space="preserve"> of politics and preserves the </w:t>
      </w:r>
      <w:r w:rsidR="00DB1DF2" w:rsidRPr="00F57DF3">
        <w:rPr>
          <w:u w:val="single"/>
        </w:rPr>
        <w:t>predictability</w:t>
      </w:r>
      <w:r w:rsidR="00DB1DF2" w:rsidRPr="00F57DF3">
        <w:t xml:space="preserve"> that fosters engagement. </w:t>
      </w:r>
      <w:r w:rsidR="00DB1DF2" w:rsidRPr="00F57DF3">
        <w:rPr>
          <w:u w:val="single"/>
        </w:rPr>
        <w:t>Rigorous contestation</w:t>
      </w:r>
      <w:r w:rsidR="00DB1DF2" w:rsidRPr="00F57DF3">
        <w:t xml:space="preserve"> and </w:t>
      </w:r>
      <w:r w:rsidR="00DB1DF2" w:rsidRPr="00F57DF3">
        <w:rPr>
          <w:u w:val="single"/>
        </w:rPr>
        <w:t>third and fourth-line testing</w:t>
      </w:r>
      <w:r w:rsidR="00DB1DF2" w:rsidRPr="00F57DF3">
        <w:t xml:space="preserve"> are key to generate the </w:t>
      </w:r>
      <w:r w:rsidR="00DB1DF2" w:rsidRPr="00F57DF3">
        <w:rPr>
          <w:u w:val="single"/>
        </w:rPr>
        <w:t>self-reflexivity</w:t>
      </w:r>
      <w:r w:rsidR="00DB1DF2" w:rsidRPr="00F57DF3">
        <w:t xml:space="preserve"> that creates </w:t>
      </w:r>
      <w:r w:rsidR="00DB1DF2" w:rsidRPr="00F57DF3">
        <w:rPr>
          <w:u w:val="single"/>
        </w:rPr>
        <w:t>ethical subjects</w:t>
      </w:r>
      <w:r w:rsidR="00DB1DF2">
        <w:t xml:space="preserve"> arbitrarily excluding offense is bad and prevents in depth clash and engagement that allows for education which is the unique purpose of debate. </w:t>
      </w:r>
    </w:p>
    <w:p w14:paraId="06A768B3" w14:textId="77777777" w:rsidR="00DB1DF2" w:rsidRPr="00DB1DF2" w:rsidRDefault="00DB1DF2" w:rsidP="00DB1DF2"/>
    <w:p w14:paraId="17D2EE60" w14:textId="77777777" w:rsidR="00CF7E6C" w:rsidRPr="0092026C" w:rsidRDefault="00CF7E6C" w:rsidP="00CF7E6C">
      <w:pPr>
        <w:pStyle w:val="Heading4"/>
        <w:rPr>
          <w:rFonts w:cs="Calibri"/>
        </w:rPr>
      </w:pPr>
      <w:r w:rsidRPr="0092026C">
        <w:rPr>
          <w:rFonts w:cs="Calibri"/>
        </w:rPr>
        <w:t>1] Don’t let them weigh the sum total of their impact—they only get to weigh the unique amount solved by the affirmative. Filter the debate through scope of solvency—there’s no impact to root cause if they don’t solve it</w:t>
      </w:r>
    </w:p>
    <w:p w14:paraId="3D4F97AA" w14:textId="30B07BEE" w:rsidR="00C57917" w:rsidRDefault="00CF7E6C" w:rsidP="00C57917">
      <w:pPr>
        <w:pStyle w:val="Heading4"/>
      </w:pPr>
      <w:bookmarkStart w:id="1"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r w:rsidR="00DF7662">
        <w:rPr>
          <w:rFonts w:cs="Calibri"/>
        </w:rPr>
        <w:t>.</w:t>
      </w:r>
      <w:r w:rsidR="00C57917">
        <w:rPr>
          <w:rFonts w:cs="Calibri"/>
        </w:rPr>
        <w:t xml:space="preserve"> </w:t>
      </w:r>
      <w:r w:rsidR="00C57917" w:rsidRPr="00C57917">
        <w:t>radically re-contextualizing the resolution lets them defend any method tangentially related to the topic exploding Limits, which erases neg ground via perms and renders research burdens untenable by eviscerating predictable limits. Procedural questions come first – debate is a game and it makes no sense to skew a competitive activity as it requires effective negation which incentivizes argument refinement, but skewed burdens deck pedagogical engagemen</w:t>
      </w:r>
      <w:r w:rsidR="00C57917">
        <w:t xml:space="preserve">t. </w:t>
      </w:r>
    </w:p>
    <w:bookmarkEnd w:id="1"/>
    <w:p w14:paraId="7C56CA08" w14:textId="77777777" w:rsidR="00CF7E6C" w:rsidRPr="0092026C" w:rsidRDefault="00CF7E6C" w:rsidP="00CF7E6C">
      <w:pPr>
        <w:pStyle w:val="Heading4"/>
        <w:spacing w:line="276" w:lineRule="auto"/>
        <w:rPr>
          <w:rFonts w:cs="Calibri"/>
        </w:rPr>
      </w:pPr>
      <w:r w:rsidRPr="0092026C">
        <w:rPr>
          <w:rFonts w:cs="Calibri"/>
        </w:rPr>
        <w:t>3] Our impacts matter</w:t>
      </w:r>
    </w:p>
    <w:p w14:paraId="28919A35" w14:textId="77777777" w:rsidR="00CF7E6C" w:rsidRPr="001736B8" w:rsidRDefault="00CF7E6C" w:rsidP="00CF7E6C">
      <w:pPr>
        <w:pStyle w:val="Heading4"/>
        <w:rPr>
          <w:rFonts w:cs="Calibri"/>
        </w:rPr>
      </w:pPr>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74D59C1F" w14:textId="77777777" w:rsidR="00CF7E6C" w:rsidRPr="001736B8" w:rsidRDefault="00CF7E6C" w:rsidP="00CF7E6C">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1" w:history="1">
        <w:r w:rsidRPr="001736B8">
          <w:rPr>
            <w:rStyle w:val="Hyperlink"/>
          </w:rPr>
          <w:t>https://www.foreignaffairs.com/articles/2020-10-13/heads-sand</w:t>
        </w:r>
      </w:hyperlink>
      <w:r w:rsidRPr="001736B8">
        <w:t xml:space="preserve"> </w:t>
      </w:r>
      <w:proofErr w:type="spellStart"/>
      <w:r w:rsidRPr="001736B8">
        <w:t>mvp</w:t>
      </w:r>
      <w:proofErr w:type="spellEnd"/>
    </w:p>
    <w:p w14:paraId="41D34C4B" w14:textId="77777777" w:rsidR="00CF7E6C" w:rsidRPr="001736B8" w:rsidRDefault="00CF7E6C" w:rsidP="00CF7E6C">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6222BCF9" w14:textId="77777777" w:rsidR="00CF7E6C" w:rsidRPr="001736B8" w:rsidRDefault="00CF7E6C" w:rsidP="00CF7E6C">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69B89397" w14:textId="77777777" w:rsidR="00CF7E6C" w:rsidRPr="001736B8" w:rsidRDefault="00CF7E6C" w:rsidP="00CF7E6C">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90300B6" w14:textId="77777777" w:rsidR="00CF7E6C" w:rsidRPr="001736B8" w:rsidRDefault="00CF7E6C" w:rsidP="00CF7E6C">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333F45CC" w14:textId="77777777" w:rsidR="00CF7E6C" w:rsidRPr="001736B8" w:rsidRDefault="00CF7E6C" w:rsidP="00CF7E6C">
      <w:r w:rsidRPr="001736B8">
        <w:t>AVOIDING THE UNCOMFORTABLE</w:t>
      </w:r>
    </w:p>
    <w:p w14:paraId="1D656A5E" w14:textId="77777777" w:rsidR="00CF7E6C" w:rsidRPr="001736B8" w:rsidRDefault="00CF7E6C" w:rsidP="00CF7E6C">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6AE6805" w14:textId="77777777" w:rsidR="00CF7E6C" w:rsidRPr="001736B8" w:rsidRDefault="00CF7E6C" w:rsidP="00CF7E6C">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7BD979C7" w14:textId="77777777" w:rsidR="00CF7E6C" w:rsidRPr="001736B8" w:rsidRDefault="00CF7E6C" w:rsidP="00CF7E6C">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121D20F" w14:textId="77777777" w:rsidR="00CF7E6C" w:rsidRPr="001736B8" w:rsidRDefault="00CF7E6C" w:rsidP="00CF7E6C">
      <w:r w:rsidRPr="001736B8">
        <w:t>Not only do humans fail to anticipate crises; they also fail to respond rationally to them.</w:t>
      </w:r>
    </w:p>
    <w:p w14:paraId="69847292" w14:textId="77777777" w:rsidR="00CF7E6C" w:rsidRPr="001736B8" w:rsidRDefault="00CF7E6C" w:rsidP="00CF7E6C">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92C452D" w14:textId="578A5BF4" w:rsidR="00CF7E6C" w:rsidRPr="0092026C" w:rsidRDefault="00CF7E6C" w:rsidP="00CF7E6C">
      <w:pPr>
        <w:pStyle w:val="Heading4"/>
        <w:spacing w:line="276" w:lineRule="auto"/>
        <w:rPr>
          <w:rFonts w:cs="Calibri"/>
        </w:rPr>
      </w:pPr>
      <w:r w:rsidRPr="0092026C">
        <w:rPr>
          <w:rFonts w:cs="Calibri"/>
        </w:rPr>
        <w:t xml:space="preserve">B] We access their role of the ballot—extinction by any process would cause massive suffering and obviously affects </w:t>
      </w:r>
      <w:r>
        <w:rPr>
          <w:rFonts w:cs="Calibri"/>
        </w:rPr>
        <w:t>lower classes.</w:t>
      </w:r>
      <w:r w:rsidRPr="0092026C">
        <w:rPr>
          <w:rFonts w:cs="Calibri"/>
        </w:rPr>
        <w:t xml:space="preserve"> Proves even if they win their framing, extinction is still a tiebreaker – we’re not abstraction/inconsistent w their framing if we win our scenario</w:t>
      </w:r>
    </w:p>
    <w:p w14:paraId="526685AB" w14:textId="77777777" w:rsidR="00CF7E6C" w:rsidRPr="0092026C" w:rsidRDefault="00CF7E6C" w:rsidP="00CF7E6C">
      <w:pPr>
        <w:pStyle w:val="Heading4"/>
        <w:rPr>
          <w:rFonts w:cs="Calibri"/>
        </w:rPr>
      </w:pPr>
      <w:r w:rsidRPr="0092026C">
        <w:rPr>
          <w:rFonts w:cs="Calibri"/>
        </w:rPr>
        <w:t>C] Anything other than probability * magnitude is arbitrary and ethically irresponsible because it would justify a 100% chance of resolving a small amount of current suffering outweighs a 99% chance of preventing extinction, which is ethically disastrous and proves magnitude has to matter</w:t>
      </w:r>
    </w:p>
    <w:p w14:paraId="4222E569" w14:textId="77777777" w:rsidR="00CF7E6C" w:rsidRDefault="00CF7E6C" w:rsidP="00CF7E6C"/>
    <w:p w14:paraId="4FC7C363" w14:textId="6E4221B5" w:rsidR="00CF7E6C" w:rsidRDefault="00CF7E6C" w:rsidP="00CF7E6C">
      <w:pPr>
        <w:pStyle w:val="Heading4"/>
      </w:pPr>
      <w:r>
        <w:t xml:space="preserve">Futurism is good and Peterson is wrong – thinking ab what will cause death and suffering and trying to prevent is good under any </w:t>
      </w:r>
      <w:proofErr w:type="spellStart"/>
      <w:r>
        <w:t>fw</w:t>
      </w:r>
      <w:proofErr w:type="spellEnd"/>
      <w:r>
        <w:t xml:space="preserve"> – u can just assert we only care ab future harms </w:t>
      </w:r>
      <w:proofErr w:type="spellStart"/>
      <w:r>
        <w:t>bc</w:t>
      </w:r>
      <w:proofErr w:type="spellEnd"/>
      <w:r>
        <w:t xml:space="preserve"> it allows us to view, we haven’t made a future generations argument so #notour util</w:t>
      </w:r>
    </w:p>
    <w:p w14:paraId="3D9F896D" w14:textId="77777777" w:rsidR="00CF7E6C" w:rsidRPr="007B3134" w:rsidRDefault="00CF7E6C" w:rsidP="00CF7E6C"/>
    <w:bookmarkEnd w:id="0"/>
    <w:p w14:paraId="2C67F9FC" w14:textId="70EA0826" w:rsidR="00CF7E6C" w:rsidRDefault="00CF7E6C" w:rsidP="00CF7E6C">
      <w:pPr>
        <w:pStyle w:val="Heading4"/>
      </w:pPr>
      <w:r>
        <w:t>Reclaiming educational spaces does nothing for the communal problems they isolate at the top of the aff – not make or break</w:t>
      </w:r>
    </w:p>
    <w:p w14:paraId="5D478507" w14:textId="1BC734B0" w:rsidR="0094052E" w:rsidRDefault="0094052E" w:rsidP="0094052E"/>
    <w:p w14:paraId="443D00EE" w14:textId="2D573037" w:rsidR="0094052E" w:rsidRDefault="0094052E" w:rsidP="0094052E">
      <w:pPr>
        <w:pStyle w:val="Heading4"/>
      </w:pPr>
      <w:r>
        <w:t>Do not allow them to ignore consequences by saying the res is a value statement, consequences have material actions on minorities and evaluating them is crucial to understanding the way they cause violence.</w:t>
      </w:r>
      <w:r w:rsidR="00DF7662">
        <w:t xml:space="preserve"> It also destroys negative ground, they can spike out of litearlly every </w:t>
      </w:r>
      <w:proofErr w:type="spellStart"/>
      <w:r w:rsidR="00DF7662">
        <w:t>disad</w:t>
      </w:r>
      <w:proofErr w:type="spellEnd"/>
      <w:r w:rsidR="00DF7662">
        <w:t xml:space="preserve"> by saying “we don’t defend the topic” the ability to test multiple different theories of the world, </w:t>
      </w:r>
      <w:proofErr w:type="gramStart"/>
      <w:r w:rsidR="00DF7662">
        <w:t>i.e.</w:t>
      </w:r>
      <w:proofErr w:type="gramEnd"/>
      <w:r w:rsidR="00DF7662">
        <w:t xml:space="preserve"> consequentialism and futurity is valuable and the only skill we export out of round, it teaches us to challenge the state and </w:t>
      </w:r>
      <w:proofErr w:type="spellStart"/>
      <w:r w:rsidR="00DF7662">
        <w:t>ledas</w:t>
      </w:r>
      <w:proofErr w:type="spellEnd"/>
      <w:r w:rsidR="00DF7662">
        <w:t xml:space="preserve"> to better education. If they spike out then this becomes a voting issue and you should give me the link to the </w:t>
      </w:r>
      <w:proofErr w:type="spellStart"/>
      <w:r w:rsidR="00DF7662">
        <w:t>disad</w:t>
      </w:r>
      <w:proofErr w:type="spellEnd"/>
      <w:r w:rsidR="00DF7662">
        <w:t>.</w:t>
      </w:r>
    </w:p>
    <w:p w14:paraId="3DB1FB23" w14:textId="6FFC3AAA" w:rsidR="0094052E" w:rsidRDefault="0094052E" w:rsidP="0094052E"/>
    <w:p w14:paraId="3A637A81" w14:textId="1BD3719E" w:rsidR="0094052E" w:rsidRDefault="0094052E" w:rsidP="0094052E">
      <w:pPr>
        <w:pStyle w:val="Heading4"/>
      </w:pPr>
      <w:r>
        <w:t xml:space="preserve">Independently, the </w:t>
      </w:r>
      <w:proofErr w:type="spellStart"/>
      <w:r>
        <w:t>disads</w:t>
      </w:r>
      <w:proofErr w:type="spellEnd"/>
      <w:r>
        <w:t xml:space="preserve"> are all reasons commercial appropriation is good in the status quo because they starve off existential threats, we aren’t reliant on them reading a consequential aff.</w:t>
      </w:r>
    </w:p>
    <w:p w14:paraId="19BA71A0" w14:textId="20A5B595" w:rsidR="0094052E" w:rsidRDefault="0094052E" w:rsidP="0094052E"/>
    <w:p w14:paraId="1033E049" w14:textId="2DC4D964" w:rsidR="0094052E" w:rsidRDefault="0094052E" w:rsidP="0094052E">
      <w:pPr>
        <w:pStyle w:val="Heading4"/>
      </w:pPr>
      <w:r>
        <w:t xml:space="preserve">No </w:t>
      </w:r>
      <w:proofErr w:type="spellStart"/>
      <w:r>
        <w:t>prefiat</w:t>
      </w:r>
      <w:proofErr w:type="spellEnd"/>
      <w:r>
        <w:t xml:space="preserve"> offense, they shouldn’t get to say “debate is racist” and get a ballot from it, you should force them to integrate narratives within the resolution and not solely vote on discourse. Their model incentivizes teams to come up with the worst narratives for what debate and academia look like and cherry pick ballots off of it which is disastrous. If they go for </w:t>
      </w:r>
      <w:proofErr w:type="spellStart"/>
      <w:r>
        <w:t>prefiat</w:t>
      </w:r>
      <w:proofErr w:type="spellEnd"/>
      <w:r>
        <w:t xml:space="preserve"> offense in the 1ar this becomes a voting issue.</w:t>
      </w:r>
    </w:p>
    <w:p w14:paraId="73D4AF96" w14:textId="4160FAAA" w:rsidR="00DB1DF2" w:rsidRDefault="00DB1DF2" w:rsidP="00DB1DF2"/>
    <w:p w14:paraId="1A188747" w14:textId="77777777" w:rsidR="00DB1DF2" w:rsidRPr="009560D0" w:rsidRDefault="00DB1DF2" w:rsidP="00DB1DF2">
      <w:pPr>
        <w:pStyle w:val="Heading4"/>
      </w:pPr>
      <w:r w:rsidRPr="009560D0">
        <w:t>Weigh magnitude times probability</w:t>
      </w:r>
      <w:r>
        <w:t>---</w:t>
      </w:r>
      <w:r w:rsidRPr="009560D0">
        <w:t>“</w:t>
      </w:r>
      <w:r>
        <w:t>p</w:t>
      </w:r>
      <w:r w:rsidRPr="009560D0">
        <w:t>robability first” framing is rooted in psychological biases and leads to mass death</w:t>
      </w:r>
    </w:p>
    <w:p w14:paraId="3A0A6677" w14:textId="77777777" w:rsidR="00DB1DF2" w:rsidRPr="00005E38" w:rsidRDefault="00DB1DF2" w:rsidP="00DB1DF2">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3C09BB7F" w14:textId="77777777" w:rsidR="00DB1DF2" w:rsidRPr="00A45501" w:rsidRDefault="00DB1DF2" w:rsidP="00DB1DF2">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407D1843" w14:textId="7EA35081" w:rsidR="00DB1DF2" w:rsidRDefault="00DB1DF2" w:rsidP="00DB1DF2"/>
    <w:p w14:paraId="70F882E4" w14:textId="77777777" w:rsidR="00C57917" w:rsidRDefault="00C57917" w:rsidP="00C57917">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14:paraId="08C2572C" w14:textId="77777777" w:rsidR="00C57917" w:rsidRPr="000B69EE" w:rsidRDefault="00C57917" w:rsidP="00C57917">
      <w:proofErr w:type="spellStart"/>
      <w:r w:rsidRPr="000B69EE">
        <w:rPr>
          <w:rStyle w:val="Style13ptBold"/>
        </w:rPr>
        <w:t>Walzer</w:t>
      </w:r>
      <w:proofErr w:type="spellEnd"/>
      <w:r w:rsidRPr="000B69EE">
        <w:rPr>
          <w:rStyle w:val="Style13ptBold"/>
        </w:rPr>
        <w:t xml:space="preserve"> 20</w:t>
      </w:r>
      <w:r>
        <w:t xml:space="preserve"> </w:t>
      </w:r>
      <w:r w:rsidRPr="000B69EE">
        <w:t xml:space="preserve">Michael </w:t>
      </w:r>
      <w:proofErr w:type="spellStart"/>
      <w:r w:rsidRPr="000B69EE">
        <w:t>Walzer</w:t>
      </w:r>
      <w:proofErr w:type="spellEnd"/>
      <w:r w:rsidRPr="000B69EE">
        <w:t xml:space="preserve"> 7-29-2020 "A Note on Racial Capitalism"</w:t>
      </w:r>
      <w:r>
        <w:t xml:space="preserve"> </w:t>
      </w:r>
      <w:hyperlink r:id="rId22"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2296EDA8" w14:textId="77777777" w:rsidR="00C57917" w:rsidRDefault="00C57917" w:rsidP="00C57917">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 xml:space="preserve">Here in the United </w:t>
      </w:r>
      <w:proofErr w:type="gramStart"/>
      <w:r w:rsidRPr="000B69EE">
        <w:rPr>
          <w:u w:val="single"/>
        </w:rPr>
        <w:t>States</w:t>
      </w:r>
      <w:proofErr w:type="gramEnd"/>
      <w:r w:rsidRPr="000B69EE">
        <w:rPr>
          <w:u w:val="single"/>
        </w:rPr>
        <w:t xml:space="preserve">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B69EE">
        <w:rPr>
          <w:u w:val="single"/>
        </w:rPr>
        <w:t xml:space="preserve">then, is simply to </w:t>
      </w:r>
      <w:r w:rsidRPr="00B20528">
        <w:rPr>
          <w:highlight w:val="green"/>
          <w:u w:val="single"/>
        </w:rPr>
        <w:t xml:space="preserve">focus </w:t>
      </w:r>
      <w:r w:rsidRPr="000B69EE">
        <w:rPr>
          <w:u w:val="single"/>
        </w:rPr>
        <w:t xml:space="preserve">our attention, for good reasons, </w:t>
      </w:r>
      <w:r w:rsidRPr="00B20528">
        <w:rPr>
          <w:highlight w:val="green"/>
          <w:u w:val="single"/>
        </w:rPr>
        <w:t>on non-white workers</w:t>
      </w:r>
      <w:r w:rsidRPr="000B69EE">
        <w:rPr>
          <w:u w:val="single"/>
        </w:rPr>
        <w:t xml:space="preserve">. But </w:t>
      </w:r>
      <w:r w:rsidRPr="00B20528">
        <w:rPr>
          <w:highlight w:val="green"/>
          <w:u w:val="single"/>
        </w:rPr>
        <w:t xml:space="preserve">is the exploitation of these workers a necessary feature of </w:t>
      </w:r>
      <w:r w:rsidRPr="000B69EE">
        <w:rPr>
          <w:u w:val="single"/>
        </w:rPr>
        <w:t xml:space="preserve">American </w:t>
      </w:r>
      <w:r w:rsidRPr="00B20528">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FC49C9">
        <w:rPr>
          <w:u w:val="single"/>
        </w:rPr>
        <w:t>non-racial capitalism</w:t>
      </w:r>
      <w:r w:rsidRPr="000B69EE">
        <w:rPr>
          <w:sz w:val="16"/>
        </w:rPr>
        <w:t xml:space="preserve">. </w:t>
      </w:r>
      <w:r w:rsidRPr="000B69EE">
        <w:rPr>
          <w:u w:val="single"/>
        </w:rPr>
        <w:t xml:space="preserve">The form of capitalism sponsored by the </w:t>
      </w:r>
      <w:r w:rsidRPr="00B20528">
        <w:rPr>
          <w:b/>
          <w:bCs/>
          <w:highlight w:val="green"/>
          <w:u w:val="single"/>
        </w:rPr>
        <w:t>Chinese communists</w:t>
      </w:r>
      <w:r w:rsidRPr="00B20528">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B20528">
        <w:rPr>
          <w:highlight w:val="green"/>
          <w:u w:val="single"/>
        </w:rPr>
        <w:t>Putin’s Russia</w:t>
      </w:r>
      <w:r w:rsidRPr="00B20528">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B20528">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B20528">
        <w:rPr>
          <w:highlight w:val="green"/>
          <w:u w:val="single"/>
        </w:rPr>
        <w:t>rate of exploitation is higher in the U</w:t>
      </w:r>
      <w:r w:rsidRPr="000B69EE">
        <w:rPr>
          <w:sz w:val="16"/>
        </w:rPr>
        <w:t xml:space="preserve">nited </w:t>
      </w:r>
      <w:r w:rsidRPr="00B20528">
        <w:rPr>
          <w:highlight w:val="green"/>
          <w:u w:val="single"/>
        </w:rPr>
        <w:t>S</w:t>
      </w:r>
      <w:r w:rsidRPr="000B69EE">
        <w:rPr>
          <w:sz w:val="16"/>
        </w:rPr>
        <w:t xml:space="preserve">tates, in racial capitalism, than it is in those two countries, </w:t>
      </w:r>
      <w:r w:rsidRPr="00B20528">
        <w:rPr>
          <w:b/>
          <w:bCs/>
          <w:highlight w:val="green"/>
          <w:u w:val="single"/>
        </w:rPr>
        <w:t>where capitalism is non-racial</w:t>
      </w:r>
      <w:r w:rsidRPr="000B69EE">
        <w:rPr>
          <w:sz w:val="16"/>
        </w:rPr>
        <w:t xml:space="preserve">. </w:t>
      </w:r>
      <w:r w:rsidRPr="00B20528">
        <w:rPr>
          <w:b/>
          <w:bCs/>
          <w:highlight w:val="green"/>
          <w:u w:val="single"/>
          <w:bdr w:val="single" w:sz="4" w:space="0" w:color="auto"/>
        </w:rPr>
        <w:t>Capitalism “works” with and without a racialized underclass</w:t>
      </w:r>
      <w:r w:rsidRPr="00B20528">
        <w:rPr>
          <w:sz w:val="16"/>
          <w:highlight w:val="green"/>
        </w:rPr>
        <w:t xml:space="preserve"> </w:t>
      </w:r>
      <w:r w:rsidRPr="000B69EE">
        <w:rPr>
          <w:u w:val="single"/>
        </w:rPr>
        <w:t>and reserve army. But is that right? The adjective “</w:t>
      </w:r>
      <w:r w:rsidRPr="00B20528">
        <w:rPr>
          <w:highlight w:val="green"/>
          <w:u w:val="single"/>
        </w:rPr>
        <w:t>racial</w:t>
      </w:r>
      <w:r w:rsidRPr="000B69EE">
        <w:rPr>
          <w:u w:val="single"/>
        </w:rPr>
        <w:t xml:space="preserve">” sometimes makes a much stronger claim: it </w:t>
      </w:r>
      <w:r w:rsidRPr="00B20528">
        <w:rPr>
          <w:highlight w:val="green"/>
          <w:u w:val="single"/>
        </w:rPr>
        <w:t xml:space="preserve">isn’t </w:t>
      </w:r>
      <w:r w:rsidRPr="000B69EE">
        <w:rPr>
          <w:u w:val="single"/>
        </w:rPr>
        <w:t xml:space="preserve">a </w:t>
      </w:r>
      <w:r w:rsidRPr="00B20528">
        <w:rPr>
          <w:highlight w:val="green"/>
          <w:u w:val="single"/>
        </w:rPr>
        <w:t xml:space="preserve">qualifying but </w:t>
      </w:r>
      <w:r w:rsidRPr="000B69EE">
        <w:rPr>
          <w:u w:val="single"/>
        </w:rPr>
        <w:t xml:space="preserve">rather a </w:t>
      </w:r>
      <w:r w:rsidRPr="00B20528">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B20528">
        <w:rPr>
          <w:highlight w:val="green"/>
          <w:u w:val="single"/>
        </w:rPr>
        <w:t>had no Black slaves been available</w:t>
      </w:r>
      <w:r w:rsidRPr="000B69EE">
        <w:rPr>
          <w:u w:val="single"/>
        </w:rPr>
        <w:t xml:space="preserve">, </w:t>
      </w:r>
      <w:r w:rsidRPr="00B20528">
        <w:rPr>
          <w:highlight w:val="green"/>
          <w:u w:val="single"/>
        </w:rPr>
        <w:t xml:space="preserve">the recruitment of Irish </w:t>
      </w:r>
      <w:r w:rsidRPr="000B69EE">
        <w:rPr>
          <w:u w:val="single"/>
        </w:rPr>
        <w:t xml:space="preserve">workers </w:t>
      </w:r>
      <w:r w:rsidRPr="00B20528">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B20528">
        <w:rPr>
          <w:highlight w:val="green"/>
          <w:u w:val="single"/>
        </w:rPr>
        <w:t xml:space="preserve">the </w:t>
      </w:r>
      <w:r w:rsidRPr="000B69EE">
        <w:rPr>
          <w:u w:val="single"/>
        </w:rPr>
        <w:t xml:space="preserve">key </w:t>
      </w:r>
      <w:r w:rsidRPr="00B20528">
        <w:rPr>
          <w:b/>
          <w:bCs/>
          <w:highlight w:val="green"/>
          <w:u w:val="single"/>
          <w:bdr w:val="single" w:sz="4" w:space="0" w:color="auto"/>
        </w:rPr>
        <w:t>issue is exploitation, not racism</w:t>
      </w:r>
      <w:r w:rsidRPr="000B69EE">
        <w:rPr>
          <w:sz w:val="16"/>
        </w:rPr>
        <w:t>.</w:t>
      </w:r>
    </w:p>
    <w:p w14:paraId="13280220" w14:textId="77777777" w:rsidR="00C57917" w:rsidRPr="00532580" w:rsidRDefault="00C57917" w:rsidP="00C57917">
      <w:pPr>
        <w:rPr>
          <w:sz w:val="16"/>
        </w:rPr>
      </w:pPr>
      <w:r w:rsidRPr="000B69EE">
        <w:rPr>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B20528">
        <w:rPr>
          <w:highlight w:val="green"/>
          <w:u w:val="single"/>
        </w:rPr>
        <w:t xml:space="preserve">capitalism and racism </w:t>
      </w:r>
      <w:r w:rsidRPr="00B20528">
        <w:rPr>
          <w:b/>
          <w:bCs/>
          <w:highlight w:val="green"/>
          <w:u w:val="single"/>
          <w:bdr w:val="single" w:sz="4" w:space="0" w:color="auto"/>
        </w:rPr>
        <w:t>have to be analyzed separately</w:t>
      </w:r>
      <w:r w:rsidRPr="000B69EE">
        <w:rPr>
          <w:u w:val="single"/>
        </w:rPr>
        <w:t xml:space="preserve">. </w:t>
      </w:r>
      <w:r w:rsidRPr="00B20528">
        <w:rPr>
          <w:highlight w:val="green"/>
          <w:u w:val="single"/>
        </w:rPr>
        <w:t xml:space="preserve">They overlap </w:t>
      </w:r>
      <w:r w:rsidRPr="000B69EE">
        <w:rPr>
          <w:u w:val="single"/>
        </w:rPr>
        <w:t xml:space="preserve">sometimes, as they do today in the United States. But the overlap is </w:t>
      </w:r>
      <w:r w:rsidRPr="00B20528">
        <w:rPr>
          <w:b/>
          <w:bCs/>
          <w:highlight w:val="green"/>
          <w:u w:val="single"/>
        </w:rPr>
        <w:t>circumstantial</w:t>
      </w:r>
      <w:r w:rsidRPr="000B69EE">
        <w:rPr>
          <w:b/>
          <w:bCs/>
          <w:u w:val="single"/>
        </w:rPr>
        <w:t xml:space="preserve">, </w:t>
      </w:r>
      <w:r w:rsidRPr="00B20528">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B20528">
        <w:rPr>
          <w:highlight w:val="green"/>
          <w:u w:val="single"/>
        </w:rPr>
        <w:t xml:space="preserve">Putting </w:t>
      </w:r>
      <w:r w:rsidRPr="000B69EE">
        <w:rPr>
          <w:u w:val="single"/>
        </w:rPr>
        <w:t xml:space="preserve">the adjective and noun </w:t>
      </w:r>
      <w:r w:rsidRPr="00B20528">
        <w:rPr>
          <w:highlight w:val="green"/>
          <w:u w:val="single"/>
        </w:rPr>
        <w:t xml:space="preserve">together gives us </w:t>
      </w:r>
      <w:r w:rsidRPr="000B69EE">
        <w:rPr>
          <w:u w:val="single"/>
        </w:rPr>
        <w:t xml:space="preserve">a </w:t>
      </w:r>
      <w:r w:rsidRPr="00B20528">
        <w:rPr>
          <w:highlight w:val="green"/>
          <w:u w:val="single"/>
        </w:rPr>
        <w:t>false sense of t</w:t>
      </w:r>
      <w:r w:rsidRPr="000B69EE">
        <w:rPr>
          <w:u w:val="single"/>
        </w:rPr>
        <w:t xml:space="preserve">he </w:t>
      </w:r>
      <w:r w:rsidRPr="00B20528">
        <w:rPr>
          <w:b/>
          <w:bCs/>
          <w:highlight w:val="green"/>
          <w:u w:val="single"/>
        </w:rPr>
        <w:t>relationship</w:t>
      </w:r>
      <w:r w:rsidRPr="00B20528">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00E65308" w14:textId="77777777" w:rsidR="00C57917" w:rsidRPr="00BE4CF8" w:rsidRDefault="00C57917" w:rsidP="00C57917"/>
    <w:p w14:paraId="5A545973" w14:textId="77777777" w:rsidR="00C57917" w:rsidRPr="00DB1DF2" w:rsidRDefault="00C57917" w:rsidP="00DB1DF2"/>
    <w:p w14:paraId="255918E7" w14:textId="51550310" w:rsidR="002D39B3" w:rsidRDefault="002D39B3" w:rsidP="002D39B3">
      <w:pPr>
        <w:pStyle w:val="Heading3"/>
      </w:pPr>
      <w:r>
        <w:t>Offense</w:t>
      </w:r>
    </w:p>
    <w:p w14:paraId="4563705A" w14:textId="699A333E" w:rsidR="00DB1DF2" w:rsidRDefault="00DB1DF2" w:rsidP="00DB1DF2">
      <w:pPr>
        <w:pStyle w:val="Heading4"/>
      </w:pPr>
      <w:proofErr w:type="gramStart"/>
      <w:r>
        <w:t>Oh</w:t>
      </w:r>
      <w:proofErr w:type="gramEnd"/>
      <w:r>
        <w:t xml:space="preserve"> my goodness this is absolutely ridiculous, the cards they have that are actually about space are about JOHN F KENNEDY. THAT IS NOT A PRIVATE ENTITY AND IS ENTIRELY PUBLIC.</w:t>
      </w:r>
    </w:p>
    <w:p w14:paraId="5BACCCDB" w14:textId="0F3BC6A7" w:rsidR="00DB1DF2" w:rsidRDefault="00DB1DF2" w:rsidP="00DB1DF2"/>
    <w:p w14:paraId="0340A706" w14:textId="5A051B0D" w:rsidR="00DB1DF2" w:rsidRPr="00DB1DF2" w:rsidRDefault="00DB1DF2" w:rsidP="00DB1DF2">
      <w:pPr>
        <w:pStyle w:val="Heading4"/>
      </w:pPr>
      <w:r>
        <w:t>The Public sector MASSIVELY thumps this aff, they might be right that colonization is rampant but the cards they read are about the president which is the national government, they cannot resolve that in any capacity.</w:t>
      </w:r>
    </w:p>
    <w:p w14:paraId="06304FFF" w14:textId="616F161B" w:rsidR="002D39B3" w:rsidRPr="00A01582" w:rsidRDefault="002D39B3" w:rsidP="002D39B3">
      <w:pPr>
        <w:pStyle w:val="Heading4"/>
      </w:pPr>
      <w:r>
        <w:t>Only private sector solves space colonization</w:t>
      </w:r>
    </w:p>
    <w:p w14:paraId="06798D62" w14:textId="77777777" w:rsidR="002D39B3" w:rsidRPr="00A01582" w:rsidRDefault="002D39B3" w:rsidP="002D39B3">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00318E5F" w14:textId="77777777" w:rsidR="002D39B3" w:rsidRPr="00844E93" w:rsidRDefault="002D39B3" w:rsidP="002D39B3">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082F749C" w14:textId="77777777" w:rsidR="002D39B3" w:rsidRPr="00844E93" w:rsidRDefault="002D39B3" w:rsidP="002D39B3">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1F992A97" w14:textId="77777777" w:rsidR="002D39B3" w:rsidRPr="00844E93" w:rsidRDefault="002D39B3" w:rsidP="002D39B3">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466B9DEB" w14:textId="77777777" w:rsidR="007432BA" w:rsidRDefault="002D39B3" w:rsidP="002D39B3">
      <w:pPr>
        <w:rPr>
          <w:rStyle w:val="Emphasis"/>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007432BA">
        <w:rPr>
          <w:rStyle w:val="Emphasis"/>
        </w:rPr>
        <w:t>//</w:t>
      </w:r>
    </w:p>
    <w:p w14:paraId="7EF9B577" w14:textId="77777777" w:rsidR="007432BA" w:rsidRDefault="007432BA" w:rsidP="002D39B3">
      <w:pPr>
        <w:rPr>
          <w:rStyle w:val="Emphasis"/>
        </w:rPr>
      </w:pPr>
    </w:p>
    <w:p w14:paraId="5203A143" w14:textId="29961D95" w:rsidR="002D39B3" w:rsidRPr="00844E93" w:rsidRDefault="002D39B3" w:rsidP="002D39B3">
      <w:pPr>
        <w:rPr>
          <w:sz w:val="16"/>
        </w:rPr>
      </w:pP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704E5DB1" w14:textId="77777777" w:rsidR="002D39B3" w:rsidRPr="00844E93" w:rsidRDefault="002D39B3" w:rsidP="002D39B3">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096D4970" w14:textId="77777777" w:rsidR="002D39B3" w:rsidRPr="00844E93" w:rsidRDefault="002D39B3" w:rsidP="002D39B3">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40A70429" w14:textId="77777777" w:rsidR="002D39B3" w:rsidRPr="00844E93" w:rsidRDefault="002D39B3" w:rsidP="002D39B3">
      <w:pPr>
        <w:rPr>
          <w:sz w:val="16"/>
          <w:szCs w:val="16"/>
        </w:rPr>
      </w:pPr>
      <w:r w:rsidRPr="00844E93">
        <w:rPr>
          <w:sz w:val="16"/>
          <w:szCs w:val="16"/>
        </w:rPr>
        <w:t>1. Innovative public procurement and support schemes, which significantly expand the role of commercial actors in space exploration.</w:t>
      </w:r>
    </w:p>
    <w:p w14:paraId="625774C1" w14:textId="77777777" w:rsidR="002D39B3" w:rsidRPr="00A01582" w:rsidRDefault="002D39B3" w:rsidP="002D39B3">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5027047A" w14:textId="77777777" w:rsidR="002D39B3" w:rsidRPr="00A409A8" w:rsidRDefault="002D39B3" w:rsidP="002D39B3">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03E39989" w14:textId="77777777" w:rsidR="002D39B3" w:rsidRPr="00A409A8" w:rsidRDefault="002D39B3" w:rsidP="002D39B3">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4D85CEBF" w14:textId="77777777" w:rsidR="002D39B3" w:rsidRPr="00A409A8" w:rsidRDefault="002D39B3" w:rsidP="002D39B3">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21595526" w14:textId="77777777" w:rsidR="002D39B3" w:rsidRPr="00A409A8" w:rsidRDefault="002D39B3" w:rsidP="002D39B3">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7B244B86" w14:textId="77777777" w:rsidR="002D39B3" w:rsidRPr="00A409A8" w:rsidRDefault="002D39B3" w:rsidP="002D39B3">
      <w:pPr>
        <w:rPr>
          <w:sz w:val="16"/>
          <w:szCs w:val="16"/>
        </w:rPr>
      </w:pPr>
      <w:r w:rsidRPr="00A409A8">
        <w:rPr>
          <w:sz w:val="16"/>
          <w:szCs w:val="16"/>
        </w:rPr>
        <w:t>The analysis of the research and advances in commercial space exploration allows us to draw the following conclusions:</w:t>
      </w:r>
    </w:p>
    <w:p w14:paraId="3A7240C7" w14:textId="77777777" w:rsidR="002D39B3" w:rsidRPr="00A409A8" w:rsidRDefault="002D39B3" w:rsidP="002D39B3">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4C2BD7C0" w14:textId="77777777" w:rsidR="002D39B3" w:rsidRPr="00A409A8" w:rsidRDefault="002D39B3" w:rsidP="002D39B3">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4900C933" w14:textId="77777777" w:rsidR="002D39B3" w:rsidRPr="00FF4B2A" w:rsidRDefault="002D39B3" w:rsidP="002D39B3">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3E338B4F" w14:textId="77777777" w:rsidR="002D39B3" w:rsidRDefault="002D39B3" w:rsidP="002D39B3"/>
    <w:p w14:paraId="5A74311C" w14:textId="77777777" w:rsidR="002D39B3" w:rsidRDefault="002D39B3" w:rsidP="002D39B3"/>
    <w:p w14:paraId="368CF017" w14:textId="77777777" w:rsidR="002D39B3" w:rsidRDefault="002D39B3" w:rsidP="002D39B3">
      <w:pPr>
        <w:pStyle w:val="Heading4"/>
      </w:pPr>
      <w:r>
        <w:t>Massive spillover effects, solves resources and ex risks</w:t>
      </w:r>
    </w:p>
    <w:p w14:paraId="57E371EE" w14:textId="77777777" w:rsidR="002D39B3" w:rsidRPr="00BA42D2" w:rsidRDefault="002D39B3" w:rsidP="002D39B3">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4B968D8E" w14:textId="77777777" w:rsidR="002D39B3" w:rsidRDefault="002D39B3" w:rsidP="002D39B3">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69C14F1C" w14:textId="77777777" w:rsidR="002D39B3" w:rsidRDefault="002D39B3" w:rsidP="002D39B3">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804CCCC" w14:textId="77777777" w:rsidR="002D39B3" w:rsidRPr="00570115" w:rsidRDefault="002D39B3" w:rsidP="002D39B3">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2B318FF8" w14:textId="77777777" w:rsidR="002D39B3" w:rsidRPr="00C93DFB" w:rsidRDefault="002D39B3" w:rsidP="002D39B3">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276CD91D" w14:textId="77777777" w:rsidR="002D39B3" w:rsidRPr="00C93DFB" w:rsidRDefault="002D39B3" w:rsidP="002D39B3">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15D1F3F8" w14:textId="0AA2C50F" w:rsidR="002D39B3" w:rsidRDefault="002D39B3" w:rsidP="002D39B3">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216E77DD" w14:textId="25F92198" w:rsidR="0094052E" w:rsidRDefault="0094052E" w:rsidP="002D39B3">
      <w:pPr>
        <w:rPr>
          <w:sz w:val="16"/>
        </w:rPr>
      </w:pPr>
    </w:p>
    <w:p w14:paraId="19BF8696" w14:textId="77777777" w:rsidR="0094052E" w:rsidRPr="00BF73FA" w:rsidRDefault="0094052E" w:rsidP="0094052E">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639AEBC7" w14:textId="77777777" w:rsidR="0094052E" w:rsidRDefault="0094052E" w:rsidP="0094052E">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5273845E" w14:textId="77777777" w:rsidR="007432BA" w:rsidRDefault="0094052E" w:rsidP="0094052E">
      <w:pPr>
        <w:rPr>
          <w:rStyle w:val="Emphasis"/>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007432BA">
        <w:rPr>
          <w:rStyle w:val="Emphasis"/>
        </w:rPr>
        <w:t>//</w:t>
      </w:r>
    </w:p>
    <w:p w14:paraId="76FAB74B" w14:textId="77777777" w:rsidR="007432BA" w:rsidRDefault="007432BA" w:rsidP="0094052E">
      <w:pPr>
        <w:rPr>
          <w:rStyle w:val="Emphasis"/>
        </w:rPr>
      </w:pPr>
    </w:p>
    <w:p w14:paraId="49540F7A" w14:textId="34A9F3CC" w:rsidR="0094052E" w:rsidRDefault="0094052E" w:rsidP="0094052E">
      <w:pPr>
        <w:rPr>
          <w:color w:val="000000" w:themeColor="text1"/>
        </w:rPr>
      </w:pP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618A828F" w14:textId="77777777" w:rsidR="0094052E" w:rsidRPr="00570115" w:rsidRDefault="0094052E" w:rsidP="002D39B3">
      <w:pPr>
        <w:rPr>
          <w:sz w:val="16"/>
        </w:rPr>
      </w:pPr>
    </w:p>
    <w:p w14:paraId="6881F514" w14:textId="77777777" w:rsidR="00CF7E6C" w:rsidRPr="00CF7E6C" w:rsidRDefault="00CF7E6C" w:rsidP="00CF7E6C"/>
    <w:sectPr w:rsidR="00CF7E6C" w:rsidRPr="00CF7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259D"/>
    <w:rsid w:val="000139A3"/>
    <w:rsid w:val="00100833"/>
    <w:rsid w:val="00104529"/>
    <w:rsid w:val="00105942"/>
    <w:rsid w:val="00107396"/>
    <w:rsid w:val="00144A4C"/>
    <w:rsid w:val="00176AB0"/>
    <w:rsid w:val="00177B7D"/>
    <w:rsid w:val="0018322D"/>
    <w:rsid w:val="001B5776"/>
    <w:rsid w:val="001C259D"/>
    <w:rsid w:val="001E527A"/>
    <w:rsid w:val="001F78CE"/>
    <w:rsid w:val="00251FC7"/>
    <w:rsid w:val="002855A7"/>
    <w:rsid w:val="002B146A"/>
    <w:rsid w:val="002B5E17"/>
    <w:rsid w:val="002D39B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2BA"/>
    <w:rsid w:val="00766EA0"/>
    <w:rsid w:val="007A2226"/>
    <w:rsid w:val="007F5B66"/>
    <w:rsid w:val="00823A1C"/>
    <w:rsid w:val="00845B9D"/>
    <w:rsid w:val="00860984"/>
    <w:rsid w:val="008B3ECB"/>
    <w:rsid w:val="008B4E85"/>
    <w:rsid w:val="008C1B2E"/>
    <w:rsid w:val="0091627E"/>
    <w:rsid w:val="0094052E"/>
    <w:rsid w:val="0097032B"/>
    <w:rsid w:val="009D2EAD"/>
    <w:rsid w:val="009D54B2"/>
    <w:rsid w:val="009E1922"/>
    <w:rsid w:val="009E2788"/>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917"/>
    <w:rsid w:val="00C83417"/>
    <w:rsid w:val="00C9604F"/>
    <w:rsid w:val="00CA19AA"/>
    <w:rsid w:val="00CC5298"/>
    <w:rsid w:val="00CC5648"/>
    <w:rsid w:val="00CD736E"/>
    <w:rsid w:val="00CD798D"/>
    <w:rsid w:val="00CE161E"/>
    <w:rsid w:val="00CF59A8"/>
    <w:rsid w:val="00CF7E6C"/>
    <w:rsid w:val="00D325A9"/>
    <w:rsid w:val="00D36A8A"/>
    <w:rsid w:val="00D61409"/>
    <w:rsid w:val="00D6691E"/>
    <w:rsid w:val="00D71170"/>
    <w:rsid w:val="00DA1C92"/>
    <w:rsid w:val="00DA25D4"/>
    <w:rsid w:val="00DA6538"/>
    <w:rsid w:val="00DB1DF2"/>
    <w:rsid w:val="00DC7892"/>
    <w:rsid w:val="00DF7662"/>
    <w:rsid w:val="00E15E75"/>
    <w:rsid w:val="00E5262C"/>
    <w:rsid w:val="00EC7DC4"/>
    <w:rsid w:val="00ED30CF"/>
    <w:rsid w:val="00F176EF"/>
    <w:rsid w:val="00F45E10"/>
    <w:rsid w:val="00F6159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1C390"/>
  <w15:chartTrackingRefBased/>
  <w15:docId w15:val="{61E63F3F-7398-4DEF-AC45-2C63C3D5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32BA"/>
    <w:pPr>
      <w:spacing w:after="0" w:line="240" w:lineRule="auto"/>
    </w:pPr>
    <w:rPr>
      <w:rFonts w:ascii="Calibri" w:hAnsi="Calibri" w:cs="Calibri"/>
    </w:rPr>
  </w:style>
  <w:style w:type="paragraph" w:styleId="Heading1">
    <w:name w:val="heading 1"/>
    <w:aliases w:val="Pocket"/>
    <w:basedOn w:val="Normal"/>
    <w:next w:val="Normal"/>
    <w:link w:val="Heading1Char"/>
    <w:qFormat/>
    <w:rsid w:val="007432B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32B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32B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7432B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432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2BA"/>
  </w:style>
  <w:style w:type="character" w:customStyle="1" w:styleId="Heading1Char">
    <w:name w:val="Heading 1 Char"/>
    <w:aliases w:val="Pocket Char"/>
    <w:basedOn w:val="DefaultParagraphFont"/>
    <w:link w:val="Heading1"/>
    <w:rsid w:val="007432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32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32BA"/>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7432BA"/>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7"/>
    <w:qFormat/>
    <w:rsid w:val="007432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432B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432B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432BA"/>
    <w:rPr>
      <w:color w:val="auto"/>
      <w:u w:val="none"/>
    </w:rPr>
  </w:style>
  <w:style w:type="character" w:styleId="FollowedHyperlink">
    <w:name w:val="FollowedHyperlink"/>
    <w:basedOn w:val="DefaultParagraphFont"/>
    <w:uiPriority w:val="99"/>
    <w:semiHidden/>
    <w:unhideWhenUsed/>
    <w:rsid w:val="007432BA"/>
    <w:rPr>
      <w:color w:val="auto"/>
      <w:u w:val="none"/>
    </w:rPr>
  </w:style>
  <w:style w:type="paragraph" w:customStyle="1" w:styleId="textbold">
    <w:name w:val="text bold"/>
    <w:basedOn w:val="Normal"/>
    <w:link w:val="Emphasis"/>
    <w:uiPriority w:val="7"/>
    <w:qFormat/>
    <w:rsid w:val="00F6159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
    <w:basedOn w:val="Heading1"/>
    <w:link w:val="Hyperlink"/>
    <w:autoRedefine/>
    <w:uiPriority w:val="99"/>
    <w:qFormat/>
    <w:rsid w:val="00F615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D39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2D39B3"/>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34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hyperlink" Target="https://www.foreignaffairs.com/articles/2020-10-13/heads-sand" TargetMode="Externa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23" Type="http://schemas.openxmlformats.org/officeDocument/2006/relationships/fontTable" Target="fontTable.xm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 Id="rId22" Type="http://schemas.openxmlformats.org/officeDocument/2006/relationships/hyperlink" Target="https://www.dissentmagazine.org/online_articles/a-note-on-racial-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14648</Words>
  <Characters>83499</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2022-01-08T20:52:00Z</dcterms:created>
  <dcterms:modified xsi:type="dcterms:W3CDTF">2022-01-08T20:52:00Z</dcterms:modified>
</cp:coreProperties>
</file>