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B4D2E" w14:textId="0D3422FE" w:rsidR="00A23912" w:rsidRDefault="00A23912" w:rsidP="00A23912">
      <w:pPr>
        <w:pStyle w:val="Heading2"/>
      </w:pPr>
      <w:r>
        <w:t>OFF</w:t>
      </w:r>
    </w:p>
    <w:p w14:paraId="0E8229D7" w14:textId="3F33394F" w:rsidR="00A23912" w:rsidRDefault="00A23912" w:rsidP="00A23912">
      <w:pPr>
        <w:pStyle w:val="Heading3"/>
      </w:pPr>
      <w:r>
        <w:t>1NC – DA</w:t>
      </w:r>
    </w:p>
    <w:p w14:paraId="328BCC3D" w14:textId="77777777" w:rsidR="00A23912" w:rsidRPr="00D70ABD" w:rsidRDefault="00A23912" w:rsidP="00A23912">
      <w:pPr>
        <w:pStyle w:val="Heading4"/>
      </w:pPr>
      <w:r>
        <w:t xml:space="preserve">Strong current IP guarantees causes </w:t>
      </w:r>
      <w:r>
        <w:rPr>
          <w:u w:val="single"/>
        </w:rPr>
        <w:t>massive Pharma innovation</w:t>
      </w:r>
      <w:r>
        <w:t>.</w:t>
      </w:r>
    </w:p>
    <w:p w14:paraId="3826FD4D" w14:textId="77777777" w:rsidR="00A23912" w:rsidRPr="00C66F40" w:rsidRDefault="00A23912" w:rsidP="00A23912">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6"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4AD05534" w14:textId="77777777" w:rsidR="00A23912" w:rsidRDefault="00A23912" w:rsidP="00A23912">
      <w:pPr>
        <w:rPr>
          <w:u w:val="single"/>
        </w:rPr>
      </w:pPr>
      <w:r w:rsidRPr="0022702A">
        <w:rPr>
          <w:highlight w:val="green"/>
          <w:u w:val="single"/>
        </w:rPr>
        <w:t xml:space="preserve">The </w:t>
      </w:r>
      <w:r w:rsidRPr="0022702A">
        <w:rPr>
          <w:b/>
          <w:bCs/>
          <w:highlight w:val="green"/>
          <w:u w:val="single"/>
        </w:rPr>
        <w:t xml:space="preserve">Current System </w:t>
      </w:r>
      <w:r w:rsidRPr="0022702A">
        <w:rPr>
          <w:highlight w:val="green"/>
          <w:u w:val="single"/>
        </w:rPr>
        <w:t xml:space="preserve">Has </w:t>
      </w:r>
      <w:r w:rsidRPr="0022702A">
        <w:rPr>
          <w:b/>
          <w:bCs/>
          <w:highlight w:val="green"/>
          <w:u w:val="single"/>
          <w:bdr w:val="single" w:sz="4" w:space="0" w:color="auto"/>
        </w:rPr>
        <w:t>Produced a Tremendous Amount of Life-Sciences Innovation</w:t>
      </w:r>
      <w:r w:rsidRPr="0022702A">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22702A">
        <w:rPr>
          <w:highlight w:val="green"/>
          <w:u w:val="single"/>
        </w:rPr>
        <w:t xml:space="preserve">novel biomedical innovation </w:t>
      </w:r>
      <w:r w:rsidRPr="0022702A">
        <w:rPr>
          <w:b/>
          <w:bCs/>
          <w:highlight w:val="green"/>
          <w:u w:val="single"/>
          <w:bdr w:val="single" w:sz="4" w:space="0" w:color="auto"/>
        </w:rPr>
        <w:t>will be needed from everywhere</w:t>
      </w:r>
      <w:r w:rsidRPr="00543E26">
        <w:rPr>
          <w:u w:val="single"/>
        </w:rPr>
        <w:t xml:space="preserve">. Yet </w:t>
      </w:r>
      <w:r w:rsidRPr="0022702A">
        <w:rPr>
          <w:highlight w:val="green"/>
          <w:u w:val="single"/>
        </w:rPr>
        <w:t xml:space="preserve">tremendous progress has been made </w:t>
      </w:r>
      <w:r w:rsidRPr="00543E26">
        <w:rPr>
          <w:u w:val="single"/>
        </w:rPr>
        <w:t xml:space="preserve">in recent decades. To tackle these challenges, the global </w:t>
      </w:r>
      <w:r w:rsidRPr="0022702A">
        <w:rPr>
          <w:highlight w:val="green"/>
          <w:u w:val="single"/>
        </w:rPr>
        <w:t xml:space="preserve">pharmaceutical industry invested </w:t>
      </w:r>
      <w:r w:rsidRPr="00543E26">
        <w:rPr>
          <w:u w:val="single"/>
        </w:rPr>
        <w:t xml:space="preserve">over </w:t>
      </w:r>
      <w:r w:rsidRPr="0022702A">
        <w:rPr>
          <w:b/>
          <w:bCs/>
          <w:highlight w:val="green"/>
          <w:u w:val="single"/>
        </w:rPr>
        <w:t>$1.36 trillion in R&amp;D</w:t>
      </w:r>
      <w:r w:rsidRPr="0022702A">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22702A">
        <w:rPr>
          <w:highlight w:val="green"/>
          <w:u w:val="single"/>
        </w:rPr>
        <w:t>due to that investment</w:t>
      </w:r>
      <w:r w:rsidRPr="00543E26">
        <w:rPr>
          <w:u w:val="single"/>
        </w:rPr>
        <w:t xml:space="preserve">, </w:t>
      </w:r>
      <w:r w:rsidRPr="0022702A">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22702A">
        <w:rPr>
          <w:highlight w:val="green"/>
          <w:u w:val="single"/>
        </w:rPr>
        <w:t>FDA</w:t>
      </w:r>
      <w:r w:rsidRPr="00543E26">
        <w:rPr>
          <w:u w:val="single"/>
        </w:rPr>
        <w:t xml:space="preserve">) has </w:t>
      </w:r>
      <w:r w:rsidRPr="0022702A">
        <w:rPr>
          <w:highlight w:val="green"/>
          <w:u w:val="single"/>
        </w:rPr>
        <w:t xml:space="preserve">approved </w:t>
      </w:r>
      <w:r w:rsidRPr="00543E26">
        <w:rPr>
          <w:u w:val="single"/>
        </w:rPr>
        <w:t xml:space="preserve">more than </w:t>
      </w:r>
      <w:r w:rsidRPr="0022702A">
        <w:rPr>
          <w:b/>
          <w:bCs/>
          <w:highlight w:val="green"/>
          <w:u w:val="single"/>
        </w:rPr>
        <w:t>500 new medicines since 2000</w:t>
      </w:r>
      <w:r w:rsidRPr="0022702A">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22702A">
        <w:rPr>
          <w:highlight w:val="green"/>
          <w:u w:val="single"/>
        </w:rPr>
        <w:t>these medicines are getting to more individuals</w:t>
      </w:r>
      <w:r w:rsidRPr="00543E26">
        <w:rPr>
          <w:u w:val="single"/>
        </w:rPr>
        <w:t xml:space="preserve">: </w:t>
      </w:r>
      <w:r w:rsidRPr="0022702A">
        <w:rPr>
          <w:highlight w:val="green"/>
          <w:u w:val="single"/>
        </w:rPr>
        <w:t xml:space="preserve">Global medicine use </w:t>
      </w:r>
      <w:r w:rsidRPr="0022702A">
        <w:rPr>
          <w:b/>
          <w:bCs/>
          <w:highlight w:val="green"/>
          <w:u w:val="single"/>
        </w:rPr>
        <w:t xml:space="preserve">in </w:t>
      </w:r>
      <w:r w:rsidRPr="0022702A">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22702A">
        <w:rPr>
          <w:highlight w:val="green"/>
          <w:u w:val="single"/>
        </w:rPr>
        <w:t xml:space="preserve">drugs developed </w:t>
      </w:r>
      <w:r w:rsidRPr="00543E26">
        <w:rPr>
          <w:u w:val="single"/>
        </w:rPr>
        <w:t xml:space="preserve">in recent years </w:t>
      </w:r>
      <w:r w:rsidRPr="0022702A">
        <w:rPr>
          <w:highlight w:val="green"/>
          <w:u w:val="single"/>
        </w:rPr>
        <w:t xml:space="preserve">have </w:t>
      </w:r>
      <w:r w:rsidRPr="00543E26">
        <w:rPr>
          <w:u w:val="single"/>
        </w:rPr>
        <w:t xml:space="preserve">in fact </w:t>
      </w:r>
      <w:r w:rsidRPr="0022702A">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22702A">
        <w:rPr>
          <w:highlight w:val="green"/>
          <w:u w:val="single"/>
        </w:rPr>
        <w:t xml:space="preserve">FDA approved </w:t>
      </w:r>
      <w:r w:rsidRPr="0022702A">
        <w:rPr>
          <w:b/>
          <w:bCs/>
          <w:highlight w:val="green"/>
          <w:u w:val="single"/>
          <w:bdr w:val="single" w:sz="4" w:space="0" w:color="auto"/>
        </w:rPr>
        <w:t>41 new medicines</w:t>
      </w:r>
      <w:r w:rsidRPr="0022702A">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22702A">
        <w:rPr>
          <w:highlight w:val="green"/>
          <w:u w:val="single"/>
        </w:rPr>
        <w:t xml:space="preserve">even when a new drug isn’t first </w:t>
      </w:r>
      <w:r w:rsidRPr="00543E26">
        <w:rPr>
          <w:u w:val="single"/>
        </w:rPr>
        <w:t xml:space="preserve">of its kind, </w:t>
      </w:r>
      <w:r w:rsidRPr="0022702A">
        <w:rPr>
          <w:highlight w:val="green"/>
          <w:u w:val="single"/>
        </w:rPr>
        <w:t xml:space="preserve">it can still produce </w:t>
      </w:r>
      <w:r w:rsidRPr="00543E26">
        <w:rPr>
          <w:u w:val="single"/>
        </w:rPr>
        <w:t xml:space="preserve">benefits for patients, both through </w:t>
      </w:r>
      <w:r w:rsidRPr="0022702A">
        <w:rPr>
          <w:b/>
          <w:bCs/>
          <w:highlight w:val="green"/>
          <w:u w:val="single"/>
        </w:rPr>
        <w:t>enhanced clinical efficacy</w:t>
      </w:r>
      <w:r w:rsidRPr="0022702A">
        <w:rPr>
          <w:highlight w:val="green"/>
          <w:u w:val="single"/>
        </w:rPr>
        <w:t xml:space="preserve"> </w:t>
      </w:r>
      <w:r w:rsidRPr="00543E26">
        <w:rPr>
          <w:u w:val="single"/>
        </w:rPr>
        <w:t xml:space="preserve">(for instance, taking the treatment as a pill rather than an injection, with a superior dosing regimen, </w:t>
      </w:r>
      <w:r w:rsidRPr="0022702A">
        <w:rPr>
          <w:b/>
          <w:bCs/>
          <w:highlight w:val="green"/>
          <w:u w:val="single"/>
        </w:rPr>
        <w:t>or better treatment</w:t>
      </w:r>
      <w:r w:rsidRPr="0022702A">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22702A">
        <w:rPr>
          <w:highlight w:val="green"/>
          <w:u w:val="single"/>
        </w:rPr>
        <w:t xml:space="preserve">Pharmaceutical R&amp;D is </w:t>
      </w:r>
      <w:r w:rsidRPr="00543E26">
        <w:rPr>
          <w:u w:val="single"/>
        </w:rPr>
        <w:t xml:space="preserve">a </w:t>
      </w:r>
      <w:r w:rsidRPr="0022702A">
        <w:rPr>
          <w:highlight w:val="green"/>
          <w:u w:val="single"/>
        </w:rPr>
        <w:t xml:space="preserve">risky </w:t>
      </w:r>
      <w:r w:rsidRPr="00543E26">
        <w:rPr>
          <w:u w:val="single"/>
        </w:rPr>
        <w:t xml:space="preserve">investment; therefore, </w:t>
      </w:r>
      <w:r w:rsidRPr="0022702A">
        <w:rPr>
          <w:highlight w:val="green"/>
          <w:u w:val="single"/>
        </w:rPr>
        <w:t xml:space="preserve">high financial returns are necessary </w:t>
      </w:r>
      <w:r w:rsidRPr="0022702A">
        <w:rPr>
          <w:b/>
          <w:bCs/>
          <w:highlight w:val="green"/>
          <w:u w:val="single"/>
        </w:rPr>
        <w:t>to induce companies to invest</w:t>
      </w:r>
      <w:r w:rsidRPr="0022702A">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22702A">
        <w:rPr>
          <w:b/>
          <w:bCs/>
          <w:highlight w:val="green"/>
          <w:u w:val="single"/>
        </w:rPr>
        <w:t xml:space="preserve">need to earn </w:t>
      </w:r>
      <w:r w:rsidRPr="00543E26">
        <w:rPr>
          <w:b/>
          <w:bCs/>
          <w:u w:val="single"/>
        </w:rPr>
        <w:t xml:space="preserve">a </w:t>
      </w:r>
      <w:r w:rsidRPr="0022702A">
        <w:rPr>
          <w:b/>
          <w:bCs/>
          <w:highlight w:val="green"/>
          <w:u w:val="single"/>
        </w:rPr>
        <w:t xml:space="preserve">61.8 percent rate of return </w:t>
      </w:r>
      <w:r w:rsidRPr="00543E26">
        <w:rPr>
          <w:b/>
          <w:bCs/>
          <w:u w:val="single"/>
        </w:rPr>
        <w:t xml:space="preserve">on their successful new drug R&amp;D projects in order </w:t>
      </w:r>
      <w:r w:rsidRPr="0022702A">
        <w:rPr>
          <w:b/>
          <w:bCs/>
          <w:highlight w:val="green"/>
          <w:u w:val="single"/>
        </w:rPr>
        <w:t xml:space="preserve">to match a 4.8 percent </w:t>
      </w:r>
      <w:r w:rsidRPr="00543E26">
        <w:rPr>
          <w:b/>
          <w:bCs/>
          <w:u w:val="single"/>
        </w:rPr>
        <w:t xml:space="preserve">after-tax rate of </w:t>
      </w:r>
      <w:r w:rsidRPr="0022702A">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22702A">
        <w:rPr>
          <w:b/>
          <w:bCs/>
          <w:highlight w:val="green"/>
          <w:u w:val="single"/>
        </w:rPr>
        <w:t>it’s the ability to recoup fixed costs</w:t>
      </w:r>
      <w:r w:rsidRPr="00543E26">
        <w:rPr>
          <w:b/>
          <w:bCs/>
          <w:u w:val="single"/>
        </w:rPr>
        <w:t>, not just marginal</w:t>
      </w:r>
      <w:r w:rsidRPr="00543E26">
        <w:rPr>
          <w:u w:val="single"/>
        </w:rPr>
        <w:t xml:space="preserve"> costs, </w:t>
      </w:r>
      <w:r w:rsidRPr="0022702A">
        <w:rPr>
          <w:highlight w:val="green"/>
          <w:u w:val="single"/>
        </w:rPr>
        <w:t xml:space="preserve">through </w:t>
      </w:r>
      <w:r w:rsidRPr="00543E26">
        <w:rPr>
          <w:u w:val="single"/>
        </w:rPr>
        <w:t xml:space="preserve">mechanisms such as </w:t>
      </w:r>
      <w:r w:rsidRPr="0022702A">
        <w:rPr>
          <w:highlight w:val="green"/>
          <w:u w:val="single"/>
        </w:rPr>
        <w:t xml:space="preserve">patent protection that lies at the heart of </w:t>
      </w:r>
      <w:r w:rsidRPr="00543E26">
        <w:rPr>
          <w:u w:val="single"/>
        </w:rPr>
        <w:t xml:space="preserve">all innovation-based industries and indeed all </w:t>
      </w:r>
      <w:r w:rsidRPr="0022702A">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22702A">
        <w:rPr>
          <w:highlight w:val="green"/>
          <w:u w:val="single"/>
        </w:rPr>
        <w:t>If companies could not find a way to pay</w:t>
      </w:r>
      <w:r w:rsidRPr="00543E26">
        <w:rPr>
          <w:u w:val="single"/>
        </w:rPr>
        <w:t xml:space="preserve"> for their R&amp;D costs, and could only charge for the costs of producing the compound, </w:t>
      </w:r>
      <w:r w:rsidRPr="0022702A">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22702A">
        <w:rPr>
          <w:highlight w:val="green"/>
          <w:u w:val="single"/>
        </w:rPr>
        <w:t xml:space="preserve">development </w:t>
      </w:r>
      <w:r w:rsidRPr="00543E26">
        <w:rPr>
          <w:u w:val="single"/>
        </w:rPr>
        <w:t xml:space="preserve">of new drugs </w:t>
      </w:r>
      <w:r w:rsidRPr="0022702A">
        <w:rPr>
          <w:highlight w:val="green"/>
          <w:u w:val="single"/>
        </w:rPr>
        <w:t xml:space="preserve">requires </w:t>
      </w:r>
      <w:r w:rsidRPr="00543E26">
        <w:rPr>
          <w:u w:val="single"/>
        </w:rPr>
        <w:t xml:space="preserve">years of painstaking, risky, and expensive research that, for a new pharmaceutical compound, takes an average of </w:t>
      </w:r>
      <w:r w:rsidRPr="0022702A">
        <w:rPr>
          <w:highlight w:val="green"/>
          <w:u w:val="single"/>
        </w:rPr>
        <w:t>11.5 to 15 years of research</w:t>
      </w:r>
      <w:r w:rsidRPr="00543E26">
        <w:rPr>
          <w:u w:val="single"/>
        </w:rPr>
        <w:t xml:space="preserve">, development, and clinical trials, </w:t>
      </w:r>
      <w:r w:rsidRPr="0022702A">
        <w:rPr>
          <w:highlight w:val="green"/>
          <w:u w:val="single"/>
        </w:rPr>
        <w:t>at a cost of</w:t>
      </w:r>
      <w:r w:rsidRPr="00543E26">
        <w:rPr>
          <w:u w:val="single"/>
        </w:rPr>
        <w:t xml:space="preserve"> $1.7 billion to $</w:t>
      </w:r>
      <w:r w:rsidRPr="0022702A">
        <w:rPr>
          <w:b/>
          <w:bCs/>
          <w:highlight w:val="green"/>
          <w:u w:val="single"/>
        </w:rPr>
        <w:t>3.2 billion</w:t>
      </w:r>
      <w:r w:rsidRPr="00543E26">
        <w:rPr>
          <w:u w:val="single"/>
        </w:rPr>
        <w:t>.45</w:t>
      </w:r>
      <w:r w:rsidRPr="00543E26">
        <w:rPr>
          <w:sz w:val="16"/>
        </w:rPr>
        <w:t xml:space="preserve"> </w:t>
      </w:r>
      <w:r w:rsidRPr="0022702A">
        <w:rPr>
          <w:highlight w:val="green"/>
          <w:u w:val="single"/>
        </w:rPr>
        <w:t>IP rights</w:t>
      </w:r>
      <w:r w:rsidRPr="00543E26">
        <w:rPr>
          <w:u w:val="single"/>
        </w:rPr>
        <w:t>—including patents, copyrights, and data exclusivity protections—</w:t>
      </w:r>
      <w:r w:rsidRPr="0022702A">
        <w:rPr>
          <w:highlight w:val="green"/>
          <w:u w:val="single"/>
        </w:rPr>
        <w:t>give innovators</w:t>
      </w:r>
      <w:r w:rsidRPr="00543E26">
        <w:rPr>
          <w:u w:val="single"/>
        </w:rPr>
        <w:t xml:space="preserve">, whether in the life sciences or other sectors, the </w:t>
      </w:r>
      <w:r w:rsidRPr="0022702A">
        <w:rPr>
          <w:b/>
          <w:bCs/>
          <w:highlight w:val="green"/>
          <w:u w:val="single"/>
        </w:rPr>
        <w:t>confidence</w:t>
      </w:r>
      <w:r w:rsidRPr="0022702A">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5618AC0" w14:textId="77777777" w:rsidR="00A23912" w:rsidRDefault="00A23912" w:rsidP="00A23912">
      <w:pPr>
        <w:pStyle w:val="Heading4"/>
      </w:pPr>
      <w:r>
        <w:t xml:space="preserve">The most efficacious mainstream drugs </w:t>
      </w:r>
      <w:r>
        <w:rPr>
          <w:u w:val="single"/>
        </w:rPr>
        <w:t>come from Indigenous Knowledge</w:t>
      </w:r>
      <w:r>
        <w:t xml:space="preserve"> – empirics are </w:t>
      </w:r>
      <w:r>
        <w:rPr>
          <w:u w:val="single"/>
        </w:rPr>
        <w:t>on our side</w:t>
      </w:r>
      <w:r>
        <w:t>.</w:t>
      </w:r>
    </w:p>
    <w:p w14:paraId="7A14BFF0" w14:textId="77777777" w:rsidR="00A23912" w:rsidRPr="00902F20" w:rsidRDefault="00A23912" w:rsidP="00A23912">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7" w:history="1">
        <w:r w:rsidRPr="003F2A95">
          <w:rPr>
            <w:rStyle w:val="Hyperlink"/>
          </w:rPr>
          <w:t>https://www.culturalsurvival.org/publications/cultural-survival-quarterly/source-our-cures-new-pharmaceutical-company-wants-provide</w:t>
        </w:r>
      </w:hyperlink>
      <w:r>
        <w:t xml:space="preserve"> //Elmer </w:t>
      </w:r>
    </w:p>
    <w:p w14:paraId="09145260" w14:textId="77777777" w:rsidR="00A23912" w:rsidRDefault="00A23912" w:rsidP="00A23912">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a number of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jaborandi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6BA8EDD6" w14:textId="77777777" w:rsidR="00A23912" w:rsidRDefault="00A23912" w:rsidP="00A23912">
      <w:pPr>
        <w:pStyle w:val="Heading4"/>
      </w:pPr>
      <w:r>
        <w:t xml:space="preserve">Our Link is </w:t>
      </w:r>
      <w:r>
        <w:rPr>
          <w:u w:val="single"/>
        </w:rPr>
        <w:t>overwhelming</w:t>
      </w:r>
      <w:r>
        <w:t xml:space="preserve"> – here’s the 1AC Evidence – </w:t>
      </w:r>
    </w:p>
    <w:p w14:paraId="4AB91717" w14:textId="77777777" w:rsidR="00A23912" w:rsidRPr="004C1645" w:rsidRDefault="00A23912" w:rsidP="00A23912">
      <w:pPr>
        <w:pStyle w:val="Heading4"/>
      </w:pPr>
      <w:r>
        <w:t>1] 1AC Bhattacharya 14</w:t>
      </w:r>
    </w:p>
    <w:p w14:paraId="39B79A02" w14:textId="77777777" w:rsidR="00A23912" w:rsidRPr="00AE61A2" w:rsidRDefault="00A23912" w:rsidP="00A23912">
      <w:r w:rsidRPr="004C1645">
        <w:rPr>
          <w:rStyle w:val="Style13ptBold"/>
        </w:rPr>
        <w:t>Bhattacharya 14</w:t>
      </w:r>
      <w:r w:rsidRPr="00AE61A2">
        <w:t xml:space="preserve"> [</w:t>
      </w:r>
      <w:proofErr w:type="spellStart"/>
      <w:r w:rsidRPr="00AE61A2">
        <w:t>Sayan</w:t>
      </w:r>
      <w:proofErr w:type="spellEnd"/>
      <w:r w:rsidRPr="00AE61A2">
        <w:t xml:space="preserve"> </w:t>
      </w:r>
      <w:proofErr w:type="spellStart"/>
      <w:r w:rsidRPr="00AE61A2">
        <w:t>Battacharya</w:t>
      </w:r>
      <w:proofErr w:type="spellEnd"/>
      <w:r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Pr="00AE61A2">
        <w:t>SciPress</w:t>
      </w:r>
      <w:proofErr w:type="spellEnd"/>
      <w:r w:rsidRPr="00AE61A2">
        <w:t xml:space="preserve"> Ltd, pg. 49-54, 2014 //SLC PK</w:t>
      </w:r>
      <w:r>
        <w:t xml:space="preserve"> //re-cut by Elmer </w:t>
      </w:r>
    </w:p>
    <w:p w14:paraId="539C1199" w14:textId="77777777" w:rsidR="00A23912" w:rsidRPr="004C1645" w:rsidRDefault="00A23912" w:rsidP="00A23912">
      <w:pPr>
        <w:rPr>
          <w:sz w:val="16"/>
        </w:rPr>
      </w:pPr>
      <w:r w:rsidRPr="004C1645">
        <w:rPr>
          <w:sz w:val="16"/>
        </w:rPr>
        <w:t xml:space="preserve">2. BIODIVERSITY, BIOPROSPECTING AND BIOPIRACY Historically there has been prolific scientific interest in the lifestyles, knowledge, cultures, histories, and worldviews of indigenous peoples. Rural communities depend on traditional knowledge for food, health and agriculture. This traditional knowledge forms the basic cultural identity for them, contributing to social cohesiveness and thereby reducing vulnerability and poverty. </w:t>
      </w:r>
      <w:r w:rsidRPr="0022702A">
        <w:rPr>
          <w:b/>
          <w:sz w:val="26"/>
          <w:highlight w:val="green"/>
          <w:u w:val="single"/>
        </w:rPr>
        <w:t>80 % of the world’s populations</w:t>
      </w:r>
      <w:r w:rsidRPr="004C1645">
        <w:rPr>
          <w:sz w:val="16"/>
        </w:rPr>
        <w:t xml:space="preserve">, mostly the ‘undeveloped’ regions, still </w:t>
      </w:r>
      <w:r w:rsidRPr="0022702A">
        <w:rPr>
          <w:b/>
          <w:sz w:val="26"/>
          <w:highlight w:val="green"/>
          <w:u w:val="single"/>
        </w:rPr>
        <w:t>rely on the indigenous medicinal knowledge</w:t>
      </w:r>
      <w:r w:rsidRPr="004C1645">
        <w:rPr>
          <w:sz w:val="16"/>
        </w:rPr>
        <w:t xml:space="preserve"> of local plants for their medical needs.3 In India, around 70 % of the population directly depends on land-based occupations, forests, wetlands and marine habitats for ecological livelihoods and cultural sustenance.4 Over 7500 species of plants and several hundred animal species and also metals and minerals are utilized by the folk tradition in India. The custodians and carriers of these traditions are tribal as well as non-tribals, including house wives and welders, </w:t>
      </w:r>
      <w:proofErr w:type="spellStart"/>
      <w:r w:rsidRPr="004C1645">
        <w:rPr>
          <w:sz w:val="16"/>
        </w:rPr>
        <w:t>thousand</w:t>
      </w:r>
      <w:proofErr w:type="spellEnd"/>
      <w:r w:rsidRPr="004C1645">
        <w:rPr>
          <w:sz w:val="16"/>
        </w:rPr>
        <w:t xml:space="preserve"> of herbal healers, bone setter, </w:t>
      </w:r>
      <w:proofErr w:type="spellStart"/>
      <w:r w:rsidRPr="004C1645">
        <w:rPr>
          <w:sz w:val="16"/>
        </w:rPr>
        <w:t>vishvaidyas</w:t>
      </w:r>
      <w:proofErr w:type="spellEnd"/>
      <w:r w:rsidRPr="004C1645">
        <w:rPr>
          <w:sz w:val="16"/>
        </w:rPr>
        <w:t xml:space="preserve">, birth attendants, potters, gold-smiths, black smiths, barbers and even wandering monks. According to ASI, there are 4635 ethnic communities in India. In principle each of these communities could be having their own oral medical traditions that have been evolving across time and space.3 Traditional knowledge does not only include only the recorded knowledge of plants for medicinal use but also the oral knowledge that has been passed on from generations to generations. In India there have been a lot of cases where the indigenous knowledge has been tried to be taken away. Due to its easy access, it has been prone to piracy. According to UNDP Human Development Report 1999: “The South is the </w:t>
      </w:r>
      <w:r w:rsidRPr="0022702A">
        <w:rPr>
          <w:b/>
          <w:sz w:val="26"/>
          <w:highlight w:val="green"/>
          <w:u w:val="single"/>
          <w:bdr w:val="single" w:sz="12" w:space="0" w:color="auto"/>
        </w:rPr>
        <w:t>source of 90 per cent of the world’s biological wealth</w:t>
      </w:r>
      <w:r w:rsidRPr="004C1645">
        <w:rPr>
          <w:sz w:val="16"/>
        </w:rPr>
        <w:t xml:space="preserve"> – </w:t>
      </w:r>
      <w:r w:rsidRPr="0022702A">
        <w:rPr>
          <w:b/>
          <w:sz w:val="26"/>
          <w:highlight w:val="green"/>
          <w:u w:val="single"/>
        </w:rPr>
        <w:t>India</w:t>
      </w:r>
      <w:r w:rsidRPr="004C1645">
        <w:rPr>
          <w:sz w:val="16"/>
        </w:rPr>
        <w:t xml:space="preserve">, for example, </w:t>
      </w:r>
      <w:r w:rsidRPr="0022702A">
        <w:rPr>
          <w:b/>
          <w:sz w:val="26"/>
          <w:highlight w:val="green"/>
          <w:u w:val="single"/>
        </w:rPr>
        <w:t>has 81,000 species of fauna and 47,000 of flora</w:t>
      </w:r>
      <w:r w:rsidRPr="004C1645">
        <w:rPr>
          <w:sz w:val="16"/>
        </w:rPr>
        <w:t xml:space="preserve">, including 15,000 plant varieties unique to the country – and yet industrial countries hold 97 per cent of all patents worldwide and are driving the rush to patent plant genetic resources.” 5 Today, the </w:t>
      </w:r>
      <w:r w:rsidRPr="0022702A">
        <w:rPr>
          <w:b/>
          <w:sz w:val="26"/>
          <w:highlight w:val="green"/>
          <w:u w:val="single"/>
        </w:rPr>
        <w:t>genomics</w:t>
      </w:r>
      <w:r w:rsidRPr="004C1645">
        <w:rPr>
          <w:sz w:val="16"/>
        </w:rPr>
        <w:t xml:space="preserve"> revolution is </w:t>
      </w:r>
      <w:r w:rsidRPr="0022702A">
        <w:rPr>
          <w:b/>
          <w:sz w:val="26"/>
          <w:highlight w:val="green"/>
          <w:u w:val="single"/>
        </w:rPr>
        <w:t>fueling</w:t>
      </w:r>
      <w:r w:rsidRPr="004C1645">
        <w:rPr>
          <w:sz w:val="16"/>
        </w:rPr>
        <w:t xml:space="preserve"> a </w:t>
      </w:r>
      <w:r w:rsidRPr="0022702A">
        <w:rPr>
          <w:b/>
          <w:sz w:val="26"/>
          <w:highlight w:val="green"/>
          <w:u w:val="single"/>
          <w:bdr w:val="single" w:sz="12" w:space="0" w:color="auto"/>
        </w:rPr>
        <w:t>new wave of scientific research in the form of bioprospecting</w:t>
      </w:r>
      <w:r w:rsidRPr="004C1645">
        <w:rPr>
          <w:sz w:val="16"/>
        </w:rPr>
        <w:t xml:space="preserve">, and it is impacting the lives of indigenous peoples around the world. Bioprospecting involves searching for, collecting, and deriving genetic materials from biodiversity samples that can be used in commercialized pharmaceutical, agricultural, industrial, or chemical processing end products.6 The </w:t>
      </w:r>
      <w:r w:rsidRPr="0022702A">
        <w:rPr>
          <w:b/>
          <w:sz w:val="26"/>
          <w:highlight w:val="green"/>
          <w:u w:val="single"/>
        </w:rPr>
        <w:t>megadiversity</w:t>
      </w:r>
      <w:r w:rsidRPr="004C1645">
        <w:rPr>
          <w:sz w:val="16"/>
        </w:rPr>
        <w:t xml:space="preserve"> </w:t>
      </w:r>
      <w:r w:rsidRPr="0022702A">
        <w:rPr>
          <w:b/>
          <w:sz w:val="26"/>
          <w:highlight w:val="green"/>
          <w:u w:val="single"/>
        </w:rPr>
        <w:t>countries</w:t>
      </w:r>
      <w:r w:rsidRPr="004C1645">
        <w:rPr>
          <w:sz w:val="16"/>
        </w:rPr>
        <w:t xml:space="preserve"> with 60-70 % of the world`s known biological diversity h</w:t>
      </w:r>
      <w:r w:rsidRPr="0022702A">
        <w:rPr>
          <w:b/>
          <w:sz w:val="26"/>
          <w:highlight w:val="green"/>
          <w:u w:val="single"/>
          <w:bdr w:val="single" w:sz="12" w:space="0" w:color="auto"/>
        </w:rPr>
        <w:t>ave significant stake for harnessing the potential of biotechnology</w:t>
      </w:r>
      <w:r w:rsidRPr="004C1645">
        <w:rPr>
          <w:sz w:val="16"/>
        </w:rPr>
        <w:t xml:space="preserve">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 Between 4 and 40 million biological species are still unknown in the world. New species are being discovered even today. In the last few decades, biotechnology has developed and played a vital role in the development of the agricultural, pharmaceutical and medical industries. As the importance of the biotechnology industry increases, many useful biotechnological inventions can earn their inventors millions of dollars. The real pirates are those developed countries, especially the US, who benefited and prospered from the plundering of natural resources from the developing and less developed countries without paying any royalty to the source countries at all. </w:t>
      </w:r>
      <w:r w:rsidRPr="0022702A">
        <w:rPr>
          <w:b/>
          <w:sz w:val="26"/>
          <w:highlight w:val="green"/>
          <w:u w:val="single"/>
        </w:rPr>
        <w:t>Between 25-50 % of current prescription pharmaceuticals come from plants</w:t>
      </w:r>
      <w:r w:rsidRPr="004C1645">
        <w:rPr>
          <w:sz w:val="16"/>
        </w:rPr>
        <w:t xml:space="preserve">, either directly or through modifications by biochemical methods, and the value of drugs to the U.S. pharmaceutical industry coming from plant species is estimated at over 30 billion USD per year.2 A multinational company or individual who wishes to develop a new product often makes use of the traditional knowledge of local people in deciding upon a plant, animal or other biological source to study. After the successful production of commercially useful products from those organisms, the company applies for a patent in its own name on those products. In most cases, the inventor not even acknowledges in his patent application that his product was derived from information provided by a local community. Biopiracy therefore can be described as the unjustified extraction of the environmental heritage and traditional knowledge from various regions of the earth for economic exploitation and industrial monopolization.7 Daniel F. Robinson distinguished between three different categories of biopiracy: “Patent-based biopiracy: The patenting of (often spurious) inventions based on biological resources and/or traditional knowledge that are extracted without adequate authorization and benefit-sharing from other (usually developing) countries, indigenous or local communities. 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 Misappropriation: The unauthorized extraction of biological resources and/or traditional knowledge from other (usually developing) countries, indigenous or local communities, without adequate benefit-sharing.” 8 2. 1. Global emergence of Biopiracy A recent report of United Nations Development </w:t>
      </w:r>
      <w:proofErr w:type="spellStart"/>
      <w:r w:rsidRPr="004C1645">
        <w:rPr>
          <w:sz w:val="16"/>
        </w:rPr>
        <w:t>Programme</w:t>
      </w:r>
      <w:proofErr w:type="spellEnd"/>
      <w:r w:rsidRPr="004C1645">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countries not receiving their full share of these royalties include Tibet, India, Sri Lanka, South Africa, Samoa, Madagascar, Ecuador, Mexico and the Philippines. Since the 1980s, individual inventors or corporations in some countries, such as the United States, Japan, and some European countries, successfully lobbied government to permit exclusive rights to certain biological materials they developed through patenting. They were given exclusive rights to plant and/or reproduce and market them and have the right to prohibit others from planting, reproducing and selling the material provided. 2. 2. Biopiracy in India: few examples </w:t>
      </w:r>
      <w:proofErr w:type="gramStart"/>
      <w:r w:rsidRPr="004C1645">
        <w:rPr>
          <w:sz w:val="16"/>
        </w:rPr>
        <w:t>In</w:t>
      </w:r>
      <w:proofErr w:type="gramEnd"/>
      <w:r w:rsidRPr="004C1645">
        <w:rPr>
          <w:sz w:val="16"/>
        </w:rPr>
        <w:t xml:space="preserve"> the recent past, there have been several cases of biopiracy of traditional knowledge from India. First it was the patent on wound healing properties of </w:t>
      </w:r>
      <w:proofErr w:type="spellStart"/>
      <w:r w:rsidRPr="004C1645">
        <w:rPr>
          <w:sz w:val="16"/>
        </w:rPr>
        <w:t>haldi</w:t>
      </w:r>
      <w:proofErr w:type="spellEnd"/>
      <w:r w:rsidRPr="004C1645">
        <w:rPr>
          <w:sz w:val="16"/>
        </w:rPr>
        <w:t xml:space="preserve"> (turmeric).9 Curcuma longa, a type of turmeric, is an Indian herb that has been used as treatment for sprains, inflammatory conditions and wounds. The </w:t>
      </w:r>
      <w:proofErr w:type="gramStart"/>
      <w:r w:rsidRPr="004C1645">
        <w:rPr>
          <w:sz w:val="16"/>
        </w:rPr>
        <w:t xml:space="preserve">orange </w:t>
      </w:r>
      <w:proofErr w:type="spellStart"/>
      <w:r w:rsidRPr="004C1645">
        <w:rPr>
          <w:sz w:val="16"/>
        </w:rPr>
        <w:t>coloured</w:t>
      </w:r>
      <w:proofErr w:type="spellEnd"/>
      <w:proofErr w:type="gramEnd"/>
      <w:r w:rsidRPr="004C1645">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 The Indian government vigorously challenged the patent and provided numerous research papers predating the patent, proving that turmeric has long been used in India to heal wounds. As a result, the US Patent and Trademark office rejected all patent claims related to turmeric.10 The Neem tree case is another significant example of biopiracy of Indian medicinal plant. Azadirachtin is one of many active compounds present in bark, leaves, flowers and seeds of the Neem tree or </w:t>
      </w:r>
      <w:proofErr w:type="spellStart"/>
      <w:r w:rsidRPr="004C1645">
        <w:rPr>
          <w:sz w:val="16"/>
        </w:rPr>
        <w:t>Azadirachta</w:t>
      </w:r>
      <w:proofErr w:type="spellEnd"/>
      <w:r w:rsidRPr="004C1645">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4C1645">
        <w:rPr>
          <w:sz w:val="16"/>
        </w:rPr>
        <w:t>Margosan</w:t>
      </w:r>
      <w:proofErr w:type="spellEnd"/>
      <w:r w:rsidRPr="004C1645">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4C1645">
        <w:rPr>
          <w:sz w:val="16"/>
        </w:rPr>
        <w:t>W.</w:t>
      </w:r>
      <w:proofErr w:type="gramStart"/>
      <w:r w:rsidRPr="004C1645">
        <w:rPr>
          <w:sz w:val="16"/>
        </w:rPr>
        <w:t>R.Grace</w:t>
      </w:r>
      <w:proofErr w:type="spellEnd"/>
      <w:proofErr w:type="gramEnd"/>
      <w:r w:rsidRPr="004C1645">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4C1645">
        <w:rPr>
          <w:sz w:val="16"/>
        </w:rPr>
        <w:t>tonnes</w:t>
      </w:r>
      <w:proofErr w:type="spellEnd"/>
      <w:r w:rsidRPr="004C1645">
        <w:rPr>
          <w:sz w:val="16"/>
        </w:rPr>
        <w:t xml:space="preserve"> of seed a day and also established a network of neem seed suppliers in order to guarantee a constant supply of the seeds at a cheap price. In May 2000, a coalition of groups successfully overturned the patent held by the US company, WR Grace and the US Department of Agriculture over the Indian neem tree.10 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4C1645">
        <w:rPr>
          <w:sz w:val="16"/>
        </w:rPr>
        <w:t>Texasbased</w:t>
      </w:r>
      <w:proofErr w:type="spellEnd"/>
      <w:r w:rsidRPr="004C1645">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4C1645">
        <w:rPr>
          <w:sz w:val="16"/>
        </w:rPr>
        <w:t>Kasmati</w:t>
      </w:r>
      <w:proofErr w:type="spellEnd"/>
      <w:r w:rsidRPr="004C1645">
        <w:rPr>
          <w:sz w:val="16"/>
        </w:rPr>
        <w:t xml:space="preserve">, </w:t>
      </w:r>
      <w:proofErr w:type="spellStart"/>
      <w:r w:rsidRPr="004C1645">
        <w:rPr>
          <w:sz w:val="16"/>
        </w:rPr>
        <w:t>Texmati</w:t>
      </w:r>
      <w:proofErr w:type="spellEnd"/>
      <w:r w:rsidRPr="004C1645">
        <w:rPr>
          <w:sz w:val="16"/>
        </w:rPr>
        <w:t xml:space="preserve"> and </w:t>
      </w:r>
      <w:proofErr w:type="spellStart"/>
      <w:r w:rsidRPr="004C1645">
        <w:rPr>
          <w:sz w:val="16"/>
        </w:rPr>
        <w:t>Jasmati</w:t>
      </w:r>
      <w:proofErr w:type="spellEnd"/>
      <w:r w:rsidRPr="004C1645">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w:t>
      </w:r>
      <w:proofErr w:type="spellStart"/>
      <w:r w:rsidRPr="004C1645">
        <w:rPr>
          <w:sz w:val="16"/>
        </w:rPr>
        <w:t>mid 2000</w:t>
      </w:r>
      <w:proofErr w:type="spellEnd"/>
      <w:r w:rsidRPr="004C1645">
        <w:rPr>
          <w:sz w:val="16"/>
        </w:rPr>
        <w:t xml:space="preserve">, however, the Indian government decided to challenge some of the claims of the RiceTec patent. World’s largest importer of Basmati rice, Saudi Arabia and the UK, recognized that Basmati rice is unique to Northern India and Pakistan. Furthermore, the Agricultural and Processed Food Export Development Authority and Trade Mark Watch Agency of India have managed to win the Basmati patent case in at least 15 countries (including UK, Australia, France, Spain, Chile and the UAE). In the Basmati case, RiceTec’s action would really become a threat to the sales of Basmati rice from India, and could affect the economic conditions of the rice farmers in India. Karela (bitter gourd), Jamun (blackberry), </w:t>
      </w:r>
      <w:proofErr w:type="spellStart"/>
      <w:r w:rsidRPr="004C1645">
        <w:rPr>
          <w:sz w:val="16"/>
        </w:rPr>
        <w:t>Gumar</w:t>
      </w:r>
      <w:proofErr w:type="spellEnd"/>
      <w:r w:rsidRPr="004C1645">
        <w:rPr>
          <w:sz w:val="16"/>
        </w:rPr>
        <w:t xml:space="preserve"> and Brinjal, for instance, are commonly known in India for their </w:t>
      </w:r>
      <w:proofErr w:type="spellStart"/>
      <w:r w:rsidRPr="004C1645">
        <w:rPr>
          <w:sz w:val="16"/>
        </w:rPr>
        <w:t>anti diabetic</w:t>
      </w:r>
      <w:proofErr w:type="spellEnd"/>
      <w:r w:rsidRPr="004C1645">
        <w:rPr>
          <w:sz w:val="16"/>
        </w:rPr>
        <w:t xml:space="preserve"> characteristics. Their </w:t>
      </w:r>
      <w:proofErr w:type="spellStart"/>
      <w:r w:rsidRPr="004C1645">
        <w:rPr>
          <w:sz w:val="16"/>
        </w:rPr>
        <w:t>usees</w:t>
      </w:r>
      <w:proofErr w:type="spellEnd"/>
      <w:r w:rsidRPr="004C1645">
        <w:rPr>
          <w:sz w:val="16"/>
        </w:rPr>
        <w:t xml:space="preserve"> are so common in India that there is no novelty involved while using them for curbing diabetes. A patent was, however, obtained in the U.S. by three NRIs for their utilization as a cure for diabetes.11 North East India is very rich in flora especially in cultivation of medicinal plants by the tribes. Resource-rich Nagaland is plagued by bio-piracy with rare medicinal herbs, orchids and other endangered species being smuggled out of the state. These plants are being borne off by pharmaceutical companies for commercial benefits. Ginseng, taxus </w:t>
      </w:r>
      <w:proofErr w:type="spellStart"/>
      <w:r w:rsidRPr="004C1645">
        <w:rPr>
          <w:sz w:val="16"/>
        </w:rPr>
        <w:t>baccata</w:t>
      </w:r>
      <w:proofErr w:type="spellEnd"/>
      <w:r w:rsidRPr="004C1645">
        <w:rPr>
          <w:sz w:val="16"/>
        </w:rPr>
        <w:t xml:space="preserve"> and </w:t>
      </w:r>
      <w:proofErr w:type="spellStart"/>
      <w:r w:rsidRPr="004C1645">
        <w:rPr>
          <w:sz w:val="16"/>
        </w:rPr>
        <w:t>cephallu</w:t>
      </w:r>
      <w:proofErr w:type="spellEnd"/>
      <w:r w:rsidRPr="004C1645">
        <w:rPr>
          <w:sz w:val="16"/>
        </w:rPr>
        <w:t xml:space="preserve"> taxus and </w:t>
      </w:r>
      <w:proofErr w:type="spellStart"/>
      <w:r w:rsidRPr="004C1645">
        <w:rPr>
          <w:sz w:val="16"/>
        </w:rPr>
        <w:t>paris</w:t>
      </w:r>
      <w:proofErr w:type="spellEnd"/>
      <w:r w:rsidRPr="004C1645">
        <w:rPr>
          <w:sz w:val="16"/>
        </w:rPr>
        <w:t xml:space="preserve"> cordifolia have medicinal properties and are often smuggled to Myanmar.12 Some cases have been highlighted with a success story, but there are also numerous stories of deprivation in the context of biopiracy.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4C1645">
        <w:rPr>
          <w:sz w:val="16"/>
        </w:rPr>
        <w:t>But,</w:t>
      </w:r>
      <w:proofErr w:type="gramEnd"/>
      <w:r w:rsidRPr="004C1645">
        <w:rPr>
          <w:sz w:val="16"/>
        </w:rPr>
        <w:t xml:space="preserve"> the tribes do not have access to legal information that would protect their plants and cultural knowledge nor do they have the finances to obtain them.9 The profit incentive companies often overexploit the beneficial plant resources for commercial use, which ultimately result in the loss of forests and genetic material, crisis of land, plants and cultural knowledge of the indigenous communities. 2. 3. Biopiracy and food security </w:t>
      </w:r>
      <w:proofErr w:type="gramStart"/>
      <w:r w:rsidRPr="004C1645">
        <w:rPr>
          <w:sz w:val="16"/>
        </w:rPr>
        <w:t>The</w:t>
      </w:r>
      <w:proofErr w:type="gramEnd"/>
      <w:r w:rsidRPr="004C1645">
        <w:rPr>
          <w:sz w:val="16"/>
        </w:rPr>
        <w:t xml:space="preserve"> stealing of biological resources and indigenous knowledge would affect food security, livelihood of indigenous people, and consumers’ choice. More than 70 % of our food supply is dependent on a small number of edible plant resources, mainly wheat, maize, rice, and potato, which are fundamental to food security. Patenting of these </w:t>
      </w:r>
      <w:proofErr w:type="gramStart"/>
      <w:r w:rsidRPr="004C1645">
        <w:rPr>
          <w:sz w:val="16"/>
        </w:rPr>
        <w:t>plants</w:t>
      </w:r>
      <w:proofErr w:type="gramEnd"/>
      <w:r w:rsidRPr="004C1645">
        <w:rPr>
          <w:sz w:val="16"/>
        </w:rPr>
        <w:t xml:space="preserve"> varieties will definitely pose threat to the consumers. The patenting of biological technology will encourage monopoly control of plant material by Western transnational corporations. Farmers will become dependent of on corporations for their input in agriculture, </w:t>
      </w:r>
      <w:proofErr w:type="gramStart"/>
      <w:r w:rsidRPr="004C1645">
        <w:rPr>
          <w:sz w:val="16"/>
        </w:rPr>
        <w:t>i.e.</w:t>
      </w:r>
      <w:proofErr w:type="gramEnd"/>
      <w:r w:rsidRPr="004C1645">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The technology can execute a devastating effect on the economy and food security of the farmers in developing world and can eventually destroy the locally adapted, inexpensive traditional crop varieties.14 The entire process will eventually lead to the monopolization of trade, which is ultimately against the principle of free trade fostered by the World Trade Organization (WTO). India’s agriculture being rich in bio-diversity has been always been an easy prey for big corporations engaging in agribusiness for the purpose of bio-piracy.15 Monsanto, for instance, tried to spread genetically modified brinjals in India in the form of </w:t>
      </w:r>
      <w:proofErr w:type="spellStart"/>
      <w:r w:rsidRPr="004C1645">
        <w:rPr>
          <w:sz w:val="16"/>
        </w:rPr>
        <w:t>Bt</w:t>
      </w:r>
      <w:proofErr w:type="spellEnd"/>
      <w:r w:rsidRPr="004C1645">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255BF060" w14:textId="77777777" w:rsidR="00A23912" w:rsidRDefault="00A23912" w:rsidP="00A23912">
      <w:pPr>
        <w:pStyle w:val="Heading4"/>
      </w:pPr>
      <w:r>
        <w:t xml:space="preserve">2] 1AC </w:t>
      </w:r>
      <w:proofErr w:type="spellStart"/>
      <w:r>
        <w:t>Eisland</w:t>
      </w:r>
      <w:proofErr w:type="spellEnd"/>
      <w:r>
        <w:t xml:space="preserve"> 18 </w:t>
      </w:r>
    </w:p>
    <w:p w14:paraId="53216BE4" w14:textId="77777777" w:rsidR="00A23912" w:rsidRPr="00AE61A2" w:rsidRDefault="00A23912" w:rsidP="00A23912">
      <w:r w:rsidRPr="004C1645">
        <w:rPr>
          <w:rStyle w:val="Style13ptBold"/>
        </w:rPr>
        <w:t>Eiland 08</w:t>
      </w:r>
      <w:r w:rsidRPr="00AE61A2">
        <w:t xml:space="preserve"> [Dr. Eiland received a doctorate in Oriental Archaeology from Oxford University and an LLM from the Munich Intellectual Property Law Center], “Patenting Traditional Medicine”, Nomos </w:t>
      </w:r>
      <w:proofErr w:type="spellStart"/>
      <w:r w:rsidRPr="00AE61A2">
        <w:t>Verlagsgesellschaft</w:t>
      </w:r>
      <w:proofErr w:type="spellEnd"/>
      <w:r w:rsidRPr="00AE61A2">
        <w:t xml:space="preserve"> </w:t>
      </w:r>
      <w:proofErr w:type="spellStart"/>
      <w:r w:rsidRPr="00AE61A2">
        <w:t>mbH</w:t>
      </w:r>
      <w:proofErr w:type="spellEnd"/>
      <w:r w:rsidRPr="00AE61A2">
        <w:t xml:space="preserve"> &amp; Co. KG, pg. 7-10, 2008 //SLC PK</w:t>
      </w:r>
      <w:r>
        <w:t xml:space="preserve"> //Re-cut by Elmer</w:t>
      </w:r>
    </w:p>
    <w:p w14:paraId="4434DB93" w14:textId="77777777" w:rsidR="00A23912" w:rsidRPr="004C1645" w:rsidRDefault="00A23912" w:rsidP="00A23912">
      <w:pPr>
        <w:rPr>
          <w:sz w:val="16"/>
        </w:rPr>
      </w:pPr>
      <w:r w:rsidRPr="0022702A">
        <w:rPr>
          <w:b/>
          <w:sz w:val="26"/>
          <w:highlight w:val="green"/>
          <w:u w:val="single"/>
        </w:rPr>
        <w:t>Traditional medicines</w:t>
      </w:r>
      <w:r w:rsidRPr="004C1645">
        <w:rPr>
          <w:sz w:val="16"/>
        </w:rPr>
        <w:t xml:space="preserve"> (TM)1 can </w:t>
      </w:r>
      <w:r w:rsidRPr="0022702A">
        <w:rPr>
          <w:b/>
          <w:sz w:val="26"/>
          <w:highlight w:val="green"/>
          <w:u w:val="single"/>
        </w:rPr>
        <w:t>form the basis of modern pharmaceuticals</w:t>
      </w:r>
      <w:r w:rsidRPr="004C1645">
        <w:rPr>
          <w:sz w:val="16"/>
        </w:rPr>
        <w:t xml:space="preserve">. Depend- </w:t>
      </w:r>
      <w:proofErr w:type="spellStart"/>
      <w:r w:rsidRPr="004C1645">
        <w:rPr>
          <w:sz w:val="16"/>
        </w:rPr>
        <w:t>ing</w:t>
      </w:r>
      <w:proofErr w:type="spellEnd"/>
      <w:r w:rsidRPr="004C1645">
        <w:rPr>
          <w:sz w:val="16"/>
        </w:rPr>
        <w:t xml:space="preserve"> upon national laws, it is possible to protect TM with patents. For instance, a US patent can be issued that derived information or even genetic resources from the TM of another country. This has raised criticism from a number of different perspectives. Most notably there is a perceived conflict between traditional knowledge (TK) </w:t>
      </w:r>
      <w:proofErr w:type="spellStart"/>
      <w:r w:rsidRPr="004C1645">
        <w:rPr>
          <w:sz w:val="16"/>
        </w:rPr>
        <w:t>struc</w:t>
      </w:r>
      <w:proofErr w:type="spellEnd"/>
      <w:r w:rsidRPr="004C1645">
        <w:rPr>
          <w:sz w:val="16"/>
        </w:rPr>
        <w:t xml:space="preserve">- </w:t>
      </w:r>
      <w:proofErr w:type="spellStart"/>
      <w:r w:rsidRPr="004C1645">
        <w:rPr>
          <w:sz w:val="16"/>
        </w:rPr>
        <w:t>tures</w:t>
      </w:r>
      <w:proofErr w:type="spellEnd"/>
      <w:r w:rsidRPr="004C1645">
        <w:rPr>
          <w:sz w:val="16"/>
        </w:rPr>
        <w:t xml:space="preserve"> and patent law. Some question if TM is even an intellectual property (IP) right. There are a number of proposals to protect TM using other forms of IP rights, such as geographical indications and trade secret law. These issues are far from settled, and can have strong political overtones. Before going further, however, TM will be con- </w:t>
      </w:r>
      <w:proofErr w:type="spellStart"/>
      <w:r w:rsidRPr="004C1645">
        <w:rPr>
          <w:sz w:val="16"/>
        </w:rPr>
        <w:t>sidered</w:t>
      </w:r>
      <w:proofErr w:type="spellEnd"/>
      <w:r w:rsidRPr="004C1645">
        <w:rPr>
          <w:sz w:val="16"/>
        </w:rPr>
        <w:t xml:space="preserve"> in the light of other IP rights. TM has been a source for pharmaceuticals </w:t>
      </w:r>
      <w:r w:rsidRPr="0022702A">
        <w:rPr>
          <w:b/>
          <w:sz w:val="26"/>
          <w:highlight w:val="green"/>
          <w:u w:val="single"/>
        </w:rPr>
        <w:t>for a long time</w:t>
      </w:r>
      <w:r w:rsidRPr="004C1645">
        <w:rPr>
          <w:sz w:val="16"/>
        </w:rPr>
        <w:t xml:space="preserve">. </w:t>
      </w:r>
      <w:r w:rsidRPr="0022702A">
        <w:rPr>
          <w:b/>
          <w:sz w:val="26"/>
          <w:highlight w:val="green"/>
          <w:u w:val="single"/>
        </w:rPr>
        <w:t>Aspirin</w:t>
      </w:r>
      <w:r w:rsidRPr="004C1645">
        <w:rPr>
          <w:sz w:val="16"/>
        </w:rPr>
        <w:t xml:space="preserve"> is a good example. The ancient Egyptians used willow leaves as an analgesic and anti-inflammatory drug. The Classical world was also familiar with the healing properties of this plant. Hippocrates (460 – 370 BC) recommended the use of extracted juice from the bark of the white willow to suppress pain and fever. It was only in 1828 that the extract of </w:t>
      </w:r>
      <w:proofErr w:type="spellStart"/>
      <w:r w:rsidRPr="004C1645">
        <w:rPr>
          <w:sz w:val="16"/>
        </w:rPr>
        <w:t>wil</w:t>
      </w:r>
      <w:proofErr w:type="spellEnd"/>
      <w:r w:rsidRPr="004C1645">
        <w:rPr>
          <w:sz w:val="16"/>
        </w:rPr>
        <w:t>- low bark was purified. In 1859 the chemical structure was identified. The drug was mass produced shortly thereafter. Bayer registered the compound on 1 February 1899 under the name of Aspirin. The ‘a’ stood for acetyl, and the ‘</w:t>
      </w:r>
      <w:proofErr w:type="spellStart"/>
      <w:r w:rsidRPr="004C1645">
        <w:rPr>
          <w:sz w:val="16"/>
        </w:rPr>
        <w:t>spir</w:t>
      </w:r>
      <w:proofErr w:type="spellEnd"/>
      <w:r w:rsidRPr="004C1645">
        <w:rPr>
          <w:sz w:val="16"/>
        </w:rPr>
        <w:t xml:space="preserve">’ for Spiraea </w:t>
      </w:r>
      <w:proofErr w:type="spellStart"/>
      <w:r w:rsidRPr="004C1645">
        <w:rPr>
          <w:sz w:val="16"/>
        </w:rPr>
        <w:t>ulmaria</w:t>
      </w:r>
      <w:proofErr w:type="spellEnd"/>
      <w:r w:rsidRPr="004C1645">
        <w:rPr>
          <w:sz w:val="16"/>
        </w:rPr>
        <w:t xml:space="preserve">, the plant from which the drug had first been isolated. Today it is the most popular analgesic in the world, and new discoveries are ongoing.2 In the case of aspirin, the TK that helped researchers to find the active ingredient was thought at the time to be in the public domain. If aspirin were patented in recent decades, there would no doubt be litigation over who supplied the TK. Other examples of drugs derived from natural substances and that have been incorporated into mainstream medicine are morphine (1806), quinine (1823), atropine (1833) and digitalis.3 In 1982, it was estimated that about </w:t>
      </w:r>
      <w:r w:rsidRPr="0022702A">
        <w:rPr>
          <w:b/>
          <w:sz w:val="26"/>
          <w:highlight w:val="green"/>
          <w:u w:val="single"/>
        </w:rPr>
        <w:t>50 % of all filled prescriptions</w:t>
      </w:r>
      <w:r w:rsidRPr="004C1645">
        <w:rPr>
          <w:sz w:val="16"/>
        </w:rPr>
        <w:t xml:space="preserve"> in the US </w:t>
      </w:r>
      <w:r w:rsidRPr="0022702A">
        <w:rPr>
          <w:b/>
          <w:sz w:val="26"/>
          <w:highlight w:val="green"/>
          <w:u w:val="single"/>
        </w:rPr>
        <w:t>originated from drugs that were derived</w:t>
      </w:r>
      <w:r w:rsidRPr="004C1645">
        <w:rPr>
          <w:sz w:val="16"/>
        </w:rPr>
        <w:t xml:space="preserve"> – one way or another – </w:t>
      </w:r>
      <w:r w:rsidRPr="0022702A">
        <w:rPr>
          <w:b/>
          <w:sz w:val="26"/>
          <w:highlight w:val="green"/>
          <w:u w:val="single"/>
        </w:rPr>
        <w:t>from natural substances</w:t>
      </w:r>
      <w:r w:rsidRPr="004C1645">
        <w:rPr>
          <w:sz w:val="16"/>
        </w:rPr>
        <w:t xml:space="preserve">. This generated US sales of about 20 billion.4 Another estimate found that 3/4 of the plants used in prescription drugs originally came to the attention of drug companies because of their use in TM.5 In 1995, the worldwide market value of TM derived pharmaceuticals was estimated to be $43 billon.6 While one could argue about the precise values, TM has significant pharmaceutical applications. Drug companies are interested in acquiring TM, both natural substances, as well as the knowledge about how to use them. In the past, such knowledge was regarded as free information. The assumption was that no one had a right to this information, especially because there usually needed to be a long process of development to make TM into a patentable drug. Modern conceptions of the issue leave little doubt that TM can be an IP right. Considering the large profits generated by modern drugs, there has been increasing pressure to pro- </w:t>
      </w:r>
      <w:proofErr w:type="spellStart"/>
      <w:r w:rsidRPr="004C1645">
        <w:rPr>
          <w:sz w:val="16"/>
        </w:rPr>
        <w:t>tect</w:t>
      </w:r>
      <w:proofErr w:type="spellEnd"/>
      <w:r w:rsidRPr="004C1645">
        <w:rPr>
          <w:sz w:val="16"/>
        </w:rPr>
        <w:t xml:space="preserve"> TM with patents. Several well-known cases of western companies patenting drugs based on TM has also raised concerns. Some advocates who don’t support the patent system but who do wish income to ‘trickle down’ to the communities who developed the TM suggest that an entirely new legal framework be established. Patents are appreciated by this group as unsuitable: First, the invention is not dated, so that it is not possible to determine the critical date. As it would have been used for a long period of time, it would lack novelty. Also, the inventor is not determined, since it is knowledge that belongs to the who community. Patents are granted to individuals, or a small group of them, not to an undetermined group of people.7 The main question that emerges is feasibility. Are patents suitable for protecting TM and, if not, what are the alternatives? The Controversy Bio-piracy is a term minted in the last decades to describe taking biological materials – including TM – and patenting them in the west.8 When this happens TK right holders allege a property right has been violated. The source of the information, as well as the material itself, is not acknowledged. No compensation is paid. When a patent is issued, it is not held by the inventor. The patent will prevent the holder of the TK from taking out a patent themselves. Despite the accusations, however, a patent is granted for an invention that may have little in common with TM as practiced by an indigenous community. Bio-piracy is a very political issue. This highlights the so called north-south divide.9 The accusation is that wealthy nations in the north rely upon colonial era conceptions of property in order to gain access to TK, including TM, for free. TK is not usually protected using a system of written laws in southern countries. It may be controlled as collective property by trained practitioners (such as a Shaman).10 The fact that the legal systems may be different – they may be termed traditional legal systems – does not make them less valid. It does, however, make compliance difficult. This quickly leads into the issue of disclosing the origin of biological materials as a pre-requisite for patent protection. Indeed, without knowing the origin there can be no thought of benefit sharing.11 Yet from a ‘northern perspective’ these proposals could hamper research and lead to higher drug costs. On the other side, some have suggested that protection of medical knowledge, including drugs, with patents is fundamentally incorrect.12 While this subject captures media and public attention, the patent system is unlikely to be replaced any time soon.13 The real questions are how patents can be used to protect TM, and how patents based on the misappropriation of TM can be stopped. Some consideration will also be paid to other legal methods of protecting TM that have been proposed as alternatives to patents. TM involves both the substance itself (assumed here to be botanical) as well as the practices used to prepare it for use. Both India and China14 have ancient medical traditions, but they use very different methods of protecting it. The TM of these two countries will be used as a lens to explore some of the issues involved in patenting. There are then two important divisions in the analysis. The first is the kind of protection provided in national legislation. The second issue is the kind of protection offered to TM of other countries in the west as well as in international agreements. America will receive special attention. Prior use or (unpublished) knowledge of an invention in a foreign country is no bar to obtaining a patent in America.15 This is clearly in order to encourage US business and industry, but according to critics, it has devastating effects on the TK of other nations.</w:t>
      </w:r>
    </w:p>
    <w:p w14:paraId="3AD876C3" w14:textId="77777777" w:rsidR="00A23912" w:rsidRPr="004C1645" w:rsidRDefault="00A23912" w:rsidP="00A23912"/>
    <w:p w14:paraId="1D50E0F2" w14:textId="77777777" w:rsidR="00A23912" w:rsidRDefault="00A23912" w:rsidP="00A23912">
      <w:pPr>
        <w:pStyle w:val="Heading4"/>
        <w:rPr>
          <w:rStyle w:val="Style13ptBold"/>
          <w:b/>
        </w:rPr>
      </w:pPr>
      <w:r>
        <w:rPr>
          <w:rStyle w:val="Style13ptBold"/>
          <w:b/>
        </w:rPr>
        <w:t xml:space="preserve">Chinese Tribal Medicine </w:t>
      </w:r>
      <w:r>
        <w:rPr>
          <w:rStyle w:val="Style13ptBold"/>
          <w:b/>
          <w:u w:val="single"/>
        </w:rPr>
        <w:t>proves</w:t>
      </w:r>
      <w:r>
        <w:rPr>
          <w:rStyle w:val="Style13ptBold"/>
          <w:b/>
        </w:rPr>
        <w:t xml:space="preserve"> Compatibility and our Innovation Links.</w:t>
      </w:r>
    </w:p>
    <w:p w14:paraId="42D2700B" w14:textId="77777777" w:rsidR="00A23912" w:rsidRPr="00DE3227" w:rsidRDefault="00A23912" w:rsidP="00A23912">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1E211E74" w14:textId="77777777" w:rsidR="00A23912" w:rsidRPr="004879C0" w:rsidRDefault="00A23912" w:rsidP="00A23912">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dates back to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patents to protect Traditional Chinese Medicine seems to have achieved some success in encouraging new innovation and invention. Communities working to advance other areas of innovative TK may do well to follow China's example</w:t>
      </w:r>
      <w:r w:rsidRPr="004879C0">
        <w:rPr>
          <w:sz w:val="16"/>
        </w:rPr>
        <w:t>.</w:t>
      </w:r>
    </w:p>
    <w:p w14:paraId="779A146A" w14:textId="77777777" w:rsidR="00A23912" w:rsidRDefault="00A23912" w:rsidP="00A23912">
      <w:pPr>
        <w:pStyle w:val="Heading4"/>
        <w:rPr>
          <w:rStyle w:val="Style13ptBold"/>
          <w:b/>
          <w:bCs w:val="0"/>
        </w:rPr>
      </w:pPr>
      <w:r>
        <w:rPr>
          <w:rStyle w:val="Style13ptBold"/>
          <w:b/>
        </w:rPr>
        <w:t>R&amp;D’s key to innovation – otherwise, future pandemics.</w:t>
      </w:r>
    </w:p>
    <w:p w14:paraId="6D0E2343" w14:textId="77777777" w:rsidR="00A23912" w:rsidRPr="00B464ED" w:rsidRDefault="00A23912" w:rsidP="00A23912">
      <w:pPr>
        <w:rPr>
          <w:rStyle w:val="Style13ptBold"/>
          <w:b w:val="0"/>
          <w:bCs w:val="0"/>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8"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26BABD0" w14:textId="77777777" w:rsidR="00A23912" w:rsidRPr="00B464ED" w:rsidRDefault="00A23912" w:rsidP="00A23912">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networks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important 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07AB28C0" w14:textId="77777777" w:rsidR="00A23912" w:rsidRPr="00BA63B8" w:rsidRDefault="00A23912" w:rsidP="00A23912">
      <w:pPr>
        <w:pStyle w:val="Heading4"/>
      </w:pPr>
      <w:r w:rsidRPr="00C253D1">
        <w:t>Evolving</w:t>
      </w:r>
      <w:r>
        <w:t xml:space="preserve"> superbugs trigger </w:t>
      </w:r>
      <w:r w:rsidRPr="00BA63B8">
        <w:rPr>
          <w:u w:val="single"/>
        </w:rPr>
        <w:t>extinction</w:t>
      </w:r>
      <w:r>
        <w:t>.</w:t>
      </w:r>
    </w:p>
    <w:p w14:paraId="4C470D97" w14:textId="77777777" w:rsidR="00A23912" w:rsidRPr="000370A8" w:rsidRDefault="00A23912" w:rsidP="00A23912">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5CE12A67" w14:textId="77777777" w:rsidR="00A23912" w:rsidRPr="000370A8" w:rsidRDefault="00A23912" w:rsidP="00A23912">
      <w:pPr>
        <w:rPr>
          <w:sz w:val="16"/>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 xml:space="preserve">infections become </w:t>
      </w:r>
      <w:proofErr w:type="gramStart"/>
      <w:r w:rsidRPr="0022702A">
        <w:rPr>
          <w:rStyle w:val="Emphasis"/>
          <w:highlight w:val="green"/>
        </w:rPr>
        <w:t>untreatable</w:t>
      </w:r>
      <w:proofErr w:type="gramEnd"/>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4524955F" w14:textId="77777777" w:rsidR="00A23912" w:rsidRDefault="00A23912" w:rsidP="00A23912">
      <w:pPr>
        <w:pStyle w:val="Heading4"/>
      </w:pPr>
      <w:r>
        <w:t xml:space="preserve">Disease </w:t>
      </w:r>
      <w:r>
        <w:rPr>
          <w:u w:val="single"/>
        </w:rPr>
        <w:t>perpetuates colonialism</w:t>
      </w:r>
      <w:r>
        <w:t xml:space="preserve"> – it disproportionately hurts Indigenous people.</w:t>
      </w:r>
    </w:p>
    <w:p w14:paraId="27834331" w14:textId="77777777" w:rsidR="00A23912" w:rsidRPr="00B266B0" w:rsidRDefault="00A23912" w:rsidP="00A23912">
      <w:r w:rsidRPr="00B266B0">
        <w:rPr>
          <w:rStyle w:val="Style13ptBold"/>
        </w:rPr>
        <w:t>Ostler 20</w:t>
      </w:r>
      <w:r>
        <w:t xml:space="preserve"> </w:t>
      </w:r>
      <w:r w:rsidRPr="00B266B0">
        <w:t>Jeffrey Ostler 4-29-2020 "Disease Has Never Been Just Disease for Native Americans"</w:t>
      </w:r>
      <w:r>
        <w:t xml:space="preserve"> </w:t>
      </w:r>
      <w:hyperlink r:id="rId9" w:history="1">
        <w:r w:rsidRPr="003F2A95">
          <w:rPr>
            <w:rStyle w:val="Hyperlink"/>
          </w:rPr>
          <w:t>https://www.theatlantic.com/ideas/archive/2020/04/disease-has-never-been-just-disease-native-americans/610852/</w:t>
        </w:r>
      </w:hyperlink>
      <w:r>
        <w:t xml:space="preserve"> (</w:t>
      </w:r>
      <w:r w:rsidRPr="00B266B0">
        <w:t>Beekman Professor of Northwest and Pacific History at the University of Oregon.</w:t>
      </w:r>
      <w:r>
        <w:t xml:space="preserve">)//Elmer </w:t>
      </w:r>
    </w:p>
    <w:p w14:paraId="71B574EE" w14:textId="77777777" w:rsidR="00A23912" w:rsidRDefault="00A23912" w:rsidP="00A23912">
      <w:pPr>
        <w:rPr>
          <w:b/>
          <w:sz w:val="26"/>
          <w:u w:val="single"/>
        </w:rPr>
      </w:pPr>
      <w:r w:rsidRPr="00B266B0">
        <w:rPr>
          <w:sz w:val="16"/>
        </w:rPr>
        <w:t xml:space="preserve">As the death toll from COVID-19 mounts, </w:t>
      </w:r>
      <w:r w:rsidRPr="0022702A">
        <w:rPr>
          <w:b/>
          <w:sz w:val="26"/>
          <w:highlight w:val="green"/>
          <w:u w:val="single"/>
        </w:rPr>
        <w:t>people of color are</w:t>
      </w:r>
      <w:r w:rsidRPr="0022702A">
        <w:rPr>
          <w:sz w:val="16"/>
          <w:highlight w:val="green"/>
        </w:rPr>
        <w:t xml:space="preserve"> </w:t>
      </w:r>
      <w:r w:rsidRPr="00B266B0">
        <w:rPr>
          <w:sz w:val="16"/>
        </w:rPr>
        <w:t xml:space="preserve">clearly </w:t>
      </w:r>
      <w:r w:rsidRPr="0022702A">
        <w:rPr>
          <w:b/>
          <w:sz w:val="26"/>
          <w:highlight w:val="green"/>
          <w:u w:val="single"/>
        </w:rPr>
        <w:t>at greater risk</w:t>
      </w:r>
      <w:r w:rsidRPr="0022702A">
        <w:rPr>
          <w:sz w:val="16"/>
          <w:highlight w:val="green"/>
        </w:rPr>
        <w:t xml:space="preserve"> </w:t>
      </w:r>
      <w:r w:rsidRPr="00B266B0">
        <w:rPr>
          <w:sz w:val="16"/>
        </w:rPr>
        <w:t xml:space="preserve">than others. Among </w:t>
      </w:r>
      <w:r w:rsidRPr="0022702A">
        <w:rPr>
          <w:b/>
          <w:sz w:val="26"/>
          <w:highlight w:val="green"/>
          <w:u w:val="single"/>
          <w:bdr w:val="single" w:sz="12" w:space="0" w:color="auto"/>
        </w:rPr>
        <w:t>the most vulnerable are Native</w:t>
      </w:r>
      <w:r w:rsidRPr="0022702A">
        <w:rPr>
          <w:sz w:val="16"/>
          <w:highlight w:val="green"/>
        </w:rPr>
        <w:t xml:space="preserve"> </w:t>
      </w:r>
      <w:r w:rsidRPr="00B266B0">
        <w:rPr>
          <w:sz w:val="16"/>
        </w:rPr>
        <w:t xml:space="preserve">Americans. To understand </w:t>
      </w:r>
      <w:r w:rsidRPr="0022702A">
        <w:rPr>
          <w:b/>
          <w:sz w:val="26"/>
          <w:highlight w:val="green"/>
          <w:u w:val="single"/>
        </w:rPr>
        <w:t>how dire</w:t>
      </w:r>
      <w:r w:rsidRPr="0022702A">
        <w:rPr>
          <w:sz w:val="16"/>
          <w:highlight w:val="green"/>
        </w:rPr>
        <w:t xml:space="preserve"> </w:t>
      </w:r>
      <w:r w:rsidRPr="00B266B0">
        <w:rPr>
          <w:sz w:val="16"/>
        </w:rPr>
        <w:t xml:space="preserve">the </w:t>
      </w:r>
      <w:r w:rsidRPr="0022702A">
        <w:rPr>
          <w:b/>
          <w:sz w:val="26"/>
          <w:highlight w:val="green"/>
          <w:u w:val="single"/>
        </w:rPr>
        <w:t>COVID</w:t>
      </w:r>
      <w:r w:rsidRPr="00B266B0">
        <w:rPr>
          <w:sz w:val="16"/>
        </w:rPr>
        <w:t xml:space="preserve">-19 situation </w:t>
      </w:r>
      <w:r w:rsidRPr="0022702A">
        <w:rPr>
          <w:b/>
          <w:sz w:val="26"/>
          <w:highlight w:val="green"/>
          <w:u w:val="single"/>
        </w:rPr>
        <w:t>is</w:t>
      </w:r>
      <w:r w:rsidRPr="0022702A">
        <w:rPr>
          <w:sz w:val="16"/>
          <w:highlight w:val="green"/>
        </w:rPr>
        <w:t xml:space="preserve"> </w:t>
      </w:r>
      <w:r w:rsidRPr="00B266B0">
        <w:rPr>
          <w:sz w:val="16"/>
        </w:rPr>
        <w:t xml:space="preserve">becoming for these communities, consider the situation unfolding for the </w:t>
      </w:r>
      <w:r w:rsidRPr="0022702A">
        <w:rPr>
          <w:b/>
          <w:sz w:val="26"/>
          <w:highlight w:val="green"/>
          <w:u w:val="single"/>
        </w:rPr>
        <w:t>Navajo Nation</w:t>
      </w:r>
      <w:r w:rsidRPr="00B266B0">
        <w:rPr>
          <w:sz w:val="16"/>
        </w:rPr>
        <w:t xml:space="preserve">, a people with homelands in Arizona, New Mexico, and Utah. </w:t>
      </w:r>
      <w:r w:rsidRPr="00B266B0">
        <w:rPr>
          <w:u w:val="single"/>
        </w:rPr>
        <w:t xml:space="preserve">As of April 23, </w:t>
      </w:r>
      <w:r w:rsidRPr="0022702A">
        <w:rPr>
          <w:b/>
          <w:sz w:val="26"/>
          <w:highlight w:val="green"/>
          <w:u w:val="single"/>
        </w:rPr>
        <w:t>1,360 infections and 52 deaths</w:t>
      </w:r>
      <w:r w:rsidRPr="0022702A">
        <w:rPr>
          <w:highlight w:val="green"/>
          <w:u w:val="single"/>
        </w:rPr>
        <w:t xml:space="preserve"> </w:t>
      </w:r>
      <w:r w:rsidRPr="00B266B0">
        <w:rPr>
          <w:u w:val="single"/>
        </w:rPr>
        <w:t xml:space="preserve">had been reported among the Navajo Reservation’s 170,000 people, a </w:t>
      </w:r>
      <w:r w:rsidRPr="0022702A">
        <w:rPr>
          <w:b/>
          <w:sz w:val="26"/>
          <w:highlight w:val="green"/>
          <w:u w:val="single"/>
          <w:bdr w:val="single" w:sz="12" w:space="0" w:color="auto"/>
        </w:rPr>
        <w:t>mortality rate of 30 per 100,000</w:t>
      </w:r>
      <w:r w:rsidRPr="00B266B0">
        <w:rPr>
          <w:u w:val="single"/>
        </w:rPr>
        <w:t>. Only six states have a higher per capita toll.</w:t>
      </w:r>
      <w:r w:rsidRPr="00B266B0">
        <w:rPr>
          <w:sz w:val="16"/>
        </w:rPr>
        <w:t xml:space="preserve"> The spread of COVID-19 is </w:t>
      </w:r>
      <w:r w:rsidRPr="0022702A">
        <w:rPr>
          <w:b/>
          <w:sz w:val="26"/>
          <w:highlight w:val="green"/>
          <w:u w:val="single"/>
        </w:rPr>
        <w:t xml:space="preserve">reminiscent of previous disease outbreaks that have </w:t>
      </w:r>
      <w:r w:rsidRPr="0022702A">
        <w:rPr>
          <w:b/>
          <w:sz w:val="26"/>
          <w:highlight w:val="green"/>
          <w:u w:val="single"/>
          <w:bdr w:val="single" w:sz="12" w:space="0" w:color="auto"/>
        </w:rPr>
        <w:t>ravaged Native American communities</w:t>
      </w:r>
      <w:r w:rsidRPr="00B266B0">
        <w:rPr>
          <w:sz w:val="16"/>
        </w:rPr>
        <w:t>. Many of those outbreaks resulted in catastrophic loss of life, far greater than even the worst-case scenarios for COVID-19.</w:t>
      </w:r>
      <w:r w:rsidRPr="00B266B0">
        <w:rPr>
          <w:u w:val="single"/>
        </w:rPr>
        <w:t xml:space="preserve"> Even the 1918–19 flu pandemic, in which an estimated 650,000 Americans died (0.6 percent of the 1920 population of 106 million), pales in comparison to the losses Native Americans have suffered from disease.</w:t>
      </w:r>
      <w:r>
        <w:rPr>
          <w:u w:val="single"/>
        </w:rPr>
        <w:t xml:space="preserve">  </w:t>
      </w:r>
      <w:r w:rsidRPr="00B266B0">
        <w:rPr>
          <w:sz w:val="16"/>
        </w:rPr>
        <w:t xml:space="preserve">Until recently, histories of disease and Native Americans have emphasized “virgin-soil epidemics.” According to this theory, popularized in Jared Diamond’s Guns, Germs, and Steel, when Europeans arrived in the Western Hemisphere, they brought diseases (particularly measles and smallpox) that indigenous people had never experienced. Because they had no immunity to these diseases, so the theory goes, the resulting epidemics took the lives of 70 percent or more of the Native population throughout the Americas. New research, however, provides a much more complicated picture of disease in American Indian history. </w:t>
      </w:r>
      <w:r w:rsidRPr="00B266B0">
        <w:rPr>
          <w:u w:val="single"/>
        </w:rPr>
        <w:t xml:space="preserve">This research shows that virgin-soil epidemics were not as common as previously believed and shifts the focus to how </w:t>
      </w:r>
      <w:r w:rsidRPr="0022702A">
        <w:rPr>
          <w:b/>
          <w:sz w:val="26"/>
          <w:highlight w:val="green"/>
          <w:u w:val="single"/>
        </w:rPr>
        <w:t>diseases repeatedly attacked Native communities</w:t>
      </w:r>
      <w:r w:rsidRPr="0022702A">
        <w:rPr>
          <w:highlight w:val="green"/>
          <w:u w:val="single"/>
        </w:rPr>
        <w:t xml:space="preserve"> </w:t>
      </w:r>
      <w:r w:rsidRPr="00B266B0">
        <w:rPr>
          <w:u w:val="single"/>
        </w:rPr>
        <w:t xml:space="preserve">in the decades and </w:t>
      </w:r>
      <w:r w:rsidRPr="0022702A">
        <w:rPr>
          <w:b/>
          <w:sz w:val="26"/>
          <w:highlight w:val="green"/>
          <w:u w:val="single"/>
        </w:rPr>
        <w:t>centuries after Europeans first arrived</w:t>
      </w:r>
      <w:r w:rsidRPr="00B266B0">
        <w:rPr>
          <w:u w:val="single"/>
        </w:rPr>
        <w:t xml:space="preserve">. Post-contact diseases were </w:t>
      </w:r>
      <w:r w:rsidRPr="0022702A">
        <w:rPr>
          <w:b/>
          <w:sz w:val="26"/>
          <w:highlight w:val="green"/>
          <w:u w:val="single"/>
        </w:rPr>
        <w:t>crippling</w:t>
      </w:r>
      <w:r w:rsidRPr="0022702A">
        <w:rPr>
          <w:highlight w:val="green"/>
          <w:u w:val="single"/>
        </w:rPr>
        <w:t xml:space="preserve"> </w:t>
      </w:r>
      <w:r w:rsidRPr="00B266B0">
        <w:rPr>
          <w:u w:val="single"/>
        </w:rPr>
        <w:t xml:space="preserve">not so much because indigenous people lacked immunity, but </w:t>
      </w:r>
      <w:r w:rsidRPr="0022702A">
        <w:rPr>
          <w:b/>
          <w:sz w:val="26"/>
          <w:highlight w:val="green"/>
          <w:u w:val="single"/>
        </w:rPr>
        <w:t>because</w:t>
      </w:r>
      <w:r w:rsidRPr="0022702A">
        <w:rPr>
          <w:highlight w:val="green"/>
          <w:u w:val="single"/>
        </w:rPr>
        <w:t xml:space="preserve"> </w:t>
      </w:r>
      <w:r w:rsidRPr="00B266B0">
        <w:rPr>
          <w:u w:val="single"/>
        </w:rPr>
        <w:t xml:space="preserve">the </w:t>
      </w:r>
      <w:r w:rsidRPr="0022702A">
        <w:rPr>
          <w:b/>
          <w:sz w:val="26"/>
          <w:highlight w:val="green"/>
          <w:u w:val="single"/>
        </w:rPr>
        <w:t>conditions</w:t>
      </w:r>
      <w:r w:rsidRPr="0022702A">
        <w:rPr>
          <w:highlight w:val="green"/>
          <w:u w:val="single"/>
        </w:rPr>
        <w:t xml:space="preserve"> </w:t>
      </w:r>
      <w:r w:rsidRPr="0022702A">
        <w:rPr>
          <w:b/>
          <w:sz w:val="26"/>
          <w:highlight w:val="green"/>
          <w:u w:val="single"/>
        </w:rPr>
        <w:t>created by</w:t>
      </w:r>
      <w:r w:rsidRPr="0022702A">
        <w:rPr>
          <w:highlight w:val="green"/>
          <w:u w:val="single"/>
        </w:rPr>
        <w:t xml:space="preserve"> </w:t>
      </w:r>
      <w:r w:rsidRPr="00B266B0">
        <w:rPr>
          <w:u w:val="single"/>
        </w:rPr>
        <w:t xml:space="preserve">European and U.S. </w:t>
      </w:r>
      <w:r w:rsidRPr="0022702A">
        <w:rPr>
          <w:b/>
          <w:sz w:val="26"/>
          <w:highlight w:val="green"/>
          <w:u w:val="single"/>
        </w:rPr>
        <w:t>colonialism made Native communities vulnerable</w:t>
      </w:r>
      <w:r w:rsidRPr="00B266B0">
        <w:rPr>
          <w:sz w:val="16"/>
        </w:rPr>
        <w:t xml:space="preserve">. The virgin-soil-epidemic hypothesis was valuable in countering earlier theories that attributed Native American population decline to racial inferiority, but its singular emphasis on biological difference implied that population collapses were nothing more than historical accidents. By stressing the importance of social conditions created by human decisions and actions, the new scholarship provides a far more disturbing picture. It also helps us understand the problems facing Native communities today as they battle the novel coronavirus. Virgin-soil epidemics undoubtedly occurred. In 1633, for example, a smallpox epidemic struck Native communities in New England, reducing the Mohegan and Pequot populations from a combined total of 16,000 to just 3,000. The epidemic spread to the Haudenosaunee in New York, but no farther west than that. Smallpox did not hit communities in the Ohio Valley and Great Lakes until 1756–57, a century or more after initial contact with Europeans. When it did, it was because Native fighters, recruited to fight for the French against the British during the Seven Years’ War, had contracted the virus in the east and infected their communities when they returned home. Lack of immunity mattered, but it was the disruption resulting from war that promoted smallpox’s spread. Smallpox did not arrive in the Southeast until 1696, a century and a half after the Hernando de Soto expedition. It was once thought that de Soto’s men carried smallpox, but this view reflected the flawed assumption that Europeans were always infected with smallpox and always contagious. De Soto’s expedition did cause disease to erupt in Native communities, but the reason was that the expedition’s violent warfare led to outbreaks of pathogens such as dysentery, which was already present in the Americas. When smallpox finally hit the Southeast, it spread rapidly from Virginia to East Texas across networks created by an English trade in Native captives for enslavement in their coastal and West Indies colonies. Raiding, capturing, and transporting human bodies created pathways for the smallpox virus. To make matters worse, those bodies were already weakened by war and its companions—malnutrition, exposure, and lack of palliative care. By the end of the 18th century, most Native communities in what would eventually become the United States had been exposed to smallpox. Nevertheless, as smallpox recurred in the 19th century, its impact correlated not with a lack of prior exposure, but with the presence of adverse social conditions. These same conditions would also make Native communities susceptible to a host of other diseases, including cholera, typhus, malaria, dysentery, tuberculosis, scrofula, and alcoholism. Native vulnerability had—and has—nothing to do with racial inferiority or, since those initial incidents, lack of immunity; rather, it has everything to do with concrete policies pursued by the United States government, its states, and its citizens. Consider the impact of the Indian Removal Act. Formally adopted in 1830, this policy called for the relocation of Native peoples east of the Mississippi River to “Indian Territory” (what would eventually become Oklahoma and Kansas). Most everyone has heard of the Cherokee Trail of Tears, but it is seldom considered a U.S.-caused health crisis. The expulsion of the Cherokee from their homeland in Georgia, North Carolina, and Tennessee had three phases. In the first, the U.S. Army forcibly evicted Cherokees from their homes and held them for several months in concentration camps with inadequate shelter, insufficient food, and no source of clean water. The camps became death traps. Of the 16,000 people held in them, about 2,000 died from dysentery, whooping cough, measles, and “fevers” (probably malaria). In the second phase, the journey west, an additional 1,500 perished, as people, already sick and further weakened by malnutrition, trauma, and exposure, succumbed to multiple pathogens. In the months after reaching Oklahoma—the third phase—an additional 500 died from similar causes. The death toll was 4,000, or 25 percent of the original 16,000 forced from their homes. Although the Cherokee Trail of Tears is the most </w:t>
      </w:r>
      <w:proofErr w:type="spellStart"/>
      <w:r w:rsidRPr="00B266B0">
        <w:rPr>
          <w:sz w:val="16"/>
        </w:rPr>
        <w:t>well known</w:t>
      </w:r>
      <w:proofErr w:type="spellEnd"/>
      <w:r w:rsidRPr="00B266B0">
        <w:rPr>
          <w:sz w:val="16"/>
        </w:rPr>
        <w:t xml:space="preserve">, there were dozens of other such forced removals. Creeks, Seminoles, Chickasaws, Choctaws, Senecas, Wyandots, </w:t>
      </w:r>
      <w:proofErr w:type="spellStart"/>
      <w:r w:rsidRPr="00B266B0">
        <w:rPr>
          <w:sz w:val="16"/>
        </w:rPr>
        <w:t>Potawatomis</w:t>
      </w:r>
      <w:proofErr w:type="spellEnd"/>
      <w:r w:rsidRPr="00B266B0">
        <w:rPr>
          <w:sz w:val="16"/>
        </w:rPr>
        <w:t xml:space="preserv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t>
      </w:r>
      <w:proofErr w:type="spellStart"/>
      <w:r w:rsidRPr="00B266B0">
        <w:rPr>
          <w:sz w:val="16"/>
        </w:rPr>
        <w:t>Ojibwes</w:t>
      </w:r>
      <w:proofErr w:type="spellEnd"/>
      <w:r w:rsidRPr="00B266B0">
        <w:rPr>
          <w:sz w:val="16"/>
        </w:rPr>
        <w:t xml:space="preserve">, </w:t>
      </w:r>
      <w:proofErr w:type="spellStart"/>
      <w:r w:rsidRPr="00B266B0">
        <w:rPr>
          <w:sz w:val="16"/>
        </w:rPr>
        <w:t>Ottawas</w:t>
      </w:r>
      <w:proofErr w:type="spellEnd"/>
      <w:r w:rsidRPr="00B266B0">
        <w:rPr>
          <w:sz w:val="16"/>
        </w:rPr>
        <w:t xml:space="preserve">, </w:t>
      </w:r>
      <w:proofErr w:type="spellStart"/>
      <w:r w:rsidRPr="00B266B0">
        <w:rPr>
          <w:sz w:val="16"/>
        </w:rPr>
        <w:t>Miamis</w:t>
      </w:r>
      <w:proofErr w:type="spellEnd"/>
      <w:r w:rsidRPr="00B266B0">
        <w:rPr>
          <w:sz w:val="16"/>
        </w:rPr>
        <w:t xml:space="preserve">, Kickapoos, Poncas, </w:t>
      </w:r>
      <w:proofErr w:type="spellStart"/>
      <w:r w:rsidRPr="00B266B0">
        <w:rPr>
          <w:sz w:val="16"/>
        </w:rPr>
        <w:t>Modocs</w:t>
      </w:r>
      <w:proofErr w:type="spellEnd"/>
      <w:r w:rsidRPr="00B266B0">
        <w:rPr>
          <w:sz w:val="16"/>
        </w:rPr>
        <w:t xml:space="preserve">, </w:t>
      </w:r>
      <w:proofErr w:type="spellStart"/>
      <w:r w:rsidRPr="00B266B0">
        <w:rPr>
          <w:sz w:val="16"/>
        </w:rPr>
        <w:t>Kalapuyas</w:t>
      </w:r>
      <w:proofErr w:type="spellEnd"/>
      <w:r w:rsidRPr="00B266B0">
        <w:rPr>
          <w:sz w:val="16"/>
        </w:rPr>
        <w:t xml:space="preserve">, and </w:t>
      </w:r>
      <w:proofErr w:type="spellStart"/>
      <w:r w:rsidRPr="00B266B0">
        <w:rPr>
          <w:sz w:val="16"/>
        </w:rPr>
        <w:t>Takelmas</w:t>
      </w:r>
      <w:proofErr w:type="spellEnd"/>
      <w:r w:rsidRPr="00B266B0">
        <w:rPr>
          <w:sz w:val="16"/>
        </w:rPr>
        <w:t xml:space="preserve"> represent only a partial list of nations that suffered trails of tears. Not all experienced the same mortality as the Cherokee, but many did, and for some, the toll was even higher. The allied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were forced to move four times from their villages in western Illinois—once to central Iowa, once to western Iowa, once to Kansas, and finally to Oklahoma. In 1832, the time of the first expulsion, the </w:t>
      </w:r>
      <w:proofErr w:type="spellStart"/>
      <w:r w:rsidRPr="00B266B0">
        <w:rPr>
          <w:sz w:val="16"/>
        </w:rPr>
        <w:t>Sauks</w:t>
      </w:r>
      <w:proofErr w:type="spellEnd"/>
      <w:r w:rsidRPr="00B266B0">
        <w:rPr>
          <w:sz w:val="16"/>
        </w:rPr>
        <w:t xml:space="preserve"> and </w:t>
      </w:r>
      <w:proofErr w:type="spellStart"/>
      <w:r w:rsidRPr="00B266B0">
        <w:rPr>
          <w:sz w:val="16"/>
        </w:rPr>
        <w:t>Mesquakies</w:t>
      </w:r>
      <w:proofErr w:type="spellEnd"/>
      <w:r w:rsidRPr="00B266B0">
        <w:rPr>
          <w:sz w:val="16"/>
        </w:rPr>
        <w:t xml:space="preserve"> numbered 6,000. By 1869, when they were finally sent to Oklahoma, their population was only 900, a staggering loss of 85 percent. Year after year, unrelenting diseases, including an outbreak of smallpox in 1851, took many lives. Low fertility and infant mortality, the result of malnutrition, sickness, and trauma, hindered population replacement. The Sauk and </w:t>
      </w:r>
      <w:proofErr w:type="spellStart"/>
      <w:r w:rsidRPr="00B266B0">
        <w:rPr>
          <w:sz w:val="16"/>
        </w:rPr>
        <w:t>Mesquakie</w:t>
      </w:r>
      <w:proofErr w:type="spellEnd"/>
      <w:r w:rsidRPr="00B266B0">
        <w:rPr>
          <w:sz w:val="16"/>
        </w:rPr>
        <w:t xml:space="preserve"> catastrophe </w:t>
      </w:r>
      <w:proofErr w:type="gramStart"/>
      <w:r w:rsidRPr="00B266B0">
        <w:rPr>
          <w:sz w:val="16"/>
        </w:rPr>
        <w:t>was</w:t>
      </w:r>
      <w:proofErr w:type="gramEnd"/>
      <w:r w:rsidRPr="00B266B0">
        <w:rPr>
          <w:sz w:val="16"/>
        </w:rPr>
        <w:t xml:space="preserve"> not an accident. It was a direct and foreseeable consequence of decisions made by the United States and its citizens to dispossess Native people of desirable lands and shove them someplace else. Navajos (</w:t>
      </w:r>
      <w:proofErr w:type="spellStart"/>
      <w:r w:rsidRPr="00B266B0">
        <w:rPr>
          <w:sz w:val="16"/>
        </w:rPr>
        <w:t>Dinés</w:t>
      </w:r>
      <w:proofErr w:type="spellEnd"/>
      <w:r w:rsidRPr="00B266B0">
        <w:rPr>
          <w:sz w:val="16"/>
        </w:rPr>
        <w:t xml:space="preserve">, as they refer to themselves in their language) were also evicted from their homelands. In the winter of 1863–64, the U.S. Army pursued scorched-earth tactics—destroying their peach trees and cornfields—to drive them to a barren reservation at Bosque Redondo, on the Pecos River in New Mexico. On the 250-mile forced march, known as the Long Walk, several hundred of the 8,000 to 9,000 </w:t>
      </w:r>
      <w:proofErr w:type="spellStart"/>
      <w:r w:rsidRPr="00B266B0">
        <w:rPr>
          <w:sz w:val="16"/>
        </w:rPr>
        <w:t>Dinés</w:t>
      </w:r>
      <w:proofErr w:type="spellEnd"/>
      <w:r w:rsidRPr="00B266B0">
        <w:rPr>
          <w:sz w:val="16"/>
        </w:rPr>
        <w:t xml:space="preserve"> died en route. Over the next four years, </w:t>
      </w:r>
      <w:proofErr w:type="spellStart"/>
      <w:r w:rsidRPr="00B266B0">
        <w:rPr>
          <w:sz w:val="16"/>
        </w:rPr>
        <w:t>Dinés</w:t>
      </w:r>
      <w:proofErr w:type="spellEnd"/>
      <w:r w:rsidRPr="00B266B0">
        <w:rPr>
          <w:sz w:val="16"/>
        </w:rPr>
        <w:t xml:space="preserve"> lost as many as 2,500 of their people to disease and starvation. In their darkest hour, though, </w:t>
      </w:r>
      <w:proofErr w:type="spellStart"/>
      <w:r w:rsidRPr="00B266B0">
        <w:rPr>
          <w:sz w:val="16"/>
        </w:rPr>
        <w:t>Diné</w:t>
      </w:r>
      <w:proofErr w:type="spellEnd"/>
      <w:r w:rsidRPr="00B266B0">
        <w:rPr>
          <w:sz w:val="16"/>
        </w:rPr>
        <w:t xml:space="preserve"> leaders successfully prevailed on government officials to release them from their prison and return home. But even though their population has grown over time, the legacies of the Long Walk remain. The </w:t>
      </w:r>
      <w:proofErr w:type="spellStart"/>
      <w:r w:rsidRPr="00B266B0">
        <w:rPr>
          <w:sz w:val="16"/>
        </w:rPr>
        <w:t>Diné</w:t>
      </w:r>
      <w:proofErr w:type="spellEnd"/>
      <w:r w:rsidRPr="00B266B0">
        <w:rPr>
          <w:sz w:val="16"/>
        </w:rPr>
        <w:t xml:space="preserve"> historian Jennifer </w:t>
      </w:r>
      <w:proofErr w:type="spellStart"/>
      <w:r w:rsidRPr="00B266B0">
        <w:rPr>
          <w:sz w:val="16"/>
        </w:rPr>
        <w:t>Denetdale</w:t>
      </w:r>
      <w:proofErr w:type="spellEnd"/>
      <w:r w:rsidRPr="00B266B0">
        <w:rPr>
          <w:sz w:val="16"/>
        </w:rPr>
        <w:t xml:space="preserve"> observes that “severe poverty, addiction, suicide and crime on reservations all have their roots in the Long Walk.” As cases of COVID-19 began to appear on the Navajo Reservation in late March, tribal President Jonathan Nez spoke to his people on Facebook. Summoning memories of the Long Walk, he “called on citizens to help one another,” reminding them “that’s when the best came out of many of our ancestors, helping each other out, carrying the load for the elders, carrying the children for our mothers.” “Now it’s our turn,” he said, “to think of our future, our children, our grandchildren.” Ongoing colonialism makes fighting COVID-19 a challenge. Although the Navajo are a sovereign nation with resources of their own, </w:t>
      </w:r>
      <w:proofErr w:type="spellStart"/>
      <w:r w:rsidRPr="00B266B0">
        <w:rPr>
          <w:sz w:val="16"/>
        </w:rPr>
        <w:t>Dinés</w:t>
      </w:r>
      <w:proofErr w:type="spellEnd"/>
      <w:r w:rsidRPr="00B266B0">
        <w:rPr>
          <w:sz w:val="16"/>
        </w:rPr>
        <w:t xml:space="preserve"> have a high incidence of conditions—diabetes, hypertension, and lung disease—that increase their susceptibility to becoming severely ill from the coronavirus. Lack of access to clean water makes hand-washing difficult. Many people cannot afford food, hand sanitizer, and other necessities. And there is an acute shortage of hospital beds and medical personnel. Many public officials, health experts, and journalists are drawing attention to the disproportionate impact of COVID-19 on communities of color. Even so, large segments of America are indifferent, if not outright hostile, to recognizing these disparities and the inequities underlying them. Native Americans are visible to the general public far more often as sports mascots than as actual communities. The Trump administration initially resisted providing any relief to tribal nations in the $2 trillion stimulus package passed in early April, and although the legislation ultimately appropriated $10 billion to tribal governments, the Treasury Department, tasked with distributing these funds, has failed to disburse them. According to New Mexico Senator Tom Udall, Treasury Department officials “don’t know how to interact in the appropriate way with tribes and they’re just not getting the job done.” Countering the invisibility of Native peoples, of course, means greater awareness of how COVID-19 is affecting them and enhanced efforts to provide resources to help them combat the current outbreak. It also means creating a deeper understanding of the history of American Indians and disease.</w:t>
      </w:r>
      <w:r w:rsidRPr="00B266B0">
        <w:rPr>
          <w:u w:val="single"/>
        </w:rPr>
        <w:t xml:space="preserve"> Although the virgin-soil-epidemic hypothesis may have been well intentioned, its focus on the brief, if horrific, moment of initial contact consigns disease safely to the distant past and provides colonizers with an alibi. </w:t>
      </w:r>
      <w:r w:rsidRPr="0022702A">
        <w:rPr>
          <w:b/>
          <w:sz w:val="26"/>
          <w:highlight w:val="green"/>
          <w:u w:val="single"/>
        </w:rPr>
        <w:t>Indigenous communities are fighting more than a virus</w:t>
      </w:r>
      <w:r w:rsidRPr="00B266B0">
        <w:rPr>
          <w:u w:val="single"/>
        </w:rPr>
        <w:t xml:space="preserve">. They are </w:t>
      </w:r>
      <w:r w:rsidRPr="0022702A">
        <w:rPr>
          <w:b/>
          <w:sz w:val="26"/>
          <w:highlight w:val="green"/>
          <w:u w:val="single"/>
        </w:rPr>
        <w:t>contending with the ongoing legacy of centuries of violence and dispossession.</w:t>
      </w:r>
    </w:p>
    <w:p w14:paraId="5953CF43" w14:textId="7D4BDF9B" w:rsidR="00A23912" w:rsidRDefault="00A23912" w:rsidP="00A23912">
      <w:pPr>
        <w:pStyle w:val="Heading3"/>
      </w:pPr>
      <w:r>
        <w:t>1NC – CP</w:t>
      </w:r>
    </w:p>
    <w:p w14:paraId="7F432077" w14:textId="77777777" w:rsidR="00A23912" w:rsidRDefault="00A23912" w:rsidP="00A23912">
      <w:pPr>
        <w:pStyle w:val="Heading4"/>
      </w:pPr>
      <w:r>
        <w:t>We affirm that the member nations of the World Trade Organization ought to:</w:t>
      </w:r>
    </w:p>
    <w:p w14:paraId="4D418159" w14:textId="77777777" w:rsidR="00A23912" w:rsidRDefault="00A23912" w:rsidP="00A23912">
      <w:pPr>
        <w:pStyle w:val="Heading4"/>
        <w:numPr>
          <w:ilvl w:val="0"/>
          <w:numId w:val="11"/>
        </w:numPr>
        <w:tabs>
          <w:tab w:val="num" w:pos="360"/>
        </w:tabs>
        <w:ind w:left="0" w:firstLine="0"/>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650C0095" w14:textId="77777777" w:rsidR="00A23912" w:rsidRDefault="00A23912" w:rsidP="00A23912">
      <w:pPr>
        <w:pStyle w:val="Heading4"/>
        <w:numPr>
          <w:ilvl w:val="0"/>
          <w:numId w:val="11"/>
        </w:numPr>
        <w:tabs>
          <w:tab w:val="num" w:pos="360"/>
        </w:tabs>
        <w:ind w:left="0" w:firstLine="0"/>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187F3863" w14:textId="77777777" w:rsidR="00A23912" w:rsidRPr="001202F8" w:rsidRDefault="00A23912" w:rsidP="00A23912">
      <w:pPr>
        <w:pStyle w:val="Heading4"/>
        <w:numPr>
          <w:ilvl w:val="0"/>
          <w:numId w:val="11"/>
        </w:numPr>
        <w:tabs>
          <w:tab w:val="num" w:pos="360"/>
        </w:tabs>
        <w:ind w:left="0" w:firstLine="0"/>
      </w:pPr>
      <w:r>
        <w:t xml:space="preserve">Implement an opt-in opt-out system where Indigenous Groups are given the right to refuse to relinquish control of Intellectual Property to non-Indigenous Intellectual Property Holders over Traditional Knowledge. </w:t>
      </w:r>
    </w:p>
    <w:p w14:paraId="63A2E2CA" w14:textId="77777777" w:rsidR="00A23912" w:rsidRPr="004879C0" w:rsidRDefault="00A23912" w:rsidP="00A23912">
      <w:pPr>
        <w:pStyle w:val="Heading4"/>
        <w:numPr>
          <w:ilvl w:val="0"/>
          <w:numId w:val="11"/>
        </w:numPr>
        <w:tabs>
          <w:tab w:val="num" w:pos="360"/>
        </w:tabs>
        <w:ind w:left="0" w:firstLine="0"/>
      </w:pPr>
      <w:r>
        <w:t>Mandate a disclosure of origin requirement as a pre-requisite of Intellectual Property Protection applications.</w:t>
      </w:r>
    </w:p>
    <w:p w14:paraId="7AE33B64" w14:textId="77777777" w:rsidR="00A23912" w:rsidRPr="00FA2EC9" w:rsidRDefault="00A23912" w:rsidP="00A23912">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IPCB issues with IPRs.</w:t>
      </w:r>
    </w:p>
    <w:p w14:paraId="7A6A6DA0" w14:textId="77777777" w:rsidR="00A23912" w:rsidRPr="00202B7F" w:rsidRDefault="00A23912" w:rsidP="00A23912">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5FFC8E88" w14:textId="77777777" w:rsidR="00A23912" w:rsidRPr="00FA2EC9" w:rsidRDefault="00A23912" w:rsidP="00A23912">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22702A">
        <w:rPr>
          <w:b/>
          <w:sz w:val="26"/>
          <w:highlight w:val="green"/>
          <w:u w:val="single"/>
        </w:rPr>
        <w:t>Swakopmund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Swakopmund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particular aspects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Swakopmund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nowledge and expressions of folklore who are nationals of the 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22702A">
        <w:rPr>
          <w:b/>
          <w:sz w:val="26"/>
          <w:highlight w:val="green"/>
          <w:u w:val="single"/>
        </w:rPr>
        <w:t>Rightsholders have the exclusive right to prevent exploitation of TK without their prior informed consent</w:t>
      </w:r>
      <w:r w:rsidRPr="0022702A">
        <w:rPr>
          <w:sz w:val="16"/>
          <w:highlight w:val="gree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Institution of Legal Proceedings: In the event of unauthorized use of TK, Section 7.4 confers upon local communities the right to institute legal proceedings.</w:t>
      </w:r>
      <w:r w:rsidRPr="00FA2EC9">
        <w:rPr>
          <w:sz w:val="16"/>
        </w:rPr>
        <w:t xml:space="preserve"> In order to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source and origin of TK in a way that respects the cultural values of its holders. This section essentially deals with the right to recognition of the author(s) and is especially important as many aspects of TMK culminate in the development and production of pharmaceutical drugs, herbal products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must to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in order to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76F4D789" w14:textId="77777777" w:rsidR="00A23912" w:rsidRDefault="00A23912" w:rsidP="00A23912">
      <w:pPr>
        <w:pStyle w:val="Heading4"/>
      </w:pPr>
      <w:r>
        <w:t xml:space="preserve">Disclosure of Origin </w:t>
      </w:r>
      <w:r>
        <w:rPr>
          <w:u w:val="single"/>
        </w:rPr>
        <w:t>ensures</w:t>
      </w:r>
      <w:r>
        <w:t xml:space="preserve"> that original TMK owners are able to </w:t>
      </w:r>
      <w:r>
        <w:rPr>
          <w:u w:val="single"/>
        </w:rPr>
        <w:t>get compensation</w:t>
      </w:r>
      <w:r>
        <w:t xml:space="preserve"> and </w:t>
      </w:r>
      <w:r>
        <w:rPr>
          <w:u w:val="single"/>
        </w:rPr>
        <w:t>are protected</w:t>
      </w:r>
      <w:r>
        <w:t xml:space="preserve"> from exploitation.</w:t>
      </w:r>
    </w:p>
    <w:p w14:paraId="29FDA4B2" w14:textId="77777777" w:rsidR="00A23912" w:rsidRPr="00FA2EC9" w:rsidRDefault="00A23912" w:rsidP="00A23912">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02A4194F" w14:textId="77777777" w:rsidR="00A23912" w:rsidRDefault="00A23912" w:rsidP="00A23912">
      <w:pPr>
        <w:rPr>
          <w:sz w:val="16"/>
        </w:rPr>
      </w:pPr>
      <w:r w:rsidRPr="009925D9">
        <w:rPr>
          <w:u w:val="single"/>
        </w:rPr>
        <w:t xml:space="preserve">3.4.1.2 Disclosure </w:t>
      </w:r>
      <w:proofErr w:type="spellStart"/>
      <w:r w:rsidRPr="0022702A">
        <w:rPr>
          <w:b/>
          <w:sz w:val="26"/>
          <w:highlight w:val="green"/>
          <w:u w:val="single"/>
        </w:rPr>
        <w:t>Disclosure</w:t>
      </w:r>
      <w:proofErr w:type="spellEnd"/>
      <w:r w:rsidRPr="0022702A">
        <w:rPr>
          <w:highlight w:val="green"/>
          <w:u w:val="single"/>
        </w:rPr>
        <w:t xml:space="preserve"> </w:t>
      </w:r>
      <w:r w:rsidRPr="0022702A">
        <w:rPr>
          <w:b/>
          <w:sz w:val="26"/>
          <w:highlight w:val="green"/>
          <w:u w:val="single"/>
        </w:rPr>
        <w:t>is a defensive protection mechanism</w:t>
      </w:r>
      <w:r w:rsidRPr="0022702A">
        <w:rPr>
          <w:highlight w:val="green"/>
          <w:u w:val="single"/>
        </w:rPr>
        <w:t xml:space="preserve"> </w:t>
      </w:r>
      <w:r w:rsidRPr="009925D9">
        <w:rPr>
          <w:u w:val="single"/>
        </w:rPr>
        <w:t xml:space="preserve">which has been pushed forward by the CBD and the IGC92. The introduction of a disclosure requirement </w:t>
      </w:r>
      <w:r w:rsidRPr="0022702A">
        <w:rPr>
          <w:b/>
          <w:sz w:val="26"/>
          <w:highlight w:val="green"/>
          <w:u w:val="single"/>
          <w:bdr w:val="single" w:sz="12" w:space="0" w:color="auto"/>
        </w:rPr>
        <w:t>would compel patent applicants to disclose the source or origin of their TK</w:t>
      </w:r>
      <w:r w:rsidRPr="009925D9">
        <w:rPr>
          <w:u w:val="single"/>
        </w:rPr>
        <w:t xml:space="preserve">. This requirement </w:t>
      </w:r>
      <w:r w:rsidRPr="0022702A">
        <w:rPr>
          <w:b/>
          <w:sz w:val="26"/>
          <w:highlight w:val="green"/>
          <w:u w:val="single"/>
        </w:rPr>
        <w:t>would</w:t>
      </w:r>
      <w:r w:rsidRPr="0022702A">
        <w:rPr>
          <w:highlight w:val="green"/>
          <w:u w:val="single"/>
        </w:rPr>
        <w:t xml:space="preserve"> </w:t>
      </w:r>
      <w:r w:rsidRPr="009925D9">
        <w:rPr>
          <w:u w:val="single"/>
        </w:rPr>
        <w:t xml:space="preserve">undoubtedly </w:t>
      </w:r>
      <w:r w:rsidRPr="0022702A">
        <w:rPr>
          <w:b/>
          <w:sz w:val="26"/>
          <w:highlight w:val="green"/>
          <w:u w:val="single"/>
        </w:rPr>
        <w:t>bring</w:t>
      </w:r>
      <w:r w:rsidRPr="0022702A">
        <w:rPr>
          <w:highlight w:val="green"/>
          <w:u w:val="single"/>
        </w:rPr>
        <w:t xml:space="preserve"> </w:t>
      </w:r>
      <w:r w:rsidRPr="0022702A">
        <w:rPr>
          <w:b/>
          <w:sz w:val="26"/>
          <w:highlight w:val="green"/>
          <w:u w:val="single"/>
        </w:rPr>
        <w:t>forward the true holders of the TMK</w:t>
      </w:r>
      <w:r w:rsidRPr="0022702A">
        <w:rPr>
          <w:highlight w:val="green"/>
          <w:u w:val="single"/>
        </w:rPr>
        <w:t xml:space="preserve"> </w:t>
      </w:r>
      <w:r w:rsidRPr="009925D9">
        <w:rPr>
          <w:u w:val="single"/>
        </w:rPr>
        <w:t xml:space="preserve">thus contribute to </w:t>
      </w:r>
      <w:r w:rsidRPr="0022702A">
        <w:rPr>
          <w:b/>
          <w:sz w:val="26"/>
          <w:highlight w:val="gree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would be </w:t>
      </w:r>
      <w:r w:rsidRPr="0022702A">
        <w:rPr>
          <w:b/>
          <w:sz w:val="26"/>
          <w:highlight w:val="green"/>
          <w:u w:val="single"/>
        </w:rPr>
        <w:t>necessary to demand</w:t>
      </w:r>
      <w:r w:rsidRPr="0022702A">
        <w:rPr>
          <w:highlight w:val="green"/>
          <w:u w:val="single"/>
        </w:rPr>
        <w:t xml:space="preserve"> </w:t>
      </w:r>
      <w:r w:rsidRPr="00FA2EC9">
        <w:rPr>
          <w:u w:val="single"/>
        </w:rPr>
        <w:t xml:space="preserve">that the </w:t>
      </w:r>
      <w:r w:rsidRPr="0022702A">
        <w:rPr>
          <w:b/>
          <w:sz w:val="26"/>
          <w:highlight w:val="green"/>
          <w:u w:val="single"/>
          <w:bdr w:val="single" w:sz="12" w:space="0" w:color="auto"/>
        </w:rPr>
        <w:t xml:space="preserve">required </w:t>
      </w:r>
      <w:r w:rsidRPr="0022702A">
        <w:rPr>
          <w:b/>
          <w:sz w:val="16"/>
          <w:highlight w:val="green"/>
          <w:bdr w:val="single" w:sz="12" w:space="0" w:color="auto"/>
        </w:rPr>
        <w:t>procedure</w:t>
      </w:r>
      <w:r w:rsidRPr="0022702A">
        <w:rPr>
          <w:b/>
          <w:sz w:val="26"/>
          <w:highlight w:val="gree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in order for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18F35D9F" w14:textId="77777777" w:rsidR="00A23912" w:rsidRDefault="00A23912" w:rsidP="00A23912">
      <w:pPr>
        <w:pStyle w:val="Heading3"/>
      </w:pPr>
      <w:r>
        <w:t>1NC – AT: Framing</w:t>
      </w:r>
    </w:p>
    <w:p w14:paraId="4B5B5050" w14:textId="77777777" w:rsidR="00A23912" w:rsidRPr="00EB519E" w:rsidRDefault="00A23912" w:rsidP="00A23912">
      <w:pPr>
        <w:pStyle w:val="Heading4"/>
        <w:rPr>
          <w:bCs/>
        </w:rPr>
      </w:pPr>
      <w:r w:rsidRPr="00EB519E">
        <w:rPr>
          <w:bCs/>
        </w:rPr>
        <w:t xml:space="preserve">Reducing existential risks is the top priority in any coherent moral theory </w:t>
      </w:r>
    </w:p>
    <w:p w14:paraId="0924E5B5" w14:textId="77777777" w:rsidR="00A23912" w:rsidRDefault="00A23912" w:rsidP="00A23912">
      <w:pPr>
        <w:rPr>
          <w:b/>
          <w:bCs/>
          <w:sz w:val="26"/>
        </w:rPr>
      </w:pPr>
      <w:r>
        <w:rPr>
          <w:rStyle w:val="Style13ptBold"/>
        </w:rPr>
        <w:t xml:space="preserve">Plummer 15 </w:t>
      </w:r>
      <w:r>
        <w:t>(Theron, Philosophy @St. Andrews http://blog.practicalethics.ox.ac.uk/2015/05/moral-agreement-on-saving-the-world/)</w:t>
      </w:r>
    </w:p>
    <w:p w14:paraId="678CFFA8" w14:textId="77777777" w:rsidR="00A23912" w:rsidRDefault="00A23912" w:rsidP="00A23912">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A45501">
        <w:rPr>
          <w:rStyle w:val="Emphasis"/>
          <w:highlight w:val="cyan"/>
        </w:rPr>
        <w:t>whatever</w:t>
      </w:r>
      <w:r>
        <w:rPr>
          <w:sz w:val="16"/>
        </w:rPr>
        <w:t xml:space="preserve"> general </w:t>
      </w:r>
      <w:r w:rsidRPr="00A45501">
        <w:rPr>
          <w:rStyle w:val="Emphasis"/>
          <w:highlight w:val="cyan"/>
        </w:rPr>
        <w:t>moral view</w:t>
      </w:r>
      <w:r>
        <w:rPr>
          <w:rStyle w:val="Emphasis"/>
        </w:rPr>
        <w:t xml:space="preserve"> we adopt</w:t>
      </w:r>
      <w:r>
        <w:rPr>
          <w:sz w:val="16"/>
        </w:rPr>
        <w:t xml:space="preserve">: that </w:t>
      </w:r>
      <w:r w:rsidRPr="00A45501">
        <w:rPr>
          <w:rStyle w:val="StyleUnderline"/>
          <w:highlight w:val="cyan"/>
        </w:rPr>
        <w:t>it is</w:t>
      </w:r>
      <w:r>
        <w:rPr>
          <w:sz w:val="16"/>
        </w:rPr>
        <w:t xml:space="preserve"> very </w:t>
      </w:r>
      <w:r w:rsidRPr="00A45501">
        <w:rPr>
          <w:rStyle w:val="StyleUnderline"/>
          <w:highlight w:val="cyan"/>
        </w:rPr>
        <w:t>important to reduce</w:t>
      </w:r>
      <w:r w:rsidRPr="00A45501">
        <w:rPr>
          <w:sz w:val="16"/>
          <w:highlight w:val="cyan"/>
        </w:rPr>
        <w:t xml:space="preserve"> </w:t>
      </w:r>
      <w:r w:rsidRPr="00A45501">
        <w:rPr>
          <w:rStyle w:val="StyleUnderline"/>
          <w:highlight w:val="cyan"/>
        </w:rPr>
        <w:t>the risk that</w:t>
      </w:r>
      <w:r>
        <w:rPr>
          <w:sz w:val="16"/>
        </w:rPr>
        <w:t xml:space="preserve"> all intelligent </w:t>
      </w:r>
      <w:r w:rsidRPr="00A45501">
        <w:rPr>
          <w:rStyle w:val="StyleUnderline"/>
          <w:highlight w:val="cyan"/>
        </w:rPr>
        <w:t>beings</w:t>
      </w:r>
      <w:r>
        <w:rPr>
          <w:sz w:val="16"/>
        </w:rPr>
        <w:t xml:space="preserve"> on this planet </w:t>
      </w:r>
      <w:r w:rsidRPr="00A45501">
        <w:rPr>
          <w:rStyle w:val="StyleUnderline"/>
          <w:highlight w:val="cyan"/>
        </w:rPr>
        <w:t>are eliminated by</w:t>
      </w:r>
      <w:r>
        <w:rPr>
          <w:sz w:val="16"/>
        </w:rPr>
        <w:t xml:space="preserve"> an enormous </w:t>
      </w:r>
      <w:r w:rsidRPr="00A45501">
        <w:rPr>
          <w:rStyle w:val="Emphasis"/>
          <w:highlight w:val="cya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A45501">
        <w:rPr>
          <w:rStyle w:val="StyleUnderline"/>
          <w:highlight w:val="cyan"/>
        </w:rPr>
        <w:t>we</w:t>
      </w:r>
      <w:r>
        <w:rPr>
          <w:rStyle w:val="StyleUnderline"/>
        </w:rPr>
        <w:t xml:space="preserve"> </w:t>
      </w:r>
      <w:r w:rsidRPr="00A45501">
        <w:rPr>
          <w:rStyle w:val="StyleUnderline"/>
          <w:highlight w:val="cyan"/>
        </w:rPr>
        <w:t xml:space="preserve">should try </w:t>
      </w:r>
      <w:r w:rsidRPr="00A45501">
        <w:rPr>
          <w:rStyle w:val="Emphasis"/>
          <w:highlight w:val="cya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A45501">
        <w:rPr>
          <w:rStyle w:val="StyleUnderline"/>
          <w:highlight w:val="cya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A45501">
        <w:rPr>
          <w:rStyle w:val="StyleUnderline"/>
          <w:highlight w:val="cya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A45501">
        <w:rPr>
          <w:rStyle w:val="Emphasis"/>
          <w:highlight w:val="cyan"/>
        </w:rPr>
        <w:t>All ethical doctrines</w:t>
      </w:r>
      <w:r>
        <w:rPr>
          <w:rStyle w:val="Emphasis"/>
        </w:rPr>
        <w:t xml:space="preserve"> worth our attention </w:t>
      </w:r>
      <w:r w:rsidRPr="00A45501">
        <w:rPr>
          <w:rStyle w:val="Emphasis"/>
          <w:highlight w:val="cyan"/>
        </w:rPr>
        <w:t>take consequences into account</w:t>
      </w:r>
      <w:r>
        <w:rPr>
          <w:sz w:val="16"/>
        </w:rPr>
        <w:t xml:space="preserve"> in judging rightness. </w:t>
      </w:r>
      <w:r>
        <w:rPr>
          <w:rStyle w:val="StyleUnderline"/>
        </w:rPr>
        <w:t>One which did not would simply be irrational</w:t>
      </w:r>
      <w:r>
        <w:rPr>
          <w:sz w:val="16"/>
        </w:rPr>
        <w:t xml:space="preserve">, crazy.” </w:t>
      </w:r>
      <w:r w:rsidRPr="00A45501">
        <w:rPr>
          <w:rStyle w:val="Emphasis"/>
          <w:highlight w:val="cyan"/>
        </w:rPr>
        <w:t>Minimally plausible versions of deontology and virtue ethics must be concerned in part with promoting the good, from an impartial point of view</w:t>
      </w:r>
      <w:r w:rsidRPr="00A45501">
        <w:rPr>
          <w:sz w:val="16"/>
          <w:highlight w:val="cya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A45501">
        <w:rPr>
          <w:rStyle w:val="Emphasis"/>
          <w:highlight w:val="cya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A45501">
        <w:rPr>
          <w:rStyle w:val="Emphasis"/>
          <w:highlight w:val="cyan"/>
        </w:rPr>
        <w:t>We should also take into account</w:t>
      </w:r>
      <w:r>
        <w:rPr>
          <w:rStyle w:val="Emphasis"/>
        </w:rPr>
        <w:t xml:space="preserve"> moral </w:t>
      </w:r>
      <w:r w:rsidRPr="00A45501">
        <w:rPr>
          <w:rStyle w:val="Emphasis"/>
          <w:highlight w:val="cya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A45501">
        <w:rPr>
          <w:rStyle w:val="Emphasis"/>
          <w:highlight w:val="cyan"/>
        </w:rPr>
        <w:t>reducing existential risk is the most important thing in the world</w:t>
      </w:r>
      <w:r w:rsidRPr="00A45501">
        <w:rPr>
          <w:sz w:val="16"/>
          <w:highlight w:val="cyan"/>
        </w:rPr>
        <w:t xml:space="preserve">. </w:t>
      </w:r>
      <w:r>
        <w:rPr>
          <w:sz w:val="16"/>
        </w:rPr>
        <w:t xml:space="preserve">Again, this is largely </w:t>
      </w:r>
      <w:r>
        <w:rPr>
          <w:rStyle w:val="StyleUnderline"/>
        </w:rPr>
        <w:t xml:space="preserve">for the reason that </w:t>
      </w:r>
      <w:r w:rsidRPr="00A45501">
        <w:rPr>
          <w:rStyle w:val="StyleUnderline"/>
          <w:highlight w:val="cya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2738C4FF" w14:textId="77777777" w:rsidR="00A23912" w:rsidRPr="009560D0" w:rsidRDefault="00A23912" w:rsidP="00A23912">
      <w:pPr>
        <w:pStyle w:val="Heading4"/>
      </w:pPr>
      <w:r w:rsidRPr="009560D0">
        <w:t>Weigh magnitude times probability</w:t>
      </w:r>
      <w:r>
        <w:t>---</w:t>
      </w:r>
      <w:r w:rsidRPr="009560D0">
        <w:t>“</w:t>
      </w:r>
      <w:r>
        <w:t>p</w:t>
      </w:r>
      <w:r w:rsidRPr="009560D0">
        <w:t>robability first” framing is rooted in psychological biases and leads to mass death</w:t>
      </w:r>
    </w:p>
    <w:p w14:paraId="47EA32DE" w14:textId="77777777" w:rsidR="00A23912" w:rsidRPr="00005E38" w:rsidRDefault="00A23912" w:rsidP="00A23912">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7EAE4C61" w14:textId="77777777" w:rsidR="00A23912" w:rsidRPr="00A45501" w:rsidRDefault="00A23912" w:rsidP="00A23912">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A45501">
        <w:rPr>
          <w:rStyle w:val="StyleUnderline"/>
          <w:highlight w:val="cyan"/>
        </w:rPr>
        <w:t>social sciences are</w:t>
      </w:r>
      <w:r w:rsidRPr="00005E38">
        <w:rPr>
          <w:rStyle w:val="StyleUnderline"/>
        </w:rPr>
        <w:t xml:space="preserve"> </w:t>
      </w:r>
      <w:r w:rsidRPr="00005E38">
        <w:rPr>
          <w:sz w:val="12"/>
        </w:rPr>
        <w:t xml:space="preserve">generally </w:t>
      </w:r>
      <w:r w:rsidRPr="00A45501">
        <w:rPr>
          <w:rStyle w:val="Emphasis"/>
          <w:highlight w:val="cyan"/>
        </w:rPr>
        <w:t>biased</w:t>
      </w:r>
      <w:r w:rsidRPr="00A45501">
        <w:rPr>
          <w:rStyle w:val="StyleUnderline"/>
          <w:highlight w:val="cya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A45501">
        <w:rPr>
          <w:rStyle w:val="StyleUnderline"/>
          <w:highlight w:val="cyan"/>
        </w:rPr>
        <w:t xml:space="preserve">probabilistic thinking </w:t>
      </w:r>
      <w:r w:rsidRPr="00A45501">
        <w:rPr>
          <w:rStyle w:val="Emphasis"/>
          <w:highlight w:val="cyan"/>
        </w:rPr>
        <w:t>has its own biases</w:t>
      </w:r>
      <w:r w:rsidRPr="00A45501">
        <w:rPr>
          <w:rStyle w:val="StyleUnderline"/>
          <w:highlight w:val="cyan"/>
        </w:rPr>
        <w:t>, which</w:t>
      </w:r>
      <w:r w:rsidRPr="00005E38">
        <w:rPr>
          <w:rStyle w:val="StyleUnderline"/>
        </w:rPr>
        <w:t>, if unacknowledged and uncorrected</w:t>
      </w:r>
      <w:r w:rsidRPr="00005E38">
        <w:rPr>
          <w:sz w:val="12"/>
        </w:rPr>
        <w:t xml:space="preserve"> for, </w:t>
      </w:r>
      <w:r w:rsidRPr="00A45501">
        <w:rPr>
          <w:rStyle w:val="Emphasis"/>
          <w:highlight w:val="cyan"/>
        </w:rPr>
        <w:t>lead to</w:t>
      </w:r>
      <w:r w:rsidRPr="00005E38">
        <w:rPr>
          <w:rStyle w:val="Emphasis"/>
        </w:rPr>
        <w:t xml:space="preserve"> a </w:t>
      </w:r>
      <w:r w:rsidRPr="00A45501">
        <w:rPr>
          <w:rStyle w:val="Emphasis"/>
          <w:highlight w:val="cyan"/>
        </w:rPr>
        <w:t>conceptual neglect</w:t>
      </w:r>
      <w:r w:rsidRPr="00A45501">
        <w:rPr>
          <w:rStyle w:val="StyleUnderline"/>
          <w:highlight w:val="cya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A45501">
        <w:rPr>
          <w:rStyle w:val="Emphasis"/>
          <w:highlight w:val="cyan"/>
        </w:rPr>
        <w:t>conceptual blinders</w:t>
      </w:r>
      <w:r w:rsidRPr="00A45501">
        <w:rPr>
          <w:rStyle w:val="StyleUnderline"/>
          <w:highlight w:val="cya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A45501">
        <w:rPr>
          <w:rStyle w:val="Emphasis"/>
          <w:highlight w:val="cyan"/>
        </w:rPr>
        <w:t>we will</w:t>
      </w:r>
      <w:r w:rsidRPr="004E4018">
        <w:rPr>
          <w:rStyle w:val="Emphasis"/>
        </w:rPr>
        <w:t xml:space="preserve"> continue to </w:t>
      </w:r>
      <w:r w:rsidRPr="00A45501">
        <w:rPr>
          <w:rStyle w:val="Emphasis"/>
          <w:highlight w:val="cya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A45501">
        <w:rPr>
          <w:rStyle w:val="StyleUnderline"/>
          <w:highlight w:val="cya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A45501">
        <w:rPr>
          <w:rStyle w:val="StyleUnderline"/>
          <w:highlight w:val="cyan"/>
        </w:rPr>
        <w:t xml:space="preserve">is </w:t>
      </w:r>
      <w:r w:rsidRPr="00A45501">
        <w:rPr>
          <w:rStyle w:val="Emphasis"/>
          <w:highlight w:val="cyan"/>
        </w:rPr>
        <w:t>incomplete</w:t>
      </w:r>
      <w:r w:rsidRPr="00005E38">
        <w:rPr>
          <w:sz w:val="12"/>
        </w:rPr>
        <w:t xml:space="preserve"> when it comes to extreme events, </w:t>
      </w:r>
      <w:r w:rsidRPr="00A45501">
        <w:rPr>
          <w:rStyle w:val="StyleUnderline"/>
          <w:highlight w:val="cyan"/>
        </w:rPr>
        <w:t>especially when</w:t>
      </w:r>
      <w:r w:rsidRPr="00005E38">
        <w:rPr>
          <w:rStyle w:val="StyleUnderline"/>
        </w:rPr>
        <w:t xml:space="preserve"> it is </w:t>
      </w:r>
      <w:r w:rsidRPr="00A45501">
        <w:rPr>
          <w:rStyle w:val="StyleUnderline"/>
          <w:highlight w:val="cyan"/>
        </w:rPr>
        <w:t xml:space="preserve">used </w:t>
      </w:r>
      <w:r w:rsidRPr="00005E38">
        <w:rPr>
          <w:rStyle w:val="StyleUnderline"/>
        </w:rPr>
        <w:t xml:space="preserve">as a base whence </w:t>
      </w:r>
      <w:r w:rsidRPr="00A45501">
        <w:rPr>
          <w:rStyle w:val="StyleUnderline"/>
          <w:highlight w:val="cyan"/>
        </w:rPr>
        <w:t>to</w:t>
      </w:r>
      <w:r w:rsidRPr="00005E38">
        <w:rPr>
          <w:rStyle w:val="StyleUnderline"/>
        </w:rPr>
        <w:t xml:space="preserve"> </w:t>
      </w:r>
      <w:r w:rsidRPr="00A45501">
        <w:rPr>
          <w:rStyle w:val="StyleUnderline"/>
          <w:highlight w:val="cyan"/>
        </w:rPr>
        <w:t>make</w:t>
      </w:r>
      <w:r w:rsidRPr="00005E38">
        <w:rPr>
          <w:rStyle w:val="StyleUnderline"/>
        </w:rPr>
        <w:t xml:space="preserve"> normative </w:t>
      </w:r>
      <w:r w:rsidRPr="00A45501">
        <w:rPr>
          <w:rStyle w:val="StyleUnderline"/>
          <w:highlight w:val="cyan"/>
        </w:rPr>
        <w:t>judgments about what</w:t>
      </w:r>
      <w:r w:rsidRPr="00005E38">
        <w:rPr>
          <w:sz w:val="12"/>
        </w:rPr>
        <w:t xml:space="preserve"> people, organizations, and </w:t>
      </w:r>
      <w:r w:rsidRPr="00A45501">
        <w:rPr>
          <w:rStyle w:val="StyleUnderline"/>
          <w:highlight w:val="cyan"/>
        </w:rPr>
        <w:t>governments should</w:t>
      </w:r>
      <w:r w:rsidRPr="00005E38">
        <w:rPr>
          <w:rStyle w:val="StyleUnderline"/>
        </w:rPr>
        <w:t xml:space="preserve"> </w:t>
      </w:r>
      <w:r w:rsidRPr="00005E38">
        <w:rPr>
          <w:sz w:val="12"/>
        </w:rPr>
        <w:t xml:space="preserve">and should not </w:t>
      </w:r>
      <w:r w:rsidRPr="00A45501">
        <w:rPr>
          <w:rStyle w:val="StyleUnderline"/>
          <w:highlight w:val="cyan"/>
        </w:rPr>
        <w:t>do</w:t>
      </w:r>
      <w:r w:rsidRPr="00005E38">
        <w:rPr>
          <w:sz w:val="12"/>
        </w:rPr>
        <w:t xml:space="preserve">. </w:t>
      </w:r>
      <w:r w:rsidRPr="00A45501">
        <w:rPr>
          <w:rStyle w:val="Emphasis"/>
          <w:highlight w:val="cyan"/>
        </w:rPr>
        <w:t xml:space="preserve">As a complement to probabilistic </w:t>
      </w:r>
      <w:proofErr w:type="gramStart"/>
      <w:r w:rsidRPr="00A45501">
        <w:rPr>
          <w:rStyle w:val="Emphasis"/>
          <w:highlight w:val="cyan"/>
        </w:rPr>
        <w:t>thinking</w:t>
      </w:r>
      <w:proofErr w:type="gramEnd"/>
      <w:r w:rsidRPr="00A45501">
        <w:rPr>
          <w:rStyle w:val="Emphasis"/>
          <w:highlight w:val="cya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A45501">
        <w:rPr>
          <w:rStyle w:val="StyleUnderline"/>
          <w:highlight w:val="cyan"/>
        </w:rPr>
        <w:t>with discipline</w:t>
      </w:r>
      <w:r w:rsidRPr="00005E38">
        <w:rPr>
          <w:rStyle w:val="StyleUnderline"/>
        </w:rPr>
        <w:t xml:space="preserve">, </w:t>
      </w:r>
      <w:r w:rsidRPr="00A45501">
        <w:rPr>
          <w:rStyle w:val="StyleUnderline"/>
          <w:highlight w:val="cyan"/>
        </w:rPr>
        <w:t>and</w:t>
      </w:r>
      <w:r w:rsidRPr="00005E38">
        <w:rPr>
          <w:rStyle w:val="StyleUnderline"/>
        </w:rPr>
        <w:t xml:space="preserve"> </w:t>
      </w:r>
      <w:r w:rsidRPr="00005E38">
        <w:rPr>
          <w:sz w:val="12"/>
        </w:rPr>
        <w:t>that</w:t>
      </w:r>
      <w:r w:rsidRPr="00005E38">
        <w:rPr>
          <w:rStyle w:val="StyleUnderline"/>
        </w:rPr>
        <w:t xml:space="preserve"> </w:t>
      </w:r>
      <w:r w:rsidRPr="00A45501">
        <w:rPr>
          <w:rStyle w:val="StyleUnderline"/>
          <w:highlight w:val="cyan"/>
        </w:rPr>
        <w:t xml:space="preserve">we </w:t>
      </w:r>
      <w:r w:rsidRPr="00A45501">
        <w:rPr>
          <w:rStyle w:val="Emphasis"/>
          <w:highlight w:val="cyan"/>
        </w:rPr>
        <w:t>can be smarter</w:t>
      </w:r>
      <w:r w:rsidRPr="00A45501">
        <w:rPr>
          <w:rStyle w:val="StyleUnderline"/>
          <w:highlight w:val="cya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FB52E5A" w14:textId="77777777" w:rsidR="00A23912" w:rsidRDefault="00A23912" w:rsidP="00A23912">
      <w:pPr>
        <w:pStyle w:val="Heading4"/>
      </w:pPr>
      <w:r>
        <w:t>AT – McGonigle 2</w:t>
      </w:r>
    </w:p>
    <w:p w14:paraId="64C0427B" w14:textId="77777777" w:rsidR="00A23912" w:rsidRPr="00D85AB3" w:rsidRDefault="00A23912" w:rsidP="00A23912">
      <w:pPr>
        <w:pStyle w:val="Heading4"/>
      </w:pPr>
      <w:r>
        <w:t xml:space="preserve">A] epistemology is non verifiable and prevents effective weighing which kills </w:t>
      </w:r>
      <w:proofErr w:type="spellStart"/>
      <w:r>
        <w:t>debatability</w:t>
      </w:r>
      <w:proofErr w:type="spellEnd"/>
      <w:r>
        <w:t xml:space="preserve"> – only frameworks grounded in materialism work in the context of debate B] This barely warrants epistemics just explains that laws have been harmful towards </w:t>
      </w:r>
      <w:proofErr w:type="gramStart"/>
      <w:r>
        <w:t>natives</w:t>
      </w:r>
      <w:proofErr w:type="gramEnd"/>
      <w:r>
        <w:t xml:space="preserve"> people – only our framework is descriptive of debate</w:t>
      </w:r>
    </w:p>
    <w:p w14:paraId="3EC35867" w14:textId="77777777" w:rsidR="00A23912" w:rsidRDefault="00A23912" w:rsidP="00A23912">
      <w:pPr>
        <w:pStyle w:val="Heading4"/>
      </w:pPr>
      <w:r>
        <w:t>AT – Barker 19</w:t>
      </w:r>
    </w:p>
    <w:p w14:paraId="67233A96" w14:textId="77777777" w:rsidR="00A23912" w:rsidRPr="005C2E2E" w:rsidRDefault="00A23912" w:rsidP="00A23912">
      <w:pPr>
        <w:pStyle w:val="Heading4"/>
      </w:pPr>
      <w:r>
        <w:t xml:space="preserve">A] Requires winning a tradeoff between their framing and ours solving ongoing/racially discriminatory harms which is false---disease makes all their harms worse OR we solve all the colonialism offense B] way too overarching force them to indict specific solvency C] </w:t>
      </w:r>
      <w:r w:rsidRPr="005C2E2E">
        <w:rPr>
          <w:u w:val="single"/>
        </w:rPr>
        <w:t>Existential</w:t>
      </w:r>
      <w:r>
        <w:t xml:space="preserve"> fears need not be </w:t>
      </w:r>
      <w:r>
        <w:rPr>
          <w:u w:val="single"/>
        </w:rPr>
        <w:t>settler</w:t>
      </w:r>
      <w:r>
        <w:t xml:space="preserve"> projections of demise but can be </w:t>
      </w:r>
      <w:r>
        <w:rPr>
          <w:u w:val="single"/>
        </w:rPr>
        <w:t>contingently</w:t>
      </w:r>
      <w:r>
        <w:t xml:space="preserve"> appropriated to </w:t>
      </w:r>
      <w:r>
        <w:rPr>
          <w:u w:val="single"/>
        </w:rPr>
        <w:t>reverse</w:t>
      </w:r>
      <w:r>
        <w:t xml:space="preserve"> indigenous erasure</w:t>
      </w:r>
    </w:p>
    <w:p w14:paraId="4D8B7E28" w14:textId="77777777" w:rsidR="00A23912" w:rsidRPr="005C2E2E" w:rsidRDefault="00A23912" w:rsidP="00A23912">
      <w:pPr>
        <w:rPr>
          <w:sz w:val="16"/>
          <w:szCs w:val="16"/>
        </w:rPr>
      </w:pPr>
      <w:r w:rsidRPr="002D690F">
        <w:rPr>
          <w:rStyle w:val="Style13ptBold"/>
        </w:rPr>
        <w:t>Weiss</w:t>
      </w:r>
      <w:r>
        <w:rPr>
          <w:rStyle w:val="Style13ptBold"/>
        </w:rPr>
        <w:t xml:space="preserve"> </w:t>
      </w:r>
      <w:r w:rsidRPr="002D690F">
        <w:rPr>
          <w:rStyle w:val="Style13ptBold"/>
        </w:rPr>
        <w:t>15</w:t>
      </w:r>
      <w:r w:rsidRPr="005C2E2E">
        <w:rPr>
          <w:sz w:val="16"/>
          <w:szCs w:val="16"/>
        </w:rPr>
        <w:t xml:space="preserve">—Ph.D. candidate, Anthropology, University of Chicago (Joseph, “UNSETTLING FUTURES: HAIDA FUTURE-MAKING, POLITICS AND MOBILITY IN THE SETTLER COLONIAL PRESENT,” Dissertation submitted to the Faculty of the Division of Social Sciences, Department of Anthropology, University of Chicago, December 2015, 223-232, </w:t>
      </w:r>
      <w:proofErr w:type="spellStart"/>
      <w:r w:rsidRPr="005C2E2E">
        <w:rPr>
          <w:sz w:val="16"/>
          <w:szCs w:val="16"/>
        </w:rPr>
        <w:t>dml</w:t>
      </w:r>
      <w:proofErr w:type="spellEnd"/>
      <w:r w:rsidRPr="005C2E2E">
        <w:rPr>
          <w:sz w:val="16"/>
          <w:szCs w:val="16"/>
        </w:rPr>
        <w:t>)</w:t>
      </w:r>
    </w:p>
    <w:p w14:paraId="7B73B36C" w14:textId="77777777" w:rsidR="00A23912" w:rsidRPr="002D690F" w:rsidRDefault="00A23912" w:rsidP="00A23912">
      <w:pPr>
        <w:rPr>
          <w:rStyle w:val="StyleUnderline"/>
        </w:rPr>
      </w:pPr>
      <w:r w:rsidRPr="002D690F">
        <w:rPr>
          <w:sz w:val="16"/>
        </w:rPr>
        <w:t xml:space="preserve">And yet, something has changed in this landscape from the initial erasures of Native futurity we drew out in the first chapter. In the narratives of colonial actors like Duncan Campbell Scott, it was absolutely clear that “Indians” were disappearing because their social worlds were being superseded by more “civilized” ways of living and being, ones that these Native subjects would also, inevitably, in the end, adopt (or failing that, perish outright). There was a future. It was simply a settler one. But the </w:t>
      </w:r>
      <w:r w:rsidRPr="00A45501">
        <w:rPr>
          <w:rStyle w:val="Emphasis"/>
          <w:highlight w:val="cyan"/>
        </w:rPr>
        <w:t>nightmare futures</w:t>
      </w:r>
      <w:r w:rsidRPr="002D690F">
        <w:rPr>
          <w:sz w:val="16"/>
        </w:rPr>
        <w:t xml:space="preserve"> of that my Haida interlocutors ward against in their own future-making reach beyond Haida life alone. Environmental collapse, most dramatically, </w:t>
      </w:r>
      <w:r w:rsidRPr="00A45501">
        <w:rPr>
          <w:rStyle w:val="Emphasis"/>
          <w:highlight w:val="cyan"/>
        </w:rPr>
        <w:t>threatens</w:t>
      </w:r>
      <w:r w:rsidRPr="002D690F">
        <w:rPr>
          <w:rStyle w:val="Emphasis"/>
        </w:rPr>
        <w:t xml:space="preserve"> the </w:t>
      </w:r>
      <w:r w:rsidRPr="00A45501">
        <w:rPr>
          <w:rStyle w:val="Emphasis"/>
          <w:highlight w:val="cyan"/>
        </w:rPr>
        <w:t>sustainability of</w:t>
      </w:r>
      <w:r w:rsidRPr="002D690F">
        <w:rPr>
          <w:rStyle w:val="Emphasis"/>
        </w:rPr>
        <w:t xml:space="preserve"> all </w:t>
      </w:r>
      <w:r w:rsidRPr="00A45501">
        <w:rPr>
          <w:rStyle w:val="Emphasis"/>
          <w:highlight w:val="cyan"/>
        </w:rPr>
        <w:t>life</w:t>
      </w:r>
      <w:r w:rsidRPr="002D690F">
        <w:rPr>
          <w:rStyle w:val="StyleUnderline"/>
        </w:rPr>
        <w:t xml:space="preserve">; toxins in the land and the waters </w:t>
      </w:r>
      <w:r w:rsidRPr="002D690F">
        <w:rPr>
          <w:rStyle w:val="Emphasis"/>
        </w:rPr>
        <w:t xml:space="preserve">threaten human lives </w:t>
      </w:r>
      <w:r w:rsidRPr="00A45501">
        <w:rPr>
          <w:rStyle w:val="Emphasis"/>
          <w:highlight w:val="cyan"/>
        </w:rPr>
        <w:t>regardless of</w:t>
      </w:r>
      <w:r w:rsidRPr="002D690F">
        <w:rPr>
          <w:rStyle w:val="Emphasis"/>
        </w:rPr>
        <w:t xml:space="preserve"> their relative </w:t>
      </w:r>
      <w:r w:rsidRPr="00A45501">
        <w:rPr>
          <w:rStyle w:val="Emphasis"/>
          <w:highlight w:val="cyan"/>
        </w:rPr>
        <w:t>indigeneity</w:t>
      </w:r>
      <w:r w:rsidRPr="002D690F">
        <w:rPr>
          <w:rStyle w:val="StyleUnderline"/>
        </w:rPr>
        <w:t xml:space="preserve">, </w:t>
      </w:r>
      <w:r w:rsidRPr="002D690F">
        <w:rPr>
          <w:rStyle w:val="Emphasis"/>
        </w:rPr>
        <w:t>race</w:t>
      </w:r>
      <w:r w:rsidRPr="002D690F">
        <w:rPr>
          <w:rStyle w:val="StyleUnderline"/>
        </w:rPr>
        <w:t xml:space="preserve">, or </w:t>
      </w:r>
      <w:r w:rsidRPr="002D690F">
        <w:rPr>
          <w:rStyle w:val="Emphasis"/>
        </w:rPr>
        <w:t>gender</w:t>
      </w:r>
      <w:r w:rsidRPr="002D690F">
        <w:rPr>
          <w:sz w:val="16"/>
        </w:rPr>
        <w:t xml:space="preserve"> (</w:t>
      </w:r>
      <w:proofErr w:type="gramStart"/>
      <w:r w:rsidRPr="002D690F">
        <w:rPr>
          <w:sz w:val="16"/>
        </w:rPr>
        <w:t>e.g.</w:t>
      </w:r>
      <w:proofErr w:type="gramEnd"/>
      <w:r w:rsidRPr="002D690F">
        <w:rPr>
          <w:sz w:val="16"/>
        </w:rPr>
        <w:t xml:space="preserve"> Choy 2011; Crate 2011). Put another way, </w:t>
      </w:r>
      <w:r w:rsidRPr="002D690F">
        <w:rPr>
          <w:rStyle w:val="StyleUnderline"/>
        </w:rPr>
        <w:t>the impetus for</w:t>
      </w:r>
      <w:r w:rsidRPr="002D690F">
        <w:rPr>
          <w:sz w:val="16"/>
        </w:rPr>
        <w:t xml:space="preserve"> non-Haida (and </w:t>
      </w:r>
      <w:r w:rsidRPr="002D690F">
        <w:rPr>
          <w:rStyle w:val="StyleUnderline"/>
        </w:rPr>
        <w:t>non-First Nations subjects</w:t>
      </w:r>
      <w:r w:rsidRPr="002D690F">
        <w:rPr>
          <w:sz w:val="16"/>
        </w:rPr>
        <w:t xml:space="preserve"> more generally) </w:t>
      </w:r>
      <w:r w:rsidRPr="002D690F">
        <w:rPr>
          <w:rStyle w:val="StyleUnderline"/>
        </w:rPr>
        <w:t>to be</w:t>
      </w:r>
      <w:r w:rsidRPr="002D690F">
        <w:rPr>
          <w:sz w:val="16"/>
        </w:rPr>
        <w:t xml:space="preserve"> “</w:t>
      </w:r>
      <w:r w:rsidRPr="002D690F">
        <w:rPr>
          <w:rStyle w:val="Emphasis"/>
        </w:rPr>
        <w:t>united</w:t>
      </w:r>
      <w:r w:rsidRPr="002D690F">
        <w:rPr>
          <w:sz w:val="16"/>
        </w:rPr>
        <w:t xml:space="preserve"> against Enbridge” </w:t>
      </w:r>
      <w:r w:rsidRPr="002D690F">
        <w:rPr>
          <w:rStyle w:val="StyleUnderline"/>
        </w:rPr>
        <w:t xml:space="preserve">with their indigenous </w:t>
      </w:r>
      <w:proofErr w:type="spellStart"/>
      <w:r w:rsidRPr="002D690F">
        <w:rPr>
          <w:rStyle w:val="StyleUnderline"/>
        </w:rPr>
        <w:t>neighbours</w:t>
      </w:r>
      <w:proofErr w:type="spellEnd"/>
      <w:r w:rsidRPr="002D690F">
        <w:rPr>
          <w:rStyle w:val="StyleUnderline"/>
        </w:rPr>
        <w:t xml:space="preserve"> comes</w:t>
      </w:r>
      <w:r w:rsidRPr="002D690F">
        <w:rPr>
          <w:sz w:val="16"/>
        </w:rPr>
        <w:t xml:space="preserve"> in no small part </w:t>
      </w:r>
      <w:r w:rsidRPr="002D690F">
        <w:rPr>
          <w:rStyle w:val="StyleUnderline"/>
        </w:rPr>
        <w:t>because</w:t>
      </w:r>
      <w:r w:rsidRPr="002D690F">
        <w:rPr>
          <w:sz w:val="16"/>
        </w:rPr>
        <w:t xml:space="preserve"> an oil spill also profoundly threatens the lives and livelihoods of non-Aboriginal coastal residents,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w:t>
      </w:r>
      <w:r w:rsidRPr="002D690F">
        <w:rPr>
          <w:rStyle w:val="StyleUnderline"/>
        </w:rPr>
        <w:t>the</w:t>
      </w:r>
      <w:r w:rsidRPr="002D690F">
        <w:rPr>
          <w:sz w:val="16"/>
        </w:rPr>
        <w:t xml:space="preserve"> globe. The </w:t>
      </w:r>
      <w:r w:rsidRPr="002D690F">
        <w:rPr>
          <w:rStyle w:val="StyleUnderline"/>
        </w:rPr>
        <w:t xml:space="preserve">nightmare futures that Haida people constitute alternative futures to ward against are </w:t>
      </w:r>
      <w:r w:rsidRPr="002D690F">
        <w:rPr>
          <w:rStyle w:val="Emphasis"/>
        </w:rPr>
        <w:t>not just future of indigenous erasure</w:t>
      </w:r>
      <w:r w:rsidRPr="002D690F">
        <w:rPr>
          <w:rStyle w:val="StyleUnderline"/>
        </w:rPr>
        <w:t xml:space="preserve"> under settler colonialism. They are </w:t>
      </w:r>
      <w:r w:rsidRPr="002D690F">
        <w:rPr>
          <w:rStyle w:val="Emphasis"/>
        </w:rPr>
        <w:t>erasures of settler society itself</w:t>
      </w:r>
      <w:r w:rsidRPr="002D690F">
        <w:rPr>
          <w:rStyle w:val="StyleUnderline"/>
        </w:rPr>
        <w:t xml:space="preserve">. </w:t>
      </w:r>
    </w:p>
    <w:p w14:paraId="20B72FD8" w14:textId="77777777" w:rsidR="00A23912" w:rsidRDefault="00A23912" w:rsidP="00A23912">
      <w:r w:rsidRPr="002D690F">
        <w:rPr>
          <w:rStyle w:val="StyleUnderline"/>
        </w:rPr>
        <w:t xml:space="preserve">There is thus an </w:t>
      </w:r>
      <w:r w:rsidRPr="002D690F">
        <w:rPr>
          <w:rStyle w:val="Emphasis"/>
        </w:rPr>
        <w:t>extraordinary political claim</w:t>
      </w:r>
      <w:r w:rsidRPr="002D690F">
        <w:rPr>
          <w:rStyle w:val="StyleUnderline"/>
        </w:rPr>
        <w:t xml:space="preserve"> embedded in</w:t>
      </w:r>
      <w:r w:rsidRPr="002D690F">
        <w:rPr>
          <w:sz w:val="16"/>
        </w:rPr>
        <w:t xml:space="preserve"> Haida </w:t>
      </w:r>
      <w:r w:rsidRPr="002D690F">
        <w:rPr>
          <w:rStyle w:val="StyleUnderline"/>
        </w:rPr>
        <w:t>future-making</w:t>
      </w:r>
      <w:r w:rsidRPr="002D690F">
        <w:rPr>
          <w:sz w:val="16"/>
        </w:rPr>
        <w:t xml:space="preserve">, a claim </w:t>
      </w:r>
      <w:r w:rsidRPr="002D690F">
        <w:rPr>
          <w:rStyle w:val="StyleUnderline"/>
        </w:rPr>
        <w:t xml:space="preserve">which gains its power </w:t>
      </w:r>
      <w:r w:rsidRPr="002D690F">
        <w:rPr>
          <w:rStyle w:val="Emphasis"/>
        </w:rPr>
        <w:t>precisely because</w:t>
      </w:r>
      <w:r w:rsidRPr="002D690F">
        <w:rPr>
          <w:sz w:val="16"/>
        </w:rPr>
        <w:t xml:space="preserve"> Haida </w:t>
      </w:r>
      <w:r w:rsidRPr="002D690F">
        <w:rPr>
          <w:rStyle w:val="StyleUnderline"/>
        </w:rPr>
        <w:t>future-making</w:t>
      </w:r>
      <w:r w:rsidRPr="002D690F">
        <w:rPr>
          <w:sz w:val="16"/>
        </w:rPr>
        <w:t xml:space="preserve"> as we have seen it </w:t>
      </w:r>
      <w:r w:rsidRPr="002D690F">
        <w:rPr>
          <w:rStyle w:val="Emphasis"/>
        </w:rPr>
        <w:t>does not</w:t>
      </w:r>
      <w:r w:rsidRPr="002D690F">
        <w:rPr>
          <w:rStyle w:val="StyleUnderline"/>
        </w:rPr>
        <w:t xml:space="preserve"> (perhaps </w:t>
      </w:r>
      <w:r w:rsidRPr="002D690F">
        <w:rPr>
          <w:rStyle w:val="Emphasis"/>
        </w:rPr>
        <w:t>cannot</w:t>
      </w:r>
      <w:r w:rsidRPr="002D690F">
        <w:rPr>
          <w:rStyle w:val="StyleUnderline"/>
        </w:rPr>
        <w:t xml:space="preserve">) </w:t>
      </w:r>
      <w:r w:rsidRPr="002D690F">
        <w:rPr>
          <w:rStyle w:val="Emphasis"/>
        </w:rPr>
        <w:t>escape</w:t>
      </w:r>
      <w:r w:rsidRPr="002D690F">
        <w:rPr>
          <w:rStyle w:val="StyleUnderline"/>
        </w:rPr>
        <w:t xml:space="preserve"> from the </w:t>
      </w:r>
      <w:r w:rsidRPr="002D690F">
        <w:rPr>
          <w:rStyle w:val="Emphasis"/>
        </w:rPr>
        <w:t>larger field of settler-colonial determination</w:t>
      </w:r>
      <w:r w:rsidRPr="002D690F">
        <w:rPr>
          <w:sz w:val="16"/>
        </w:rPr>
        <w:t xml:space="preserve">. Instead, in Haida future-making </w:t>
      </w:r>
      <w:r w:rsidRPr="002D690F">
        <w:rPr>
          <w:rStyle w:val="StyleUnderline"/>
        </w:rPr>
        <w:t xml:space="preserve">we find the </w:t>
      </w:r>
      <w:r w:rsidRPr="002D690F">
        <w:rPr>
          <w:rStyle w:val="Emphasis"/>
        </w:rPr>
        <w:t>implicit assertion</w:t>
      </w:r>
      <w:r w:rsidRPr="002D690F">
        <w:rPr>
          <w:rStyle w:val="StyleUnderline"/>
        </w:rPr>
        <w:t xml:space="preserve"> that </w:t>
      </w:r>
      <w:r w:rsidRPr="00A45501">
        <w:rPr>
          <w:rStyle w:val="StyleUnderline"/>
          <w:highlight w:val="cyan"/>
        </w:rPr>
        <w:t>Haida people</w:t>
      </w:r>
      <w:r w:rsidRPr="002D690F">
        <w:rPr>
          <w:rStyle w:val="StyleUnderline"/>
        </w:rPr>
        <w:t xml:space="preserve"> can </w:t>
      </w:r>
      <w:r w:rsidRPr="00A45501">
        <w:rPr>
          <w:rStyle w:val="StyleUnderline"/>
          <w:highlight w:val="cyan"/>
        </w:rPr>
        <w:t>make futures</w:t>
      </w:r>
      <w:r w:rsidRPr="002D690F">
        <w:rPr>
          <w:rStyle w:val="StyleUnderline"/>
        </w:rPr>
        <w:t xml:space="preserve"> that address the dilemmas </w:t>
      </w:r>
      <w:r w:rsidRPr="00A45501">
        <w:rPr>
          <w:rStyle w:val="StyleUnderline"/>
          <w:highlight w:val="cyan"/>
        </w:rPr>
        <w:t xml:space="preserve">of </w:t>
      </w:r>
      <w:r w:rsidRPr="00A45501">
        <w:rPr>
          <w:rStyle w:val="Emphasis"/>
          <w:highlight w:val="cyan"/>
        </w:rPr>
        <w:t>Haida</w:t>
      </w:r>
      <w:r w:rsidRPr="00A45501">
        <w:rPr>
          <w:rStyle w:val="StyleUnderline"/>
          <w:highlight w:val="cyan"/>
        </w:rPr>
        <w:t xml:space="preserve"> and </w:t>
      </w:r>
      <w:r w:rsidRPr="00A45501">
        <w:rPr>
          <w:rStyle w:val="Emphasis"/>
          <w:highlight w:val="cyan"/>
        </w:rPr>
        <w:t>settler life</w:t>
      </w:r>
      <w:r w:rsidRPr="002D690F">
        <w:rPr>
          <w:rStyle w:val="Emphasis"/>
        </w:rPr>
        <w:t xml:space="preserve"> alike</w:t>
      </w:r>
      <w:r w:rsidRPr="002D690F">
        <w:rPr>
          <w:rStyle w:val="StyleUnderline"/>
        </w:rPr>
        <w:t>, ones that can at least “</w:t>
      </w:r>
      <w:r w:rsidRPr="002D690F">
        <w:rPr>
          <w:rStyle w:val="Emphasis"/>
        </w:rPr>
        <w:t>navigate</w:t>
      </w:r>
      <w:r w:rsidRPr="002D690F">
        <w:rPr>
          <w:rStyle w:val="StyleUnderline"/>
        </w:rPr>
        <w:t>,”</w:t>
      </w:r>
      <w:r w:rsidRPr="002D690F">
        <w:rPr>
          <w:sz w:val="16"/>
        </w:rPr>
        <w:t xml:space="preserve"> to borrow Appadurai’s phrasing, </w:t>
      </w:r>
      <w:r w:rsidRPr="002D690F">
        <w:rPr>
          <w:rStyle w:val="StyleUnderline"/>
        </w:rPr>
        <w:t xml:space="preserve">towards possible futures </w:t>
      </w:r>
      <w:r w:rsidRPr="00A45501">
        <w:rPr>
          <w:rStyle w:val="StyleUnderline"/>
          <w:highlight w:val="cyan"/>
        </w:rPr>
        <w:t xml:space="preserve">that </w:t>
      </w:r>
      <w:r w:rsidRPr="00A45501">
        <w:rPr>
          <w:rStyle w:val="Emphasis"/>
          <w:highlight w:val="cyan"/>
        </w:rPr>
        <w:t>do not end in</w:t>
      </w:r>
      <w:r w:rsidRPr="002D690F">
        <w:rPr>
          <w:rStyle w:val="Emphasis"/>
        </w:rPr>
        <w:t xml:space="preserve"> absolute </w:t>
      </w:r>
      <w:r w:rsidRPr="00A45501">
        <w:rPr>
          <w:rStyle w:val="Emphasis"/>
          <w:highlight w:val="cyan"/>
        </w:rPr>
        <w:t>erasure</w:t>
      </w:r>
      <w:r w:rsidRPr="002D690F">
        <w:rPr>
          <w:sz w:val="16"/>
        </w:rPr>
        <w:t xml:space="preserve">. </w:t>
      </w:r>
      <w:r w:rsidRPr="002D690F">
        <w:rPr>
          <w:rStyle w:val="StyleUnderline"/>
        </w:rPr>
        <w:t>If</w:t>
      </w:r>
      <w:r w:rsidRPr="002D690F">
        <w:rPr>
          <w:sz w:val="16"/>
        </w:rPr>
        <w:t xml:space="preserve"> Povinelli and Byrd are correct and </w:t>
      </w:r>
      <w:r w:rsidRPr="00A45501">
        <w:rPr>
          <w:rStyle w:val="StyleUnderline"/>
          <w:highlight w:val="cyan"/>
        </w:rPr>
        <w:t>settler</w:t>
      </w:r>
      <w:r w:rsidRPr="002D690F">
        <w:rPr>
          <w:rStyle w:val="StyleUnderline"/>
        </w:rPr>
        <w:t xml:space="preserve"> liberal </w:t>
      </w:r>
      <w:r w:rsidRPr="00A45501">
        <w:rPr>
          <w:rStyle w:val="StyleUnderline"/>
          <w:highlight w:val="cyan"/>
        </w:rPr>
        <w:t xml:space="preserve">governance </w:t>
      </w:r>
      <w:r w:rsidRPr="00A45501">
        <w:rPr>
          <w:rStyle w:val="Emphasis"/>
          <w:highlight w:val="cyan"/>
        </w:rPr>
        <w:t>makes itself possible</w:t>
      </w:r>
      <w:r w:rsidRPr="002D690F">
        <w:rPr>
          <w:rStyle w:val="StyleUnderline"/>
        </w:rPr>
        <w:t xml:space="preserve"> and </w:t>
      </w:r>
      <w:r w:rsidRPr="002D690F">
        <w:rPr>
          <w:rStyle w:val="Emphasis"/>
        </w:rPr>
        <w:t>legitimate</w:t>
      </w:r>
      <w:r w:rsidRPr="002D690F">
        <w:rPr>
          <w:rStyle w:val="StyleUnderline"/>
        </w:rPr>
        <w:t xml:space="preserve"> </w:t>
      </w:r>
      <w:r w:rsidRPr="00A45501">
        <w:rPr>
          <w:rStyle w:val="StyleUnderline"/>
          <w:highlight w:val="cyan"/>
        </w:rPr>
        <w:t>through</w:t>
      </w:r>
      <w:r w:rsidRPr="002D690F">
        <w:rPr>
          <w:rStyle w:val="StyleUnderline"/>
        </w:rPr>
        <w:t xml:space="preserve"> a </w:t>
      </w:r>
      <w:r w:rsidRPr="002D690F">
        <w:rPr>
          <w:rStyle w:val="Emphasis"/>
        </w:rPr>
        <w:t xml:space="preserve">perpetual </w:t>
      </w:r>
      <w:r w:rsidRPr="00A45501">
        <w:rPr>
          <w:rStyle w:val="Emphasis"/>
          <w:highlight w:val="cyan"/>
        </w:rPr>
        <w:t>deferral</w:t>
      </w:r>
      <w:r w:rsidRPr="00A45501">
        <w:rPr>
          <w:rStyle w:val="StyleUnderline"/>
          <w:highlight w:val="cyan"/>
        </w:rPr>
        <w:t xml:space="preserve"> of</w:t>
      </w:r>
      <w:r w:rsidRPr="002D690F">
        <w:rPr>
          <w:rStyle w:val="StyleUnderline"/>
        </w:rPr>
        <w:t xml:space="preserve"> the problems of </w:t>
      </w:r>
      <w:r w:rsidRPr="00A45501">
        <w:rPr>
          <w:rStyle w:val="StyleUnderline"/>
          <w:highlight w:val="cyan"/>
        </w:rPr>
        <w:t>the present</w:t>
      </w:r>
      <w:r w:rsidRPr="002D690F">
        <w:rPr>
          <w:rStyle w:val="StyleUnderline"/>
        </w:rPr>
        <w:t>, then part of the power of</w:t>
      </w:r>
      <w:r w:rsidRPr="002D690F">
        <w:rPr>
          <w:sz w:val="16"/>
        </w:rPr>
        <w:t xml:space="preserve"> Haida </w:t>
      </w:r>
      <w:r w:rsidRPr="00A45501">
        <w:rPr>
          <w:rStyle w:val="StyleUnderline"/>
          <w:highlight w:val="cyan"/>
        </w:rPr>
        <w:t>future-making</w:t>
      </w:r>
      <w:r w:rsidRPr="002D690F">
        <w:rPr>
          <w:rStyle w:val="StyleUnderline"/>
        </w:rPr>
        <w:t xml:space="preserve"> is to </w:t>
      </w:r>
      <w:r w:rsidRPr="00A45501">
        <w:rPr>
          <w:rStyle w:val="Emphasis"/>
          <w:highlight w:val="cyan"/>
        </w:rPr>
        <w:t>expose</w:t>
      </w:r>
      <w:r w:rsidRPr="002D690F">
        <w:rPr>
          <w:rStyle w:val="Emphasis"/>
        </w:rPr>
        <w:t xml:space="preserve"> the </w:t>
      </w:r>
      <w:r w:rsidRPr="00A45501">
        <w:rPr>
          <w:rStyle w:val="Emphasis"/>
          <w:highlight w:val="cyan"/>
        </w:rPr>
        <w:t>threatening non-futures</w:t>
      </w:r>
      <w:r w:rsidRPr="002D690F">
        <w:rPr>
          <w:rStyle w:val="StyleUnderline"/>
        </w:rPr>
        <w:t xml:space="preserve"> that might emerge out of this bracketed present</w:t>
      </w:r>
      <w:r w:rsidRPr="002D690F">
        <w:rPr>
          <w:sz w:val="16"/>
        </w:rPr>
        <w:t xml:space="preserve">, to expose as lie the liberal promise of a good life always yet to come and to attempt to constitute alternatives. </w:t>
      </w:r>
    </w:p>
    <w:p w14:paraId="2EB343D1" w14:textId="77777777" w:rsidR="00A23912" w:rsidRPr="009825F2" w:rsidRDefault="00A23912" w:rsidP="00A23912">
      <w:pPr>
        <w:pStyle w:val="Heading4"/>
        <w:rPr>
          <w:rFonts w:eastAsia="MS Gothic" w:cs="Times New Roman"/>
          <w:u w:val="single"/>
        </w:rPr>
      </w:pPr>
      <w:r w:rsidRPr="00F57DF3">
        <w:rPr>
          <w:u w:val="single"/>
        </w:rPr>
        <w:t>ROB is to vote for the better debater. Only</w:t>
      </w:r>
      <w:r w:rsidRPr="00F57DF3">
        <w:t xml:space="preserve"> evaluating the consequences of the plan allows us to determine the </w:t>
      </w:r>
      <w:r w:rsidRPr="00F57DF3">
        <w:rPr>
          <w:u w:val="single"/>
        </w:rPr>
        <w:t>practical impacts</w:t>
      </w:r>
      <w:r w:rsidRPr="00F57DF3">
        <w:t xml:space="preserve"> of politics and preserves the </w:t>
      </w:r>
      <w:r w:rsidRPr="00F57DF3">
        <w:rPr>
          <w:u w:val="single"/>
        </w:rPr>
        <w:t>predictability</w:t>
      </w:r>
      <w:r w:rsidRPr="00F57DF3">
        <w:t xml:space="preserve"> that fosters engagement. </w:t>
      </w:r>
      <w:r w:rsidRPr="00F57DF3">
        <w:rPr>
          <w:u w:val="single"/>
        </w:rPr>
        <w:t>Rigorous contestation</w:t>
      </w:r>
      <w:r w:rsidRPr="00F57DF3">
        <w:t xml:space="preserve"> and </w:t>
      </w:r>
      <w:r w:rsidRPr="00F57DF3">
        <w:rPr>
          <w:u w:val="single"/>
        </w:rPr>
        <w:t>third and fourth-line testing</w:t>
      </w:r>
      <w:r w:rsidRPr="00F57DF3">
        <w:t xml:space="preserve"> are key to generate the </w:t>
      </w:r>
      <w:r w:rsidRPr="00F57DF3">
        <w:rPr>
          <w:u w:val="single"/>
        </w:rPr>
        <w:t>self-reflexivity</w:t>
      </w:r>
      <w:r w:rsidRPr="00F57DF3">
        <w:t xml:space="preserve"> that creates </w:t>
      </w:r>
      <w:r w:rsidRPr="00F57DF3">
        <w:rPr>
          <w:u w:val="single"/>
        </w:rPr>
        <w:t>ethical subjects</w:t>
      </w:r>
      <w:r>
        <w:t xml:space="preserve"> arbitrarily excluding offense is bad and prevents in depth clash and engagement that allows for education which is the unique purpose of debate. </w:t>
      </w:r>
    </w:p>
    <w:p w14:paraId="15EEE563" w14:textId="39FE2AAA" w:rsidR="00A95652" w:rsidRDefault="00A23912" w:rsidP="00A23912">
      <w:pPr>
        <w:pStyle w:val="Heading3"/>
      </w:pPr>
      <w:r>
        <w:t>1NC – AT: Advantage</w:t>
      </w:r>
    </w:p>
    <w:p w14:paraId="1914E1F0" w14:textId="77777777" w:rsidR="00A23912" w:rsidRDefault="00A23912" w:rsidP="00A23912">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512C6890" w14:textId="77777777" w:rsidR="00A23912" w:rsidRDefault="00A23912" w:rsidP="00A23912">
      <w:pPr>
        <w:pStyle w:val="Heading4"/>
      </w:pPr>
      <w:r>
        <w:t xml:space="preserve">Multiple Alt causes to the </w:t>
      </w:r>
      <w:proofErr w:type="spellStart"/>
      <w:r>
        <w:t>Aff</w:t>
      </w:r>
      <w:proofErr w:type="spellEnd"/>
      <w:r>
        <w:t xml:space="preserve"> – crops, cosmetics, food. </w:t>
      </w:r>
    </w:p>
    <w:p w14:paraId="2FB434E1" w14:textId="77777777" w:rsidR="00A23912" w:rsidRPr="004B0E2B" w:rsidRDefault="00A23912" w:rsidP="00A23912">
      <w:r w:rsidRPr="00B61208">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10" w:history="1">
        <w:r w:rsidRPr="001212CF">
          <w:rPr>
            <w:rStyle w:val="StyleUnderline"/>
          </w:rPr>
          <w:t>https://news.globallandscapesforum.org/48905/biopiracy-the-largely-lawless-plundering-of-earths-genetic-wealth/</w:t>
        </w:r>
      </w:hyperlink>
      <w:r>
        <w:t xml:space="preserve"> //</w:t>
      </w:r>
      <w:proofErr w:type="spellStart"/>
      <w:r>
        <w:t>Xu+Elmer</w:t>
      </w:r>
      <w:proofErr w:type="spellEnd"/>
      <w:r>
        <w:t>]</w:t>
      </w:r>
    </w:p>
    <w:p w14:paraId="2F5D6A0A" w14:textId="77777777" w:rsidR="00A23912" w:rsidRDefault="00A23912" w:rsidP="00A23912">
      <w:pPr>
        <w:rPr>
          <w:sz w:val="8"/>
          <w:szCs w:val="8"/>
        </w:rPr>
      </w:pPr>
      <w:r w:rsidRPr="00A45501">
        <w:rPr>
          <w:b/>
          <w:sz w:val="26"/>
          <w:highlight w:val="cyan"/>
          <w:u w:val="single"/>
        </w:rPr>
        <w:t>Commercialization of genetic resources</w:t>
      </w:r>
      <w:r w:rsidRPr="00A45501">
        <w:rPr>
          <w:highlight w:val="cyan"/>
          <w:u w:val="single"/>
        </w:rPr>
        <w:t xml:space="preserve"> </w:t>
      </w:r>
      <w:r w:rsidRPr="00434CED">
        <w:rPr>
          <w:u w:val="single"/>
        </w:rPr>
        <w:t xml:space="preserve">is a booming business. </w:t>
      </w:r>
      <w:r w:rsidRPr="00A45501">
        <w:rPr>
          <w:b/>
          <w:sz w:val="26"/>
          <w:highlight w:val="cyan"/>
          <w:u w:val="single"/>
        </w:rPr>
        <w:t>From</w:t>
      </w:r>
      <w:r w:rsidRPr="00A45501">
        <w:rPr>
          <w:highlight w:val="cyan"/>
          <w:u w:val="single"/>
        </w:rPr>
        <w:t xml:space="preserve"> </w:t>
      </w:r>
      <w:r w:rsidRPr="00434CED">
        <w:rPr>
          <w:u w:val="single"/>
        </w:rPr>
        <w:t xml:space="preserve">drugs and </w:t>
      </w:r>
      <w:r w:rsidRPr="00A45501">
        <w:rPr>
          <w:b/>
          <w:sz w:val="26"/>
          <w:highlight w:val="cyan"/>
          <w:u w:val="single"/>
        </w:rPr>
        <w:t>cosmetics to teas and genetically modified crops,</w:t>
      </w:r>
      <w:r w:rsidRPr="00434CED">
        <w:rPr>
          <w:u w:val="single"/>
        </w:rPr>
        <w:t xml:space="preserve"> </w:t>
      </w:r>
      <w:r w:rsidRPr="00A45501">
        <w:rPr>
          <w:b/>
          <w:sz w:val="26"/>
          <w:highlight w:val="cyan"/>
          <w:u w:val="single"/>
          <w:bdr w:val="single" w:sz="12" w:space="0" w:color="auto"/>
        </w:rPr>
        <w:t>plant and animal materials are ubiquitous in consumer markets</w:t>
      </w:r>
      <w:r w:rsidRPr="00434CED">
        <w:rPr>
          <w:u w:val="single"/>
        </w:rPr>
        <w:t xml:space="preserve">. Many of these products are </w:t>
      </w:r>
      <w:r w:rsidRPr="00A45501">
        <w:rPr>
          <w:b/>
          <w:sz w:val="26"/>
          <w:highlight w:val="cyan"/>
          <w:u w:val="single"/>
        </w:rPr>
        <w:t>aggressively protected</w:t>
      </w:r>
      <w:r w:rsidRPr="00A45501">
        <w:rPr>
          <w:highlight w:val="cyan"/>
          <w:u w:val="single"/>
        </w:rPr>
        <w:t xml:space="preserve"> </w:t>
      </w:r>
      <w:r w:rsidRPr="00A45501">
        <w:rPr>
          <w:b/>
          <w:sz w:val="26"/>
          <w:highlight w:val="cyan"/>
          <w:u w:val="single"/>
        </w:rPr>
        <w:t>by patents</w:t>
      </w:r>
      <w:r w:rsidRPr="00A45501">
        <w:rPr>
          <w:highlight w:val="cya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soaps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quinine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biopiracy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group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as a result of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2DB9D45B" w14:textId="77777777" w:rsidR="00A23912" w:rsidRPr="002964B8" w:rsidRDefault="00A23912" w:rsidP="00A23912">
      <w:pPr>
        <w:pStyle w:val="Heading4"/>
      </w:pPr>
      <w:r>
        <w:t xml:space="preserve">Alt Causes </w:t>
      </w:r>
      <w:r>
        <w:rPr>
          <w:u w:val="single"/>
        </w:rPr>
        <w:t>is offense</w:t>
      </w:r>
      <w:r>
        <w:t xml:space="preserve"> – it’s a guise for the Settler State to </w:t>
      </w:r>
      <w:r>
        <w:rPr>
          <w:u w:val="single"/>
        </w:rPr>
        <w:t>continue violence</w:t>
      </w:r>
      <w:r>
        <w:t xml:space="preserve"> under the guise of benevolence drawing Indigenous movements into a </w:t>
      </w:r>
      <w:r>
        <w:rPr>
          <w:u w:val="single"/>
        </w:rPr>
        <w:t>trick of time</w:t>
      </w:r>
      <w:r>
        <w:t xml:space="preserve"> by false reforms. </w:t>
      </w:r>
    </w:p>
    <w:p w14:paraId="4D146EEA" w14:textId="77777777" w:rsidR="00A23912" w:rsidRPr="003B35B7" w:rsidRDefault="00A23912" w:rsidP="00A23912">
      <w:pPr>
        <w:pStyle w:val="Heading4"/>
      </w:pPr>
      <w:r>
        <w:t xml:space="preserve">Biopiracy thesis </w:t>
      </w:r>
      <w:r>
        <w:rPr>
          <w:u w:val="single"/>
        </w:rPr>
        <w:t>is wrong</w:t>
      </w:r>
      <w:r>
        <w:t xml:space="preserve"> and misunderstands IP law.</w:t>
      </w:r>
    </w:p>
    <w:p w14:paraId="23EFE844" w14:textId="77777777" w:rsidR="00A23912" w:rsidRPr="00F403A9" w:rsidRDefault="00A23912" w:rsidP="00A23912">
      <w:r w:rsidRPr="00A23912">
        <w:rPr>
          <w:rFonts w:eastAsiaTheme="majorEastAsia" w:cstheme="majorBidi"/>
          <w:b/>
          <w:iCs/>
          <w:sz w:val="26"/>
        </w:rPr>
        <w:t>Chen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45AE49B3" w14:textId="77777777" w:rsidR="00A23912" w:rsidRDefault="00A23912" w:rsidP="00A23912">
      <w:pPr>
        <w:rPr>
          <w:u w:val="single"/>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as a whole evidently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A45501">
        <w:rPr>
          <w:b/>
          <w:sz w:val="26"/>
          <w:highlight w:val="cyan"/>
          <w:u w:val="single"/>
        </w:rPr>
        <w:t>true of roughly four-fifths of all known drugs,</w:t>
      </w:r>
      <w:r w:rsidRPr="003B35B7">
        <w:rPr>
          <w:sz w:val="16"/>
        </w:rPr>
        <w:t xml:space="preserve"> </w:t>
      </w:r>
      <w:r w:rsidRPr="00A45501">
        <w:rPr>
          <w:b/>
          <w:sz w:val="26"/>
          <w:highlight w:val="cyan"/>
          <w:u w:val="single"/>
        </w:rPr>
        <w:t xml:space="preserve">an effective pharmaceutical remedy </w:t>
      </w:r>
      <w:r w:rsidRPr="003B35B7">
        <w:rPr>
          <w:sz w:val="16"/>
        </w:rPr>
        <w:t xml:space="preserve">for obesity </w:t>
      </w:r>
      <w:r w:rsidRPr="00A45501">
        <w:rPr>
          <w:b/>
          <w:sz w:val="26"/>
          <w:highlight w:val="cyan"/>
          <w:u w:val="single"/>
        </w:rPr>
        <w:t>is</w:t>
      </w:r>
      <w:r w:rsidRPr="00A45501">
        <w:rPr>
          <w:sz w:val="16"/>
          <w:highlight w:val="cyan"/>
        </w:rPr>
        <w:t xml:space="preserve"> </w:t>
      </w:r>
      <w:r w:rsidRPr="003B35B7">
        <w:rPr>
          <w:sz w:val="16"/>
        </w:rPr>
        <w:t xml:space="preserve">likely to be </w:t>
      </w:r>
      <w:r w:rsidRPr="00A45501">
        <w:rPr>
          <w:b/>
          <w:sz w:val="26"/>
          <w:highlight w:val="cya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A45501">
        <w:rPr>
          <w:b/>
          <w:sz w:val="26"/>
          <w:highlight w:val="cyan"/>
          <w:u w:val="single"/>
        </w:rPr>
        <w:t xml:space="preserve">tales of biological exploitation </w:t>
      </w:r>
      <w:r w:rsidRPr="003B35B7">
        <w:rPr>
          <w:u w:val="single"/>
        </w:rPr>
        <w:t xml:space="preserve">that they now </w:t>
      </w:r>
      <w:r w:rsidRPr="00A45501">
        <w:rPr>
          <w:b/>
          <w:sz w:val="26"/>
          <w:highlight w:val="cya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A45501">
        <w:rPr>
          <w:b/>
          <w:sz w:val="26"/>
          <w:highlight w:val="cyan"/>
          <w:u w:val="single"/>
        </w:rPr>
        <w:t>This is the paradigmatic biopiracy narrative.</w:t>
      </w:r>
      <w:r w:rsidRPr="00A45501">
        <w:rPr>
          <w:sz w:val="16"/>
          <w:highlight w:val="cya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A45501">
        <w:rPr>
          <w:b/>
          <w:sz w:val="26"/>
          <w:highlight w:val="cyan"/>
          <w:u w:val="single"/>
        </w:rPr>
        <w:t>allegations of biopiracy</w:t>
      </w:r>
      <w:r w:rsidRPr="00A45501">
        <w:rPr>
          <w:highlight w:val="cyan"/>
          <w:u w:val="single"/>
        </w:rPr>
        <w:t xml:space="preserve"> </w:t>
      </w:r>
      <w:r w:rsidRPr="003B35B7">
        <w:rPr>
          <w:u w:val="single"/>
        </w:rPr>
        <w:t xml:space="preserve">are so thoroughly </w:t>
      </w:r>
      <w:r w:rsidRPr="00A45501">
        <w:rPr>
          <w:b/>
          <w:sz w:val="26"/>
          <w:highlight w:val="cyan"/>
          <w:u w:val="single"/>
        </w:rPr>
        <w:t>riddled with inconsistencies</w:t>
      </w:r>
      <w:r w:rsidRPr="00A45501">
        <w:rPr>
          <w:highlight w:val="cyan"/>
          <w:u w:val="single"/>
        </w:rPr>
        <w:t xml:space="preserve"> </w:t>
      </w:r>
      <w:r w:rsidRPr="003B35B7">
        <w:rPr>
          <w:u w:val="single"/>
        </w:rPr>
        <w:t xml:space="preserve">and outright lies that the entire genre, pending further clarification, must be consigned to the realm of "rural" legend. </w:t>
      </w:r>
      <w:r w:rsidRPr="00A45501">
        <w:rPr>
          <w:b/>
          <w:sz w:val="26"/>
          <w:highlight w:val="cyan"/>
          <w:u w:val="single"/>
        </w:rPr>
        <w:t>Grace has no patent on neem-derived products in India</w:t>
      </w:r>
      <w:r w:rsidRPr="003B35B7">
        <w:rPr>
          <w:u w:val="single"/>
        </w:rPr>
        <w:t xml:space="preserve">,25 </w:t>
      </w:r>
      <w:r w:rsidRPr="00A45501">
        <w:rPr>
          <w:b/>
          <w:sz w:val="26"/>
          <w:highlight w:val="cyan"/>
          <w:u w:val="single"/>
        </w:rPr>
        <w:t>and it is "not clear that the Grace patent</w:t>
      </w:r>
      <w:r w:rsidRPr="003B35B7">
        <w:rPr>
          <w:u w:val="single"/>
        </w:rPr>
        <w:t xml:space="preserve">," </w:t>
      </w:r>
      <w:r w:rsidRPr="00A45501">
        <w:rPr>
          <w:b/>
          <w:sz w:val="26"/>
          <w:highlight w:val="cyan"/>
          <w:u w:val="single"/>
        </w:rPr>
        <w:t>granted under American law,</w:t>
      </w:r>
      <w:r w:rsidRPr="003B35B7">
        <w:rPr>
          <w:u w:val="single"/>
        </w:rPr>
        <w:t>26 "</w:t>
      </w:r>
      <w:r w:rsidRPr="00A45501">
        <w:rPr>
          <w:b/>
          <w:sz w:val="26"/>
          <w:highlight w:val="cya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A45501">
        <w:rPr>
          <w:b/>
          <w:sz w:val="26"/>
          <w:highlight w:val="cyan"/>
          <w:u w:val="single"/>
        </w:rPr>
        <w:t>The fear that</w:t>
      </w:r>
      <w:r w:rsidRPr="00A45501">
        <w:rPr>
          <w:highlight w:val="cyan"/>
          <w:u w:val="single"/>
        </w:rPr>
        <w:t xml:space="preserve"> </w:t>
      </w:r>
      <w:r w:rsidRPr="003B35B7">
        <w:rPr>
          <w:u w:val="single"/>
        </w:rPr>
        <w:t xml:space="preserve">the Grace </w:t>
      </w:r>
      <w:r w:rsidRPr="00A45501">
        <w:rPr>
          <w:b/>
          <w:sz w:val="26"/>
          <w:highlight w:val="cyan"/>
          <w:u w:val="single"/>
        </w:rPr>
        <w:t>patent would deprive</w:t>
      </w:r>
      <w:r w:rsidRPr="00A45501">
        <w:rPr>
          <w:highlight w:val="cyan"/>
          <w:u w:val="single"/>
        </w:rPr>
        <w:t xml:space="preserve"> </w:t>
      </w:r>
      <w:r w:rsidRPr="00A45501">
        <w:rPr>
          <w:b/>
          <w:sz w:val="26"/>
          <w:highlight w:val="cyan"/>
          <w:u w:val="single"/>
        </w:rPr>
        <w:t>Indian villagers of the right to continue traditional uses of neem</w:t>
      </w:r>
      <w:r w:rsidRPr="00A45501">
        <w:rPr>
          <w:highlight w:val="cyan"/>
          <w:u w:val="single"/>
        </w:rPr>
        <w:t xml:space="preserve"> </w:t>
      </w:r>
      <w:r w:rsidRPr="003B35B7">
        <w:rPr>
          <w:u w:val="single"/>
        </w:rPr>
        <w:t xml:space="preserve">(including the use of the tree's branches as toothbrushes) </w:t>
      </w:r>
      <w:r w:rsidRPr="00A45501">
        <w:rPr>
          <w:b/>
          <w:sz w:val="26"/>
          <w:highlight w:val="cyan"/>
          <w:u w:val="single"/>
          <w:bdr w:val="single" w:sz="12" w:space="0" w:color="auto"/>
        </w:rPr>
        <w:t>is purely scurrilous</w:t>
      </w:r>
      <w:r w:rsidRPr="003B35B7">
        <w:rPr>
          <w:u w:val="single"/>
        </w:rPr>
        <w:t xml:space="preserve">. </w:t>
      </w:r>
      <w:r w:rsidRPr="00A45501">
        <w:rPr>
          <w:b/>
          <w:sz w:val="26"/>
          <w:highlight w:val="cyan"/>
          <w:u w:val="single"/>
          <w:bdr w:val="single" w:sz="12" w:space="0" w:color="auto"/>
        </w:rPr>
        <w:t>Neem in its natural form is unpatentable</w:t>
      </w:r>
      <w:r w:rsidRPr="003B35B7">
        <w:rPr>
          <w:u w:val="single"/>
        </w:rPr>
        <w:t>.29</w:t>
      </w:r>
      <w:r w:rsidRPr="003B35B7">
        <w:rPr>
          <w:sz w:val="16"/>
        </w:rPr>
        <w:t xml:space="preserve"> As for the rosy periwinkle, Madagascar has an even weaker claim of unjust treatment</w:t>
      </w:r>
      <w:r w:rsidRPr="003B35B7">
        <w:rPr>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3B35B7">
        <w:rPr>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3B35B7">
        <w:rPr>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3B35B7">
        <w:rPr>
          <w:sz w:val="16"/>
        </w:rPr>
        <w:t xml:space="preserve">.3 1 Despite its implausibility, the </w:t>
      </w:r>
      <w:r w:rsidRPr="00A45501">
        <w:rPr>
          <w:b/>
          <w:sz w:val="26"/>
          <w:highlight w:val="cyan"/>
          <w:u w:val="single"/>
        </w:rPr>
        <w:t>biopiracy narrative</w:t>
      </w:r>
      <w:r w:rsidRPr="00A45501">
        <w:rPr>
          <w:sz w:val="16"/>
          <w:highlight w:val="cyan"/>
        </w:rPr>
        <w:t xml:space="preserve"> </w:t>
      </w:r>
      <w:r w:rsidRPr="003B35B7">
        <w:rPr>
          <w:sz w:val="16"/>
        </w:rPr>
        <w:t xml:space="preserve">now </w:t>
      </w:r>
      <w:r w:rsidRPr="00A45501">
        <w:rPr>
          <w:b/>
          <w:sz w:val="26"/>
          <w:highlight w:val="cyan"/>
          <w:u w:val="single"/>
        </w:rPr>
        <w:t>dominates legal scholarship</w:t>
      </w:r>
      <w:r w:rsidRPr="00A45501">
        <w:rPr>
          <w:sz w:val="16"/>
          <w:highlight w:val="cyan"/>
        </w:rPr>
        <w:t xml:space="preserve"> </w:t>
      </w:r>
      <w:r w:rsidRPr="003B35B7">
        <w:rPr>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3B35B7">
        <w:rPr>
          <w:sz w:val="16"/>
        </w:rPr>
        <w:t>i</w:t>
      </w:r>
      <w:proofErr w:type="spellEnd"/>
      <w:r w:rsidRPr="003B35B7">
        <w:rPr>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3B35B7">
        <w:rPr>
          <w:u w:val="single"/>
        </w:rPr>
        <w:t>The conventional biological distinction between phenotypes and genotypes separates the physical from the logical layer of information in individual biological specimens and in species at large.</w:t>
      </w:r>
      <w:r w:rsidRPr="003B35B7">
        <w:rPr>
          <w:sz w:val="16"/>
        </w:rPr>
        <w:t xml:space="preserve"> Ethnobiological knowledge is best characterized as the inventive transformation of genetic information into commercially valuable applications.</w:t>
      </w:r>
      <w:r w:rsidRPr="003B35B7">
        <w:rPr>
          <w:u w:val="single"/>
        </w:rPr>
        <w:t xml:space="preserve"> An appropriately utilitarian view of property and its relationship to each layer of biological information thus dissolves any allegation of biopiracy</w:t>
      </w:r>
      <w:r w:rsidRPr="003B35B7">
        <w:rPr>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3B35B7">
        <w:rPr>
          <w:u w:val="single"/>
        </w:rPr>
        <w:t xml:space="preserve">Although that goal remains out of reach, more modest-and in many ways more beneficial intermediate objectives are quite feasible. </w:t>
      </w:r>
      <w:r w:rsidRPr="00A45501">
        <w:rPr>
          <w:b/>
          <w:sz w:val="26"/>
          <w:highlight w:val="cyan"/>
          <w:u w:val="single"/>
        </w:rPr>
        <w:t>Simple</w:t>
      </w:r>
      <w:r w:rsidRPr="003B35B7">
        <w:rPr>
          <w:u w:val="single"/>
        </w:rPr>
        <w:t xml:space="preserve"> and salutary </w:t>
      </w:r>
      <w:r w:rsidRPr="00A45501">
        <w:rPr>
          <w:b/>
          <w:sz w:val="26"/>
          <w:highlight w:val="cyan"/>
          <w:u w:val="single"/>
        </w:rPr>
        <w:t>reforms of existing patent law can prevent outsiders from securing i</w:t>
      </w:r>
      <w:r w:rsidRPr="003B35B7">
        <w:rPr>
          <w:u w:val="single"/>
        </w:rPr>
        <w:t xml:space="preserve">ntellectual </w:t>
      </w:r>
      <w:r w:rsidRPr="00A45501">
        <w:rPr>
          <w:b/>
          <w:sz w:val="26"/>
          <w:highlight w:val="cyan"/>
          <w:u w:val="single"/>
        </w:rPr>
        <w:t>p</w:t>
      </w:r>
      <w:r w:rsidRPr="003B35B7">
        <w:rPr>
          <w:u w:val="single"/>
        </w:rPr>
        <w:t xml:space="preserve">roperty </w:t>
      </w:r>
      <w:r w:rsidRPr="00A45501">
        <w:rPr>
          <w:b/>
          <w:sz w:val="26"/>
          <w:highlight w:val="cyan"/>
          <w:u w:val="single"/>
        </w:rPr>
        <w:t>in knowledge already developed by traditional communities</w:t>
      </w:r>
      <w:r w:rsidRPr="003B35B7">
        <w:rPr>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3B35B7">
        <w:rPr>
          <w:u w:val="single"/>
        </w:rPr>
        <w:t>parataxonomy</w:t>
      </w:r>
      <w:proofErr w:type="spellEnd"/>
      <w:r w:rsidRPr="003B35B7">
        <w:rPr>
          <w:u w:val="single"/>
        </w:rPr>
        <w:t>.</w:t>
      </w:r>
    </w:p>
    <w:p w14:paraId="4A4E3F6E" w14:textId="4137C387" w:rsidR="00A23912" w:rsidRDefault="00A23912" w:rsidP="00A23912">
      <w:pPr>
        <w:pStyle w:val="Heading4"/>
      </w:pPr>
      <w:r w:rsidRPr="00AC2ADC">
        <w:t xml:space="preserve"> </w:t>
      </w:r>
      <w:r>
        <w:t>AT Feldman</w:t>
      </w:r>
      <w:r w:rsidR="00B06F5D">
        <w:t xml:space="preserve"> and Chao/</w:t>
      </w:r>
      <w:proofErr w:type="spellStart"/>
      <w:r w:rsidR="00B06F5D">
        <w:t>Mody</w:t>
      </w:r>
      <w:proofErr w:type="spellEnd"/>
    </w:p>
    <w:p w14:paraId="36E42BEA" w14:textId="77777777" w:rsidR="00A23912" w:rsidRDefault="00A23912" w:rsidP="00A23912">
      <w:pPr>
        <w:pStyle w:val="Heading4"/>
      </w:pPr>
      <w:r>
        <w:t xml:space="preserve">1] This cherry-picks singular examples to justify broad trends – prefer our Link and U/Q which is comparative over </w:t>
      </w:r>
      <w:r>
        <w:rPr>
          <w:u w:val="single"/>
        </w:rPr>
        <w:t>trends</w:t>
      </w:r>
      <w:r>
        <w:t xml:space="preserve"> for Innovation to be beneficial since if Innovation was </w:t>
      </w:r>
      <w:r>
        <w:rPr>
          <w:u w:val="single"/>
        </w:rPr>
        <w:t>harmful</w:t>
      </w:r>
      <w:r>
        <w:t>, then no one would buy it since it wasn’t profitable</w:t>
      </w:r>
    </w:p>
    <w:p w14:paraId="6A757863" w14:textId="77777777" w:rsidR="00A23912" w:rsidRPr="007935B3" w:rsidRDefault="00A23912" w:rsidP="00A23912">
      <w:pPr>
        <w:pStyle w:val="Heading4"/>
      </w:pPr>
      <w:r>
        <w:t xml:space="preserve">2] Secondary patents are </w:t>
      </w:r>
      <w:r>
        <w:rPr>
          <w:u w:val="single"/>
        </w:rPr>
        <w:t xml:space="preserve">necessary </w:t>
      </w:r>
      <w:r>
        <w:t>for innovation of otherwise mediocre drugs—</w:t>
      </w:r>
      <w:r>
        <w:rPr>
          <w:u w:val="single"/>
        </w:rPr>
        <w:t>core to cancer</w:t>
      </w:r>
      <w:r>
        <w:t xml:space="preserve"> and </w:t>
      </w:r>
      <w:r>
        <w:rPr>
          <w:u w:val="single"/>
        </w:rPr>
        <w:t xml:space="preserve">HIV </w:t>
      </w:r>
      <w:r>
        <w:t>treatments</w:t>
      </w:r>
    </w:p>
    <w:p w14:paraId="379859A3" w14:textId="77777777" w:rsidR="00A23912" w:rsidRPr="000037A9" w:rsidRDefault="00A23912" w:rsidP="00A23912">
      <w:r w:rsidRPr="0027384F">
        <w:rPr>
          <w:b/>
          <w:bCs/>
          <w:sz w:val="26"/>
          <w:szCs w:val="26"/>
        </w:rPr>
        <w:t>Holman 2018</w:t>
      </w:r>
      <w:r>
        <w:t xml:space="preserve"> </w:t>
      </w:r>
      <w:r w:rsidRPr="0027384F">
        <w:rPr>
          <w:sz w:val="18"/>
          <w:szCs w:val="18"/>
        </w:rPr>
        <w:t xml:space="preserve">(Christopher, Professor of Law, University of Missouri-Kansas City School of Law. “Why Follow-On Pharmaceutical Innovations Should Be Eligible For Patent Protection” </w:t>
      </w:r>
      <w:hyperlink r:id="rId11" w:history="1">
        <w:r w:rsidRPr="0027384F">
          <w:rPr>
            <w:rStyle w:val="Hyperlink"/>
            <w:sz w:val="18"/>
            <w:szCs w:val="18"/>
          </w:rPr>
          <w:t>https://www.ip-watch.org/2018/09/21/follow-pharmaceutical-innovations-eligible-patent-protection/</w:t>
        </w:r>
      </w:hyperlink>
      <w:r w:rsidRPr="0027384F">
        <w:rPr>
          <w:sz w:val="18"/>
          <w:szCs w:val="18"/>
        </w:rPr>
        <w:t xml:space="preserve"> September 21, </w:t>
      </w:r>
      <w:proofErr w:type="gramStart"/>
      <w:r w:rsidRPr="0027384F">
        <w:rPr>
          <w:sz w:val="18"/>
          <w:szCs w:val="18"/>
        </w:rPr>
        <w:t>2018)DR</w:t>
      </w:r>
      <w:proofErr w:type="gramEnd"/>
      <w:r w:rsidRPr="0027384F">
        <w:rPr>
          <w:sz w:val="18"/>
          <w:szCs w:val="18"/>
        </w:rPr>
        <w:t xml:space="preserve"> 21</w:t>
      </w:r>
    </w:p>
    <w:p w14:paraId="6AB39CBA" w14:textId="77777777" w:rsidR="00A23912" w:rsidRPr="00216D9D" w:rsidRDefault="00A23912" w:rsidP="00A23912">
      <w:r w:rsidRPr="00BB6E00">
        <w:rPr>
          <w:rStyle w:val="Emphasis"/>
        </w:rPr>
        <w:t>The attack on secondary pharmaceutical patents</w:t>
      </w:r>
      <w:r w:rsidRPr="00BB6E00">
        <w:rPr>
          <w:u w:val="single"/>
        </w:rPr>
        <w:t xml:space="preserve"> is based in part on the flawed premise that follow-on innovation is of marginal value at best, and thus less deserving of protection than the primary inventive act of identifying and validating a new drug active</w:t>
      </w:r>
      <w:r w:rsidRPr="00216D9D">
        <w:rPr>
          <w:u w:val="single"/>
        </w:rPr>
        <w:t xml:space="preserve"> ingredient</w:t>
      </w:r>
      <w:r w:rsidRPr="00216D9D">
        <w:t xml:space="preserve">. In fact, follow-on innovation can play a critical role in transforming an interesting drug candidate into a safe and effective treatment option for patients. A good example can be seen in the case of AZT (zidovudine), </w:t>
      </w:r>
      <w:r w:rsidRPr="00216D9D">
        <w:rPr>
          <w:u w:val="single"/>
        </w:rPr>
        <w:t xml:space="preserve">a drug ironically described in the Guidelines as </w:t>
      </w:r>
      <w:r w:rsidRPr="00BB6E00">
        <w:rPr>
          <w:rStyle w:val="Emphasis"/>
        </w:rPr>
        <w:t xml:space="preserve">the </w:t>
      </w:r>
      <w:r w:rsidRPr="008C63E6">
        <w:rPr>
          <w:rStyle w:val="Emphasis"/>
        </w:rPr>
        <w:t xml:space="preserve">“first breakthrough in AIDS </w:t>
      </w:r>
      <w:r w:rsidRPr="00BB6E00">
        <w:rPr>
          <w:rStyle w:val="Emphasis"/>
        </w:rPr>
        <w:t>therapy</w:t>
      </w:r>
      <w:r w:rsidRPr="00216D9D">
        <w:t xml:space="preserve">.” </w:t>
      </w:r>
      <w:r w:rsidRPr="008C63E6">
        <w:rPr>
          <w:highlight w:val="green"/>
          <w:u w:val="single"/>
        </w:rPr>
        <w:t>AZT</w:t>
      </w:r>
      <w:r w:rsidRPr="00BB6E00">
        <w:rPr>
          <w:u w:val="single"/>
        </w:rPr>
        <w:t xml:space="preserve"> began its life as </w:t>
      </w:r>
      <w:r w:rsidRPr="0093531D">
        <w:rPr>
          <w:highlight w:val="green"/>
          <w:u w:val="single"/>
        </w:rPr>
        <w:t xml:space="preserve">a </w:t>
      </w:r>
      <w:r w:rsidRPr="0093531D">
        <w:rPr>
          <w:rStyle w:val="Emphasis"/>
          <w:highlight w:val="green"/>
        </w:rPr>
        <w:t>failed</w:t>
      </w:r>
      <w:r w:rsidRPr="00216D9D">
        <w:rPr>
          <w:u w:val="single"/>
        </w:rPr>
        <w:t xml:space="preserve"> attempt at a </w:t>
      </w:r>
      <w:r w:rsidRPr="0093531D">
        <w:rPr>
          <w:rStyle w:val="Emphasis"/>
          <w:highlight w:val="green"/>
        </w:rPr>
        <w:t>cancer drug</w:t>
      </w:r>
      <w:r w:rsidRPr="00216D9D">
        <w:rPr>
          <w:u w:val="single"/>
        </w:rPr>
        <w:t xml:space="preserve">, and it was </w:t>
      </w:r>
      <w:r w:rsidRPr="008C63E6">
        <w:rPr>
          <w:b/>
          <w:bCs/>
          <w:u w:val="single"/>
        </w:rPr>
        <w:t xml:space="preserve">only </w:t>
      </w:r>
      <w:r w:rsidRPr="0093531D">
        <w:rPr>
          <w:b/>
          <w:bCs/>
          <w:highlight w:val="green"/>
          <w:u w:val="single"/>
        </w:rPr>
        <w:t>years later</w:t>
      </w:r>
      <w:r w:rsidRPr="00216D9D">
        <w:rPr>
          <w:b/>
          <w:bCs/>
          <w:u w:val="single"/>
        </w:rPr>
        <w:t xml:space="preserve"> </w:t>
      </w:r>
      <w:r w:rsidRPr="00BB6E00">
        <w:rPr>
          <w:b/>
          <w:bCs/>
          <w:u w:val="single"/>
        </w:rPr>
        <w:t xml:space="preserve">that </w:t>
      </w:r>
      <w:r w:rsidRPr="008C63E6">
        <w:rPr>
          <w:b/>
          <w:bCs/>
          <w:highlight w:val="green"/>
          <w:u w:val="single"/>
        </w:rPr>
        <w:t>its</w:t>
      </w:r>
      <w:r w:rsidRPr="00216D9D">
        <w:rPr>
          <w:b/>
          <w:bCs/>
          <w:u w:val="single"/>
        </w:rPr>
        <w:t xml:space="preserve"> potential </w:t>
      </w:r>
      <w:r w:rsidRPr="008C63E6">
        <w:rPr>
          <w:b/>
          <w:bCs/>
          <w:highlight w:val="green"/>
          <w:u w:val="single"/>
        </w:rPr>
        <w:t>application in</w:t>
      </w:r>
      <w:r w:rsidRPr="00216D9D">
        <w:rPr>
          <w:b/>
          <w:bCs/>
          <w:u w:val="single"/>
        </w:rPr>
        <w:t xml:space="preserve"> </w:t>
      </w:r>
      <w:r w:rsidRPr="00BB6E00">
        <w:rPr>
          <w:b/>
          <w:bCs/>
          <w:u w:val="single"/>
        </w:rPr>
        <w:t xml:space="preserve">the fight against </w:t>
      </w:r>
      <w:r w:rsidRPr="008C63E6">
        <w:rPr>
          <w:b/>
          <w:bCs/>
          <w:highlight w:val="green"/>
          <w:u w:val="single"/>
        </w:rPr>
        <w:t>AIDS</w:t>
      </w:r>
      <w:r w:rsidRPr="00BB6E00">
        <w:rPr>
          <w:b/>
          <w:bCs/>
          <w:u w:val="single"/>
        </w:rPr>
        <w:t xml:space="preserve"> was </w:t>
      </w:r>
      <w:r w:rsidRPr="0093531D">
        <w:rPr>
          <w:b/>
          <w:bCs/>
          <w:highlight w:val="green"/>
          <w:u w:val="single"/>
        </w:rPr>
        <w:t>realized</w:t>
      </w:r>
      <w:r w:rsidRPr="0093531D">
        <w:rPr>
          <w:highlight w:val="green"/>
        </w:rPr>
        <w:t xml:space="preserve">. </w:t>
      </w:r>
      <w:r w:rsidRPr="00BB6E00">
        <w:rPr>
          <w:rStyle w:val="Emphasis"/>
        </w:rPr>
        <w:t>Follow-on research resulted</w:t>
      </w:r>
      <w:r w:rsidRPr="00BB6E00">
        <w:t xml:space="preserve"> </w:t>
      </w:r>
      <w:r w:rsidRPr="00BB6E00">
        <w:rPr>
          <w:u w:val="single"/>
        </w:rPr>
        <w:t xml:space="preserve">in </w:t>
      </w:r>
      <w:r w:rsidRPr="00BB6E00">
        <w:rPr>
          <w:b/>
          <w:bCs/>
          <w:u w:val="single"/>
        </w:rPr>
        <w:t>a method-of-use patent</w:t>
      </w:r>
      <w:r w:rsidRPr="00BB6E00">
        <w:rPr>
          <w:u w:val="single"/>
        </w:rPr>
        <w:t xml:space="preserve"> directed towards the use of AZT in th</w:t>
      </w:r>
      <w:r w:rsidRPr="00216D9D">
        <w:rPr>
          <w:u w:val="single"/>
        </w:rPr>
        <w:t xml:space="preserve">e treatment of AIDS, </w:t>
      </w:r>
      <w:r w:rsidRPr="00216D9D">
        <w:t xml:space="preserve">and it was this patent that incentivized the investment necessary to bridge the gap between a promising drug candidate and a safe, effective, and FDA-approved pharmaceutical. Significantly, </w:t>
      </w:r>
      <w:r w:rsidRPr="0093531D">
        <w:rPr>
          <w:highlight w:val="green"/>
          <w:u w:val="single"/>
        </w:rPr>
        <w:t xml:space="preserve">because </w:t>
      </w:r>
      <w:r w:rsidRPr="00BB6E00">
        <w:rPr>
          <w:u w:val="single"/>
        </w:rPr>
        <w:t>o</w:t>
      </w:r>
      <w:r w:rsidRPr="008C63E6">
        <w:rPr>
          <w:u w:val="single"/>
        </w:rPr>
        <w:t>f</w:t>
      </w:r>
      <w:r w:rsidRPr="00BB6E00">
        <w:rPr>
          <w:u w:val="single"/>
        </w:rPr>
        <w:t xml:space="preserve"> </w:t>
      </w:r>
      <w:r w:rsidRPr="008C63E6">
        <w:rPr>
          <w:highlight w:val="green"/>
          <w:u w:val="single"/>
        </w:rPr>
        <w:t>the</w:t>
      </w:r>
      <w:r w:rsidRPr="008C63E6">
        <w:rPr>
          <w:u w:val="single"/>
        </w:rPr>
        <w:t xml:space="preserve"> long</w:t>
      </w:r>
      <w:r w:rsidRPr="00216D9D">
        <w:rPr>
          <w:u w:val="single"/>
        </w:rPr>
        <w:t xml:space="preserve"> lag </w:t>
      </w:r>
      <w:r w:rsidRPr="0093531D">
        <w:rPr>
          <w:rStyle w:val="Emphasis"/>
          <w:highlight w:val="green"/>
        </w:rPr>
        <w:t>time</w:t>
      </w:r>
      <w:r w:rsidRPr="0093531D">
        <w:rPr>
          <w:highlight w:val="green"/>
          <w:u w:val="single"/>
        </w:rPr>
        <w:t xml:space="preserve"> between</w:t>
      </w:r>
      <w:r w:rsidRPr="00216D9D">
        <w:rPr>
          <w:u w:val="single"/>
        </w:rPr>
        <w:t xml:space="preserve"> the first public </w:t>
      </w:r>
      <w:r w:rsidRPr="0093531D">
        <w:rPr>
          <w:highlight w:val="green"/>
          <w:u w:val="single"/>
        </w:rPr>
        <w:t xml:space="preserve">disclosure </w:t>
      </w:r>
      <w:r w:rsidRPr="00BB6E00">
        <w:rPr>
          <w:u w:val="single"/>
        </w:rPr>
        <w:t xml:space="preserve">of AZT </w:t>
      </w:r>
      <w:r w:rsidRPr="0093531D">
        <w:rPr>
          <w:highlight w:val="green"/>
          <w:u w:val="single"/>
        </w:rPr>
        <w:t>and</w:t>
      </w:r>
      <w:r w:rsidRPr="00216D9D">
        <w:rPr>
          <w:u w:val="single"/>
        </w:rPr>
        <w:t xml:space="preserve"> the </w:t>
      </w:r>
      <w:r w:rsidRPr="0093531D">
        <w:rPr>
          <w:highlight w:val="green"/>
          <w:u w:val="single"/>
        </w:rPr>
        <w:t xml:space="preserve">discovery </w:t>
      </w:r>
      <w:r w:rsidRPr="008C63E6">
        <w:rPr>
          <w:highlight w:val="green"/>
          <w:u w:val="single"/>
        </w:rPr>
        <w:t xml:space="preserve">of </w:t>
      </w:r>
      <w:r w:rsidRPr="00BB6E00">
        <w:rPr>
          <w:u w:val="single"/>
        </w:rPr>
        <w:t xml:space="preserve">its </w:t>
      </w:r>
      <w:r w:rsidRPr="008C63E6">
        <w:rPr>
          <w:highlight w:val="green"/>
          <w:u w:val="single"/>
        </w:rPr>
        <w:t>use</w:t>
      </w:r>
      <w:r w:rsidRPr="008C63E6">
        <w:rPr>
          <w:u w:val="single"/>
        </w:rPr>
        <w:t xml:space="preserve"> </w:t>
      </w:r>
      <w:r w:rsidRPr="00BB6E00">
        <w:rPr>
          <w:u w:val="single"/>
        </w:rPr>
        <w:t>in the treatment of AIDS</w:t>
      </w:r>
      <w:r w:rsidRPr="00216D9D">
        <w:rPr>
          <w:u w:val="single"/>
        </w:rPr>
        <w:t xml:space="preserve">, </w:t>
      </w:r>
      <w:r w:rsidRPr="0093531D">
        <w:rPr>
          <w:rStyle w:val="Emphasis"/>
          <w:highlight w:val="green"/>
        </w:rPr>
        <w:t xml:space="preserve">patent protection </w:t>
      </w:r>
      <w:r w:rsidRPr="00BB6E00">
        <w:rPr>
          <w:rStyle w:val="Emphasis"/>
        </w:rPr>
        <w:t>for the molecule</w:t>
      </w:r>
      <w:r w:rsidRPr="00BB6E00">
        <w:rPr>
          <w:u w:val="single"/>
        </w:rPr>
        <w:t> pe</w:t>
      </w:r>
      <w:r w:rsidRPr="00216D9D">
        <w:rPr>
          <w:u w:val="single"/>
        </w:rPr>
        <w:t>r se </w:t>
      </w:r>
      <w:r w:rsidRPr="0093531D">
        <w:rPr>
          <w:highlight w:val="green"/>
          <w:u w:val="single"/>
        </w:rPr>
        <w:t>was unavailable</w:t>
      </w:r>
      <w:r w:rsidRPr="0093531D">
        <w:rPr>
          <w:highlight w:val="green"/>
        </w:rPr>
        <w:t>.</w:t>
      </w:r>
      <w:r w:rsidRPr="0093531D">
        <w:rPr>
          <w:rStyle w:val="Emphasis"/>
          <w:highlight w:val="green"/>
        </w:rPr>
        <w:t xml:space="preserve"> </w:t>
      </w:r>
      <w:r w:rsidRPr="00BB6E00">
        <w:rPr>
          <w:rStyle w:val="Emphasis"/>
        </w:rPr>
        <w:t xml:space="preserve">In a world </w:t>
      </w:r>
      <w:r w:rsidRPr="0093531D">
        <w:rPr>
          <w:rStyle w:val="Emphasis"/>
          <w:highlight w:val="green"/>
        </w:rPr>
        <w:t>where follow-on innovation is unpatentable</w:t>
      </w:r>
      <w:r w:rsidRPr="0093531D">
        <w:rPr>
          <w:highlight w:val="green"/>
          <w:u w:val="single"/>
        </w:rPr>
        <w:t xml:space="preserve">, </w:t>
      </w:r>
      <w:r w:rsidRPr="00BB6E00">
        <w:rPr>
          <w:u w:val="single"/>
        </w:rPr>
        <w:t xml:space="preserve">there would have been </w:t>
      </w:r>
      <w:r w:rsidRPr="0093531D">
        <w:rPr>
          <w:rStyle w:val="Emphasis"/>
          <w:highlight w:val="green"/>
        </w:rPr>
        <w:t>no</w:t>
      </w:r>
      <w:r w:rsidRPr="00216D9D">
        <w:rPr>
          <w:rStyle w:val="Emphasis"/>
        </w:rPr>
        <w:t xml:space="preserve"> patent </w:t>
      </w:r>
      <w:r w:rsidRPr="0093531D">
        <w:rPr>
          <w:rStyle w:val="Emphasis"/>
          <w:highlight w:val="green"/>
        </w:rPr>
        <w:t xml:space="preserve">incentive to invest </w:t>
      </w:r>
      <w:r w:rsidRPr="008C63E6">
        <w:rPr>
          <w:rStyle w:val="Emphasis"/>
        </w:rPr>
        <w:t xml:space="preserve">in </w:t>
      </w:r>
      <w:r w:rsidRPr="00BB6E00">
        <w:rPr>
          <w:rStyle w:val="Emphasis"/>
        </w:rPr>
        <w:t xml:space="preserve">the </w:t>
      </w:r>
      <w:r w:rsidRPr="008C63E6">
        <w:rPr>
          <w:rStyle w:val="Emphasis"/>
        </w:rPr>
        <w:t>development of the drug</w:t>
      </w:r>
      <w:r w:rsidRPr="00216D9D">
        <w:rPr>
          <w:u w:val="single"/>
        </w:rPr>
        <w:t>, and without that incentive AZT might have languished on the shelf as simply one more failed drug candidate</w:t>
      </w:r>
      <w:r w:rsidRPr="00216D9D">
        <w:t>.</w:t>
      </w:r>
    </w:p>
    <w:p w14:paraId="07907599" w14:textId="77777777" w:rsidR="00A23912" w:rsidRPr="00216D9D" w:rsidRDefault="00A23912" w:rsidP="00A23912">
      <w:pPr>
        <w:rPr>
          <w:rStyle w:val="Emphasis"/>
        </w:rPr>
      </w:pPr>
      <w:r w:rsidRPr="00BB6E00">
        <w:rPr>
          <w:u w:val="single"/>
        </w:rPr>
        <w:t xml:space="preserve">Other examples of important drugs that likely never would have been made available to patients without the availability of a “secondary” patent include </w:t>
      </w:r>
      <w:proofErr w:type="spellStart"/>
      <w:r w:rsidRPr="00BB6E00">
        <w:rPr>
          <w:rStyle w:val="Emphasis"/>
        </w:rPr>
        <w:t>Evista</w:t>
      </w:r>
      <w:proofErr w:type="spellEnd"/>
      <w:r w:rsidRPr="00BB6E00">
        <w:rPr>
          <w:u w:val="single"/>
        </w:rPr>
        <w:t xml:space="preserve"> (raloxifene, </w:t>
      </w:r>
      <w:r w:rsidRPr="00BB6E00">
        <w:rPr>
          <w:b/>
          <w:bCs/>
          <w:u w:val="single"/>
        </w:rPr>
        <w:t>used in the treatment of</w:t>
      </w:r>
      <w:r w:rsidRPr="00BB6E00">
        <w:rPr>
          <w:u w:val="single"/>
        </w:rPr>
        <w:t xml:space="preserve"> </w:t>
      </w:r>
      <w:r w:rsidRPr="00BB6E00">
        <w:rPr>
          <w:rStyle w:val="Emphasis"/>
        </w:rPr>
        <w:t>osteoporosis</w:t>
      </w:r>
      <w:r w:rsidRPr="00BB6E00">
        <w:rPr>
          <w:u w:val="single"/>
        </w:rPr>
        <w:t xml:space="preserve"> and to reduce the risk of </w:t>
      </w:r>
      <w:r w:rsidRPr="00BB6E00">
        <w:rPr>
          <w:rStyle w:val="Emphasis"/>
        </w:rPr>
        <w:t>invasive breast cancer</w:t>
      </w:r>
      <w:r w:rsidRPr="00BB6E00">
        <w:rPr>
          <w:u w:val="single"/>
        </w:rPr>
        <w:t xml:space="preserve">), </w:t>
      </w:r>
      <w:r w:rsidRPr="00BB6E00">
        <w:rPr>
          <w:rStyle w:val="Emphasis"/>
        </w:rPr>
        <w:t>Zyprexa</w:t>
      </w:r>
      <w:r w:rsidRPr="00BB6E00">
        <w:rPr>
          <w:u w:val="single"/>
        </w:rPr>
        <w:t xml:space="preserve"> (olanzapine, used in the treatment of </w:t>
      </w:r>
      <w:r w:rsidRPr="00BB6E00">
        <w:rPr>
          <w:rStyle w:val="Emphasis"/>
        </w:rPr>
        <w:t>schizophrenia</w:t>
      </w:r>
      <w:r w:rsidRPr="00BB6E00">
        <w:rPr>
          <w:u w:val="single"/>
        </w:rPr>
        <w:t xml:space="preserve">), and an orally-administrable formulation of </w:t>
      </w:r>
      <w:r w:rsidRPr="00BB6E00">
        <w:rPr>
          <w:rStyle w:val="Emphasis"/>
        </w:rPr>
        <w:t>the antibiotic cefuroxime.</w:t>
      </w:r>
    </w:p>
    <w:p w14:paraId="4BFC22E2" w14:textId="77777777" w:rsidR="00A23912" w:rsidRDefault="00A23912" w:rsidP="00A23912">
      <w:pPr>
        <w:rPr>
          <w:b/>
          <w:bCs/>
        </w:rPr>
      </w:pPr>
      <w:r w:rsidRPr="0093531D">
        <w:rPr>
          <w:highlight w:val="green"/>
          <w:u w:val="single"/>
        </w:rPr>
        <w:t>Pharma</w:t>
      </w:r>
      <w:r w:rsidRPr="00216D9D">
        <w:rPr>
          <w:u w:val="single"/>
        </w:rPr>
        <w:t xml:space="preserve">ceutical </w:t>
      </w:r>
      <w:r w:rsidRPr="0093531D">
        <w:rPr>
          <w:highlight w:val="green"/>
          <w:u w:val="single"/>
        </w:rPr>
        <w:t>development i</w:t>
      </w:r>
      <w:r w:rsidRPr="00216D9D">
        <w:rPr>
          <w:u w:val="single"/>
        </w:rPr>
        <w:t xml:space="preserve">s prolonged and </w:t>
      </w:r>
      <w:r w:rsidRPr="0093531D">
        <w:rPr>
          <w:rStyle w:val="Emphasis"/>
          <w:highlight w:val="green"/>
        </w:rPr>
        <w:t>unpredictable</w:t>
      </w:r>
      <w:r w:rsidRPr="0093531D">
        <w:rPr>
          <w:highlight w:val="green"/>
          <w:u w:val="single"/>
        </w:rPr>
        <w:t xml:space="preserve">, and </w:t>
      </w:r>
      <w:r w:rsidRPr="0093531D">
        <w:rPr>
          <w:rStyle w:val="Emphasis"/>
          <w:highlight w:val="green"/>
        </w:rPr>
        <w:t>frequently a</w:t>
      </w:r>
      <w:r w:rsidRPr="00216D9D">
        <w:rPr>
          <w:rStyle w:val="Emphasis"/>
        </w:rPr>
        <w:t xml:space="preserve"> safe and </w:t>
      </w:r>
      <w:r w:rsidRPr="0093531D">
        <w:rPr>
          <w:rStyle w:val="Emphasis"/>
          <w:highlight w:val="green"/>
        </w:rPr>
        <w:t>effective drug occurs only as a result of follow-on innovation</w:t>
      </w:r>
      <w:r w:rsidRPr="00216D9D">
        <w:rPr>
          <w:u w:val="single"/>
        </w:rPr>
        <w:t xml:space="preserve"> occurring long after the initial synthesis and characterization of a pharmaceutically interesting chemical compound. </w:t>
      </w:r>
      <w:r w:rsidRPr="008C63E6">
        <w:rPr>
          <w:u w:val="single"/>
        </w:rPr>
        <w:t xml:space="preserve">The </w:t>
      </w:r>
      <w:r w:rsidRPr="0093531D">
        <w:rPr>
          <w:rStyle w:val="Emphasis"/>
          <w:highlight w:val="green"/>
        </w:rPr>
        <w:t>inventions</w:t>
      </w:r>
      <w:r w:rsidRPr="0093531D">
        <w:rPr>
          <w:highlight w:val="green"/>
          <w:u w:val="single"/>
        </w:rPr>
        <w:t xml:space="preserve"> protected </w:t>
      </w:r>
      <w:r w:rsidRPr="0093531D">
        <w:rPr>
          <w:rStyle w:val="Emphasis"/>
          <w:highlight w:val="green"/>
        </w:rPr>
        <w:t>by secondary patents</w:t>
      </w:r>
      <w:r w:rsidRPr="0093531D">
        <w:rPr>
          <w:highlight w:val="green"/>
          <w:u w:val="single"/>
        </w:rPr>
        <w:t xml:space="preserve"> </w:t>
      </w:r>
      <w:r w:rsidRPr="008C63E6">
        <w:rPr>
          <w:u w:val="single"/>
        </w:rPr>
        <w:t>can be</w:t>
      </w:r>
      <w:r w:rsidRPr="00216D9D">
        <w:rPr>
          <w:u w:val="single"/>
        </w:rPr>
        <w:t xml:space="preserve"> </w:t>
      </w:r>
      <w:r w:rsidRPr="008C63E6">
        <w:rPr>
          <w:highlight w:val="green"/>
          <w:u w:val="single"/>
        </w:rPr>
        <w:t xml:space="preserve">just </w:t>
      </w:r>
      <w:r w:rsidRPr="008C63E6">
        <w:rPr>
          <w:rStyle w:val="Emphasis"/>
          <w:highlight w:val="green"/>
        </w:rPr>
        <w:t xml:space="preserve">as </w:t>
      </w:r>
      <w:r w:rsidRPr="0093531D">
        <w:rPr>
          <w:rStyle w:val="Emphasis"/>
          <w:highlight w:val="green"/>
        </w:rPr>
        <w:t>critical</w:t>
      </w:r>
      <w:r w:rsidRPr="00216D9D">
        <w:rPr>
          <w:rStyle w:val="Emphasis"/>
        </w:rPr>
        <w:t xml:space="preserve"> to the development of drugs</w:t>
      </w:r>
      <w:r w:rsidRPr="00216D9D">
        <w:rPr>
          <w:u w:val="single"/>
        </w:rPr>
        <w:t xml:space="preserve"> </w:t>
      </w:r>
      <w:r w:rsidRPr="008C63E6">
        <w:rPr>
          <w:u w:val="single"/>
        </w:rPr>
        <w:t xml:space="preserve">as a patent on </w:t>
      </w:r>
      <w:r w:rsidRPr="008C63E6">
        <w:rPr>
          <w:b/>
          <w:bCs/>
          <w:u w:val="single"/>
        </w:rPr>
        <w:t>the active ingredient itself</w:t>
      </w:r>
      <w:r w:rsidRPr="008C63E6">
        <w:rPr>
          <w:b/>
          <w:bCs/>
        </w:rPr>
        <w:t>.</w:t>
      </w:r>
    </w:p>
    <w:p w14:paraId="1527EA74" w14:textId="17BC979B" w:rsidR="00A23912" w:rsidRDefault="00B06F5D" w:rsidP="00A23912">
      <w:pPr>
        <w:pStyle w:val="Heading4"/>
      </w:pPr>
      <w:r>
        <w:t>3</w:t>
      </w:r>
      <w:r w:rsidR="00A23912">
        <w:t xml:space="preserve">] The CP solves it – it ensures innovations will </w:t>
      </w:r>
      <w:r w:rsidR="00A23912">
        <w:rPr>
          <w:u w:val="single"/>
        </w:rPr>
        <w:t>always</w:t>
      </w:r>
      <w:r w:rsidR="00A23912">
        <w:t xml:space="preserve"> be accessible to originator Tribes without having to resort to a license.</w:t>
      </w:r>
    </w:p>
    <w:p w14:paraId="375A1020" w14:textId="57747057" w:rsidR="00A23912" w:rsidRDefault="00B06F5D" w:rsidP="00A23912">
      <w:pPr>
        <w:pStyle w:val="Heading4"/>
      </w:pPr>
      <w:r>
        <w:t>4</w:t>
      </w:r>
      <w:r w:rsidR="00A23912">
        <w:t>] Innovation Lowers Costs – turns Access.</w:t>
      </w:r>
    </w:p>
    <w:p w14:paraId="15296701" w14:textId="77777777" w:rsidR="00A23912" w:rsidRPr="00610247" w:rsidRDefault="00A23912" w:rsidP="00A23912">
      <w:r w:rsidRPr="00610247">
        <w:rPr>
          <w:rStyle w:val="Style13ptBold"/>
        </w:rPr>
        <w:t>BTPP 10</w:t>
      </w:r>
      <w:r>
        <w:t xml:space="preserve"> </w:t>
      </w:r>
      <w:proofErr w:type="spellStart"/>
      <w:r w:rsidRPr="00610247">
        <w:t>Batelle</w:t>
      </w:r>
      <w:proofErr w:type="spellEnd"/>
      <w:r w:rsidRPr="00610247">
        <w:t xml:space="preserve"> Technology Partnership Practice June 2010 “Gone Tomorrow? A Call to Promote Medical Innovation, Create Jobs, and Find Cures in America” </w:t>
      </w:r>
      <w:hyperlink r:id="rId12" w:history="1">
        <w:r w:rsidRPr="00610247">
          <w:rPr>
            <w:rStyle w:val="Hyperlink"/>
          </w:rPr>
          <w:t>http://www.americanmedicalinnovation.org/sites/default/files/Gone_Tomorrow.pdf</w:t>
        </w:r>
      </w:hyperlink>
      <w:r w:rsidRPr="00610247">
        <w:t xml:space="preserve"> (the world’s largest nonprofit independent research and development organization)//</w:t>
      </w:r>
      <w:r>
        <w:t xml:space="preserve">Re-cut by </w:t>
      </w:r>
      <w:r w:rsidRPr="00610247">
        <w:t xml:space="preserve">Elmer </w:t>
      </w:r>
    </w:p>
    <w:p w14:paraId="706160DC" w14:textId="77777777" w:rsidR="00A23912" w:rsidRPr="00A9464B" w:rsidRDefault="00A23912" w:rsidP="00A23912">
      <w:pPr>
        <w:rPr>
          <w:sz w:val="16"/>
          <w:szCs w:val="24"/>
        </w:rPr>
      </w:pPr>
      <w:r w:rsidRPr="00610247">
        <w:rPr>
          <w:szCs w:val="24"/>
          <w:highlight w:val="green"/>
          <w:u w:val="single"/>
        </w:rPr>
        <w:t>The value of medical innovation</w:t>
      </w:r>
      <w:r w:rsidRPr="00610247">
        <w:rPr>
          <w:szCs w:val="24"/>
          <w:u w:val="single"/>
        </w:rPr>
        <w:t xml:space="preserve"> in the United States </w:t>
      </w:r>
      <w:r w:rsidRPr="00610247">
        <w:rPr>
          <w:b/>
          <w:bCs/>
          <w:szCs w:val="24"/>
          <w:highlight w:val="green"/>
          <w:u w:val="single"/>
          <w:bdr w:val="single" w:sz="4" w:space="0" w:color="auto"/>
        </w:rPr>
        <w:t>outweighs increased treatment costs</w:t>
      </w:r>
      <w:r w:rsidRPr="00610247">
        <w:rPr>
          <w:szCs w:val="24"/>
          <w:highlight w:val="green"/>
          <w:u w:val="single"/>
        </w:rPr>
        <w:t>. Chronic diseases</w:t>
      </w:r>
      <w:r w:rsidRPr="00610247">
        <w:rPr>
          <w:szCs w:val="24"/>
          <w:u w:val="single"/>
        </w:rPr>
        <w:t>,</w:t>
      </w:r>
      <w:r w:rsidRPr="00610247">
        <w:rPr>
          <w:sz w:val="16"/>
          <w:szCs w:val="24"/>
        </w:rPr>
        <w:t xml:space="preserve"> such as neurodegenerative diseases, cancer, and diabetes, </w:t>
      </w:r>
      <w:r w:rsidRPr="00610247">
        <w:rPr>
          <w:szCs w:val="24"/>
          <w:u w:val="single"/>
        </w:rPr>
        <w:t>account for more than 75 percent of what the United States spends on health care</w:t>
      </w:r>
      <w:r w:rsidRPr="00610247">
        <w:rPr>
          <w:sz w:val="16"/>
          <w:szCs w:val="24"/>
        </w:rPr>
        <w:t xml:space="preserve">. 8 </w:t>
      </w:r>
      <w:r w:rsidRPr="00610247">
        <w:rPr>
          <w:szCs w:val="24"/>
          <w:u w:val="single"/>
        </w:rPr>
        <w:t xml:space="preserve">A study that evaluated seven of the most common chronic diseases in the United States estimated that these conditions </w:t>
      </w:r>
      <w:r w:rsidRPr="00610247">
        <w:rPr>
          <w:b/>
          <w:bCs/>
          <w:szCs w:val="24"/>
          <w:highlight w:val="green"/>
          <w:u w:val="single"/>
          <w:bdr w:val="single" w:sz="4" w:space="0" w:color="auto"/>
        </w:rPr>
        <w:t>cost the nation</w:t>
      </w:r>
      <w:r w:rsidRPr="00610247">
        <w:rPr>
          <w:b/>
          <w:bCs/>
          <w:szCs w:val="24"/>
          <w:u w:val="single"/>
          <w:bdr w:val="single" w:sz="4" w:space="0" w:color="auto"/>
        </w:rPr>
        <w:t xml:space="preserve"> nearly </w:t>
      </w:r>
      <w:r w:rsidRPr="00610247">
        <w:rPr>
          <w:b/>
          <w:bCs/>
          <w:szCs w:val="24"/>
          <w:highlight w:val="green"/>
          <w:u w:val="single"/>
          <w:bdr w:val="single" w:sz="4" w:space="0" w:color="auto"/>
        </w:rPr>
        <w:t>$1.3 trillion annually</w:t>
      </w:r>
      <w:r w:rsidRPr="00610247">
        <w:rPr>
          <w:sz w:val="16"/>
          <w:szCs w:val="24"/>
        </w:rPr>
        <w:t xml:space="preserve">; </w:t>
      </w:r>
      <w:r w:rsidRPr="00610247">
        <w:rPr>
          <w:szCs w:val="24"/>
          <w:u w:val="single"/>
        </w:rPr>
        <w:t>four-fifths of this burden was related to economic loss as a result of lowered productivity</w:t>
      </w:r>
      <w:r w:rsidRPr="00610247">
        <w:rPr>
          <w:sz w:val="16"/>
          <w:szCs w:val="24"/>
        </w:rPr>
        <w:t xml:space="preserve">. 9 Given that the primary outcomes of addressing these conditions are improved health and longevity, it is critical that an assessment of the value derived from treatment advances for these diseases include associated health gains and economic impact beyond medical costs. This analysis is particularly important in the advancement of an agenda designed to spur economic growth. </w:t>
      </w:r>
      <w:r w:rsidRPr="00610247">
        <w:rPr>
          <w:szCs w:val="24"/>
          <w:u w:val="single"/>
        </w:rPr>
        <w:t xml:space="preserve">Medical </w:t>
      </w:r>
      <w:r w:rsidRPr="00610247">
        <w:rPr>
          <w:szCs w:val="24"/>
          <w:highlight w:val="green"/>
          <w:u w:val="single"/>
        </w:rPr>
        <w:t>innovations are</w:t>
      </w:r>
      <w:r w:rsidRPr="00610247">
        <w:rPr>
          <w:szCs w:val="24"/>
          <w:u w:val="single"/>
        </w:rPr>
        <w:t xml:space="preserve"> often </w:t>
      </w:r>
      <w:r w:rsidRPr="00610247">
        <w:rPr>
          <w:b/>
          <w:bCs/>
          <w:szCs w:val="24"/>
          <w:highlight w:val="green"/>
          <w:u w:val="single"/>
        </w:rPr>
        <w:t>assumed to increase costs</w:t>
      </w:r>
      <w:r w:rsidRPr="00610247">
        <w:rPr>
          <w:szCs w:val="24"/>
          <w:highlight w:val="green"/>
          <w:u w:val="single"/>
        </w:rPr>
        <w:t xml:space="preserve">. However, </w:t>
      </w:r>
      <w:r w:rsidRPr="00610247">
        <w:rPr>
          <w:b/>
          <w:bCs/>
          <w:szCs w:val="24"/>
          <w:highlight w:val="green"/>
          <w:u w:val="single"/>
        </w:rPr>
        <w:t>improved</w:t>
      </w:r>
      <w:r w:rsidRPr="00610247">
        <w:rPr>
          <w:szCs w:val="24"/>
          <w:u w:val="single"/>
        </w:rPr>
        <w:t xml:space="preserve"> health </w:t>
      </w:r>
      <w:r w:rsidRPr="00610247">
        <w:rPr>
          <w:b/>
          <w:bCs/>
          <w:szCs w:val="24"/>
          <w:highlight w:val="green"/>
          <w:u w:val="single"/>
          <w:bdr w:val="single" w:sz="4" w:space="0" w:color="auto"/>
        </w:rPr>
        <w:t xml:space="preserve">outcomes have a significant positive net benefit for </w:t>
      </w:r>
      <w:r w:rsidRPr="00610247">
        <w:rPr>
          <w:b/>
          <w:bCs/>
          <w:szCs w:val="24"/>
          <w:u w:val="single"/>
          <w:bdr w:val="single" w:sz="4" w:space="0" w:color="auto"/>
        </w:rPr>
        <w:t xml:space="preserve">patients, </w:t>
      </w:r>
      <w:r w:rsidRPr="00610247">
        <w:rPr>
          <w:b/>
          <w:bCs/>
          <w:szCs w:val="24"/>
          <w:highlight w:val="green"/>
          <w:u w:val="single"/>
          <w:bdr w:val="single" w:sz="4" w:space="0" w:color="auto"/>
        </w:rPr>
        <w:t>the healthcare system</w:t>
      </w:r>
      <w:r w:rsidRPr="00610247">
        <w:rPr>
          <w:szCs w:val="24"/>
          <w:u w:val="single"/>
        </w:rPr>
        <w:t xml:space="preserve">, and the economy overall. </w:t>
      </w:r>
      <w:r w:rsidRPr="00610247">
        <w:rPr>
          <w:szCs w:val="24"/>
          <w:highlight w:val="green"/>
          <w:u w:val="single"/>
        </w:rPr>
        <w:t>These</w:t>
      </w:r>
      <w:r w:rsidRPr="00610247">
        <w:rPr>
          <w:szCs w:val="24"/>
          <w:u w:val="single"/>
        </w:rPr>
        <w:t xml:space="preserve"> health benefits, </w:t>
      </w:r>
      <w:r w:rsidRPr="00610247">
        <w:rPr>
          <w:b/>
          <w:bCs/>
          <w:szCs w:val="24"/>
          <w:highlight w:val="green"/>
          <w:u w:val="single"/>
        </w:rPr>
        <w:t>including lower overall</w:t>
      </w:r>
      <w:r w:rsidRPr="00610247">
        <w:rPr>
          <w:b/>
          <w:bCs/>
          <w:szCs w:val="24"/>
          <w:u w:val="single"/>
        </w:rPr>
        <w:t xml:space="preserve"> medical </w:t>
      </w:r>
      <w:r w:rsidRPr="00610247">
        <w:rPr>
          <w:b/>
          <w:bCs/>
          <w:szCs w:val="24"/>
          <w:highlight w:val="green"/>
          <w:u w:val="single"/>
        </w:rPr>
        <w:t>costs</w:t>
      </w:r>
      <w:r w:rsidRPr="00610247">
        <w:rPr>
          <w:szCs w:val="24"/>
          <w:highlight w:val="green"/>
          <w:u w:val="single"/>
        </w:rPr>
        <w:t xml:space="preserve">, </w:t>
      </w:r>
      <w:r w:rsidRPr="00610247">
        <w:rPr>
          <w:b/>
          <w:bCs/>
          <w:szCs w:val="24"/>
          <w:highlight w:val="green"/>
          <w:u w:val="single"/>
        </w:rPr>
        <w:t>reduced disability, and improved productivity</w:t>
      </w:r>
      <w:r w:rsidRPr="00610247">
        <w:rPr>
          <w:szCs w:val="24"/>
          <w:u w:val="single"/>
        </w:rPr>
        <w:t xml:space="preserve"> and quality of life, often </w:t>
      </w:r>
      <w:r w:rsidRPr="00610247">
        <w:rPr>
          <w:szCs w:val="24"/>
          <w:highlight w:val="green"/>
          <w:u w:val="single"/>
        </w:rPr>
        <w:t xml:space="preserve">offset </w:t>
      </w:r>
      <w:r w:rsidRPr="00610247">
        <w:rPr>
          <w:b/>
          <w:bCs/>
          <w:szCs w:val="24"/>
          <w:highlight w:val="green"/>
          <w:u w:val="single"/>
          <w:bdr w:val="single" w:sz="4" w:space="0" w:color="auto"/>
        </w:rPr>
        <w:t>increases in spending associated with innovation</w:t>
      </w:r>
      <w:r w:rsidRPr="00610247">
        <w:rPr>
          <w:sz w:val="16"/>
          <w:szCs w:val="24"/>
        </w:rPr>
        <w:t xml:space="preserve">. </w:t>
      </w:r>
      <w:r w:rsidRPr="00610247">
        <w:rPr>
          <w:szCs w:val="24"/>
          <w:u w:val="single"/>
        </w:rPr>
        <w:t>For example, eve</w:t>
      </w:r>
      <w:r w:rsidRPr="00610247">
        <w:rPr>
          <w:szCs w:val="24"/>
          <w:highlight w:val="green"/>
          <w:u w:val="single"/>
        </w:rPr>
        <w:t>ry $1 spent on heart attack care has produced $7 in gains.</w:t>
      </w:r>
      <w:r w:rsidRPr="00610247">
        <w:rPr>
          <w:sz w:val="16"/>
          <w:szCs w:val="24"/>
        </w:rPr>
        <w:t xml:space="preserve"> 10 Similarly, the introduction of the rotavirus vaccine has saved more than $1 billion annually in direct and indirect costs associated with physician and emergency department visits and hospitalizations.11</w:t>
      </w:r>
    </w:p>
    <w:p w14:paraId="62CDCD68" w14:textId="617794EC" w:rsidR="00A23912" w:rsidRDefault="00B06F5D" w:rsidP="00A23912">
      <w:pPr>
        <w:pStyle w:val="Heading4"/>
      </w:pPr>
      <w:r>
        <w:t>5</w:t>
      </w:r>
      <w:r w:rsidR="00A23912">
        <w:t>] Innovation is a Prior Question – nothing to share if there’s nothing developed.</w:t>
      </w:r>
    </w:p>
    <w:p w14:paraId="4398FDF9" w14:textId="21A8EBE3" w:rsidR="00B06F5D" w:rsidRPr="00B06F5D" w:rsidRDefault="00B06F5D" w:rsidP="00B06F5D">
      <w:pPr>
        <w:pStyle w:val="Heading4"/>
      </w:pPr>
      <w:r>
        <w:t xml:space="preserve">6] It’s non unique, because their </w:t>
      </w:r>
      <w:proofErr w:type="spellStart"/>
      <w:r>
        <w:t>ev</w:t>
      </w:r>
      <w:proofErr w:type="spellEnd"/>
      <w:r>
        <w:t xml:space="preserve"> doesn’t talk about patents on indigenous knowledge so they </w:t>
      </w:r>
      <w:proofErr w:type="spellStart"/>
      <w:r>
        <w:t>cant</w:t>
      </w:r>
      <w:proofErr w:type="spellEnd"/>
      <w:r>
        <w:t xml:space="preserve"> solve it which means we just need to win that IP on Indigenous knowledge is k2 innovation</w:t>
      </w:r>
    </w:p>
    <w:p w14:paraId="7DA3F212" w14:textId="00D19B2F" w:rsidR="00B06F5D" w:rsidRDefault="00B06F5D" w:rsidP="00B06F5D">
      <w:pPr>
        <w:pStyle w:val="Heading4"/>
      </w:pPr>
      <w:r>
        <w:t>AT Bagley</w:t>
      </w:r>
    </w:p>
    <w:p w14:paraId="043B0516" w14:textId="56BAD398" w:rsidR="00B06F5D" w:rsidRDefault="00B06F5D" w:rsidP="00B06F5D">
      <w:pPr>
        <w:pStyle w:val="Heading4"/>
      </w:pPr>
      <w:r>
        <w:t xml:space="preserve">1] They’ve read uniqueness for </w:t>
      </w:r>
      <w:proofErr w:type="gramStart"/>
      <w:r>
        <w:t>us,</w:t>
      </w:r>
      <w:proofErr w:type="gramEnd"/>
      <w:r>
        <w:t xml:space="preserve"> the card describes why innovation stems from traditional knowledge BUT</w:t>
      </w:r>
    </w:p>
    <w:p w14:paraId="7CC5E40C" w14:textId="2533A616" w:rsidR="00B06F5D" w:rsidRDefault="00B06F5D" w:rsidP="00B06F5D">
      <w:pPr>
        <w:pStyle w:val="Heading4"/>
      </w:pPr>
      <w:r>
        <w:t xml:space="preserve">2] Card doesn’t explain any policy outcomes, and doesn’t quote removing IP once which means plan </w:t>
      </w:r>
      <w:proofErr w:type="spellStart"/>
      <w:proofErr w:type="gramStart"/>
      <w:r>
        <w:t>cant</w:t>
      </w:r>
      <w:proofErr w:type="spellEnd"/>
      <w:proofErr w:type="gramEnd"/>
      <w:r>
        <w:t xml:space="preserve"> solve it so its non-unique and a uniqueness card for us</w:t>
      </w:r>
    </w:p>
    <w:p w14:paraId="49775D47" w14:textId="698A8047" w:rsidR="00B06F5D" w:rsidRPr="00B06F5D" w:rsidRDefault="00B06F5D" w:rsidP="00B06F5D">
      <w:pPr>
        <w:pStyle w:val="Heading4"/>
      </w:pPr>
      <w:r>
        <w:t>3] Manipulation of Indigenous people’s is solved by the CP which solves their offense</w:t>
      </w:r>
    </w:p>
    <w:p w14:paraId="1CC16A8F" w14:textId="77777777" w:rsidR="00B06F5D" w:rsidRPr="00B06F5D" w:rsidRDefault="00B06F5D" w:rsidP="00B06F5D"/>
    <w:p w14:paraId="66B78D21" w14:textId="155B079F" w:rsidR="00A23912" w:rsidRDefault="00A23912" w:rsidP="00A23912">
      <w:pPr>
        <w:pStyle w:val="Heading3"/>
      </w:pPr>
      <w:r>
        <w:t>1NC – DA</w:t>
      </w:r>
    </w:p>
    <w:p w14:paraId="06251EAD" w14:textId="77777777" w:rsidR="00A23912" w:rsidRPr="00FB5463" w:rsidRDefault="00A23912" w:rsidP="00A2391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59167AA2" w14:textId="77777777" w:rsidR="00A23912" w:rsidRPr="00FB5463" w:rsidRDefault="00A23912" w:rsidP="00A2391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4E6B8400" w14:textId="77777777" w:rsidR="00A23912" w:rsidRDefault="00A23912" w:rsidP="00A23912">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3"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4"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A23912">
        <w:rPr>
          <w:rStyle w:val="StyleUnderline"/>
        </w:rPr>
        <w:t>In</w:t>
      </w:r>
      <w:r w:rsidRPr="00A23912">
        <w:rPr>
          <w:sz w:val="16"/>
        </w:rPr>
        <w:t xml:space="preserve"> </w:t>
      </w:r>
      <w:r w:rsidRPr="00A23912">
        <w:rPr>
          <w:rStyle w:val="StyleUnderline"/>
        </w:rPr>
        <w:t>the context</w:t>
      </w:r>
      <w:r w:rsidRPr="00A23912">
        <w:rPr>
          <w:sz w:val="16"/>
        </w:rPr>
        <w:t xml:space="preserve"> </w:t>
      </w:r>
      <w:r w:rsidRPr="00A23912">
        <w:rPr>
          <w:rStyle w:val="StyleUnderline"/>
        </w:rPr>
        <w:t>of</w:t>
      </w:r>
      <w:r w:rsidRPr="00A23912">
        <w:rPr>
          <w:sz w:val="16"/>
        </w:rPr>
        <w:t xml:space="preserve"> </w:t>
      </w:r>
      <w:r w:rsidRPr="00A23912">
        <w:rPr>
          <w:rStyle w:val="StyleUnderline"/>
        </w:rPr>
        <w:t>climate change</w:t>
      </w:r>
      <w:r w:rsidRPr="00A23912">
        <w:rPr>
          <w:sz w:val="16"/>
        </w:rPr>
        <w:t xml:space="preserve">, the idea would be that </w:t>
      </w:r>
      <w:r w:rsidRPr="00A23912">
        <w:rPr>
          <w:rStyle w:val="StyleUnderline"/>
        </w:rPr>
        <w:t>companies</w:t>
      </w:r>
      <w:r w:rsidRPr="00A23912">
        <w:rPr>
          <w:sz w:val="16"/>
        </w:rPr>
        <w:t xml:space="preserve"> </w:t>
      </w:r>
      <w:r w:rsidRPr="00A23912">
        <w:rPr>
          <w:rStyle w:val="StyleUnderline"/>
        </w:rPr>
        <w:t>who develop</w:t>
      </w:r>
      <w:r w:rsidRPr="00A23912">
        <w:rPr>
          <w:sz w:val="16"/>
        </w:rPr>
        <w:t xml:space="preserve"> successful </w:t>
      </w:r>
      <w:r w:rsidRPr="00A23912">
        <w:rPr>
          <w:rStyle w:val="StyleUnderline"/>
        </w:rPr>
        <w:t>methods</w:t>
      </w:r>
      <w:r w:rsidRPr="00A23912">
        <w:rPr>
          <w:sz w:val="16"/>
        </w:rPr>
        <w:t xml:space="preserve"> </w:t>
      </w:r>
      <w:r w:rsidRPr="00A23912">
        <w:rPr>
          <w:rStyle w:val="StyleUnderline"/>
        </w:rPr>
        <w:t>for</w:t>
      </w:r>
      <w:r w:rsidRPr="00A23912">
        <w:rPr>
          <w:sz w:val="16"/>
        </w:rPr>
        <w:t xml:space="preserve"> producing new </w:t>
      </w:r>
      <w:r w:rsidRPr="00A23912">
        <w:rPr>
          <w:rStyle w:val="StyleUnderline"/>
        </w:rPr>
        <w:t>seed technologies and sustainable biomass</w:t>
      </w:r>
      <w:r w:rsidRPr="00A23912">
        <w:rPr>
          <w:b/>
          <w:bCs/>
          <w:sz w:val="16"/>
        </w:rPr>
        <w:t xml:space="preserve">, </w:t>
      </w:r>
      <w:r w:rsidRPr="00A23912">
        <w:rPr>
          <w:rStyle w:val="StyleUnderline"/>
        </w:rPr>
        <w:t>reducing greenhouse gases</w:t>
      </w:r>
      <w:r w:rsidRPr="00A23912">
        <w:rPr>
          <w:sz w:val="16"/>
        </w:rPr>
        <w:t xml:space="preserve"> in manufacturing </w:t>
      </w:r>
      <w:r w:rsidRPr="00A23912">
        <w:rPr>
          <w:rStyle w:val="StyleUnderline"/>
        </w:rPr>
        <w:t>and</w:t>
      </w:r>
      <w:r w:rsidRPr="00A23912">
        <w:rPr>
          <w:sz w:val="16"/>
        </w:rPr>
        <w:t xml:space="preserve"> transportation, </w:t>
      </w:r>
      <w:r w:rsidRPr="00A23912">
        <w:rPr>
          <w:rStyle w:val="StyleUnderline"/>
        </w:rPr>
        <w:t>capturing</w:t>
      </w:r>
      <w:r w:rsidRPr="00A23912">
        <w:rPr>
          <w:sz w:val="16"/>
        </w:rPr>
        <w:t xml:space="preserve"> and sequestering </w:t>
      </w:r>
      <w:r w:rsidRPr="00A23912">
        <w:rPr>
          <w:rStyle w:val="StyleUnderline"/>
        </w:rPr>
        <w:t>carbon</w:t>
      </w:r>
      <w:r w:rsidRPr="00A23912">
        <w:rPr>
          <w:sz w:val="16"/>
        </w:rPr>
        <w:t xml:space="preserve"> in soil and products, and more, </w:t>
      </w:r>
      <w:r w:rsidRPr="00A23912">
        <w:rPr>
          <w:rStyle w:val="StyleUnderline"/>
        </w:rPr>
        <w:t>would be required to turn over their proprietary</w:t>
      </w:r>
      <w:r w:rsidRPr="00A23912">
        <w:rPr>
          <w:b/>
          <w:bCs/>
          <w:sz w:val="16"/>
        </w:rPr>
        <w:t xml:space="preserve"> </w:t>
      </w:r>
      <w:r w:rsidRPr="00A23912">
        <w:rPr>
          <w:rStyle w:val="StyleUnderline"/>
        </w:rPr>
        <w:t>know-how</w:t>
      </w:r>
      <w:r w:rsidRPr="00A23912">
        <w:rPr>
          <w:sz w:val="16"/>
        </w:rPr>
        <w:t xml:space="preserve"> to</w:t>
      </w:r>
      <w:r w:rsidRPr="00FB5463">
        <w:rPr>
          <w:sz w:val="16"/>
        </w:rPr>
        <w:t xml:space="preserve">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5"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0DB3C41A" w14:textId="77777777" w:rsidR="00A23912" w:rsidRDefault="00A23912" w:rsidP="00A23912">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4476D397" w14:textId="77777777" w:rsidR="00A23912" w:rsidRPr="00AD3E38" w:rsidRDefault="00A23912" w:rsidP="00A23912">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16"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1DA01FE6" w14:textId="77777777" w:rsidR="00A23912" w:rsidRPr="00AD3E38" w:rsidRDefault="00A23912" w:rsidP="00A23912">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157DF8CC" w14:textId="77777777" w:rsidR="00B06F5D" w:rsidRDefault="00B06F5D" w:rsidP="00B06F5D">
      <w:pPr>
        <w:pStyle w:val="Heading4"/>
      </w:pPr>
      <w:r>
        <w:t xml:space="preserve">Warming </w:t>
      </w:r>
      <w:r>
        <w:rPr>
          <w:u w:val="single"/>
        </w:rPr>
        <w:t>entrenches Global North-South Inequality</w:t>
      </w:r>
      <w:r>
        <w:t>.</w:t>
      </w:r>
    </w:p>
    <w:p w14:paraId="1CBE72F1" w14:textId="77777777" w:rsidR="00B06F5D" w:rsidRPr="00BF1EC0" w:rsidRDefault="00B06F5D" w:rsidP="00B06F5D">
      <w:r w:rsidRPr="00BF1EC0">
        <w:rPr>
          <w:rStyle w:val="Style13ptBold"/>
        </w:rPr>
        <w:t>LA Times</w:t>
      </w:r>
      <w:r>
        <w:rPr>
          <w:rStyle w:val="Style13ptBold"/>
        </w:rPr>
        <w:t xml:space="preserve"> 19</w:t>
      </w:r>
      <w:r w:rsidRPr="00BF1EC0">
        <w:t xml:space="preserve"> 9-15-2019 "Editorial: Wealthy Countries are Responsible for Climate Change, but it's the poor who will suffer most"</w:t>
      </w:r>
      <w:r>
        <w:t xml:space="preserve"> </w:t>
      </w:r>
      <w:hyperlink r:id="rId17" w:anchor="selection-1989.1-2016.0" w:history="1">
        <w:r w:rsidRPr="003F2A95">
          <w:rPr>
            <w:rStyle w:val="Hyperlink"/>
          </w:rPr>
          <w:t>https://archive.is/aVCFf#selection-1989.1-2016.0</w:t>
        </w:r>
      </w:hyperlink>
      <w:r>
        <w:t xml:space="preserve"> //Elmer</w:t>
      </w:r>
    </w:p>
    <w:p w14:paraId="514C504E" w14:textId="77777777" w:rsidR="00B06F5D" w:rsidRPr="00BF1EC0" w:rsidRDefault="00B06F5D" w:rsidP="00B06F5D">
      <w:pPr>
        <w:rPr>
          <w:u w:val="single"/>
        </w:rPr>
      </w:pPr>
      <w:r w:rsidRPr="00BF1EC0">
        <w:rPr>
          <w:b/>
          <w:sz w:val="26"/>
          <w:highlight w:val="green"/>
          <w:u w:val="single"/>
        </w:rPr>
        <w:t>Although the richest</w:t>
      </w:r>
      <w:r w:rsidRPr="00BF1EC0">
        <w:rPr>
          <w:u w:val="single"/>
        </w:rPr>
        <w:t xml:space="preserve">, most developed countries in the world </w:t>
      </w:r>
      <w:r w:rsidRPr="00BF1EC0">
        <w:rPr>
          <w:b/>
          <w:sz w:val="26"/>
          <w:highlight w:val="green"/>
          <w:u w:val="single"/>
        </w:rPr>
        <w:t>are</w:t>
      </w:r>
      <w:r w:rsidRPr="00BF1EC0">
        <w:rPr>
          <w:highlight w:val="green"/>
          <w:u w:val="single"/>
        </w:rPr>
        <w:t xml:space="preserve"> </w:t>
      </w:r>
      <w:r w:rsidRPr="00BF1EC0">
        <w:rPr>
          <w:u w:val="single"/>
        </w:rPr>
        <w:t xml:space="preserve">overwhelmingly </w:t>
      </w:r>
      <w:r w:rsidRPr="00BF1EC0">
        <w:rPr>
          <w:b/>
          <w:sz w:val="26"/>
          <w:highlight w:val="green"/>
          <w:u w:val="single"/>
        </w:rPr>
        <w:t>to blame for</w:t>
      </w:r>
      <w:r w:rsidRPr="00BF1EC0">
        <w:rPr>
          <w:highlight w:val="green"/>
          <w:u w:val="single"/>
        </w:rPr>
        <w:t xml:space="preserve"> </w:t>
      </w:r>
      <w:r w:rsidRPr="00BF1EC0">
        <w:rPr>
          <w:u w:val="single"/>
        </w:rPr>
        <w:t xml:space="preserve">the catastrophe of global </w:t>
      </w:r>
      <w:r w:rsidRPr="00BF1EC0">
        <w:rPr>
          <w:b/>
          <w:sz w:val="26"/>
          <w:highlight w:val="green"/>
          <w:u w:val="single"/>
        </w:rPr>
        <w:t>climate change</w:t>
      </w:r>
      <w:r w:rsidRPr="00BF1EC0">
        <w:rPr>
          <w:u w:val="single"/>
        </w:rPr>
        <w:t xml:space="preserve">, they are not </w:t>
      </w:r>
      <w:r w:rsidRPr="00BF1EC0">
        <w:rPr>
          <w:b/>
          <w:sz w:val="26"/>
          <w:highlight w:val="green"/>
          <w:u w:val="single"/>
        </w:rPr>
        <w:t>the ones who will suffer the most</w:t>
      </w:r>
      <w:r w:rsidRPr="00BF1EC0">
        <w:rPr>
          <w:highlight w:val="green"/>
          <w:u w:val="single"/>
        </w:rPr>
        <w:t xml:space="preserve"> </w:t>
      </w:r>
      <w:r w:rsidRPr="00BF1EC0">
        <w:rPr>
          <w:u w:val="single"/>
        </w:rPr>
        <w:t xml:space="preserve">from it. Who will? You guessed it: the </w:t>
      </w:r>
      <w:r w:rsidRPr="00BF1EC0">
        <w:rPr>
          <w:b/>
          <w:sz w:val="26"/>
          <w:highlight w:val="green"/>
          <w:u w:val="single"/>
          <w:bdr w:val="single" w:sz="12" w:space="0" w:color="auto"/>
        </w:rPr>
        <w:t>poorest countries</w:t>
      </w:r>
      <w:r w:rsidRPr="00BF1EC0">
        <w:rPr>
          <w:sz w:val="16"/>
        </w:rPr>
        <w:t xml:space="preserve">. The unfairness of that is self-evident, but so is the truth of it. For more than a century, the largest emitters of greenhouse gases, in total as well as per capita, have been the big developed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BF1EC0">
        <w:rPr>
          <w:u w:val="single"/>
        </w:rPr>
        <w:t>it is clearly the poor countries that will face the gravest consequences and have the most difficulty coping</w:t>
      </w:r>
      <w:r w:rsidRPr="00BF1EC0">
        <w:rPr>
          <w:sz w:val="16"/>
        </w:rPr>
        <w:t xml:space="preserve">. For instance, </w:t>
      </w:r>
      <w:r w:rsidRPr="00BF1EC0">
        <w:rPr>
          <w:u w:val="single"/>
        </w:rPr>
        <w:t xml:space="preserve">low-lying </w:t>
      </w:r>
      <w:r w:rsidRPr="00BF1EC0">
        <w:rPr>
          <w:b/>
          <w:sz w:val="26"/>
          <w:highlight w:val="green"/>
          <w:u w:val="single"/>
        </w:rPr>
        <w:t>Bangladesh</w:t>
      </w:r>
      <w:r w:rsidRPr="00BF1EC0">
        <w:rPr>
          <w:u w:val="single"/>
        </w:rPr>
        <w:t xml:space="preserve">, already battered by increasingly powerful cyclones, </w:t>
      </w:r>
      <w:r w:rsidRPr="00BF1EC0">
        <w:rPr>
          <w:b/>
          <w:sz w:val="26"/>
          <w:highlight w:val="green"/>
          <w:u w:val="single"/>
        </w:rPr>
        <w:t>could lose 10% of its territory to the ocean</w:t>
      </w:r>
      <w:r w:rsidRPr="00BF1EC0">
        <w:rPr>
          <w:u w:val="single"/>
        </w:rPr>
        <w:t xml:space="preserve"> within a few decades, </w:t>
      </w:r>
      <w:r w:rsidRPr="00BF1EC0">
        <w:rPr>
          <w:b/>
          <w:sz w:val="26"/>
          <w:highlight w:val="green"/>
          <w:u w:val="single"/>
        </w:rPr>
        <w:t>displacing 18 million people</w:t>
      </w:r>
      <w:r w:rsidRPr="00BF1EC0">
        <w:rPr>
          <w:u w:val="single"/>
        </w:rPr>
        <w:t xml:space="preserve">. </w:t>
      </w:r>
      <w:r w:rsidRPr="00BF1EC0">
        <w:rPr>
          <w:b/>
          <w:sz w:val="26"/>
          <w:highlight w:val="green"/>
          <w:u w:val="single"/>
        </w:rPr>
        <w:t>Political instability</w:t>
      </w:r>
      <w:r w:rsidRPr="00BF1EC0">
        <w:rPr>
          <w:highlight w:val="green"/>
          <w:u w:val="single"/>
        </w:rPr>
        <w:t xml:space="preserve"> </w:t>
      </w:r>
      <w:r w:rsidRPr="00BF1EC0">
        <w:rPr>
          <w:u w:val="single"/>
        </w:rPr>
        <w:t xml:space="preserve">and violence, </w:t>
      </w:r>
      <w:r w:rsidRPr="00BF1EC0">
        <w:rPr>
          <w:b/>
          <w:sz w:val="26"/>
          <w:highlight w:val="green"/>
          <w:u w:val="single"/>
        </w:rPr>
        <w:t>influenced</w:t>
      </w:r>
      <w:r w:rsidRPr="00BF1EC0">
        <w:rPr>
          <w:highlight w:val="green"/>
          <w:u w:val="single"/>
        </w:rPr>
        <w:t xml:space="preserve"> </w:t>
      </w:r>
      <w:r w:rsidRPr="00BF1EC0">
        <w:rPr>
          <w:u w:val="single"/>
        </w:rPr>
        <w:t xml:space="preserve">in part </w:t>
      </w:r>
      <w:r w:rsidRPr="00BF1EC0">
        <w:rPr>
          <w:b/>
          <w:sz w:val="26"/>
          <w:highlight w:val="green"/>
          <w:u w:val="single"/>
        </w:rPr>
        <w:t>by droughts and poor harvests</w:t>
      </w:r>
      <w:r w:rsidRPr="00BF1EC0">
        <w:rPr>
          <w:u w:val="single"/>
        </w:rPr>
        <w:t xml:space="preserve">, </w:t>
      </w:r>
      <w:r w:rsidRPr="00BF1EC0">
        <w:rPr>
          <w:b/>
          <w:sz w:val="26"/>
          <w:highlight w:val="green"/>
          <w:u w:val="single"/>
        </w:rPr>
        <w:t>have</w:t>
      </w:r>
      <w:r w:rsidRPr="00BF1EC0">
        <w:rPr>
          <w:highlight w:val="green"/>
          <w:u w:val="single"/>
        </w:rPr>
        <w:t xml:space="preserve"> </w:t>
      </w:r>
      <w:r w:rsidRPr="00BF1EC0">
        <w:rPr>
          <w:u w:val="single"/>
        </w:rPr>
        <w:t xml:space="preserve">already </w:t>
      </w:r>
      <w:r w:rsidRPr="00BF1EC0">
        <w:rPr>
          <w:b/>
          <w:sz w:val="26"/>
          <w:highlight w:val="green"/>
          <w:u w:val="single"/>
        </w:rPr>
        <w:t>driven millions</w:t>
      </w:r>
      <w:r w:rsidRPr="00BF1EC0">
        <w:rPr>
          <w:highlight w:val="green"/>
          <w:u w:val="single"/>
        </w:rPr>
        <w:t xml:space="preserve"> </w:t>
      </w:r>
      <w:r w:rsidRPr="00BF1EC0">
        <w:rPr>
          <w:u w:val="single"/>
        </w:rPr>
        <w:t xml:space="preserve">of people </w:t>
      </w:r>
      <w:r w:rsidRPr="00BF1EC0">
        <w:rPr>
          <w:b/>
          <w:sz w:val="26"/>
          <w:highlight w:val="green"/>
          <w:u w:val="single"/>
        </w:rPr>
        <w:t>from their homes in</w:t>
      </w:r>
      <w:r w:rsidRPr="00BF1EC0">
        <w:rPr>
          <w:highlight w:val="green"/>
          <w:u w:val="single"/>
        </w:rPr>
        <w:t xml:space="preserve"> </w:t>
      </w:r>
      <w:r w:rsidRPr="00BF1EC0">
        <w:rPr>
          <w:u w:val="single"/>
        </w:rPr>
        <w:t xml:space="preserve">sub-Saharan </w:t>
      </w:r>
      <w:r w:rsidRPr="00BF1EC0">
        <w:rPr>
          <w:b/>
          <w:bCs/>
          <w:sz w:val="26"/>
          <w:highlight w:val="green"/>
          <w:u w:val="single"/>
        </w:rPr>
        <w:t>Africa</w:t>
      </w:r>
      <w:r w:rsidRPr="00BF1EC0">
        <w:rPr>
          <w:b/>
          <w:sz w:val="26"/>
          <w:highlight w:val="green"/>
          <w:u w:val="single"/>
        </w:rPr>
        <w:t xml:space="preserve"> and Central America. </w:t>
      </w:r>
      <w:r w:rsidRPr="00BF1EC0">
        <w:rPr>
          <w:sz w:val="16"/>
        </w:rPr>
        <w:t xml:space="preserve">A recent study from Stanford University found that </w:t>
      </w:r>
      <w:r w:rsidRPr="00BF1EC0">
        <w:rPr>
          <w:b/>
          <w:sz w:val="26"/>
          <w:highlight w:val="green"/>
          <w:u w:val="single"/>
        </w:rPr>
        <w:t>climate change</w:t>
      </w:r>
      <w:r w:rsidRPr="00BF1EC0">
        <w:rPr>
          <w:highlight w:val="green"/>
          <w:u w:val="single"/>
        </w:rPr>
        <w:t xml:space="preserve"> </w:t>
      </w:r>
      <w:r w:rsidRPr="00BF1EC0">
        <w:rPr>
          <w:u w:val="single"/>
        </w:rPr>
        <w:t xml:space="preserve">is </w:t>
      </w:r>
      <w:r w:rsidRPr="00BF1EC0">
        <w:rPr>
          <w:b/>
          <w:sz w:val="26"/>
          <w:highlight w:val="green"/>
          <w:u w:val="single"/>
        </w:rPr>
        <w:t>exacerbating global income inequality between wealthy nations</w:t>
      </w:r>
      <w:r w:rsidRPr="00BF1EC0">
        <w:rPr>
          <w:highlight w:val="green"/>
          <w:u w:val="single"/>
        </w:rPr>
        <w:t xml:space="preserve"> </w:t>
      </w:r>
      <w:r w:rsidRPr="00BF1EC0">
        <w:rPr>
          <w:u w:val="single"/>
        </w:rPr>
        <w:t xml:space="preserve">in cooler regions, </w:t>
      </w:r>
      <w:r w:rsidRPr="00BF1EC0">
        <w:rPr>
          <w:b/>
          <w:sz w:val="26"/>
          <w:highlight w:val="green"/>
          <w:u w:val="single"/>
        </w:rPr>
        <w:t>and poor nations</w:t>
      </w:r>
      <w:r w:rsidRPr="00BF1EC0">
        <w:rPr>
          <w:highlight w:val="green"/>
          <w:u w:val="single"/>
        </w:rPr>
        <w:t xml:space="preserve"> </w:t>
      </w:r>
      <w:r w:rsidRPr="00BF1EC0">
        <w:rPr>
          <w:u w:val="single"/>
        </w:rPr>
        <w:t>in hotter parts of the</w:t>
      </w:r>
      <w:r w:rsidRPr="00BF1EC0">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BF1EC0">
        <w:rPr>
          <w:u w:val="single"/>
        </w:rPr>
        <w:t>. A report released last week found that extreme weather displaced 7 million people from their homes during the first half of 2019, especially in Asia and Africa. That set a new record, but researchers warned that the number of such events would increase as the climate continues to change.</w:t>
      </w:r>
    </w:p>
    <w:p w14:paraId="74C5DC77" w14:textId="77777777" w:rsidR="00A23912" w:rsidRPr="00A23912" w:rsidRDefault="00A23912" w:rsidP="00A23912"/>
    <w:sectPr w:rsidR="00A23912" w:rsidRPr="00A23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2391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23912"/>
    <w:rsid w:val="00A93661"/>
    <w:rsid w:val="00A95652"/>
    <w:rsid w:val="00AC0AB8"/>
    <w:rsid w:val="00B06F5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77814"/>
  <w15:chartTrackingRefBased/>
  <w15:docId w15:val="{F77949F3-E245-4B17-B65B-032E08DC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6F5D"/>
    <w:pPr>
      <w:spacing w:after="0" w:line="240" w:lineRule="auto"/>
    </w:pPr>
    <w:rPr>
      <w:rFonts w:ascii="Calibri" w:hAnsi="Calibri" w:cs="Calibri"/>
    </w:rPr>
  </w:style>
  <w:style w:type="paragraph" w:styleId="Heading1">
    <w:name w:val="heading 1"/>
    <w:aliases w:val="Pocket"/>
    <w:basedOn w:val="Normal"/>
    <w:next w:val="Normal"/>
    <w:link w:val="Heading1Char"/>
    <w:qFormat/>
    <w:rsid w:val="00B06F5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6F5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6F5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3"/>
    <w:unhideWhenUsed/>
    <w:qFormat/>
    <w:rsid w:val="00B06F5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06F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F5D"/>
  </w:style>
  <w:style w:type="character" w:customStyle="1" w:styleId="Heading1Char">
    <w:name w:val="Heading 1 Char"/>
    <w:aliases w:val="Pocket Char"/>
    <w:basedOn w:val="DefaultParagraphFont"/>
    <w:link w:val="Heading1"/>
    <w:rsid w:val="00B06F5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6F5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6F5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B06F5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B06F5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06F5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B06F5D"/>
    <w:rPr>
      <w:b w:val="0"/>
      <w:sz w:val="22"/>
      <w:u w:val="singl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B06F5D"/>
    <w:rPr>
      <w:color w:val="auto"/>
      <w:u w:val="none"/>
    </w:rPr>
  </w:style>
  <w:style w:type="character" w:styleId="FollowedHyperlink">
    <w:name w:val="FollowedHyperlink"/>
    <w:basedOn w:val="DefaultParagraphFont"/>
    <w:uiPriority w:val="99"/>
    <w:semiHidden/>
    <w:unhideWhenUsed/>
    <w:rsid w:val="00B06F5D"/>
    <w:rPr>
      <w:color w:val="auto"/>
      <w:u w:val="none"/>
    </w:rPr>
  </w:style>
  <w:style w:type="paragraph" w:customStyle="1" w:styleId="textbold">
    <w:name w:val="text bold"/>
    <w:basedOn w:val="Normal"/>
    <w:link w:val="Emphasis"/>
    <w:uiPriority w:val="7"/>
    <w:qFormat/>
    <w:rsid w:val="00A23912"/>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nd.org/pubs/perspectives/PEA407-1.html" TargetMode="External"/><Relationship Id="rId13" Type="http://schemas.openxmlformats.org/officeDocument/2006/relationships/hyperlink" Target="https://www.ipwatchdog.com/2021/04/19/waiving-ip-rights-during-times-of-covid-a-false-good-idea/id=13239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ulturalsurvival.org/publications/cultural-survival-quarterly/source-our-cures-new-pharmaceutical-company-wants-provide" TargetMode="External"/><Relationship Id="rId12" Type="http://schemas.openxmlformats.org/officeDocument/2006/relationships/hyperlink" Target="http://www.americanmedicalinnovation.org/sites/default/files/Gone_Tomorrow.pdf" TargetMode="External"/><Relationship Id="rId17" Type="http://schemas.openxmlformats.org/officeDocument/2006/relationships/hyperlink" Target="https://archive.is/aVCFf" TargetMode="External"/><Relationship Id="rId2" Type="http://schemas.openxmlformats.org/officeDocument/2006/relationships/numbering" Target="numbering.xml"/><Relationship Id="rId16" Type="http://schemas.openxmlformats.org/officeDocument/2006/relationships/hyperlink" Target="https://www.4ipcouncil.com/application/files/4516/0399/1622/Intellectual_Property_and_Renewable_Energy.pdf" TargetMode="External"/><Relationship Id="rId1" Type="http://schemas.openxmlformats.org/officeDocument/2006/relationships/customXml" Target="../customXml/item1.xml"/><Relationship Id="rId6" Type="http://schemas.openxmlformats.org/officeDocument/2006/relationships/hyperlink" Target="https://itif.org/publications/2020/02/03/delinkage-debunked-why-replacing-patents-prizes-drug-development-wont-work" TargetMode="External"/><Relationship Id="rId11" Type="http://schemas.openxmlformats.org/officeDocument/2006/relationships/hyperlink" Target="https://www.ip-watch.org/2018/09/21/follow-pharmaceutical-innovations-eligible-patent-protection/" TargetMode="External"/><Relationship Id="rId5" Type="http://schemas.openxmlformats.org/officeDocument/2006/relationships/webSettings" Target="webSettings.xml"/><Relationship Id="rId15" Type="http://schemas.openxmlformats.org/officeDocument/2006/relationships/hyperlink" Target="https://www.bio.org/sites/default/files/2021-04/Climate%20Report_FINAL.pdf" TargetMode="External"/><Relationship Id="rId10" Type="http://schemas.openxmlformats.org/officeDocument/2006/relationships/hyperlink" Target="https://news.globallandscapesforum.org/48905/biopiracy-the-largely-lawless-plundering-of-earths-genetic-wealt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atlantic.com/ideas/archive/2020/04/disease-has-never-been-just-disease-native-americans/610852/" TargetMode="External"/><Relationship Id="rId14" Type="http://schemas.openxmlformats.org/officeDocument/2006/relationships/hyperlink" Target="https://www.ipwatchdog.com/2021/05/05/tai-says-united-states-will-back-india-southafrica-proposal-waive-ip-rights-trips/id=13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22819</Words>
  <Characters>130072</Characters>
  <Application>Microsoft Office Word</Application>
  <DocSecurity>0</DocSecurity>
  <Lines>1083</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2021-11-01T16:05:00Z</dcterms:created>
  <dcterms:modified xsi:type="dcterms:W3CDTF">2021-11-01T16:05:00Z</dcterms:modified>
</cp:coreProperties>
</file>