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AF8AE" w14:textId="5644A169" w:rsidR="00A95652" w:rsidRDefault="000331E9" w:rsidP="000331E9">
      <w:pPr>
        <w:pStyle w:val="Heading1"/>
      </w:pPr>
      <w:r>
        <w:t>1NC Loyola R</w:t>
      </w:r>
      <w:proofErr w:type="gramStart"/>
      <w:r>
        <w:t>1 !!!!</w:t>
      </w:r>
      <w:proofErr w:type="gramEnd"/>
    </w:p>
    <w:p w14:paraId="21F12472" w14:textId="7F765351" w:rsidR="00276CE9" w:rsidRDefault="00276CE9" w:rsidP="00276CE9">
      <w:pPr>
        <w:pStyle w:val="Heading2"/>
      </w:pPr>
      <w:r>
        <w:t>1</w:t>
      </w:r>
    </w:p>
    <w:p w14:paraId="79675723" w14:textId="695A738E" w:rsidR="00276CE9" w:rsidRDefault="00276CE9" w:rsidP="00276CE9">
      <w:pPr>
        <w:pStyle w:val="Heading3"/>
      </w:pPr>
      <w:proofErr w:type="spellStart"/>
      <w:r>
        <w:t>ESpec</w:t>
      </w:r>
      <w:proofErr w:type="spellEnd"/>
    </w:p>
    <w:p w14:paraId="54EF7C09" w14:textId="77777777" w:rsidR="00276CE9" w:rsidRDefault="00276CE9" w:rsidP="00276CE9">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02763D04" w14:textId="77777777" w:rsidR="00276CE9" w:rsidRPr="009550E5" w:rsidRDefault="00276CE9" w:rsidP="00276CE9">
      <w:r w:rsidRPr="009550E5">
        <w:rPr>
          <w:rStyle w:val="Style13ptBold"/>
        </w:rPr>
        <w:t>WTO No Date</w:t>
      </w:r>
      <w:r w:rsidRPr="009550E5">
        <w:t xml:space="preserve"> "Whose WTO is it anyway?"</w:t>
      </w:r>
      <w:r>
        <w:t xml:space="preserve"> </w:t>
      </w:r>
      <w:hyperlink r:id="rId6" w:history="1">
        <w:r w:rsidRPr="00952336">
          <w:rPr>
            <w:rStyle w:val="Hyperlink"/>
          </w:rPr>
          <w:t>https://www.wto.org/english/thewto_e/whatis_e/tif_e/org1_e.htm</w:t>
        </w:r>
      </w:hyperlink>
      <w:r>
        <w:t xml:space="preserve"> //Elmer </w:t>
      </w:r>
    </w:p>
    <w:p w14:paraId="0D0F6A78" w14:textId="77777777" w:rsidR="00276CE9" w:rsidRDefault="00276CE9" w:rsidP="00276CE9">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237430ED" w14:textId="77777777" w:rsidR="00276CE9" w:rsidRDefault="00276CE9" w:rsidP="00276CE9">
      <w:pPr>
        <w:pStyle w:val="Heading4"/>
      </w:pPr>
      <w:r>
        <w:t xml:space="preserve">Violation: they don’t </w:t>
      </w:r>
    </w:p>
    <w:p w14:paraId="3B85A877" w14:textId="77777777" w:rsidR="00276CE9" w:rsidRDefault="00276CE9" w:rsidP="00276CE9">
      <w:pPr>
        <w:pStyle w:val="Heading4"/>
      </w:pPr>
      <w:r>
        <w:t>Standards</w:t>
      </w:r>
    </w:p>
    <w:p w14:paraId="119CA68D" w14:textId="77777777" w:rsidR="00276CE9" w:rsidRPr="007D0451" w:rsidRDefault="00276CE9" w:rsidP="00276CE9">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41AE2BC4" w14:textId="77777777" w:rsidR="00276CE9" w:rsidRDefault="00276CE9" w:rsidP="00276CE9">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51D1CF0D" w14:textId="6CD69F19" w:rsidR="00276CE9" w:rsidRDefault="00276CE9" w:rsidP="00276CE9">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00A261C5" w14:textId="708D7464" w:rsidR="00276CE9" w:rsidRDefault="00276CE9" w:rsidP="00276CE9"/>
    <w:p w14:paraId="74344C74" w14:textId="77777777" w:rsidR="00276CE9" w:rsidRDefault="00276CE9" w:rsidP="00276CE9">
      <w:pPr>
        <w:pStyle w:val="Heading4"/>
      </w:pPr>
      <w:r>
        <w:t xml:space="preserve">Fairness and education are voters – </w:t>
      </w:r>
      <w:proofErr w:type="spellStart"/>
      <w:r>
        <w:t>its</w:t>
      </w:r>
      <w:proofErr w:type="spellEnd"/>
      <w:r>
        <w:t xml:space="preserve"> how judges evaluate rounds and why schools fund debate</w:t>
      </w:r>
    </w:p>
    <w:p w14:paraId="1565E984" w14:textId="77777777" w:rsidR="00276CE9" w:rsidRPr="005773FC" w:rsidRDefault="00276CE9" w:rsidP="00276CE9">
      <w:pPr>
        <w:pStyle w:val="Heading4"/>
      </w:pPr>
      <w:r>
        <w:t>DTD – it’s key to norm set and deter future abuse</w:t>
      </w:r>
    </w:p>
    <w:p w14:paraId="01BC2BAC" w14:textId="77777777" w:rsidR="00276CE9" w:rsidRPr="007054E9" w:rsidRDefault="00276CE9" w:rsidP="00276CE9">
      <w:pPr>
        <w:pStyle w:val="Heading4"/>
      </w:pPr>
      <w:r>
        <w:t>Neg theory is DTD - 1ARs control the direction of the debate because it determines what the 2NR has to go for – DTD allows us some leeway in the round by having some control in the direction</w:t>
      </w:r>
    </w:p>
    <w:p w14:paraId="2AE41A3C" w14:textId="77777777" w:rsidR="00276CE9" w:rsidRPr="007054E9" w:rsidRDefault="00276CE9" w:rsidP="00276CE9">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0BCF44D9" w14:textId="5EDBDFC1" w:rsidR="00276CE9" w:rsidRDefault="00276CE9" w:rsidP="00276CE9">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w:t>
      </w:r>
    </w:p>
    <w:p w14:paraId="04C78859" w14:textId="75C666A4" w:rsidR="00276CE9" w:rsidRDefault="00276CE9" w:rsidP="00276CE9"/>
    <w:p w14:paraId="161F19C5" w14:textId="77777777" w:rsidR="00276CE9" w:rsidRDefault="00276CE9" w:rsidP="00276CE9">
      <w:pPr>
        <w:pStyle w:val="Heading4"/>
      </w:pPr>
      <w:r>
        <w:t xml:space="preserve">NC theory first - </w:t>
      </w:r>
      <w:r w:rsidRPr="007054E9">
        <w:t>1] Abuse was self-inflicted- They started the chain of abuse and forced me down this strategy 2] Norming- We have more speeches to norm over whether it’s a good idea 3] It was introduced first so it comes lexically prior</w:t>
      </w:r>
      <w:r>
        <w:t>.</w:t>
      </w:r>
      <w:r w:rsidRPr="00AA5540">
        <w:t xml:space="preserve"> </w:t>
      </w:r>
    </w:p>
    <w:p w14:paraId="422C5E4D" w14:textId="77777777" w:rsidR="00276CE9" w:rsidRDefault="00276CE9" w:rsidP="00276CE9">
      <w:pPr>
        <w:pStyle w:val="Heading4"/>
      </w:pPr>
      <w:r>
        <w:t xml:space="preserve">Neg abuse outweighs </w:t>
      </w:r>
      <w:proofErr w:type="spellStart"/>
      <w:r>
        <w:t>Aff</w:t>
      </w:r>
      <w:proofErr w:type="spellEnd"/>
      <w:r>
        <w:t xml:space="preserve"> abuse – 1] Infinite prep time before round to frontline 2] 2AR judge psychology and 1</w:t>
      </w:r>
      <w:r w:rsidRPr="00F054A9">
        <w:rPr>
          <w:vertAlign w:val="superscript"/>
        </w:rPr>
        <w:t>st</w:t>
      </w:r>
      <w:r>
        <w:t xml:space="preserve"> and last speech 3] Infinite perms and </w:t>
      </w:r>
      <w:proofErr w:type="spellStart"/>
      <w:r>
        <w:t>uplayering</w:t>
      </w:r>
      <w:proofErr w:type="spellEnd"/>
      <w:r>
        <w:t xml:space="preserve"> in the 1AR. </w:t>
      </w:r>
    </w:p>
    <w:p w14:paraId="3B2A919B" w14:textId="77777777" w:rsidR="00276CE9" w:rsidRDefault="00276CE9" w:rsidP="00276CE9">
      <w:pPr>
        <w:pStyle w:val="Heading4"/>
      </w:pPr>
      <w:r>
        <w:t xml:space="preserve">Reasonability on 1AR shells – 1AR theory is very </w:t>
      </w:r>
      <w:proofErr w:type="spellStart"/>
      <w:r>
        <w:t>aff</w:t>
      </w:r>
      <w:proofErr w:type="spellEnd"/>
      <w:r>
        <w:t xml:space="preserve">-biased because the 2AR gets to line-by-line every 2NR standard with new answers that never get responded to– reasonability checks 2AR sandbagging by preventing really abusive 1NCs while still giving the 2N a chance. </w:t>
      </w:r>
    </w:p>
    <w:p w14:paraId="6B20B4C8" w14:textId="77777777" w:rsidR="00276CE9" w:rsidRDefault="00276CE9" w:rsidP="00276CE9">
      <w:pPr>
        <w:pStyle w:val="Heading4"/>
      </w:pPr>
      <w:r>
        <w:t xml:space="preserve">DTA on 1AR shells - They can blow up </w:t>
      </w:r>
      <w:proofErr w:type="spellStart"/>
      <w:r>
        <w:t>blippy</w:t>
      </w:r>
      <w:proofErr w:type="spellEnd"/>
      <w:r>
        <w:t xml:space="preserve"> 20 second shells in the 2AR while I have to split my time and can’t preempt 2AR spin which necessitates judge intervention and means 1AR theory is irresolvable so you shouldn’t stake the round on it. </w:t>
      </w:r>
    </w:p>
    <w:p w14:paraId="671D01D3" w14:textId="3423E2BB" w:rsidR="00276CE9" w:rsidRDefault="00276CE9" w:rsidP="00276CE9">
      <w:pPr>
        <w:pStyle w:val="Heading4"/>
      </w:pPr>
      <w:r>
        <w:t xml:space="preserve">No new 1ar theory paradigm issues-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14:paraId="5FBDDDD3" w14:textId="11F3C2D8" w:rsidR="00276CE9" w:rsidRDefault="00276CE9" w:rsidP="00276CE9"/>
    <w:p w14:paraId="4F868E1E" w14:textId="6C134A90" w:rsidR="00276CE9" w:rsidRPr="00276CE9" w:rsidRDefault="00276CE9" w:rsidP="00276CE9">
      <w:pPr>
        <w:pStyle w:val="Heading4"/>
      </w:pPr>
      <w:r>
        <w:t xml:space="preserve">No 1AR theory – </w:t>
      </w:r>
      <w:r w:rsidR="00767CB9">
        <w:t>intervention</w:t>
      </w:r>
      <w:r>
        <w:t xml:space="preserve">, any 2ar responses to </w:t>
      </w:r>
      <w:proofErr w:type="spellStart"/>
      <w:r>
        <w:t>counterstandards</w:t>
      </w:r>
      <w:proofErr w:type="spellEnd"/>
      <w:r>
        <w:t xml:space="preserve"> are new forcing you to intervene to assign credence, judge </w:t>
      </w:r>
      <w:proofErr w:type="spellStart"/>
      <w:r>
        <w:t>internvetion</w:t>
      </w:r>
      <w:proofErr w:type="spellEnd"/>
      <w:r>
        <w:t xml:space="preserve"> o/w destroys the core purpose of the activity which is debaters debating</w:t>
      </w:r>
    </w:p>
    <w:p w14:paraId="575C9724" w14:textId="77777777" w:rsidR="00276CE9" w:rsidRPr="00276CE9" w:rsidRDefault="00276CE9" w:rsidP="00276CE9"/>
    <w:p w14:paraId="7DB71883" w14:textId="77777777" w:rsidR="00276CE9" w:rsidRPr="00276CE9" w:rsidRDefault="00276CE9" w:rsidP="00276CE9"/>
    <w:p w14:paraId="7900FF2F" w14:textId="77777777" w:rsidR="00276CE9" w:rsidRPr="009550E5" w:rsidRDefault="00276CE9" w:rsidP="00276CE9">
      <w:pPr>
        <w:rPr>
          <w:sz w:val="16"/>
        </w:rPr>
      </w:pPr>
    </w:p>
    <w:p w14:paraId="2FE62263" w14:textId="77777777" w:rsidR="00276CE9" w:rsidRPr="00276CE9" w:rsidRDefault="00276CE9" w:rsidP="00276CE9"/>
    <w:p w14:paraId="73486331" w14:textId="28E831DA" w:rsidR="000331E9" w:rsidRDefault="00276CE9" w:rsidP="000331E9">
      <w:pPr>
        <w:pStyle w:val="Heading2"/>
      </w:pPr>
      <w:r>
        <w:t>2</w:t>
      </w:r>
    </w:p>
    <w:p w14:paraId="62507D61" w14:textId="761587AB" w:rsidR="00276CE9" w:rsidRDefault="00276CE9" w:rsidP="00276CE9">
      <w:pPr>
        <w:pStyle w:val="Heading3"/>
      </w:pPr>
      <w:r>
        <w:t>Consult WHO</w:t>
      </w:r>
    </w:p>
    <w:p w14:paraId="04E429F9" w14:textId="36F17970" w:rsidR="00276CE9" w:rsidRDefault="00276CE9" w:rsidP="00276CE9">
      <w:pPr>
        <w:pStyle w:val="Heading4"/>
      </w:pPr>
      <w:r>
        <w:t>Counterplan Text – Member states of the World Trade Organization ought to consult the World Health Organization on whether or not to [</w:t>
      </w:r>
      <w:r w:rsidR="00DC781B">
        <w:t>reduce intellectual property protections for medicines</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402AF871" w14:textId="77777777" w:rsidR="00276CE9" w:rsidRPr="00624CF9" w:rsidRDefault="00276CE9" w:rsidP="00276CE9">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4B89EFBA" w14:textId="77777777" w:rsidR="00276CE9" w:rsidRPr="00F97FE0" w:rsidRDefault="00276CE9" w:rsidP="00276CE9">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05BE82E6" w14:textId="77777777" w:rsidR="00276CE9" w:rsidRPr="00253762" w:rsidRDefault="00B5764D" w:rsidP="00276CE9">
      <w:hyperlink r:id="rId7" w:history="1">
        <w:r w:rsidR="00276CE9" w:rsidRPr="00E97EF2">
          <w:rPr>
            <w:rStyle w:val="Hyperlink"/>
          </w:rPr>
          <w:t>https://law.unimelb.edu.au/__data/assets/pdf_file/0007/1681117/Rimmer.pdf</w:t>
        </w:r>
      </w:hyperlink>
      <w:r w:rsidR="00276CE9">
        <w:t xml:space="preserve"> (</w:t>
      </w:r>
      <w:r w:rsidR="00276CE9" w:rsidRPr="00F97FE0">
        <w:t>BA (Hons), LLB (Hons) (Australian National University), PhD (New South Wales); Lecturer at ACIPA, the Faculty of Law, The Australian National University</w:t>
      </w:r>
      <w:r w:rsidR="00276CE9">
        <w:t>)//</w:t>
      </w:r>
      <w:proofErr w:type="spellStart"/>
      <w:r w:rsidR="00276CE9">
        <w:t>SidK</w:t>
      </w:r>
      <w:proofErr w:type="spellEnd"/>
      <w:r w:rsidR="00276CE9">
        <w:t xml:space="preserve"> + Elmer </w:t>
      </w:r>
    </w:p>
    <w:p w14:paraId="78B05A3D" w14:textId="77777777" w:rsidR="00276CE9" w:rsidRDefault="00276CE9" w:rsidP="00276CE9">
      <w:pPr>
        <w:rPr>
          <w:sz w:val="16"/>
          <w:szCs w:val="24"/>
        </w:rPr>
      </w:pPr>
      <w:r w:rsidRPr="00F97FE0">
        <w:rPr>
          <w:sz w:val="16"/>
          <w:szCs w:val="24"/>
        </w:rPr>
        <w:t xml:space="preserve">The WHO has been instrumental in coordinating the international network of research on the SARS virus. It has </w:t>
      </w:r>
      <w:proofErr w:type="spellStart"/>
      <w:r w:rsidRPr="00F97FE0">
        <w:rPr>
          <w:sz w:val="16"/>
          <w:szCs w:val="24"/>
        </w:rPr>
        <w:t>emphasised</w:t>
      </w:r>
      <w:proofErr w:type="spellEnd"/>
      <w:r w:rsidRPr="00F97FE0">
        <w:rPr>
          <w:sz w:val="16"/>
          <w:szCs w:val="24"/>
        </w:rPr>
        <w:t xml:space="preserve"> the need for collaboration between the network participants. </w:t>
      </w:r>
      <w:r w:rsidRPr="00F97FE0">
        <w:rPr>
          <w:szCs w:val="24"/>
          <w:u w:val="single"/>
        </w:rPr>
        <w:t xml:space="preserve">The </w:t>
      </w:r>
      <w:r w:rsidRPr="00D93FBE">
        <w:rPr>
          <w:szCs w:val="24"/>
          <w:highlight w:val="green"/>
          <w:u w:val="single"/>
        </w:rPr>
        <w:t xml:space="preserve">WHO </w:t>
      </w:r>
      <w:r w:rsidRPr="00F97FE0">
        <w:rPr>
          <w:szCs w:val="24"/>
          <w:u w:val="single"/>
        </w:rPr>
        <w:t xml:space="preserve">presented the containment of the SARS virus as ‘one of the biggest success stories in public health in recent years’.206 However, it </w:t>
      </w:r>
      <w:r w:rsidRPr="00D93FBE">
        <w:rPr>
          <w:b/>
          <w:bCs/>
          <w:szCs w:val="24"/>
          <w:highlight w:val="green"/>
          <w:u w:val="single"/>
        </w:rPr>
        <w:t xml:space="preserve">was less active in </w:t>
      </w:r>
      <w:r w:rsidRPr="00146FCD">
        <w:rPr>
          <w:b/>
          <w:bCs/>
          <w:szCs w:val="24"/>
          <w:u w:val="single"/>
        </w:rPr>
        <w:t xml:space="preserve">the debate over </w:t>
      </w:r>
      <w:r w:rsidRPr="00D93FBE">
        <w:rPr>
          <w:b/>
          <w:bCs/>
          <w:szCs w:val="24"/>
          <w:highlight w:val="gree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D93FBE">
        <w:rPr>
          <w:rStyle w:val="StyleUnderline"/>
          <w:sz w:val="24"/>
          <w:szCs w:val="24"/>
          <w:highlight w:val="green"/>
        </w:rPr>
        <w:t>WHO</w:t>
      </w:r>
      <w:r w:rsidRPr="00D93FBE">
        <w:rPr>
          <w:szCs w:val="24"/>
          <w:highlight w:val="green"/>
          <w:u w:val="single"/>
        </w:rPr>
        <w:t xml:space="preserve"> </w:t>
      </w:r>
      <w:r w:rsidRPr="00F97FE0">
        <w:rPr>
          <w:szCs w:val="24"/>
          <w:u w:val="single"/>
        </w:rPr>
        <w:t xml:space="preserve">has </w:t>
      </w:r>
      <w:r w:rsidRPr="002548A8">
        <w:rPr>
          <w:rStyle w:val="StyleUnderline"/>
          <w:sz w:val="24"/>
          <w:szCs w:val="24"/>
        </w:rPr>
        <w:t>made</w:t>
      </w:r>
      <w:r w:rsidRPr="002548A8">
        <w:rPr>
          <w:szCs w:val="24"/>
          <w:u w:val="single"/>
        </w:rPr>
        <w:t xml:space="preserve"> a number of </w:t>
      </w:r>
      <w:r w:rsidRPr="002548A8">
        <w:rPr>
          <w:rStyle w:val="StyleUnderline"/>
          <w:b/>
          <w:bCs/>
          <w:sz w:val="24"/>
          <w:szCs w:val="24"/>
        </w:rPr>
        <w:t>aspirational statements</w:t>
      </w:r>
      <w:r w:rsidRPr="002548A8">
        <w:rPr>
          <w:szCs w:val="24"/>
          <w:u w:val="single"/>
        </w:rPr>
        <w:t xml:space="preserve"> about patent law and access to essential medicines. Arguably, though, the </w:t>
      </w:r>
      <w:proofErr w:type="spellStart"/>
      <w:r w:rsidRPr="002548A8">
        <w:rPr>
          <w:szCs w:val="24"/>
          <w:u w:val="single"/>
        </w:rPr>
        <w:t>organisation</w:t>
      </w:r>
      <w:proofErr w:type="spellEnd"/>
      <w:r w:rsidRPr="00F97FE0">
        <w:rPr>
          <w:szCs w:val="24"/>
          <w:u w:val="single"/>
        </w:rPr>
        <w:t xml:space="preserve"> </w:t>
      </w:r>
      <w:r w:rsidRPr="00D93FBE">
        <w:rPr>
          <w:szCs w:val="24"/>
          <w:highlight w:val="green"/>
          <w:u w:val="single"/>
        </w:rPr>
        <w:t xml:space="preserve">could be a much more </w:t>
      </w:r>
      <w:r w:rsidRPr="00F97FE0">
        <w:rPr>
          <w:szCs w:val="24"/>
          <w:u w:val="single"/>
        </w:rPr>
        <w:t xml:space="preserve">informed and </w:t>
      </w:r>
      <w:r w:rsidRPr="00D93FBE">
        <w:rPr>
          <w:szCs w:val="24"/>
          <w:highlight w:val="green"/>
          <w:u w:val="single"/>
        </w:rPr>
        <w:t>vocal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 w:val="24"/>
          <w:szCs w:val="24"/>
        </w:rPr>
        <w:t xml:space="preserve">The agency </w:t>
      </w:r>
      <w:r w:rsidRPr="002548A8">
        <w:rPr>
          <w:rStyle w:val="StyleUnderline"/>
          <w:b/>
          <w:bCs/>
          <w:sz w:val="24"/>
          <w:szCs w:val="24"/>
        </w:rPr>
        <w:t>did</w:t>
      </w:r>
      <w:r w:rsidRPr="002548A8">
        <w:rPr>
          <w:b/>
          <w:bCs/>
          <w:szCs w:val="24"/>
          <w:u w:val="single"/>
        </w:rPr>
        <w:t xml:space="preserve"> </w:t>
      </w:r>
      <w:r w:rsidRPr="002548A8">
        <w:rPr>
          <w:rStyle w:val="StyleUnderline"/>
          <w:b/>
          <w:bCs/>
          <w:sz w:val="24"/>
          <w:szCs w:val="24"/>
        </w:rPr>
        <w:t>not</w:t>
      </w:r>
      <w:r w:rsidRPr="002548A8">
        <w:rPr>
          <w:b/>
          <w:bCs/>
          <w:szCs w:val="24"/>
          <w:u w:val="single"/>
        </w:rPr>
        <w:t xml:space="preserve"> </w:t>
      </w:r>
      <w:r w:rsidRPr="002548A8">
        <w:rPr>
          <w:rStyle w:val="StyleUnderline"/>
          <w:b/>
          <w:bCs/>
          <w:sz w:val="24"/>
          <w:szCs w:val="24"/>
        </w:rPr>
        <w:t>even seem aware of the patent proceedings</w:t>
      </w:r>
      <w:r w:rsidRPr="002548A8">
        <w:rPr>
          <w:szCs w:val="24"/>
          <w:u w:val="single"/>
        </w:rPr>
        <w:t>, leaving individual research institutions without guidance</w:t>
      </w:r>
      <w:r w:rsidRPr="002548A8">
        <w:rPr>
          <w:sz w:val="16"/>
          <w:szCs w:val="24"/>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szCs w:val="24"/>
        </w:rPr>
        <w:t>Stöhr</w:t>
      </w:r>
      <w:proofErr w:type="spellEnd"/>
      <w:r w:rsidRPr="002548A8">
        <w:rPr>
          <w:sz w:val="16"/>
          <w:szCs w:val="24"/>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w:t>
      </w:r>
      <w:proofErr w:type="spellStart"/>
      <w:r w:rsidRPr="00F97FE0">
        <w:rPr>
          <w:sz w:val="16"/>
          <w:szCs w:val="24"/>
        </w:rPr>
        <w:t>commercialise</w:t>
      </w:r>
      <w:proofErr w:type="spellEnd"/>
      <w:r w:rsidRPr="00F97FE0">
        <w:rPr>
          <w:sz w:val="16"/>
          <w:szCs w:val="24"/>
        </w:rPr>
        <w:t xml:space="preserve"> such research. </w:t>
      </w:r>
      <w:r w:rsidRPr="00F97FE0">
        <w:rPr>
          <w:szCs w:val="24"/>
          <w:u w:val="single"/>
        </w:rPr>
        <w:t xml:space="preserve">Klaus </w:t>
      </w:r>
      <w:proofErr w:type="spellStart"/>
      <w:r w:rsidRPr="00F97FE0">
        <w:rPr>
          <w:szCs w:val="24"/>
          <w:u w:val="single"/>
        </w:rPr>
        <w:t>Stöhr</w:t>
      </w:r>
      <w:proofErr w:type="spellEnd"/>
      <w:r w:rsidRPr="00F97FE0">
        <w:rPr>
          <w:szCs w:val="24"/>
          <w:u w:val="single"/>
        </w:rPr>
        <w:t xml:space="preserve"> conceded: ‘At a certain point of time you have to give way for competitive pharmaceutical companies’.210 </w:t>
      </w:r>
      <w:r w:rsidRPr="00D93FBE">
        <w:rPr>
          <w:rStyle w:val="StyleUnderline"/>
          <w:sz w:val="24"/>
          <w:szCs w:val="24"/>
          <w:highlight w:val="green"/>
        </w:rPr>
        <w:t xml:space="preserve">On a policy front, the WHO </w:t>
      </w:r>
      <w:r w:rsidRPr="00D93FBE">
        <w:rPr>
          <w:rStyle w:val="StyleUnderline"/>
          <w:b/>
          <w:bCs/>
          <w:sz w:val="24"/>
          <w:szCs w:val="24"/>
          <w:highlight w:val="green"/>
        </w:rPr>
        <w:t>remained deferential</w:t>
      </w:r>
      <w:r w:rsidRPr="00D93FBE">
        <w:rPr>
          <w:rStyle w:val="StyleUnderline"/>
          <w:sz w:val="24"/>
          <w:szCs w:val="24"/>
          <w:highlight w:val="green"/>
        </w:rPr>
        <w:t xml:space="preserve"> to the WTO</w:t>
      </w:r>
      <w:r w:rsidRPr="00F97FE0">
        <w:rPr>
          <w:szCs w:val="24"/>
          <w:u w:val="single"/>
        </w:rPr>
        <w:t xml:space="preserve"> </w:t>
      </w:r>
      <w:r w:rsidRPr="00D93FBE">
        <w:rPr>
          <w:szCs w:val="24"/>
          <w:highlight w:val="green"/>
          <w:u w:val="single"/>
        </w:rPr>
        <w:t xml:space="preserve">over </w:t>
      </w:r>
      <w:r w:rsidRPr="00F97FE0">
        <w:rPr>
          <w:szCs w:val="24"/>
          <w:u w:val="single"/>
        </w:rPr>
        <w:t xml:space="preserve">the debate over </w:t>
      </w:r>
      <w:r w:rsidRPr="00D93FBE">
        <w:rPr>
          <w:szCs w:val="24"/>
          <w:highlight w:val="green"/>
          <w:u w:val="single"/>
        </w:rPr>
        <w:t xml:space="preserve">patent 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 w:val="24"/>
          <w:szCs w:val="24"/>
        </w:rPr>
        <w:t xml:space="preserve">the WHO appears diffident, </w:t>
      </w:r>
      <w:r w:rsidRPr="00D93FBE">
        <w:rPr>
          <w:rStyle w:val="StyleUnderline"/>
          <w:b/>
          <w:bCs/>
          <w:sz w:val="24"/>
          <w:szCs w:val="24"/>
          <w:highlight w:val="green"/>
        </w:rPr>
        <w:t>unwilling to take on more than a spectator</w:t>
      </w:r>
      <w:r w:rsidRPr="00D93FBE">
        <w:rPr>
          <w:rStyle w:val="StyleUnderline"/>
          <w:sz w:val="24"/>
          <w:szCs w:val="24"/>
          <w:highlight w:val="green"/>
        </w:rPr>
        <w:t xml:space="preserve"> role</w:t>
      </w:r>
      <w:r w:rsidRPr="00F97FE0">
        <w:rPr>
          <w:szCs w:val="24"/>
          <w:u w:val="single"/>
        </w:rPr>
        <w:t xml:space="preserve">. </w:t>
      </w:r>
      <w:r w:rsidRPr="002548A8">
        <w:rPr>
          <w:rStyle w:val="StyleUnderline"/>
          <w:sz w:val="24"/>
          <w:szCs w:val="24"/>
        </w:rPr>
        <w:t>Such a position is</w:t>
      </w:r>
      <w:r w:rsidRPr="002548A8">
        <w:rPr>
          <w:szCs w:val="24"/>
          <w:u w:val="single"/>
        </w:rPr>
        <w:t xml:space="preserve"> arguably </w:t>
      </w:r>
      <w:r w:rsidRPr="002548A8">
        <w:rPr>
          <w:rStyle w:val="StyleUnderline"/>
          <w:sz w:val="24"/>
          <w:szCs w:val="24"/>
        </w:rPr>
        <w:t>too timid</w:t>
      </w:r>
      <w:r w:rsidRPr="002548A8">
        <w:rPr>
          <w:szCs w:val="24"/>
          <w:u w:val="single"/>
        </w:rPr>
        <w:t xml:space="preserve">, </w:t>
      </w:r>
      <w:r w:rsidRPr="002548A8">
        <w:rPr>
          <w:rStyle w:val="StyleUnderline"/>
          <w:sz w:val="24"/>
          <w:szCs w:val="24"/>
        </w:rPr>
        <w:t>given the gravity of national</w:t>
      </w:r>
      <w:r w:rsidRPr="002548A8">
        <w:rPr>
          <w:szCs w:val="24"/>
          <w:u w:val="single"/>
        </w:rPr>
        <w:t xml:space="preserve"> </w:t>
      </w:r>
      <w:r w:rsidRPr="002548A8">
        <w:rPr>
          <w:rStyle w:val="StyleUnderline"/>
          <w:sz w:val="24"/>
          <w:szCs w:val="24"/>
        </w:rPr>
        <w:t>emergencies</w:t>
      </w:r>
      <w:r w:rsidRPr="002548A8">
        <w:rPr>
          <w:szCs w:val="24"/>
          <w:u w:val="single"/>
        </w:rPr>
        <w:t>, such as the SARS virus.</w:t>
      </w:r>
      <w:r w:rsidRPr="00F97FE0">
        <w:rPr>
          <w:szCs w:val="24"/>
          <w:u w:val="single"/>
        </w:rPr>
        <w:t xml:space="preserve"> </w:t>
      </w:r>
      <w:r w:rsidRPr="00D93FBE">
        <w:rPr>
          <w:szCs w:val="24"/>
          <w:highlight w:val="green"/>
          <w:u w:val="single"/>
        </w:rPr>
        <w:t xml:space="preserve">The </w:t>
      </w:r>
      <w:proofErr w:type="spellStart"/>
      <w:r w:rsidRPr="00D93FBE">
        <w:rPr>
          <w:szCs w:val="24"/>
          <w:highlight w:val="green"/>
          <w:u w:val="single"/>
        </w:rPr>
        <w:t>organisation</w:t>
      </w:r>
      <w:proofErr w:type="spellEnd"/>
      <w:r w:rsidRPr="00D93FBE">
        <w:rPr>
          <w:szCs w:val="24"/>
          <w:highlight w:val="green"/>
          <w:u w:val="single"/>
        </w:rPr>
        <w:t xml:space="preserve"> could take a much stronger stance on </w:t>
      </w:r>
      <w:r w:rsidRPr="00F97FE0">
        <w:rPr>
          <w:szCs w:val="24"/>
          <w:u w:val="single"/>
        </w:rPr>
        <w:t xml:space="preserve">the impact of the </w:t>
      </w:r>
      <w:r w:rsidRPr="00D93FBE">
        <w:rPr>
          <w:b/>
          <w:bCs/>
          <w:szCs w:val="24"/>
          <w:highlight w:val="green"/>
          <w:u w:val="single"/>
        </w:rPr>
        <w:t>TRIPS</w:t>
      </w:r>
      <w:r w:rsidRPr="00D93FBE">
        <w:rPr>
          <w:szCs w:val="24"/>
          <w:highlight w:val="gree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w:t>
      </w:r>
      <w:proofErr w:type="gramStart"/>
      <w:r w:rsidRPr="00F97FE0">
        <w:rPr>
          <w:sz w:val="16"/>
          <w:szCs w:val="24"/>
        </w:rPr>
        <w:t>high ranking</w:t>
      </w:r>
      <w:proofErr w:type="gramEnd"/>
      <w:r w:rsidRPr="00F97FE0">
        <w:rPr>
          <w:sz w:val="16"/>
          <w:szCs w:val="24"/>
        </w:rPr>
        <w:t xml:space="preserve"> officials from the </w:t>
      </w:r>
      <w:proofErr w:type="spellStart"/>
      <w:r w:rsidRPr="002548A8">
        <w:rPr>
          <w:sz w:val="16"/>
          <w:szCs w:val="24"/>
        </w:rPr>
        <w:t>organisation</w:t>
      </w:r>
      <w:proofErr w:type="spellEnd"/>
      <w:r w:rsidRPr="002548A8">
        <w:rPr>
          <w:sz w:val="16"/>
          <w:szCs w:val="24"/>
        </w:rPr>
        <w:t xml:space="preserve">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 w:val="24"/>
          <w:szCs w:val="24"/>
        </w:rPr>
        <w:t xml:space="preserve">the </w:t>
      </w:r>
      <w:r w:rsidRPr="002548A8">
        <w:rPr>
          <w:rStyle w:val="StyleUnderline"/>
          <w:b/>
          <w:bCs/>
          <w:sz w:val="24"/>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D93FBE">
        <w:rPr>
          <w:rStyle w:val="StyleUnderline"/>
          <w:b/>
          <w:bCs/>
          <w:sz w:val="24"/>
          <w:szCs w:val="24"/>
          <w:highlight w:val="green"/>
        </w:rPr>
        <w:t>needs</w:t>
      </w:r>
      <w:r w:rsidRPr="00D93FBE">
        <w:rPr>
          <w:b/>
          <w:bCs/>
          <w:szCs w:val="24"/>
          <w:highlight w:val="green"/>
          <w:u w:val="single"/>
        </w:rPr>
        <w:t xml:space="preserve"> </w:t>
      </w:r>
      <w:r w:rsidRPr="00D93FBE">
        <w:rPr>
          <w:rStyle w:val="StyleUnderline"/>
          <w:b/>
          <w:bCs/>
          <w:sz w:val="24"/>
          <w:szCs w:val="24"/>
          <w:highlight w:val="green"/>
        </w:rPr>
        <w:t>to</w:t>
      </w:r>
      <w:r w:rsidRPr="00D93FBE">
        <w:rPr>
          <w:b/>
          <w:bCs/>
          <w:szCs w:val="24"/>
          <w:highlight w:val="green"/>
          <w:u w:val="single"/>
        </w:rPr>
        <w:t xml:space="preserve"> </w:t>
      </w:r>
      <w:r w:rsidRPr="00D93FBE">
        <w:rPr>
          <w:rStyle w:val="StyleUnderline"/>
          <w:b/>
          <w:bCs/>
          <w:sz w:val="24"/>
          <w:szCs w:val="24"/>
          <w:highlight w:val="green"/>
        </w:rPr>
        <w:t>play an active advocacy role in the debate over patent law and access to essential medicines</w:t>
      </w:r>
      <w:r w:rsidRPr="00F97FE0">
        <w:rPr>
          <w:szCs w:val="24"/>
          <w:u w:val="single"/>
        </w:rPr>
        <w:t>.</w:t>
      </w:r>
      <w:r w:rsidRPr="00F97FE0">
        <w:rPr>
          <w:sz w:val="16"/>
          <w:szCs w:val="24"/>
        </w:rPr>
        <w:t xml:space="preserve"> The WHO released a position statement on ‘Patent Applications for the SARS Virus and Genes’ on 29 May 2003.212 The </w:t>
      </w:r>
      <w:proofErr w:type="spellStart"/>
      <w:r w:rsidRPr="00F97FE0">
        <w:rPr>
          <w:sz w:val="16"/>
          <w:szCs w:val="24"/>
        </w:rPr>
        <w:t>organisation</w:t>
      </w:r>
      <w:proofErr w:type="spellEnd"/>
      <w:r w:rsidRPr="00F97FE0">
        <w:rPr>
          <w:sz w:val="16"/>
          <w:szCs w:val="24"/>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szCs w:val="24"/>
        </w:rPr>
        <w:t>recognised</w:t>
      </w:r>
      <w:proofErr w:type="spellEnd"/>
      <w:r w:rsidRPr="00F97FE0">
        <w:rPr>
          <w:sz w:val="16"/>
          <w:szCs w:val="24"/>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szCs w:val="24"/>
        </w:rPr>
        <w:t>organisations</w:t>
      </w:r>
      <w:proofErr w:type="spellEnd"/>
      <w:r w:rsidRPr="00F97FE0">
        <w:rPr>
          <w:sz w:val="16"/>
          <w:szCs w:val="24"/>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szCs w:val="24"/>
          <w:highlight w:val="green"/>
          <w:u w:val="single"/>
        </w:rPr>
        <w:t xml:space="preserve">The </w:t>
      </w:r>
      <w:r w:rsidRPr="00F97FE0">
        <w:rPr>
          <w:szCs w:val="24"/>
          <w:u w:val="single"/>
        </w:rPr>
        <w:t xml:space="preserve">Director-General of the </w:t>
      </w:r>
      <w:r w:rsidRPr="00D93FBE">
        <w:rPr>
          <w:szCs w:val="24"/>
          <w:highlight w:val="green"/>
          <w:u w:val="single"/>
        </w:rPr>
        <w:t>WHO</w:t>
      </w:r>
      <w:r w:rsidRPr="00F97FE0">
        <w:rPr>
          <w:szCs w:val="24"/>
          <w:u w:val="single"/>
        </w:rPr>
        <w:t xml:space="preserve">, Dr Gro Harlem Brundtland, </w:t>
      </w:r>
      <w:r w:rsidRPr="00D93FBE">
        <w:rPr>
          <w:b/>
          <w:bCs/>
          <w:szCs w:val="24"/>
          <w:highlight w:val="green"/>
          <w:u w:val="single"/>
        </w:rPr>
        <w:t xml:space="preserve">told </w:t>
      </w:r>
      <w:r w:rsidRPr="00F97FE0">
        <w:rPr>
          <w:b/>
          <w:bCs/>
          <w:szCs w:val="24"/>
          <w:u w:val="single"/>
        </w:rPr>
        <w:t xml:space="preserve">the </w:t>
      </w:r>
      <w:r w:rsidRPr="00D93FBE">
        <w:rPr>
          <w:b/>
          <w:bCs/>
          <w:szCs w:val="24"/>
          <w:highlight w:val="green"/>
          <w:u w:val="single"/>
        </w:rPr>
        <w:t>W</w:t>
      </w:r>
      <w:r w:rsidRPr="00F97FE0">
        <w:rPr>
          <w:b/>
          <w:bCs/>
          <w:szCs w:val="24"/>
          <w:u w:val="single"/>
        </w:rPr>
        <w:t xml:space="preserve">orld </w:t>
      </w:r>
      <w:r w:rsidRPr="00D93FBE">
        <w:rPr>
          <w:b/>
          <w:bCs/>
          <w:szCs w:val="24"/>
          <w:highlight w:val="green"/>
          <w:u w:val="single"/>
        </w:rPr>
        <w:t>H</w:t>
      </w:r>
      <w:r w:rsidRPr="00F97FE0">
        <w:rPr>
          <w:b/>
          <w:bCs/>
          <w:szCs w:val="24"/>
          <w:u w:val="single"/>
        </w:rPr>
        <w:t>ealth</w:t>
      </w:r>
      <w:r w:rsidRPr="00F97FE0">
        <w:rPr>
          <w:szCs w:val="24"/>
          <w:u w:val="single"/>
        </w:rPr>
        <w:t xml:space="preserve"> </w:t>
      </w:r>
      <w:r w:rsidRPr="00D93FBE">
        <w:rPr>
          <w:szCs w:val="24"/>
          <w:highlight w:val="green"/>
          <w:u w:val="single"/>
        </w:rPr>
        <w:t>A</w:t>
      </w:r>
      <w:r w:rsidRPr="00F97FE0">
        <w:rPr>
          <w:szCs w:val="24"/>
          <w:u w:val="single"/>
        </w:rPr>
        <w:t>ssembly that there was a need to build trust and forge solidarity in the face of public health epidemics: ‘</w:t>
      </w:r>
      <w:r w:rsidRPr="00624CF9">
        <w:rPr>
          <w:b/>
          <w:bCs/>
          <w:szCs w:val="24"/>
          <w:highlight w:val="green"/>
          <w:u w:val="single"/>
        </w:rPr>
        <w:t xml:space="preserve">Ensuring </w:t>
      </w:r>
      <w:r w:rsidRPr="00624CF9">
        <w:rPr>
          <w:b/>
          <w:bCs/>
          <w:szCs w:val="24"/>
          <w:u w:val="single"/>
        </w:rPr>
        <w:t xml:space="preserve">that </w:t>
      </w:r>
      <w:r w:rsidRPr="00624CF9">
        <w:rPr>
          <w:b/>
          <w:bCs/>
          <w:szCs w:val="24"/>
          <w:highlight w:val="green"/>
          <w:u w:val="single"/>
        </w:rPr>
        <w:t xml:space="preserve">patent regimes </w:t>
      </w:r>
      <w:r w:rsidRPr="00624CF9">
        <w:rPr>
          <w:b/>
          <w:bCs/>
          <w:szCs w:val="24"/>
          <w:u w:val="single"/>
        </w:rPr>
        <w:t xml:space="preserve">stimulate research and </w:t>
      </w:r>
      <w:r w:rsidRPr="00624CF9">
        <w:rPr>
          <w:b/>
          <w:bCs/>
          <w:szCs w:val="24"/>
          <w:highlight w:val="green"/>
          <w:u w:val="single"/>
        </w:rPr>
        <w:t xml:space="preserve">do not hinder international </w:t>
      </w:r>
      <w:r w:rsidRPr="00624CF9">
        <w:rPr>
          <w:b/>
          <w:bCs/>
          <w:szCs w:val="24"/>
          <w:u w:val="single"/>
        </w:rPr>
        <w:t xml:space="preserve">scientific </w:t>
      </w:r>
      <w:r w:rsidRPr="00624CF9">
        <w:rPr>
          <w:b/>
          <w:bCs/>
          <w:szCs w:val="24"/>
          <w:highlight w:val="green"/>
          <w:u w:val="single"/>
        </w:rPr>
        <w:t xml:space="preserve">cooperation </w:t>
      </w:r>
      <w:r w:rsidRPr="00F97FE0">
        <w:rPr>
          <w:szCs w:val="24"/>
          <w:u w:val="single"/>
        </w:rPr>
        <w:t>is a critical challenge — whether the target is SARS or any other threat to human health’.</w:t>
      </w:r>
      <w:r w:rsidRPr="00F97FE0">
        <w:rPr>
          <w:sz w:val="16"/>
          <w:szCs w:val="24"/>
        </w:rPr>
        <w:t>224 Similarly, Dr Marie-</w:t>
      </w:r>
      <w:proofErr w:type="spellStart"/>
      <w:r w:rsidRPr="00F97FE0">
        <w:rPr>
          <w:sz w:val="16"/>
          <w:szCs w:val="24"/>
        </w:rPr>
        <w:t>Paule</w:t>
      </w:r>
      <w:proofErr w:type="spellEnd"/>
      <w:r w:rsidRPr="00F97FE0">
        <w:rPr>
          <w:sz w:val="16"/>
          <w:szCs w:val="24"/>
        </w:rPr>
        <w:t xml:space="preserve"> </w:t>
      </w:r>
      <w:proofErr w:type="spellStart"/>
      <w:r w:rsidRPr="00F97FE0">
        <w:rPr>
          <w:sz w:val="16"/>
          <w:szCs w:val="24"/>
        </w:rPr>
        <w:t>Kieny</w:t>
      </w:r>
      <w:proofErr w:type="spellEnd"/>
      <w:r w:rsidRPr="00F97FE0">
        <w:rPr>
          <w:sz w:val="16"/>
          <w:szCs w:val="24"/>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szCs w:val="24"/>
        </w:rPr>
        <w:t>emphasised</w:t>
      </w:r>
      <w:proofErr w:type="spellEnd"/>
      <w:r w:rsidRPr="00F97FE0">
        <w:rPr>
          <w:sz w:val="16"/>
          <w:szCs w:val="24"/>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szCs w:val="24"/>
        </w:rPr>
        <w:t>industrialised</w:t>
      </w:r>
      <w:proofErr w:type="spellEnd"/>
      <w:r w:rsidRPr="00F97FE0">
        <w:rPr>
          <w:sz w:val="16"/>
          <w:szCs w:val="24"/>
        </w:rPr>
        <w:t xml:space="preserve">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w:t>
      </w:r>
      <w:proofErr w:type="spellStart"/>
      <w:r w:rsidRPr="002548A8">
        <w:rPr>
          <w:sz w:val="16"/>
          <w:szCs w:val="24"/>
        </w:rPr>
        <w:t>organisation</w:t>
      </w:r>
      <w:proofErr w:type="spellEnd"/>
      <w:r w:rsidRPr="002548A8">
        <w:rPr>
          <w:sz w:val="16"/>
          <w:szCs w:val="24"/>
        </w:rPr>
        <w:t xml:space="preserve"> </w:t>
      </w:r>
      <w:proofErr w:type="spellStart"/>
      <w:r w:rsidRPr="002548A8">
        <w:rPr>
          <w:sz w:val="16"/>
          <w:szCs w:val="24"/>
        </w:rPr>
        <w:t>Médecins</w:t>
      </w:r>
      <w:proofErr w:type="spellEnd"/>
      <w:r w:rsidRPr="002548A8">
        <w:rPr>
          <w:sz w:val="16"/>
          <w:szCs w:val="24"/>
        </w:rPr>
        <w:t xml:space="preserve"> Sans </w:t>
      </w:r>
      <w:proofErr w:type="spellStart"/>
      <w:r w:rsidRPr="002548A8">
        <w:rPr>
          <w:sz w:val="16"/>
          <w:szCs w:val="24"/>
        </w:rPr>
        <w:t>Frontières</w:t>
      </w:r>
      <w:proofErr w:type="spellEnd"/>
      <w:r w:rsidRPr="002548A8">
        <w:rPr>
          <w:sz w:val="16"/>
          <w:szCs w:val="24"/>
        </w:rPr>
        <w:t xml:space="preserve">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D93FBE">
        <w:rPr>
          <w:szCs w:val="24"/>
          <w:highlight w:val="green"/>
          <w:u w:val="single"/>
        </w:rPr>
        <w:t xml:space="preserve">As </w:t>
      </w:r>
      <w:r w:rsidRPr="00F97FE0">
        <w:rPr>
          <w:szCs w:val="24"/>
          <w:u w:val="single"/>
        </w:rPr>
        <w:t xml:space="preserve">the </w:t>
      </w:r>
      <w:r w:rsidRPr="00D93FBE">
        <w:rPr>
          <w:szCs w:val="24"/>
          <w:highlight w:val="green"/>
          <w:u w:val="single"/>
        </w:rPr>
        <w:t>world’s leading health agency</w:t>
      </w:r>
      <w:r w:rsidRPr="00F97FE0">
        <w:rPr>
          <w:szCs w:val="24"/>
          <w:u w:val="single"/>
        </w:rPr>
        <w:t xml:space="preserve">, and </w:t>
      </w:r>
      <w:r w:rsidRPr="002548A8">
        <w:rPr>
          <w:szCs w:val="24"/>
          <w:u w:val="single"/>
        </w:rPr>
        <w:t>armed with the clear mandate of recent World Health Assembly resolutions</w:t>
      </w:r>
      <w:r w:rsidRPr="00F97FE0">
        <w:rPr>
          <w:szCs w:val="24"/>
          <w:u w:val="single"/>
        </w:rPr>
        <w:t xml:space="preserve">, </w:t>
      </w:r>
      <w:r w:rsidRPr="00D93FBE">
        <w:rPr>
          <w:szCs w:val="24"/>
          <w:highlight w:val="green"/>
          <w:u w:val="single"/>
        </w:rPr>
        <w:t xml:space="preserve">the WHO can </w:t>
      </w:r>
      <w:r w:rsidRPr="00F97FE0">
        <w:rPr>
          <w:szCs w:val="24"/>
          <w:u w:val="single"/>
        </w:rPr>
        <w:t xml:space="preserve">and should </w:t>
      </w:r>
      <w:r w:rsidRPr="00D93FBE">
        <w:rPr>
          <w:b/>
          <w:bCs/>
          <w:szCs w:val="24"/>
          <w:highlight w:val="green"/>
          <w:u w:val="single"/>
        </w:rPr>
        <w:t>do much more’</w:t>
      </w:r>
      <w:r w:rsidRPr="00F97FE0">
        <w:rPr>
          <w:szCs w:val="24"/>
          <w:u w:val="single"/>
        </w:rPr>
        <w:t xml:space="preserve">.229 </w:t>
      </w:r>
      <w:r w:rsidRPr="00F97FE0">
        <w:rPr>
          <w:sz w:val="16"/>
          <w:szCs w:val="24"/>
        </w:rPr>
        <w:t xml:space="preserve">The WHO should become a vocal advocate for public health concerns </w:t>
      </w:r>
      <w:r w:rsidRPr="00D93FBE">
        <w:rPr>
          <w:szCs w:val="24"/>
          <w:highlight w:val="green"/>
          <w:u w:val="single"/>
        </w:rPr>
        <w:t xml:space="preserve">at </w:t>
      </w:r>
      <w:r w:rsidRPr="00F97FE0">
        <w:rPr>
          <w:szCs w:val="24"/>
          <w:u w:val="single"/>
        </w:rPr>
        <w:t xml:space="preserve">the WTO and its </w:t>
      </w:r>
      <w:r w:rsidRPr="00D93FBE">
        <w:rPr>
          <w:szCs w:val="24"/>
          <w:highlight w:val="green"/>
          <w:u w:val="single"/>
        </w:rPr>
        <w:t xml:space="preserve">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w:t>
      </w:r>
      <w:proofErr w:type="spellStart"/>
      <w:r w:rsidRPr="00F97FE0">
        <w:rPr>
          <w:sz w:val="16"/>
          <w:szCs w:val="24"/>
        </w:rPr>
        <w:t>organisations</w:t>
      </w:r>
      <w:proofErr w:type="spellEnd"/>
      <w:r w:rsidRPr="00F97FE0">
        <w:rPr>
          <w:sz w:val="16"/>
          <w:szCs w:val="24"/>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szCs w:val="24"/>
        </w:rPr>
        <w:t>jeopardised</w:t>
      </w:r>
      <w:proofErr w:type="spellEnd"/>
      <w:r w:rsidRPr="00F97FE0">
        <w:rPr>
          <w:sz w:val="16"/>
          <w:szCs w:val="24"/>
        </w:rPr>
        <w:t xml:space="preserve"> by commercial parties seeking exclusive private control. However, there are important drawbacks to such a strategy. The filing of patents by public research </w:t>
      </w:r>
      <w:proofErr w:type="spellStart"/>
      <w:r w:rsidRPr="00F97FE0">
        <w:rPr>
          <w:sz w:val="16"/>
          <w:szCs w:val="24"/>
        </w:rPr>
        <w:t>organisations</w:t>
      </w:r>
      <w:proofErr w:type="spellEnd"/>
      <w:r w:rsidRPr="00F97FE0">
        <w:rPr>
          <w:sz w:val="16"/>
          <w:szCs w:val="24"/>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w:t>
      </w:r>
      <w:proofErr w:type="spellStart"/>
      <w:r w:rsidRPr="00F97FE0">
        <w:rPr>
          <w:sz w:val="16"/>
          <w:szCs w:val="24"/>
        </w:rPr>
        <w:t>commercialisation</w:t>
      </w:r>
      <w:proofErr w:type="spellEnd"/>
      <w:r w:rsidRPr="00F97FE0">
        <w:rPr>
          <w:sz w:val="16"/>
          <w:szCs w:val="24"/>
        </w:rPr>
        <w:t xml:space="preserve"> of life. There has been a discussion over the lack of </w:t>
      </w:r>
      <w:proofErr w:type="spellStart"/>
      <w:r w:rsidRPr="00F97FE0">
        <w:rPr>
          <w:sz w:val="16"/>
          <w:szCs w:val="24"/>
        </w:rPr>
        <w:t>harmonisation</w:t>
      </w:r>
      <w:proofErr w:type="spellEnd"/>
      <w:r w:rsidRPr="00F97FE0">
        <w:rPr>
          <w:sz w:val="16"/>
          <w:szCs w:val="24"/>
        </w:rPr>
        <w:t xml:space="preserve"> over the criteria of novelty and inventive step between patent regimes. As Peter Yu comments, ‘[w]</w:t>
      </w:r>
      <w:proofErr w:type="spellStart"/>
      <w:r w:rsidRPr="00F97FE0">
        <w:rPr>
          <w:sz w:val="16"/>
          <w:szCs w:val="24"/>
        </w:rPr>
        <w:t>hile</w:t>
      </w:r>
      <w:proofErr w:type="spellEnd"/>
      <w:r w:rsidRPr="00F97FE0">
        <w:rPr>
          <w:sz w:val="16"/>
          <w:szCs w:val="24"/>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w:t>
      </w:r>
      <w:proofErr w:type="spellStart"/>
      <w:r w:rsidRPr="00F97FE0">
        <w:rPr>
          <w:sz w:val="16"/>
          <w:szCs w:val="24"/>
        </w:rPr>
        <w:t>recognises</w:t>
      </w:r>
      <w:proofErr w:type="spellEnd"/>
      <w:r w:rsidRPr="00F97FE0">
        <w:rPr>
          <w:sz w:val="16"/>
          <w:szCs w:val="24"/>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 w:val="24"/>
          <w:szCs w:val="24"/>
        </w:rPr>
        <w:t xml:space="preserve">there is a need for the WHO to play a larger role in the debate </w:t>
      </w:r>
      <w:r w:rsidRPr="00D93FBE">
        <w:rPr>
          <w:rStyle w:val="StyleUnderline"/>
          <w:b/>
          <w:bCs/>
          <w:sz w:val="24"/>
          <w:szCs w:val="24"/>
          <w:highlight w:val="green"/>
        </w:rPr>
        <w:t>over patent law and</w:t>
      </w:r>
      <w:r w:rsidRPr="00D93FBE">
        <w:rPr>
          <w:szCs w:val="24"/>
          <w:highlight w:val="green"/>
          <w:u w:val="single"/>
        </w:rPr>
        <w:t xml:space="preserve"> </w:t>
      </w:r>
      <w:r w:rsidRPr="00F97FE0">
        <w:rPr>
          <w:szCs w:val="24"/>
          <w:u w:val="single"/>
        </w:rPr>
        <w:t xml:space="preserve">access to essential </w:t>
      </w:r>
      <w:r w:rsidRPr="00D93FBE">
        <w:rPr>
          <w:rStyle w:val="StyleUnderline"/>
          <w:sz w:val="24"/>
          <w:szCs w:val="24"/>
          <w:highlight w:val="green"/>
        </w:rPr>
        <w:t>medicines</w:t>
      </w:r>
      <w:r w:rsidRPr="00F97FE0">
        <w:rPr>
          <w:szCs w:val="24"/>
          <w:u w:val="single"/>
        </w:rPr>
        <w:t xml:space="preserve">. </w:t>
      </w:r>
      <w:r w:rsidRPr="00D93FBE">
        <w:rPr>
          <w:rStyle w:val="StyleUnderline"/>
          <w:b/>
          <w:bCs/>
          <w:sz w:val="24"/>
          <w:szCs w:val="24"/>
          <w:highlight w:val="green"/>
          <w:bdr w:val="single" w:sz="4" w:space="0" w:color="auto"/>
        </w:rPr>
        <w:t>Not only could it mediate legal disputes</w:t>
      </w:r>
      <w:r w:rsidRPr="00D93FBE">
        <w:rPr>
          <w:szCs w:val="24"/>
          <w:highlight w:val="green"/>
          <w:u w:val="single"/>
        </w:rPr>
        <w:t xml:space="preserve"> </w:t>
      </w:r>
      <w:r w:rsidRPr="00F97FE0">
        <w:rPr>
          <w:szCs w:val="24"/>
          <w:u w:val="single"/>
        </w:rPr>
        <w:t>over patents in respect of essential medicines</w:t>
      </w:r>
      <w:r w:rsidRPr="00D93FBE">
        <w:rPr>
          <w:rStyle w:val="StyleUnderline"/>
          <w:sz w:val="24"/>
          <w:szCs w:val="24"/>
          <w:highlight w:val="green"/>
        </w:rPr>
        <w:t>, it could be a</w:t>
      </w:r>
      <w:r w:rsidRPr="00D93FBE">
        <w:rPr>
          <w:szCs w:val="24"/>
          <w:highlight w:val="green"/>
          <w:u w:val="single"/>
        </w:rPr>
        <w:t xml:space="preserve"> </w:t>
      </w:r>
      <w:r w:rsidRPr="00F97FE0">
        <w:rPr>
          <w:szCs w:val="24"/>
          <w:u w:val="single"/>
        </w:rPr>
        <w:t xml:space="preserve">vocal </w:t>
      </w:r>
      <w:r w:rsidRPr="00D93FBE">
        <w:rPr>
          <w:rStyle w:val="StyleUnderline"/>
          <w:sz w:val="24"/>
          <w:szCs w:val="24"/>
          <w:highlight w:val="green"/>
        </w:rPr>
        <w:t>advocate in policy discussions</w:t>
      </w:r>
      <w:r w:rsidRPr="00F97FE0">
        <w:rPr>
          <w:sz w:val="16"/>
          <w:szCs w:val="24"/>
        </w:rPr>
        <w:t xml:space="preserve">. The WTO has also played an important role in the debate over patent law and access to essential medicines. A number of public interest measures could be </w:t>
      </w:r>
      <w:proofErr w:type="spellStart"/>
      <w:r w:rsidRPr="00F97FE0">
        <w:rPr>
          <w:sz w:val="16"/>
          <w:szCs w:val="24"/>
        </w:rPr>
        <w:t>utilised</w:t>
      </w:r>
      <w:proofErr w:type="spellEnd"/>
      <w:r w:rsidRPr="00F97FE0">
        <w:rPr>
          <w:sz w:val="16"/>
          <w:szCs w:val="24"/>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2082C834" w14:textId="77777777" w:rsidR="00276CE9" w:rsidRDefault="00276CE9" w:rsidP="00276CE9">
      <w:pPr>
        <w:pStyle w:val="Heading4"/>
      </w:pPr>
      <w:r>
        <w:t>WHO Cred key to Global Right to Health – medicine access is critical.</w:t>
      </w:r>
    </w:p>
    <w:p w14:paraId="5447380C" w14:textId="77777777" w:rsidR="00276CE9" w:rsidRDefault="00276CE9" w:rsidP="00276CE9">
      <w:pPr>
        <w:pStyle w:val="ListParagraph"/>
        <w:numPr>
          <w:ilvl w:val="0"/>
          <w:numId w:val="11"/>
        </w:numPr>
      </w:pPr>
      <w:r>
        <w:t>Note the Bottom Paragraph is at the bottom of the PDF – I put a paragraph break to indicate it as such – no words are missing.</w:t>
      </w:r>
    </w:p>
    <w:p w14:paraId="4B3E174D" w14:textId="77777777" w:rsidR="00276CE9" w:rsidRPr="00146FCD" w:rsidRDefault="00276CE9" w:rsidP="00276CE9">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2810B0E0" w14:textId="77777777" w:rsidR="00276CE9" w:rsidRPr="00D93FBE" w:rsidRDefault="00276CE9" w:rsidP="00276CE9">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235E5B4B" w14:textId="77777777" w:rsidR="00276CE9" w:rsidRDefault="00276CE9" w:rsidP="00276CE9">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75E0FE85" w14:textId="77777777" w:rsidR="00276CE9" w:rsidRDefault="00276CE9" w:rsidP="00276CE9">
      <w:pPr>
        <w:pStyle w:val="Heading4"/>
      </w:pPr>
      <w:r>
        <w:t xml:space="preserve">Right to Health solves </w:t>
      </w:r>
      <w:r>
        <w:rPr>
          <w:u w:val="single"/>
        </w:rPr>
        <w:t>Nationalist Populism</w:t>
      </w:r>
      <w:r>
        <w:t>.</w:t>
      </w:r>
    </w:p>
    <w:p w14:paraId="53912FF2" w14:textId="77777777" w:rsidR="00276CE9" w:rsidRPr="00D93FBE" w:rsidRDefault="00276CE9" w:rsidP="00276CE9">
      <w:r w:rsidRPr="00D93FBE">
        <w:rPr>
          <w:rStyle w:val="Style13ptBold"/>
        </w:rPr>
        <w:t>Friedman 17</w:t>
      </w:r>
      <w:r>
        <w:t xml:space="preserve"> Eric Friedman March 2017 “New WHO Leader Will Need Human Rights to Counter Nationalistic Populism” </w:t>
      </w:r>
      <w:hyperlink r:id="rId8"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03E94C08" w14:textId="77777777" w:rsidR="00276CE9" w:rsidRPr="00D93FBE" w:rsidRDefault="00276CE9" w:rsidP="00276CE9">
      <w:pPr>
        <w:rPr>
          <w:sz w:val="16"/>
        </w:rPr>
      </w:pPr>
      <w:r w:rsidRPr="00D93FBE">
        <w:rPr>
          <w:rStyle w:val="StyleUnderline"/>
          <w:sz w:val="24"/>
          <w:szCs w:val="24"/>
        </w:rPr>
        <w:t xml:space="preserve">The </w:t>
      </w:r>
      <w:r w:rsidRPr="00D93FBE">
        <w:rPr>
          <w:rStyle w:val="StyleUnderline"/>
          <w:sz w:val="24"/>
          <w:szCs w:val="24"/>
          <w:highlight w:val="green"/>
        </w:rPr>
        <w:t>need for WHO leadership on</w:t>
      </w:r>
      <w:r w:rsidRPr="00D93FBE">
        <w:rPr>
          <w:rStyle w:val="StyleUnderline"/>
          <w:sz w:val="24"/>
          <w:szCs w:val="24"/>
        </w:rPr>
        <w:t xml:space="preserve"> </w:t>
      </w:r>
      <w:r w:rsidRPr="00DC1734">
        <w:rPr>
          <w:rStyle w:val="StyleUnderline"/>
          <w:sz w:val="24"/>
          <w:szCs w:val="24"/>
        </w:rPr>
        <w:t>human rights</w:t>
      </w:r>
      <w:r w:rsidRPr="00DC1734">
        <w:rPr>
          <w:sz w:val="16"/>
          <w:szCs w:val="24"/>
        </w:rPr>
        <w:t>—</w:t>
      </w:r>
      <w:r w:rsidRPr="00DC1734">
        <w:rPr>
          <w:rStyle w:val="StyleUnderline"/>
          <w:sz w:val="24"/>
          <w:szCs w:val="24"/>
        </w:rPr>
        <w:t>and</w:t>
      </w:r>
      <w:r w:rsidRPr="00D93FBE">
        <w:rPr>
          <w:sz w:val="16"/>
          <w:szCs w:val="24"/>
        </w:rPr>
        <w:t xml:space="preserve"> for </w:t>
      </w:r>
      <w:r w:rsidRPr="00D93FBE">
        <w:rPr>
          <w:rStyle w:val="Emphasis"/>
          <w:sz w:val="24"/>
          <w:szCs w:val="24"/>
          <w:highlight w:val="green"/>
        </w:rPr>
        <w:t xml:space="preserve">global leadership on health and </w:t>
      </w:r>
      <w:r w:rsidRPr="00D93FBE">
        <w:rPr>
          <w:rStyle w:val="Emphasis"/>
          <w:sz w:val="24"/>
          <w:szCs w:val="24"/>
        </w:rPr>
        <w:t xml:space="preserve">human </w:t>
      </w:r>
      <w:r w:rsidRPr="00D93FBE">
        <w:rPr>
          <w:rStyle w:val="Emphasis"/>
          <w:sz w:val="24"/>
          <w:szCs w:val="24"/>
          <w:highlight w:val="green"/>
        </w:rPr>
        <w:t>rights beyond WHO</w:t>
      </w:r>
      <w:r w:rsidRPr="00D93FBE">
        <w:rPr>
          <w:sz w:val="16"/>
          <w:szCs w:val="24"/>
        </w:rPr>
        <w:t xml:space="preserve">—has always been present, yet </w:t>
      </w:r>
      <w:r w:rsidRPr="00D93FBE">
        <w:rPr>
          <w:rStyle w:val="StyleUnderline"/>
          <w:sz w:val="24"/>
          <w:szCs w:val="24"/>
          <w:highlight w:val="green"/>
        </w:rPr>
        <w:t>has become</w:t>
      </w:r>
      <w:r w:rsidRPr="00D93FBE">
        <w:rPr>
          <w:sz w:val="16"/>
          <w:szCs w:val="24"/>
        </w:rPr>
        <w:t xml:space="preserve"> ever more </w:t>
      </w:r>
      <w:r w:rsidRPr="00D93FBE">
        <w:rPr>
          <w:rStyle w:val="StyleUnderline"/>
          <w:sz w:val="24"/>
          <w:szCs w:val="24"/>
          <w:highlight w:val="green"/>
        </w:rPr>
        <w:t>pressing</w:t>
      </w:r>
      <w:r w:rsidRPr="00D93FBE">
        <w:rPr>
          <w:sz w:val="16"/>
          <w:szCs w:val="24"/>
        </w:rPr>
        <w:t xml:space="preserve">. A </w:t>
      </w:r>
      <w:r w:rsidRPr="00D93FBE">
        <w:rPr>
          <w:rStyle w:val="Emphasis"/>
          <w:sz w:val="24"/>
          <w:szCs w:val="24"/>
          <w:highlight w:val="green"/>
          <w:bdr w:val="single" w:sz="4" w:space="0" w:color="auto"/>
        </w:rPr>
        <w:t>reactionary, nationalist populism has been gaining momentum</w:t>
      </w:r>
      <w:r w:rsidRPr="00D93FBE">
        <w:rPr>
          <w:rStyle w:val="Emphasis"/>
          <w:sz w:val="24"/>
          <w:szCs w:val="24"/>
        </w:rPr>
        <w:t>,</w:t>
      </w:r>
      <w:r w:rsidRPr="00D93FBE">
        <w:rPr>
          <w:sz w:val="16"/>
          <w:szCs w:val="24"/>
        </w:rPr>
        <w:t xml:space="preserve"> particularly in the United States and parts of Europe, </w:t>
      </w:r>
      <w:r w:rsidRPr="00D93FBE">
        <w:rPr>
          <w:rStyle w:val="StyleUnderline"/>
          <w:sz w:val="24"/>
          <w:szCs w:val="24"/>
        </w:rPr>
        <w:t xml:space="preserve">and some of its most disturbing features, such as </w:t>
      </w:r>
      <w:r w:rsidRPr="00D93FBE">
        <w:rPr>
          <w:rStyle w:val="StyleUnderline"/>
          <w:sz w:val="24"/>
          <w:szCs w:val="24"/>
          <w:highlight w:val="green"/>
        </w:rPr>
        <w:t>xenophobia and disregard for</w:t>
      </w:r>
      <w:r w:rsidRPr="00D93FBE">
        <w:rPr>
          <w:rStyle w:val="StyleUnderline"/>
          <w:sz w:val="24"/>
          <w:szCs w:val="24"/>
        </w:rPr>
        <w:t xml:space="preserve"> international law and </w:t>
      </w:r>
      <w:r w:rsidRPr="00D93FBE">
        <w:rPr>
          <w:rStyle w:val="StyleUnderline"/>
          <w:sz w:val="24"/>
          <w:szCs w:val="24"/>
          <w:highlight w:val="green"/>
        </w:rPr>
        <w:t>institutions</w:t>
      </w:r>
      <w:r w:rsidRPr="00D93FBE">
        <w:rPr>
          <w:rStyle w:val="StyleUnderline"/>
          <w:sz w:val="24"/>
          <w:szCs w:val="24"/>
        </w:rPr>
        <w:t xml:space="preserve">, </w:t>
      </w:r>
      <w:r w:rsidRPr="00D93FBE">
        <w:rPr>
          <w:rStyle w:val="StyleUnderline"/>
          <w:sz w:val="24"/>
          <w:szCs w:val="24"/>
          <w:highlight w:val="green"/>
        </w:rPr>
        <w:t>are surfacing</w:t>
      </w:r>
      <w:r w:rsidRPr="00D93FBE">
        <w:rPr>
          <w:rStyle w:val="StyleUnderline"/>
          <w:sz w:val="24"/>
          <w:szCs w:val="24"/>
        </w:rPr>
        <w:t xml:space="preserve"> elsewhere. </w:t>
      </w:r>
      <w:r w:rsidRPr="00D93FBE">
        <w:rPr>
          <w:rStyle w:val="Emphasis"/>
          <w:sz w:val="24"/>
          <w:szCs w:val="24"/>
          <w:highlight w:val="green"/>
        </w:rPr>
        <w:t>Persisting health challenges</w:t>
      </w:r>
      <w:r w:rsidRPr="00D93FBE">
        <w:rPr>
          <w:sz w:val="16"/>
          <w:szCs w:val="24"/>
        </w:rPr>
        <w:t>—</w:t>
      </w:r>
      <w:r w:rsidRPr="00D93FBE">
        <w:rPr>
          <w:rStyle w:val="StyleUnderline"/>
          <w:sz w:val="24"/>
          <w:szCs w:val="24"/>
          <w:highlight w:val="green"/>
        </w:rPr>
        <w:t xml:space="preserve">such as </w:t>
      </w:r>
      <w:r w:rsidRPr="00D93FBE">
        <w:rPr>
          <w:rStyle w:val="StyleUnderline"/>
          <w:sz w:val="24"/>
          <w:szCs w:val="24"/>
        </w:rPr>
        <w:t xml:space="preserve">immense national and </w:t>
      </w:r>
      <w:r w:rsidRPr="00D93FBE">
        <w:rPr>
          <w:rStyle w:val="StyleUnderline"/>
          <w:b/>
          <w:bCs/>
          <w:sz w:val="24"/>
          <w:szCs w:val="24"/>
          <w:highlight w:val="green"/>
        </w:rPr>
        <w:t>global health inequities</w:t>
      </w:r>
      <w:r w:rsidRPr="00D93FBE">
        <w:rPr>
          <w:rStyle w:val="StyleUnderline"/>
          <w:sz w:val="24"/>
          <w:szCs w:val="24"/>
        </w:rPr>
        <w:t xml:space="preserve">, with </w:t>
      </w:r>
      <w:r w:rsidRPr="00D93FBE">
        <w:rPr>
          <w:rStyle w:val="Emphasis"/>
          <w:sz w:val="24"/>
          <w:szCs w:val="24"/>
        </w:rPr>
        <w:t>universal health coverage</w:t>
      </w:r>
      <w:r w:rsidRPr="00D93FBE">
        <w:rPr>
          <w:sz w:val="16"/>
          <w:szCs w:val="24"/>
        </w:rPr>
        <w:t xml:space="preserve"> and the Sustainable Development Goals </w:t>
      </w:r>
      <w:r w:rsidRPr="00D93FBE">
        <w:rPr>
          <w:rStyle w:val="StyleUnderline"/>
          <w:sz w:val="24"/>
          <w:szCs w:val="24"/>
        </w:rPr>
        <w:t>offering some hope of lessening them</w:t>
      </w:r>
      <w:r w:rsidRPr="00D93FBE">
        <w:rPr>
          <w:sz w:val="16"/>
          <w:szCs w:val="24"/>
        </w:rPr>
        <w:t>—</w:t>
      </w:r>
      <w:r w:rsidRPr="00D93FBE">
        <w:rPr>
          <w:rStyle w:val="StyleUnderline"/>
          <w:sz w:val="24"/>
          <w:szCs w:val="24"/>
        </w:rPr>
        <w:t>and growing threats such as</w:t>
      </w:r>
      <w:r w:rsidRPr="00D93FBE">
        <w:rPr>
          <w:sz w:val="16"/>
          <w:szCs w:val="24"/>
        </w:rPr>
        <w:t xml:space="preserve"> outbreaks of </w:t>
      </w:r>
      <w:r w:rsidRPr="00D93FBE">
        <w:rPr>
          <w:rStyle w:val="Emphasis"/>
          <w:sz w:val="24"/>
          <w:szCs w:val="24"/>
          <w:highlight w:val="green"/>
        </w:rPr>
        <w:t>infectious disease</w:t>
      </w:r>
      <w:r w:rsidRPr="00D93FBE">
        <w:rPr>
          <w:sz w:val="16"/>
          <w:szCs w:val="24"/>
        </w:rPr>
        <w:t xml:space="preserve">, worsening </w:t>
      </w:r>
      <w:r w:rsidRPr="00D93FBE">
        <w:rPr>
          <w:rStyle w:val="Emphasis"/>
          <w:sz w:val="24"/>
          <w:szCs w:val="24"/>
          <w:highlight w:val="green"/>
        </w:rPr>
        <w:t>antimicrobial resistance</w:t>
      </w:r>
      <w:r w:rsidRPr="00D93FBE">
        <w:rPr>
          <w:sz w:val="16"/>
          <w:szCs w:val="24"/>
        </w:rPr>
        <w:t>, and climate change</w:t>
      </w:r>
      <w:r w:rsidRPr="00D93FBE">
        <w:rPr>
          <w:sz w:val="16"/>
          <w:szCs w:val="24"/>
          <w:highlight w:val="green"/>
        </w:rPr>
        <w:t xml:space="preserve"> </w:t>
      </w:r>
      <w:r w:rsidRPr="00D93FBE">
        <w:rPr>
          <w:rStyle w:val="StyleUnderline"/>
          <w:sz w:val="24"/>
          <w:szCs w:val="24"/>
          <w:highlight w:val="green"/>
        </w:rPr>
        <w:t>demand</w:t>
      </w:r>
      <w:r w:rsidRPr="00D93FBE">
        <w:rPr>
          <w:rStyle w:val="StyleUnderline"/>
          <w:sz w:val="24"/>
          <w:szCs w:val="24"/>
        </w:rPr>
        <w:t xml:space="preserve"> the</w:t>
      </w:r>
      <w:r w:rsidRPr="00D93FBE">
        <w:rPr>
          <w:sz w:val="16"/>
          <w:szCs w:val="24"/>
        </w:rPr>
        <w:t xml:space="preserve"> type of </w:t>
      </w:r>
      <w:r w:rsidRPr="00D93FBE">
        <w:rPr>
          <w:rStyle w:val="Emphasis"/>
          <w:sz w:val="24"/>
          <w:szCs w:val="24"/>
          <w:highlight w:val="green"/>
        </w:rPr>
        <w:t>leadership</w:t>
      </w:r>
      <w:r w:rsidRPr="00D93FBE">
        <w:rPr>
          <w:rStyle w:val="Emphasis"/>
          <w:sz w:val="24"/>
          <w:szCs w:val="24"/>
        </w:rPr>
        <w:t xml:space="preserve"> that </w:t>
      </w:r>
      <w:r w:rsidRPr="00D93FBE">
        <w:rPr>
          <w:rStyle w:val="Emphasis"/>
          <w:sz w:val="24"/>
          <w:szCs w:val="24"/>
          <w:highlight w:val="green"/>
        </w:rPr>
        <w:t>the right to health entails</w:t>
      </w:r>
      <w:r w:rsidRPr="00D93FBE">
        <w:rPr>
          <w:sz w:val="16"/>
          <w:szCs w:val="24"/>
        </w:rPr>
        <w:t xml:space="preserve">. In this immensely challenging environment, </w:t>
      </w:r>
      <w:r w:rsidRPr="00D93FBE">
        <w:rPr>
          <w:rStyle w:val="StyleUnderline"/>
          <w:sz w:val="24"/>
          <w:szCs w:val="24"/>
          <w:highlight w:val="green"/>
        </w:rPr>
        <w:t>WHO needs</w:t>
      </w:r>
      <w:r w:rsidRPr="00D93FBE">
        <w:rPr>
          <w:sz w:val="16"/>
          <w:szCs w:val="24"/>
        </w:rPr>
        <w:t xml:space="preserve"> to become a 21st century institution that has </w:t>
      </w:r>
      <w:r w:rsidRPr="00D93FBE">
        <w:rPr>
          <w:rStyle w:val="Emphasis"/>
          <w:sz w:val="24"/>
          <w:szCs w:val="24"/>
        </w:rPr>
        <w:t xml:space="preserve">the </w:t>
      </w:r>
      <w:r w:rsidRPr="00DC1734">
        <w:rPr>
          <w:rStyle w:val="Emphasis"/>
          <w:sz w:val="24"/>
          <w:szCs w:val="24"/>
        </w:rPr>
        <w:t xml:space="preserve">gravitas and </w:t>
      </w:r>
      <w:r w:rsidRPr="00D93FBE">
        <w:rPr>
          <w:rStyle w:val="Emphasis"/>
          <w:sz w:val="24"/>
          <w:szCs w:val="24"/>
          <w:highlight w:val="green"/>
        </w:rPr>
        <w:t>credibility</w:t>
      </w:r>
      <w:r w:rsidRPr="00D93FBE">
        <w:rPr>
          <w:sz w:val="16"/>
          <w:szCs w:val="24"/>
          <w:highlight w:val="green"/>
        </w:rPr>
        <w:t xml:space="preserve"> </w:t>
      </w:r>
      <w:r w:rsidRPr="00D93FBE">
        <w:rPr>
          <w:rStyle w:val="StyleUnderline"/>
          <w:sz w:val="24"/>
          <w:szCs w:val="24"/>
          <w:highlight w:val="green"/>
        </w:rPr>
        <w:t>to carve</w:t>
      </w:r>
      <w:r w:rsidRPr="00D93FBE">
        <w:rPr>
          <w:rStyle w:val="StyleUnderline"/>
          <w:sz w:val="24"/>
          <w:szCs w:val="24"/>
        </w:rPr>
        <w:t xml:space="preserve"> a path </w:t>
      </w:r>
      <w:r w:rsidRPr="00D93FBE">
        <w:rPr>
          <w:rStyle w:val="StyleUnderline"/>
          <w:sz w:val="24"/>
          <w:szCs w:val="24"/>
          <w:highlight w:val="green"/>
        </w:rPr>
        <w:t>through these obstacles</w:t>
      </w:r>
      <w:r w:rsidRPr="00D93FBE">
        <w:rPr>
          <w:rStyle w:val="StyleUnderline"/>
          <w:sz w:val="24"/>
          <w:szCs w:val="24"/>
        </w:rPr>
        <w:t xml:space="preserve"> towards global health justice</w:t>
      </w:r>
      <w:r w:rsidRPr="00D93FBE">
        <w:rPr>
          <w:sz w:val="16"/>
          <w:szCs w:val="24"/>
        </w:rPr>
        <w:t xml:space="preserve">. The next WHO Director-General, to be elected in May, must lead the organization there. </w:t>
      </w:r>
      <w:r w:rsidRPr="00D93FBE">
        <w:rPr>
          <w:rStyle w:val="Emphasis"/>
          <w:sz w:val="24"/>
          <w:szCs w:val="24"/>
          <w:highlight w:val="green"/>
        </w:rPr>
        <w:t>The right to health can light the way</w:t>
      </w:r>
      <w:r w:rsidRPr="00D93FBE">
        <w:rPr>
          <w:rStyle w:val="Emphasis"/>
          <w:sz w:val="24"/>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szCs w:val="24"/>
        </w:rPr>
        <w:t xml:space="preserve">we know the power of international law to significantly advance health, with </w:t>
      </w:r>
      <w:r w:rsidRPr="00D93FBE">
        <w:rPr>
          <w:rStyle w:val="StyleUnderline"/>
          <w:sz w:val="24"/>
          <w:szCs w:val="24"/>
          <w:highlight w:val="green"/>
        </w:rPr>
        <w:t xml:space="preserve">the </w:t>
      </w:r>
      <w:r w:rsidRPr="00D93FBE">
        <w:rPr>
          <w:rStyle w:val="Emphasis"/>
          <w:sz w:val="24"/>
          <w:szCs w:val="24"/>
          <w:highlight w:val="green"/>
        </w:rPr>
        <w:t xml:space="preserve">transformative </w:t>
      </w:r>
      <w:r w:rsidRPr="00D93FBE">
        <w:rPr>
          <w:rStyle w:val="Emphasis"/>
          <w:sz w:val="24"/>
          <w:szCs w:val="24"/>
        </w:rPr>
        <w:t xml:space="preserve">power of legally binding </w:t>
      </w:r>
      <w:r w:rsidRPr="00D93FBE">
        <w:rPr>
          <w:rStyle w:val="Emphasis"/>
          <w:sz w:val="24"/>
          <w:szCs w:val="24"/>
          <w:highlight w:val="gree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szCs w:val="24"/>
          <w:highlight w:val="green"/>
        </w:rPr>
        <w:t>would</w:t>
      </w:r>
      <w:r w:rsidRPr="00D93FBE">
        <w:rPr>
          <w:sz w:val="16"/>
          <w:szCs w:val="24"/>
        </w:rPr>
        <w:t xml:space="preserve"> also </w:t>
      </w:r>
      <w:r w:rsidRPr="00D93FBE">
        <w:rPr>
          <w:rStyle w:val="StyleUnderline"/>
          <w:sz w:val="24"/>
          <w:szCs w:val="24"/>
          <w:highlight w:val="green"/>
        </w:rPr>
        <w:t xml:space="preserve">be a bold assertion of </w:t>
      </w:r>
      <w:r w:rsidRPr="00D93FBE">
        <w:rPr>
          <w:rStyle w:val="Emphasis"/>
          <w:sz w:val="24"/>
          <w:szCs w:val="24"/>
          <w:highlight w:val="green"/>
        </w:rPr>
        <w:t>global solidarity</w:t>
      </w:r>
      <w:r w:rsidRPr="00D93FBE">
        <w:rPr>
          <w:sz w:val="16"/>
          <w:szCs w:val="24"/>
        </w:rPr>
        <w:t xml:space="preserve"> for global justice, as so urgently needed, “</w:t>
      </w:r>
      <w:r w:rsidRPr="00D93FBE">
        <w:rPr>
          <w:rStyle w:val="StyleUnderline"/>
          <w:sz w:val="24"/>
          <w:szCs w:val="24"/>
          <w:highlight w:val="green"/>
        </w:rPr>
        <w:t>demonstrating</w:t>
      </w:r>
      <w:r w:rsidRPr="00D93FBE">
        <w:rPr>
          <w:sz w:val="16"/>
          <w:szCs w:val="24"/>
        </w:rPr>
        <w:t xml:space="preserve"> that </w:t>
      </w:r>
      <w:r w:rsidRPr="00D93FBE">
        <w:rPr>
          <w:rStyle w:val="StyleUnderline"/>
          <w:sz w:val="24"/>
          <w:szCs w:val="24"/>
        </w:rPr>
        <w:t xml:space="preserve">the community of </w:t>
      </w:r>
      <w:r w:rsidRPr="00D93FBE">
        <w:rPr>
          <w:rStyle w:val="StyleUnderline"/>
          <w:b/>
          <w:bCs/>
          <w:sz w:val="24"/>
          <w:szCs w:val="24"/>
          <w:highlight w:val="green"/>
        </w:rPr>
        <w:t>nations are</w:t>
      </w:r>
      <w:r w:rsidRPr="00D93FBE">
        <w:rPr>
          <w:rStyle w:val="StyleUnderline"/>
          <w:b/>
          <w:bCs/>
          <w:sz w:val="24"/>
          <w:szCs w:val="24"/>
        </w:rPr>
        <w:t xml:space="preserve"> indeed </w:t>
      </w:r>
      <w:r w:rsidRPr="00D93FBE">
        <w:rPr>
          <w:rStyle w:val="StyleUnderline"/>
          <w:b/>
          <w:bCs/>
          <w:sz w:val="24"/>
          <w:szCs w:val="24"/>
          <w:highlight w:val="gree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szCs w:val="24"/>
        </w:rPr>
        <w:t xml:space="preserve">We see signs of </w:t>
      </w:r>
      <w:r w:rsidRPr="00D93FBE">
        <w:rPr>
          <w:rStyle w:val="StyleUnderline"/>
          <w:b/>
          <w:bCs/>
          <w:sz w:val="24"/>
          <w:szCs w:val="24"/>
          <w:highlight w:val="green"/>
        </w:rPr>
        <w:t>resistance of</w:t>
      </w:r>
      <w:r w:rsidRPr="00D93FBE">
        <w:rPr>
          <w:rStyle w:val="StyleUnderline"/>
          <w:b/>
          <w:bCs/>
          <w:sz w:val="24"/>
          <w:szCs w:val="24"/>
        </w:rPr>
        <w:t xml:space="preserve"> the </w:t>
      </w:r>
      <w:r w:rsidRPr="00D93FBE">
        <w:rPr>
          <w:rStyle w:val="StyleUnderline"/>
          <w:b/>
          <w:bCs/>
          <w:sz w:val="24"/>
          <w:szCs w:val="24"/>
          <w:highlight w:val="green"/>
        </w:rPr>
        <w:t>dangerous 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szCs w:val="24"/>
        </w:rPr>
        <w:t xml:space="preserve">Such resistance </w:t>
      </w:r>
      <w:r w:rsidRPr="00D93FBE">
        <w:rPr>
          <w:rStyle w:val="Emphasis"/>
          <w:sz w:val="24"/>
          <w:szCs w:val="24"/>
          <w:highlight w:val="green"/>
        </w:rPr>
        <w:t xml:space="preserve">can prevent </w:t>
      </w:r>
      <w:r w:rsidRPr="00D93FBE">
        <w:rPr>
          <w:rStyle w:val="Emphasis"/>
          <w:sz w:val="24"/>
          <w:szCs w:val="24"/>
        </w:rPr>
        <w:t xml:space="preserve">some of </w:t>
      </w:r>
      <w:r w:rsidRPr="00D93FBE">
        <w:rPr>
          <w:rStyle w:val="Emphasis"/>
          <w:sz w:val="24"/>
          <w:szCs w:val="24"/>
          <w:highlight w:val="green"/>
        </w:rPr>
        <w:t>the worst impacts</w:t>
      </w:r>
      <w:r w:rsidRPr="00D93FBE">
        <w:rPr>
          <w:rStyle w:val="StyleUnderline"/>
          <w:sz w:val="24"/>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 w:val="24"/>
          <w:szCs w:val="24"/>
        </w:rPr>
        <w:t>let’s construct an edifice for the future of health and human rights,</w:t>
      </w:r>
      <w:r w:rsidRPr="00D93FBE">
        <w:rPr>
          <w:sz w:val="16"/>
          <w:szCs w:val="24"/>
        </w:rPr>
        <w:t xml:space="preserve"> even as we stand against its destruction. </w:t>
      </w:r>
      <w:r w:rsidRPr="00D93FBE">
        <w:rPr>
          <w:rStyle w:val="StyleUnderline"/>
          <w:sz w:val="24"/>
          <w:szCs w:val="24"/>
        </w:rPr>
        <w:t xml:space="preserve">WHO, </w:t>
      </w:r>
      <w:r w:rsidRPr="00D93FBE">
        <w:rPr>
          <w:rStyle w:val="StyleUnderline"/>
          <w:sz w:val="24"/>
          <w:szCs w:val="24"/>
          <w:highlight w:val="green"/>
        </w:rPr>
        <w:t>right to health</w:t>
      </w:r>
      <w:r w:rsidRPr="00D93FBE">
        <w:rPr>
          <w:sz w:val="16"/>
          <w:szCs w:val="24"/>
        </w:rPr>
        <w:t xml:space="preserve">, and FCGH leadership </w:t>
      </w:r>
      <w:r w:rsidRPr="00D93FBE">
        <w:rPr>
          <w:rStyle w:val="StyleUnderline"/>
          <w:sz w:val="24"/>
          <w:szCs w:val="24"/>
          <w:highlight w:val="green"/>
        </w:rPr>
        <w:t xml:space="preserve">ought to be </w:t>
      </w:r>
      <w:r w:rsidRPr="00D93FBE">
        <w:rPr>
          <w:rStyle w:val="Emphasis"/>
          <w:sz w:val="24"/>
          <w:szCs w:val="24"/>
          <w:highlight w:val="green"/>
        </w:rPr>
        <w:t xml:space="preserve">a core part of that </w:t>
      </w:r>
      <w:proofErr w:type="gramStart"/>
      <w:r w:rsidRPr="00D93FBE">
        <w:rPr>
          <w:rStyle w:val="Emphasis"/>
          <w:sz w:val="24"/>
          <w:szCs w:val="24"/>
        </w:rPr>
        <w:t>endeavor</w:t>
      </w:r>
      <w:r w:rsidRPr="00D93FBE">
        <w:rPr>
          <w:sz w:val="16"/>
        </w:rPr>
        <w:t>.</w:t>
      </w:r>
      <w:proofErr w:type="gramEnd"/>
    </w:p>
    <w:p w14:paraId="28167EB6" w14:textId="77777777" w:rsidR="00276CE9" w:rsidRDefault="00276CE9" w:rsidP="00276CE9">
      <w:pPr>
        <w:pStyle w:val="Heading4"/>
      </w:pPr>
      <w:r>
        <w:t xml:space="preserve">Populism is an </w:t>
      </w:r>
      <w:r>
        <w:rPr>
          <w:u w:val="single"/>
        </w:rPr>
        <w:t>existential threat</w:t>
      </w:r>
      <w:r>
        <w:t>.</w:t>
      </w:r>
    </w:p>
    <w:p w14:paraId="0207E19D" w14:textId="77777777" w:rsidR="00276CE9" w:rsidRPr="00D93FBE" w:rsidRDefault="00276CE9" w:rsidP="00276CE9">
      <w:r w:rsidRPr="00D93FBE">
        <w:rPr>
          <w:rStyle w:val="Style13ptBold"/>
        </w:rPr>
        <w:t>de Waal 16</w:t>
      </w:r>
      <w:r>
        <w:t xml:space="preserve"> Alex de Waal 12-5-2016 “Garrison America and the Threat of Global War” </w:t>
      </w:r>
      <w:hyperlink r:id="rId9"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0367012E" w14:textId="77777777" w:rsidR="00276CE9" w:rsidRPr="00D93FBE" w:rsidRDefault="00276CE9" w:rsidP="00276CE9">
      <w:pPr>
        <w:rPr>
          <w:sz w:val="16"/>
          <w:szCs w:val="24"/>
        </w:rPr>
      </w:pPr>
      <w:r w:rsidRPr="00D93FBE">
        <w:rPr>
          <w:sz w:val="16"/>
          <w:szCs w:val="24"/>
        </w:rPr>
        <w:t xml:space="preserve">Polanyi recounts how </w:t>
      </w:r>
      <w:r w:rsidRPr="00D93FBE">
        <w:rPr>
          <w:rStyle w:val="StyleUnderline"/>
          <w:sz w:val="24"/>
          <w:szCs w:val="24"/>
        </w:rPr>
        <w:t>economic and financial crisis led to global calamity. Something similar could happen today</w:t>
      </w:r>
      <w:r w:rsidRPr="00D93FBE">
        <w:rPr>
          <w:sz w:val="16"/>
          <w:szCs w:val="24"/>
        </w:rPr>
        <w:t xml:space="preserve">. In </w:t>
      </w:r>
      <w:proofErr w:type="gramStart"/>
      <w:r w:rsidRPr="00D93FBE">
        <w:rPr>
          <w:sz w:val="16"/>
          <w:szCs w:val="24"/>
        </w:rPr>
        <w:t>fact</w:t>
      </w:r>
      <w:proofErr w:type="gramEnd"/>
      <w:r w:rsidRPr="00D93FBE">
        <w:rPr>
          <w:sz w:val="16"/>
          <w:szCs w:val="24"/>
        </w:rPr>
        <w:t xml:space="preserve"> </w:t>
      </w:r>
      <w:r w:rsidRPr="00D93FBE">
        <w:rPr>
          <w:rStyle w:val="StyleUnderline"/>
          <w:sz w:val="24"/>
          <w:szCs w:val="24"/>
          <w:highlight w:val="green"/>
        </w:rPr>
        <w:t>we are</w:t>
      </w:r>
      <w:r w:rsidRPr="00D93FBE">
        <w:rPr>
          <w:sz w:val="16"/>
          <w:szCs w:val="24"/>
        </w:rPr>
        <w:t xml:space="preserve"> already </w:t>
      </w:r>
      <w:r w:rsidRPr="00D93FBE">
        <w:rPr>
          <w:rStyle w:val="StyleUnderline"/>
          <w:sz w:val="24"/>
          <w:szCs w:val="24"/>
        </w:rPr>
        <w:t xml:space="preserve">in a </w:t>
      </w:r>
      <w:r w:rsidRPr="00D93FBE">
        <w:rPr>
          <w:rStyle w:val="Emphasis"/>
          <w:sz w:val="24"/>
          <w:szCs w:val="24"/>
        </w:rPr>
        <w:t xml:space="preserve">steady </w:t>
      </w:r>
      <w:r w:rsidRPr="00D93FBE">
        <w:rPr>
          <w:rStyle w:val="Emphasis"/>
          <w:sz w:val="24"/>
          <w:szCs w:val="24"/>
          <w:highlight w:val="green"/>
        </w:rPr>
        <w:t>unpicking</w:t>
      </w:r>
      <w:r w:rsidRPr="00D93FBE">
        <w:rPr>
          <w:rStyle w:val="Emphasis"/>
          <w:sz w:val="24"/>
          <w:szCs w:val="24"/>
        </w:rPr>
        <w:t xml:space="preserve"> of </w:t>
      </w:r>
      <w:r w:rsidRPr="00D93FBE">
        <w:rPr>
          <w:rStyle w:val="Emphasis"/>
          <w:sz w:val="24"/>
          <w:szCs w:val="24"/>
          <w:highlight w:val="green"/>
        </w:rPr>
        <w:t>the liberal peace</w:t>
      </w:r>
      <w:r w:rsidRPr="00D93FBE">
        <w:rPr>
          <w:sz w:val="16"/>
          <w:szCs w:val="24"/>
        </w:rPr>
        <w:t xml:space="preserve"> that glowed at the turn of the millennium. Since approximately 2008, </w:t>
      </w:r>
      <w:r w:rsidRPr="00D93FBE">
        <w:rPr>
          <w:rStyle w:val="StyleUnderline"/>
          <w:sz w:val="24"/>
          <w:szCs w:val="24"/>
        </w:rPr>
        <w:t>the historic decline in</w:t>
      </w:r>
      <w:r w:rsidRPr="00D93FBE">
        <w:rPr>
          <w:sz w:val="16"/>
          <w:szCs w:val="24"/>
        </w:rPr>
        <w:t xml:space="preserve"> the number and lethality of </w:t>
      </w:r>
      <w:r w:rsidRPr="00D93FBE">
        <w:rPr>
          <w:rStyle w:val="StyleUnderline"/>
          <w:sz w:val="24"/>
          <w:szCs w:val="24"/>
        </w:rPr>
        <w:t xml:space="preserve">wars appears to have been </w:t>
      </w:r>
      <w:r w:rsidRPr="00D93FBE">
        <w:rPr>
          <w:rStyle w:val="Emphasis"/>
          <w:sz w:val="24"/>
          <w:szCs w:val="24"/>
        </w:rPr>
        <w:t>reversed</w:t>
      </w:r>
      <w:r w:rsidRPr="00D93FBE">
        <w:rPr>
          <w:sz w:val="16"/>
          <w:szCs w:val="24"/>
        </w:rPr>
        <w:t xml:space="preserve">. Today’s wars are not like World War I, with formal declarations of war, clear war zones, rules of engagement, and definite endings. But they are wars nonetheless. </w:t>
      </w:r>
      <w:r w:rsidRPr="00D93FBE">
        <w:rPr>
          <w:rStyle w:val="StyleUnderline"/>
          <w:sz w:val="24"/>
          <w:szCs w:val="24"/>
          <w:highlight w:val="green"/>
        </w:rPr>
        <w:t xml:space="preserve">What does a world in </w:t>
      </w:r>
      <w:r w:rsidRPr="00D93FBE">
        <w:rPr>
          <w:rStyle w:val="Emphasis"/>
          <w:sz w:val="24"/>
          <w:szCs w:val="24"/>
          <w:highlight w:val="green"/>
        </w:rPr>
        <w:t>global</w:t>
      </w:r>
      <w:r w:rsidRPr="00D93FBE">
        <w:rPr>
          <w:rStyle w:val="Emphasis"/>
          <w:sz w:val="24"/>
          <w:szCs w:val="24"/>
        </w:rPr>
        <w:t xml:space="preserve">, generalized </w:t>
      </w:r>
      <w:r w:rsidRPr="00D93FBE">
        <w:rPr>
          <w:rStyle w:val="Emphasis"/>
          <w:sz w:val="24"/>
          <w:szCs w:val="24"/>
          <w:highlight w:val="gree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 w:val="24"/>
          <w:szCs w:val="24"/>
        </w:rPr>
        <w:t xml:space="preserve">deep </w:t>
      </w:r>
      <w:r w:rsidRPr="00D93FBE">
        <w:rPr>
          <w:rStyle w:val="StyleUnderline"/>
          <w:sz w:val="24"/>
          <w:szCs w:val="24"/>
          <w:highlight w:val="green"/>
        </w:rPr>
        <w:t>states</w:t>
      </w:r>
      <w:r w:rsidRPr="00D93FBE">
        <w:rPr>
          <w:sz w:val="16"/>
          <w:szCs w:val="24"/>
        </w:rPr>
        <w:t xml:space="preserve">—built on a new oligarchy of generals, spies, and private-sector suppliers—that </w:t>
      </w:r>
      <w:r w:rsidRPr="00D93FBE">
        <w:rPr>
          <w:rStyle w:val="StyleUnderline"/>
          <w:sz w:val="24"/>
          <w:szCs w:val="24"/>
        </w:rPr>
        <w:t xml:space="preserve">are </w:t>
      </w:r>
      <w:r w:rsidRPr="00D93FBE">
        <w:rPr>
          <w:rStyle w:val="StyleUnderline"/>
          <w:sz w:val="24"/>
          <w:szCs w:val="24"/>
          <w:highlight w:val="green"/>
        </w:rPr>
        <w:t>strangling liberalism</w:t>
      </w:r>
      <w:r w:rsidRPr="00D93FBE">
        <w:rPr>
          <w:sz w:val="16"/>
          <w:szCs w:val="24"/>
        </w:rPr>
        <w:t xml:space="preserve">. We have </w:t>
      </w:r>
      <w:r w:rsidRPr="00D93FBE">
        <w:rPr>
          <w:rStyle w:val="Emphasis"/>
          <w:sz w:val="24"/>
          <w:szCs w:val="24"/>
          <w:highlight w:val="green"/>
        </w:rPr>
        <w:t>emboldened middle</w:t>
      </w:r>
      <w:r w:rsidRPr="00D93FBE">
        <w:rPr>
          <w:rStyle w:val="Emphasis"/>
          <w:sz w:val="24"/>
          <w:szCs w:val="24"/>
        </w:rPr>
        <w:t xml:space="preserve"> powers</w:t>
      </w:r>
      <w:r w:rsidRPr="00D93FBE">
        <w:rPr>
          <w:sz w:val="16"/>
          <w:szCs w:val="24"/>
        </w:rPr>
        <w:t xml:space="preserve"> (such as Saudi Arabia) </w:t>
      </w:r>
      <w:r w:rsidRPr="00D93FBE">
        <w:rPr>
          <w:rStyle w:val="StyleUnderline"/>
          <w:sz w:val="24"/>
          <w:szCs w:val="24"/>
          <w:highlight w:val="green"/>
        </w:rPr>
        <w:t>and revanchist powers</w:t>
      </w:r>
      <w:r w:rsidRPr="00D93FBE">
        <w:rPr>
          <w:rStyle w:val="StyleUnderline"/>
          <w:sz w:val="24"/>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szCs w:val="24"/>
        </w:rPr>
        <w:t>worst case</w:t>
      </w:r>
      <w:proofErr w:type="gramEnd"/>
      <w:r w:rsidRPr="00D93FBE">
        <w:rPr>
          <w:sz w:val="16"/>
          <w:szCs w:val="24"/>
        </w:rPr>
        <w:t xml:space="preserve"> being Yemen. We have “peacekeeping” forces fighting wars (Somalia). We have </w:t>
      </w:r>
      <w:r w:rsidRPr="00D93FBE">
        <w:rPr>
          <w:rStyle w:val="StyleUnderline"/>
          <w:sz w:val="24"/>
          <w:szCs w:val="24"/>
        </w:rPr>
        <w:t xml:space="preserve">regional rivals </w:t>
      </w:r>
      <w:r w:rsidRPr="00D93FBE">
        <w:rPr>
          <w:rStyle w:val="StyleUnderline"/>
          <w:sz w:val="24"/>
          <w:szCs w:val="24"/>
          <w:highlight w:val="green"/>
        </w:rPr>
        <w:t>threatening</w:t>
      </w:r>
      <w:r w:rsidRPr="00D93FBE">
        <w:rPr>
          <w:rStyle w:val="StyleUnderline"/>
          <w:sz w:val="24"/>
          <w:szCs w:val="24"/>
        </w:rPr>
        <w:t xml:space="preserve"> one another, some </w:t>
      </w:r>
      <w:r w:rsidRPr="00D93FBE">
        <w:rPr>
          <w:rStyle w:val="StyleUnderline"/>
          <w:sz w:val="24"/>
          <w:szCs w:val="24"/>
          <w:highlight w:val="green"/>
        </w:rPr>
        <w:t xml:space="preserve">with </w:t>
      </w:r>
      <w:r w:rsidRPr="00D93FBE">
        <w:rPr>
          <w:rStyle w:val="Emphasis"/>
          <w:sz w:val="24"/>
          <w:szCs w:val="24"/>
          <w:highlight w:val="green"/>
        </w:rPr>
        <w:t>nuclear weapons</w:t>
      </w:r>
      <w:r w:rsidRPr="00D93FBE">
        <w:rPr>
          <w:sz w:val="16"/>
          <w:szCs w:val="24"/>
        </w:rPr>
        <w:t xml:space="preserve"> (India and Pakistan) </w:t>
      </w:r>
      <w:r w:rsidRPr="00D93FBE">
        <w:rPr>
          <w:rStyle w:val="StyleUnderline"/>
          <w:sz w:val="24"/>
          <w:szCs w:val="24"/>
        </w:rPr>
        <w:t>and others with possibilities of acquiring them</w:t>
      </w:r>
      <w:r w:rsidRPr="00D93FBE">
        <w:rPr>
          <w:sz w:val="16"/>
          <w:szCs w:val="24"/>
        </w:rPr>
        <w:t xml:space="preserve"> (Saudi Arabia and Iran). Above all, today’s </w:t>
      </w:r>
      <w:r w:rsidRPr="00D93FBE">
        <w:rPr>
          <w:rStyle w:val="StyleUnderline"/>
          <w:sz w:val="24"/>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szCs w:val="24"/>
        </w:rPr>
        <w:t xml:space="preserve">a global political market of rival plutocracies comes into view. </w:t>
      </w:r>
      <w:r w:rsidRPr="00D93FBE">
        <w:rPr>
          <w:rStyle w:val="StyleUnderline"/>
          <w:sz w:val="24"/>
          <w:szCs w:val="24"/>
          <w:highlight w:val="green"/>
        </w:rPr>
        <w:t>Add</w:t>
      </w:r>
      <w:r w:rsidRPr="00D93FBE">
        <w:rPr>
          <w:rStyle w:val="StyleUnderline"/>
          <w:sz w:val="24"/>
          <w:szCs w:val="24"/>
        </w:rPr>
        <w:t xml:space="preserve"> </w:t>
      </w:r>
      <w:r w:rsidRPr="00D93FBE">
        <w:rPr>
          <w:rStyle w:val="Emphasis"/>
          <w:sz w:val="24"/>
          <w:szCs w:val="24"/>
        </w:rPr>
        <w:t xml:space="preserve">virulent </w:t>
      </w:r>
      <w:r w:rsidRPr="00D93FBE">
        <w:rPr>
          <w:rStyle w:val="Emphasis"/>
          <w:sz w:val="24"/>
          <w:szCs w:val="24"/>
          <w:highlight w:val="green"/>
        </w:rPr>
        <w:t>reactionary populism</w:t>
      </w:r>
      <w:r w:rsidRPr="00D93FBE">
        <w:rPr>
          <w:sz w:val="16"/>
          <w:szCs w:val="24"/>
        </w:rPr>
        <w:t xml:space="preserve"> to the mix </w:t>
      </w:r>
      <w:r w:rsidRPr="00D93FBE">
        <w:rPr>
          <w:rStyle w:val="StyleUnderline"/>
          <w:sz w:val="24"/>
          <w:szCs w:val="24"/>
        </w:rPr>
        <w:t xml:space="preserve">and </w:t>
      </w:r>
      <w:r w:rsidRPr="00D93FBE">
        <w:rPr>
          <w:rStyle w:val="StyleUnderline"/>
          <w:sz w:val="24"/>
          <w:szCs w:val="24"/>
          <w:highlight w:val="green"/>
        </w:rPr>
        <w:t>it resembles</w:t>
      </w:r>
      <w:r w:rsidRPr="00D93FBE">
        <w:rPr>
          <w:rStyle w:val="StyleUnderline"/>
          <w:sz w:val="24"/>
          <w:szCs w:val="24"/>
        </w:rPr>
        <w:t xml:space="preserve"> a </w:t>
      </w:r>
      <w:r w:rsidRPr="00D93FBE">
        <w:rPr>
          <w:rStyle w:val="StyleUnderline"/>
          <w:sz w:val="24"/>
          <w:szCs w:val="24"/>
          <w:highlight w:val="green"/>
        </w:rPr>
        <w:t>war on democracy</w:t>
      </w:r>
      <w:r w:rsidRPr="00D93FBE">
        <w:rPr>
          <w:sz w:val="16"/>
          <w:szCs w:val="24"/>
        </w:rPr>
        <w:t xml:space="preserve">. What more might we see? Economic liberalism is a creed of optimism and abundance; reactionary protectionism feeds on pessimistic scarcity. </w:t>
      </w:r>
      <w:r w:rsidRPr="00D93FBE">
        <w:rPr>
          <w:rStyle w:val="StyleUnderline"/>
          <w:sz w:val="24"/>
          <w:szCs w:val="24"/>
        </w:rPr>
        <w:t xml:space="preserve">If we see </w:t>
      </w:r>
      <w:r w:rsidRPr="00D93FBE">
        <w:rPr>
          <w:rStyle w:val="Emphasis"/>
          <w:sz w:val="24"/>
          <w:szCs w:val="24"/>
          <w:highlight w:val="green"/>
        </w:rPr>
        <w:t>punitive trade wars</w:t>
      </w:r>
      <w:r w:rsidRPr="00D93FBE">
        <w:rPr>
          <w:sz w:val="16"/>
          <w:szCs w:val="24"/>
        </w:rPr>
        <w:t xml:space="preserve"> and national leaders taking preemptive action to secure strategic resources within the walls of their garrison states, then old-fashioned </w:t>
      </w:r>
      <w:r w:rsidRPr="00D93FBE">
        <w:rPr>
          <w:rStyle w:val="StyleUnderline"/>
          <w:sz w:val="24"/>
          <w:szCs w:val="24"/>
          <w:highlight w:val="green"/>
        </w:rPr>
        <w:t>territorial disputes</w:t>
      </w:r>
      <w:r w:rsidRPr="00D93FBE">
        <w:rPr>
          <w:sz w:val="16"/>
          <w:szCs w:val="24"/>
        </w:rPr>
        <w:t xml:space="preserve"> along with accelerated state-commercial grabbing of land and minerals </w:t>
      </w:r>
      <w:r w:rsidRPr="00D93FBE">
        <w:rPr>
          <w:rStyle w:val="StyleUnderline"/>
          <w:sz w:val="24"/>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szCs w:val="24"/>
          <w:highlight w:val="green"/>
        </w:rPr>
        <w:t>Liberal multilat</w:t>
      </w:r>
      <w:r w:rsidRPr="00D93FBE">
        <w:rPr>
          <w:rStyle w:val="StyleUnderline"/>
          <w:sz w:val="24"/>
          <w:szCs w:val="24"/>
        </w:rPr>
        <w:t xml:space="preserve">eralism </w:t>
      </w:r>
      <w:r w:rsidRPr="00D93FBE">
        <w:rPr>
          <w:rStyle w:val="StyleUnderline"/>
          <w:sz w:val="24"/>
          <w:szCs w:val="24"/>
          <w:highlight w:val="green"/>
        </w:rPr>
        <w:t>is</w:t>
      </w:r>
      <w:r w:rsidRPr="00D93FBE">
        <w:rPr>
          <w:sz w:val="16"/>
          <w:szCs w:val="24"/>
        </w:rPr>
        <w:t xml:space="preserve"> a system of </w:t>
      </w:r>
      <w:r w:rsidRPr="00D93FBE">
        <w:rPr>
          <w:rStyle w:val="Emphasis"/>
          <w:sz w:val="24"/>
          <w:szCs w:val="24"/>
        </w:rPr>
        <w:t xml:space="preserve">seeking </w:t>
      </w:r>
      <w:r w:rsidRPr="00D93FBE">
        <w:rPr>
          <w:rStyle w:val="Emphasis"/>
          <w:sz w:val="24"/>
          <w:szCs w:val="24"/>
          <w:highlight w:val="green"/>
        </w:rPr>
        <w:t>common wins through</w:t>
      </w:r>
      <w:r w:rsidRPr="00D93FBE">
        <w:rPr>
          <w:rStyle w:val="Emphasis"/>
          <w:sz w:val="24"/>
          <w:szCs w:val="24"/>
        </w:rPr>
        <w:t xml:space="preserve"> peaceful </w:t>
      </w:r>
      <w:r w:rsidRPr="00D93FBE">
        <w:rPr>
          <w:rStyle w:val="Emphasis"/>
          <w:sz w:val="24"/>
          <w:szCs w:val="24"/>
          <w:highlight w:val="green"/>
        </w:rPr>
        <w:t>negotiation</w:t>
      </w:r>
      <w:r w:rsidRPr="00D93FBE">
        <w:rPr>
          <w:sz w:val="16"/>
          <w:szCs w:val="24"/>
        </w:rPr>
        <w:t xml:space="preserve">; case-by-case power dealing is a zero-sum calculus. </w:t>
      </w:r>
      <w:r w:rsidRPr="00D93FBE">
        <w:rPr>
          <w:rStyle w:val="StyleUnderline"/>
          <w:sz w:val="24"/>
          <w:szCs w:val="24"/>
        </w:rPr>
        <w:t xml:space="preserve">We may see </w:t>
      </w:r>
      <w:r w:rsidRPr="00D93FBE">
        <w:rPr>
          <w:rStyle w:val="Emphasis"/>
          <w:sz w:val="24"/>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szCs w:val="24"/>
        </w:rPr>
        <w:t xml:space="preserve">A </w:t>
      </w:r>
      <w:r w:rsidRPr="00D93FBE">
        <w:rPr>
          <w:rStyle w:val="StyleUnderline"/>
          <w:sz w:val="24"/>
          <w:szCs w:val="24"/>
          <w:highlight w:val="green"/>
        </w:rPr>
        <w:t>cabal of</w:t>
      </w:r>
      <w:r w:rsidRPr="00D93FBE">
        <w:rPr>
          <w:rStyle w:val="StyleUnderline"/>
          <w:sz w:val="24"/>
          <w:szCs w:val="24"/>
        </w:rPr>
        <w:t xml:space="preserve"> plutocratic </w:t>
      </w:r>
      <w:r w:rsidRPr="00D93FBE">
        <w:rPr>
          <w:rStyle w:val="StyleUnderline"/>
          <w:sz w:val="24"/>
          <w:szCs w:val="24"/>
          <w:highlight w:val="green"/>
        </w:rPr>
        <w:t>populists would</w:t>
      </w:r>
      <w:r w:rsidRPr="00D93FBE">
        <w:rPr>
          <w:sz w:val="16"/>
          <w:szCs w:val="24"/>
        </w:rPr>
        <w:t xml:space="preserve"> revel in the opposite: </w:t>
      </w:r>
      <w:r w:rsidRPr="00D93FBE">
        <w:rPr>
          <w:rStyle w:val="StyleUnderline"/>
          <w:sz w:val="24"/>
          <w:szCs w:val="24"/>
        </w:rPr>
        <w:t>applaud</w:t>
      </w:r>
      <w:r w:rsidRPr="00D93FBE">
        <w:rPr>
          <w:sz w:val="16"/>
          <w:szCs w:val="24"/>
        </w:rPr>
        <w:t xml:space="preserve">ing </w:t>
      </w:r>
      <w:r w:rsidRPr="00D93FBE">
        <w:rPr>
          <w:rStyle w:val="StyleUnderline"/>
          <w:sz w:val="24"/>
          <w:szCs w:val="24"/>
        </w:rPr>
        <w:t xml:space="preserve">one another’s readiness to </w:t>
      </w:r>
      <w:r w:rsidRPr="00D93FBE">
        <w:rPr>
          <w:rStyle w:val="StyleUnderline"/>
          <w:sz w:val="24"/>
          <w:szCs w:val="24"/>
          <w:highlight w:val="green"/>
        </w:rPr>
        <w:t>tear up cosmopolitan liberalism</w:t>
      </w:r>
      <w:r w:rsidRPr="00D93FBE">
        <w:rPr>
          <w:sz w:val="16"/>
          <w:szCs w:val="24"/>
        </w:rPr>
        <w:t xml:space="preserve"> and pursue a latter-day mercantilist naked self-interest. </w:t>
      </w:r>
      <w:r w:rsidRPr="00D93FBE">
        <w:rPr>
          <w:rStyle w:val="Emphasis"/>
          <w:sz w:val="24"/>
          <w:szCs w:val="24"/>
        </w:rPr>
        <w:t>Garrison America</w:t>
      </w:r>
      <w:r w:rsidRPr="00D93FBE">
        <w:rPr>
          <w:rStyle w:val="StyleUnderline"/>
          <w:sz w:val="24"/>
          <w:szCs w:val="24"/>
        </w:rPr>
        <w:t xml:space="preserve"> could</w:t>
      </w:r>
      <w:r w:rsidRPr="00D93FBE">
        <w:rPr>
          <w:sz w:val="16"/>
          <w:szCs w:val="24"/>
        </w:rPr>
        <w:t xml:space="preserve"> opportunistically </w:t>
      </w:r>
      <w:r w:rsidRPr="00D93FBE">
        <w:rPr>
          <w:rStyle w:val="StyleUnderline"/>
          <w:sz w:val="24"/>
          <w:szCs w:val="24"/>
        </w:rPr>
        <w:t>collude with</w:t>
      </w:r>
      <w:r w:rsidRPr="00D93FBE">
        <w:rPr>
          <w:sz w:val="16"/>
          <w:szCs w:val="24"/>
        </w:rPr>
        <w:t xml:space="preserve"> similarly constituted political-military business </w:t>
      </w:r>
      <w:r w:rsidRPr="00D93FBE">
        <w:rPr>
          <w:rStyle w:val="StyleUnderline"/>
          <w:sz w:val="24"/>
          <w:szCs w:val="24"/>
        </w:rPr>
        <w:t xml:space="preserve">regimes in </w:t>
      </w:r>
      <w:r w:rsidRPr="00D93FBE">
        <w:rPr>
          <w:rStyle w:val="StyleUnderline"/>
          <w:sz w:val="24"/>
          <w:szCs w:val="24"/>
          <w:highlight w:val="green"/>
        </w:rPr>
        <w:t>Russia, China, Turkey</w:t>
      </w:r>
      <w:r w:rsidRPr="00D93FBE">
        <w:rPr>
          <w:sz w:val="16"/>
          <w:szCs w:val="24"/>
        </w:rPr>
        <w:t xml:space="preserve">, and elsewhere for a new realpolitik global concert, redolent of the early nineteenth-century era of the Congress of Vienna, </w:t>
      </w:r>
      <w:r w:rsidRPr="00D93FBE">
        <w:rPr>
          <w:rStyle w:val="StyleUnderline"/>
          <w:sz w:val="24"/>
          <w:szCs w:val="24"/>
          <w:highlight w:val="green"/>
        </w:rPr>
        <w:t>bring</w:t>
      </w:r>
      <w:r w:rsidRPr="00D93FBE">
        <w:rPr>
          <w:rStyle w:val="StyleUnderline"/>
          <w:sz w:val="24"/>
          <w:szCs w:val="24"/>
        </w:rPr>
        <w:t xml:space="preserve">ing </w:t>
      </w:r>
      <w:r w:rsidRPr="00D93FBE">
        <w:rPr>
          <w:rStyle w:val="StyleUnderline"/>
          <w:sz w:val="24"/>
          <w:szCs w:val="24"/>
          <w:highlight w:val="green"/>
        </w:rPr>
        <w:t>a façade of stability</w:t>
      </w:r>
      <w:r w:rsidRPr="00D93FBE">
        <w:rPr>
          <w:rStyle w:val="StyleUnderline"/>
          <w:sz w:val="24"/>
          <w:szCs w:val="24"/>
        </w:rPr>
        <w:t xml:space="preserve"> for as long as they collude—</w:t>
      </w:r>
      <w:r w:rsidRPr="00D93FBE">
        <w:rPr>
          <w:rStyle w:val="StyleUnderline"/>
          <w:sz w:val="24"/>
          <w:szCs w:val="24"/>
          <w:highlight w:val="green"/>
        </w:rPr>
        <w:t xml:space="preserve">and </w:t>
      </w:r>
      <w:r w:rsidRPr="00D93FBE">
        <w:rPr>
          <w:rStyle w:val="Emphasis"/>
          <w:sz w:val="24"/>
          <w:szCs w:val="24"/>
          <w:highlight w:val="gree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szCs w:val="24"/>
        </w:rPr>
        <w:t xml:space="preserve">the plutocratic populist order is a </w:t>
      </w:r>
      <w:r w:rsidRPr="00D93FBE">
        <w:rPr>
          <w:rStyle w:val="Emphasis"/>
          <w:sz w:val="24"/>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szCs w:val="24"/>
        </w:rPr>
        <w:t xml:space="preserve">The </w:t>
      </w:r>
      <w:r w:rsidRPr="00D93FBE">
        <w:rPr>
          <w:rStyle w:val="StyleUnderline"/>
          <w:sz w:val="24"/>
          <w:szCs w:val="24"/>
          <w:highlight w:val="green"/>
        </w:rPr>
        <w:t>importance of</w:t>
      </w:r>
      <w:r w:rsidRPr="00D93FBE">
        <w:rPr>
          <w:sz w:val="16"/>
          <w:szCs w:val="24"/>
        </w:rPr>
        <w:t xml:space="preserve"> defending civility with democratic deliberation, respecting human rights and values, and </w:t>
      </w:r>
      <w:r w:rsidRPr="00D93FBE">
        <w:rPr>
          <w:rStyle w:val="StyleUnderline"/>
          <w:sz w:val="24"/>
          <w:szCs w:val="24"/>
          <w:highlight w:val="green"/>
        </w:rPr>
        <w:t>maintaining</w:t>
      </w:r>
      <w:r w:rsidRPr="00D93FBE">
        <w:rPr>
          <w:rStyle w:val="StyleUnderline"/>
          <w:sz w:val="24"/>
          <w:szCs w:val="24"/>
        </w:rPr>
        <w:t xml:space="preserve"> a commitment to </w:t>
      </w:r>
      <w:r w:rsidRPr="00D93FBE">
        <w:rPr>
          <w:rStyle w:val="StyleUnderline"/>
          <w:sz w:val="24"/>
          <w:szCs w:val="24"/>
          <w:highlight w:val="green"/>
        </w:rPr>
        <w:t>public goods</w:t>
      </w:r>
      <w:r w:rsidRPr="00D93FBE">
        <w:rPr>
          <w:rStyle w:val="StyleUnderline"/>
          <w:sz w:val="24"/>
          <w:szCs w:val="24"/>
        </w:rPr>
        <w:t xml:space="preserve"> and the global commons—</w:t>
      </w:r>
      <w:r w:rsidRPr="00D93FBE">
        <w:rPr>
          <w:rStyle w:val="Emphasis"/>
          <w:sz w:val="24"/>
          <w:szCs w:val="24"/>
          <w:highlight w:val="green"/>
        </w:rPr>
        <w:t>including the future of the planet</w:t>
      </w:r>
      <w:r w:rsidRPr="00D93FBE">
        <w:rPr>
          <w:sz w:val="16"/>
          <w:szCs w:val="24"/>
          <w:highlight w:val="green"/>
        </w:rPr>
        <w:t>—</w:t>
      </w:r>
      <w:r w:rsidRPr="00D93FBE">
        <w:rPr>
          <w:rStyle w:val="StyleUnderline"/>
          <w:sz w:val="24"/>
          <w:szCs w:val="24"/>
          <w:highlight w:val="green"/>
        </w:rPr>
        <w:t>remain evergreen</w:t>
      </w:r>
      <w:r w:rsidRPr="00D93FBE">
        <w:rPr>
          <w:rStyle w:val="StyleUnderline"/>
          <w:sz w:val="24"/>
          <w:szCs w:val="24"/>
        </w:rPr>
        <w:t>. We need to find</w:t>
      </w:r>
      <w:r w:rsidRPr="00D93FBE">
        <w:rPr>
          <w:sz w:val="16"/>
          <w:szCs w:val="24"/>
        </w:rPr>
        <w:t xml:space="preserve"> our way to </w:t>
      </w:r>
      <w:r w:rsidRPr="00D93FBE">
        <w:rPr>
          <w:rStyle w:val="StyleUnderline"/>
          <w:sz w:val="24"/>
          <w:szCs w:val="24"/>
        </w:rPr>
        <w:t>a new</w:t>
      </w:r>
      <w:r w:rsidRPr="00D93FBE">
        <w:rPr>
          <w:sz w:val="16"/>
          <w:szCs w:val="24"/>
        </w:rPr>
        <w:t xml:space="preserve"> 1945—and the </w:t>
      </w:r>
      <w:r w:rsidRPr="00D93FBE">
        <w:rPr>
          <w:rStyle w:val="StyleUnderline"/>
          <w:sz w:val="24"/>
          <w:szCs w:val="24"/>
        </w:rPr>
        <w:t>global political settlement</w:t>
      </w:r>
      <w:r w:rsidRPr="00D93FBE">
        <w:rPr>
          <w:sz w:val="16"/>
          <w:szCs w:val="24"/>
        </w:rPr>
        <w:t xml:space="preserve"> for a tamed and humane capitalism—</w:t>
      </w:r>
      <w:r w:rsidRPr="00D93FBE">
        <w:rPr>
          <w:rStyle w:val="StyleUnderline"/>
          <w:sz w:val="24"/>
          <w:szCs w:val="24"/>
        </w:rPr>
        <w:t xml:space="preserve">without having to suffer the </w:t>
      </w:r>
      <w:r w:rsidRPr="00D93FBE">
        <w:rPr>
          <w:rStyle w:val="Emphasis"/>
          <w:sz w:val="24"/>
          <w:szCs w:val="24"/>
        </w:rPr>
        <w:t>catastrophic traumas</w:t>
      </w:r>
      <w:r w:rsidRPr="00D93FBE">
        <w:rPr>
          <w:rStyle w:val="StyleUnderline"/>
          <w:sz w:val="24"/>
          <w:szCs w:val="24"/>
        </w:rPr>
        <w:t xml:space="preserve"> of trying everything else first</w:t>
      </w:r>
      <w:r w:rsidRPr="00D93FBE">
        <w:rPr>
          <w:sz w:val="16"/>
          <w:szCs w:val="24"/>
        </w:rPr>
        <w:t>.</w:t>
      </w:r>
    </w:p>
    <w:p w14:paraId="33029392" w14:textId="77777777" w:rsidR="00276CE9" w:rsidRPr="00276CE9" w:rsidRDefault="00276CE9" w:rsidP="00276CE9"/>
    <w:p w14:paraId="1A7142CA" w14:textId="77777777" w:rsidR="00276CE9" w:rsidRPr="00276CE9" w:rsidRDefault="00276CE9" w:rsidP="00276CE9"/>
    <w:p w14:paraId="33A235B4" w14:textId="52DA1715" w:rsidR="000331E9" w:rsidRDefault="00276CE9" w:rsidP="000331E9">
      <w:pPr>
        <w:pStyle w:val="Heading2"/>
      </w:pPr>
      <w:r>
        <w:t>3</w:t>
      </w:r>
    </w:p>
    <w:p w14:paraId="5BBC6CBA" w14:textId="58887D16" w:rsidR="000331E9" w:rsidRPr="000331E9" w:rsidRDefault="000331E9" w:rsidP="000331E9">
      <w:pPr>
        <w:pStyle w:val="Heading3"/>
      </w:pPr>
      <w:r>
        <w:t>Modi Adventurism</w:t>
      </w:r>
    </w:p>
    <w:p w14:paraId="7A59F5FF" w14:textId="77777777" w:rsidR="000331E9" w:rsidRDefault="000331E9" w:rsidP="000331E9">
      <w:pPr>
        <w:pStyle w:val="Heading4"/>
      </w:pPr>
      <w:r>
        <w:t xml:space="preserve">India’s COVID crisis has </w:t>
      </w:r>
      <w:r>
        <w:rPr>
          <w:u w:val="single"/>
        </w:rPr>
        <w:t>killed</w:t>
      </w:r>
      <w:r>
        <w:t xml:space="preserve"> Modi’s appetite for international </w:t>
      </w:r>
      <w:r>
        <w:rPr>
          <w:u w:val="single"/>
        </w:rPr>
        <w:t>adventurism</w:t>
      </w:r>
      <w:r>
        <w:t xml:space="preserve">, but increasing vaccine production </w:t>
      </w:r>
      <w:r>
        <w:rPr>
          <w:u w:val="single"/>
        </w:rPr>
        <w:t>reverses</w:t>
      </w:r>
      <w:r>
        <w:t xml:space="preserve"> the trend.</w:t>
      </w:r>
    </w:p>
    <w:p w14:paraId="683F306B" w14:textId="77777777" w:rsidR="000331E9" w:rsidRPr="00AF76AC" w:rsidRDefault="000331E9" w:rsidP="000331E9">
      <w:pPr>
        <w:rPr>
          <w:rStyle w:val="Style13ptBold"/>
          <w:b w:val="0"/>
          <w:bCs w:val="0"/>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0E528D">
        <w:rPr>
          <w:b/>
          <w:bCs/>
          <w:highlight w:val="cyan"/>
          <w:u w:val="single"/>
        </w:rPr>
        <w:t>End</w:t>
      </w:r>
      <w:r w:rsidRPr="00AF76AC">
        <w:rPr>
          <w:highlight w:val="cyan"/>
          <w:u w:val="single"/>
        </w:rPr>
        <w:t xml:space="preserve"> of Modi’s </w:t>
      </w:r>
      <w:r w:rsidRPr="000E528D">
        <w:rPr>
          <w:b/>
          <w:bCs/>
          <w:highlight w:val="cyan"/>
          <w:u w:val="single"/>
        </w:rPr>
        <w:t>Global Dreams</w:t>
      </w:r>
      <w:r w:rsidRPr="00AF76AC">
        <w:rPr>
          <w:sz w:val="16"/>
        </w:rPr>
        <w:t>”; Foreign Policy; https://foreignpolicy.com/2021/05/03/india-vishwaguru-modi-second-wave-soft-power-self-sufficiency/; Accessed: 8-27-2021)</w:t>
      </w:r>
    </w:p>
    <w:p w14:paraId="5B317194" w14:textId="77777777" w:rsidR="000331E9" w:rsidRPr="00AF76AC" w:rsidRDefault="000331E9" w:rsidP="000331E9">
      <w:pPr>
        <w:rPr>
          <w:u w:val="single"/>
        </w:rPr>
      </w:pPr>
      <w:r w:rsidRPr="00AF76AC">
        <w:rPr>
          <w:highlight w:val="cyan"/>
          <w:u w:val="single"/>
        </w:rPr>
        <w:t>India</w:t>
      </w:r>
      <w:r w:rsidRPr="00AF76AC">
        <w:rPr>
          <w:u w:val="single"/>
        </w:rPr>
        <w:t xml:space="preserve">’s </w:t>
      </w:r>
      <w:r w:rsidRPr="00AF76AC">
        <w:rPr>
          <w:highlight w:val="cyan"/>
          <w:u w:val="single"/>
        </w:rPr>
        <w:t>prime minister</w:t>
      </w:r>
      <w:r w:rsidRPr="00AF76AC">
        <w:rPr>
          <w:u w:val="single"/>
        </w:rPr>
        <w:t xml:space="preserve"> </w:t>
      </w:r>
      <w:r w:rsidRPr="00AF76AC">
        <w:rPr>
          <w:highlight w:val="cyan"/>
          <w:u w:val="single"/>
        </w:rPr>
        <w:t>advanced</w:t>
      </w:r>
      <w:r w:rsidRPr="00AF76AC">
        <w:rPr>
          <w:u w:val="single"/>
        </w:rPr>
        <w:t xml:space="preserve"> a </w:t>
      </w:r>
      <w:r w:rsidRPr="000E528D">
        <w:rPr>
          <w:b/>
          <w:bCs/>
          <w:highlight w:val="cyan"/>
          <w:u w:val="single"/>
        </w:rPr>
        <w:t>muscular foreign policy</w:t>
      </w:r>
      <w:r w:rsidRPr="00AF76AC">
        <w:rPr>
          <w:sz w:val="16"/>
        </w:rPr>
        <w:t xml:space="preserve">, but </w:t>
      </w:r>
      <w:r w:rsidRPr="00AF76AC">
        <w:rPr>
          <w:u w:val="single"/>
        </w:rPr>
        <w:t xml:space="preserve">his </w:t>
      </w:r>
      <w:r w:rsidRPr="00AF76AC">
        <w:rPr>
          <w:highlight w:val="cyan"/>
          <w:u w:val="single"/>
        </w:rPr>
        <w:t>mishandling of</w:t>
      </w:r>
      <w:r w:rsidRPr="00AF76AC">
        <w:rPr>
          <w:u w:val="single"/>
        </w:rPr>
        <w:t xml:space="preserve"> the </w:t>
      </w:r>
      <w:r w:rsidRPr="00AF76AC">
        <w:rPr>
          <w:highlight w:val="cyan"/>
          <w:u w:val="single"/>
        </w:rPr>
        <w:t xml:space="preserve">pandemic is </w:t>
      </w:r>
      <w:r w:rsidRPr="00AF76AC">
        <w:rPr>
          <w:u w:val="single"/>
        </w:rPr>
        <w:t xml:space="preserve">an </w:t>
      </w:r>
      <w:r w:rsidRPr="000E528D">
        <w:rPr>
          <w:b/>
          <w:bCs/>
          <w:highlight w:val="cya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AF76AC">
        <w:rPr>
          <w:highlight w:val="cya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AF76AC">
        <w:rPr>
          <w:highlight w:val="cyan"/>
          <w:u w:val="single"/>
        </w:rPr>
        <w:t xml:space="preserve">campaigned on </w:t>
      </w:r>
      <w:r w:rsidRPr="000E528D">
        <w:rPr>
          <w:b/>
          <w:bCs/>
          <w:highlight w:val="cya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AF76AC">
        <w:rPr>
          <w:highlight w:val="cya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AF76AC">
        <w:rPr>
          <w:highlight w:val="cyan"/>
          <w:u w:val="single"/>
        </w:rPr>
        <w:t>world may</w:t>
      </w:r>
      <w:r w:rsidRPr="00AF76AC">
        <w:rPr>
          <w:u w:val="single"/>
        </w:rPr>
        <w:t xml:space="preserve"> </w:t>
      </w:r>
      <w:r w:rsidRPr="00AF76AC">
        <w:rPr>
          <w:highlight w:val="cyan"/>
          <w:u w:val="single"/>
        </w:rPr>
        <w:t>be working with each other</w:t>
      </w:r>
      <w:r w:rsidRPr="00AF76AC">
        <w:rPr>
          <w:u w:val="single"/>
        </w:rPr>
        <w:t xml:space="preserve">, but </w:t>
      </w:r>
      <w:r w:rsidRPr="00AF76AC">
        <w:rPr>
          <w:highlight w:val="cyan"/>
          <w:u w:val="single"/>
        </w:rPr>
        <w:t>it is not working for Modi in</w:t>
      </w:r>
      <w:r w:rsidRPr="00AF76AC">
        <w:rPr>
          <w:u w:val="single"/>
        </w:rPr>
        <w:t xml:space="preserve"> the </w:t>
      </w:r>
      <w:r w:rsidRPr="000E528D">
        <w:rPr>
          <w:b/>
          <w:bCs/>
          <w:highlight w:val="cya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After seven years as prime minister</w:t>
      </w:r>
      <w:r w:rsidRPr="00AF76AC">
        <w:rPr>
          <w:sz w:val="16"/>
        </w:rPr>
        <w:t xml:space="preserve">, </w:t>
      </w:r>
      <w:r w:rsidRPr="00AF76AC">
        <w:rPr>
          <w:highlight w:val="cyan"/>
          <w:u w:val="single"/>
        </w:rPr>
        <w:t xml:space="preserve">Modi’s </w:t>
      </w:r>
      <w:r w:rsidRPr="000E528D">
        <w:rPr>
          <w:b/>
          <w:bCs/>
          <w:highlight w:val="cyan"/>
          <w:u w:val="single"/>
        </w:rPr>
        <w:t>hyper-nationalistic</w:t>
      </w:r>
      <w:r w:rsidRPr="00AF76AC">
        <w:rPr>
          <w:u w:val="single"/>
        </w:rPr>
        <w:t xml:space="preserve"> domestic </w:t>
      </w:r>
      <w:r w:rsidRPr="00AF76AC">
        <w:rPr>
          <w:highlight w:val="cyan"/>
          <w:u w:val="single"/>
        </w:rPr>
        <w:t>agenda</w:t>
      </w:r>
      <w:r w:rsidRPr="00AF76AC">
        <w:rPr>
          <w:sz w:val="16"/>
        </w:rPr>
        <w:t>—</w:t>
      </w:r>
      <w:r w:rsidRPr="00AF76AC">
        <w:rPr>
          <w:highlight w:val="cyan"/>
          <w:u w:val="single"/>
        </w:rPr>
        <w:t>including</w:t>
      </w:r>
      <w:r w:rsidRPr="00AF76AC">
        <w:rPr>
          <w:u w:val="single"/>
        </w:rPr>
        <w:t xml:space="preserve"> his </w:t>
      </w:r>
      <w:r w:rsidRPr="00AF76AC">
        <w:rPr>
          <w:highlight w:val="cyan"/>
          <w:u w:val="single"/>
        </w:rPr>
        <w:t>ambition of</w:t>
      </w:r>
      <w:r w:rsidRPr="00AF76AC">
        <w:rPr>
          <w:u w:val="single"/>
        </w:rPr>
        <w:t xml:space="preserve"> </w:t>
      </w:r>
      <w:r w:rsidRPr="00AF76AC">
        <w:rPr>
          <w:highlight w:val="cyan"/>
          <w:u w:val="single"/>
        </w:rPr>
        <w:t>making</w:t>
      </w:r>
      <w:r w:rsidRPr="00AF76AC">
        <w:rPr>
          <w:u w:val="single"/>
        </w:rPr>
        <w:t xml:space="preserve"> the </w:t>
      </w:r>
      <w:r w:rsidRPr="00AF76AC">
        <w:rPr>
          <w:highlight w:val="cyan"/>
          <w:u w:val="single"/>
        </w:rPr>
        <w:t>country</w:t>
      </w:r>
      <w:r w:rsidRPr="00AF76AC">
        <w:rPr>
          <w:sz w:val="16"/>
        </w:rPr>
        <w:t xml:space="preserve"> a “</w:t>
      </w:r>
      <w:proofErr w:type="spellStart"/>
      <w:r w:rsidRPr="00AF76AC">
        <w:rPr>
          <w:sz w:val="16"/>
        </w:rPr>
        <w:t>Vishwaguru</w:t>
      </w:r>
      <w:proofErr w:type="spellEnd"/>
      <w:r w:rsidRPr="00AF76AC">
        <w:rPr>
          <w:sz w:val="16"/>
        </w:rPr>
        <w:t xml:space="preserve">” (or </w:t>
      </w:r>
      <w:r w:rsidRPr="000E528D">
        <w:rPr>
          <w:b/>
          <w:bCs/>
          <w:highlight w:val="cyan"/>
          <w:u w:val="single"/>
        </w:rPr>
        <w:t xml:space="preserve">master to </w:t>
      </w:r>
      <w:r w:rsidRPr="000E528D">
        <w:rPr>
          <w:b/>
          <w:bCs/>
          <w:u w:val="single"/>
        </w:rPr>
        <w:t xml:space="preserve">the </w:t>
      </w:r>
      <w:r w:rsidRPr="000E528D">
        <w:rPr>
          <w:b/>
          <w:bCs/>
          <w:highlight w:val="cyan"/>
          <w:u w:val="single"/>
        </w:rPr>
        <w:t>world</w:t>
      </w:r>
      <w:r w:rsidRPr="00AF76AC">
        <w:rPr>
          <w:sz w:val="16"/>
        </w:rPr>
        <w:t>)—</w:t>
      </w:r>
      <w:r w:rsidRPr="00AF76AC">
        <w:rPr>
          <w:u w:val="single"/>
        </w:rPr>
        <w:t>now lies in tatters</w:t>
      </w:r>
      <w:r w:rsidRPr="00AF76AC">
        <w:rPr>
          <w:sz w:val="16"/>
        </w:rPr>
        <w:t xml:space="preserve">. </w:t>
      </w:r>
      <w:r w:rsidRPr="00AF76AC">
        <w:rPr>
          <w:u w:val="single"/>
        </w:rPr>
        <w:t>India</w:t>
      </w:r>
      <w:r w:rsidRPr="00AF76AC">
        <w:rPr>
          <w:sz w:val="16"/>
        </w:rPr>
        <w:t xml:space="preserve">, which has been envisaged since former U.S. President Donald Trump’s administration became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0E528D">
        <w:rPr>
          <w:b/>
          <w:bCs/>
          <w:highlight w:val="cyan"/>
          <w:u w:val="single"/>
        </w:rPr>
        <w:t>mishandling of</w:t>
      </w:r>
      <w:r w:rsidRPr="000E528D">
        <w:rPr>
          <w:b/>
          <w:bCs/>
          <w:u w:val="single"/>
        </w:rPr>
        <w:t xml:space="preserve"> the </w:t>
      </w:r>
      <w:r w:rsidRPr="000E528D">
        <w:rPr>
          <w:b/>
          <w:bCs/>
          <w:highlight w:val="cyan"/>
          <w:u w:val="single"/>
        </w:rPr>
        <w:t>pandemic</w:t>
      </w:r>
      <w:r w:rsidRPr="00AF76AC">
        <w:rPr>
          <w:u w:val="single"/>
        </w:rPr>
        <w:t xml:space="preserve"> has </w:t>
      </w:r>
      <w:r w:rsidRPr="000E528D">
        <w:rPr>
          <w:highlight w:val="cyan"/>
          <w:u w:val="single"/>
        </w:rPr>
        <w:t>dealt</w:t>
      </w:r>
      <w:r w:rsidRPr="00AF76AC">
        <w:rPr>
          <w:u w:val="single"/>
        </w:rPr>
        <w:t xml:space="preserve"> it a </w:t>
      </w:r>
      <w:r w:rsidRPr="000E528D">
        <w:rPr>
          <w:highlight w:val="cyan"/>
          <w:u w:val="single"/>
        </w:rPr>
        <w:t xml:space="preserve">weaker hand in </w:t>
      </w:r>
      <w:r w:rsidRPr="000E528D">
        <w:rPr>
          <w:b/>
          <w:bCs/>
          <w:u w:val="single"/>
        </w:rPr>
        <w:t xml:space="preserve">ongoing backchannel </w:t>
      </w:r>
      <w:r w:rsidRPr="000E528D">
        <w:rPr>
          <w:b/>
          <w:bCs/>
          <w:highlight w:val="cya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0E528D">
        <w:rPr>
          <w:b/>
          <w:bCs/>
          <w:highlight w:val="cyan"/>
          <w:u w:val="single"/>
        </w:rPr>
        <w:t>longer-lasting damage</w:t>
      </w:r>
      <w:r w:rsidRPr="00AF76AC">
        <w:rPr>
          <w:u w:val="single"/>
        </w:rPr>
        <w:t xml:space="preserve"> </w:t>
      </w:r>
      <w:r w:rsidRPr="000E528D">
        <w:rPr>
          <w:highlight w:val="cya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time, but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in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Health Organization’s COVID-19 Vaccines Global Access (COVAX) scheme for poorer countries. Meanwhile, </w:t>
      </w:r>
      <w:r w:rsidRPr="000E528D">
        <w:rPr>
          <w:highlight w:val="cyan"/>
          <w:u w:val="single"/>
        </w:rPr>
        <w:t>India’s</w:t>
      </w:r>
      <w:r w:rsidRPr="00AF76AC">
        <w:rPr>
          <w:sz w:val="16"/>
        </w:rPr>
        <w:t xml:space="preserve"> own </w:t>
      </w:r>
      <w:r w:rsidRPr="000E528D">
        <w:rPr>
          <w:highlight w:val="cyan"/>
          <w:u w:val="single"/>
        </w:rPr>
        <w:t xml:space="preserve">vaccination rollout has been </w:t>
      </w:r>
      <w:r w:rsidRPr="000E528D">
        <w:rPr>
          <w:b/>
          <w:bCs/>
          <w:highlight w:val="cya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wave. </w:t>
      </w:r>
      <w:r w:rsidRPr="000E528D">
        <w:rPr>
          <w:highlight w:val="cyan"/>
          <w:u w:val="single"/>
        </w:rPr>
        <w:t>Having exported doses</w:t>
      </w:r>
      <w:r w:rsidRPr="00AF76AC">
        <w:rPr>
          <w:u w:val="single"/>
        </w:rPr>
        <w:t xml:space="preserve"> </w:t>
      </w:r>
      <w:r w:rsidRPr="000E528D">
        <w:rPr>
          <w:highlight w:val="cyan"/>
          <w:u w:val="single"/>
        </w:rPr>
        <w:t>in</w:t>
      </w:r>
      <w:r w:rsidRPr="00AF76AC">
        <w:rPr>
          <w:u w:val="single"/>
        </w:rPr>
        <w:t xml:space="preserve"> a </w:t>
      </w:r>
      <w:r w:rsidRPr="000E528D">
        <w:rPr>
          <w:highlight w:val="cyan"/>
          <w:u w:val="single"/>
        </w:rPr>
        <w:t>quest for personal glory</w:t>
      </w:r>
      <w:r w:rsidRPr="00AF76AC">
        <w:rPr>
          <w:u w:val="single"/>
        </w:rPr>
        <w:t xml:space="preserve">, </w:t>
      </w:r>
      <w:r w:rsidRPr="000E528D">
        <w:rPr>
          <w:highlight w:val="cyan"/>
          <w:u w:val="single"/>
        </w:rPr>
        <w:t>Modi is now awaiting</w:t>
      </w:r>
      <w:r w:rsidRPr="00AF76AC">
        <w:rPr>
          <w:u w:val="single"/>
        </w:rPr>
        <w:t xml:space="preserve"> 20 million doses of AstraZeneca </w:t>
      </w:r>
      <w:r w:rsidRPr="000E528D">
        <w:rPr>
          <w:highlight w:val="cyan"/>
          <w:u w:val="single"/>
        </w:rPr>
        <w:t>vaccines</w:t>
      </w:r>
      <w:r w:rsidRPr="00AF76AC">
        <w:rPr>
          <w:u w:val="single"/>
        </w:rPr>
        <w:t xml:space="preserve"> from the United States </w:t>
      </w:r>
      <w:r w:rsidRPr="000E528D">
        <w:rPr>
          <w:highlight w:val="cyan"/>
          <w:u w:val="single"/>
        </w:rPr>
        <w:t>after</w:t>
      </w:r>
      <w:r w:rsidRPr="00AF76AC">
        <w:rPr>
          <w:u w:val="single"/>
        </w:rPr>
        <w:t xml:space="preserve"> abruptly </w:t>
      </w:r>
      <w:r w:rsidRPr="000E528D">
        <w:rPr>
          <w:highlight w:val="cyan"/>
          <w:u w:val="single"/>
        </w:rPr>
        <w:t>reversing</w:t>
      </w:r>
      <w:r w:rsidRPr="00AF76AC">
        <w:rPr>
          <w:u w:val="single"/>
        </w:rPr>
        <w:t xml:space="preserve"> 16 years of </w:t>
      </w:r>
      <w:r w:rsidRPr="000E528D">
        <w:rPr>
          <w:highlight w:val="cyan"/>
          <w:u w:val="single"/>
        </w:rPr>
        <w:t>policy</w:t>
      </w:r>
      <w:r w:rsidRPr="00AF76AC">
        <w:rPr>
          <w:sz w:val="16"/>
        </w:rPr>
        <w:t xml:space="preserve">, as indicated in its disaster management documents, </w:t>
      </w:r>
      <w:r w:rsidRPr="000E528D">
        <w:rPr>
          <w:highlight w:val="cyan"/>
          <w:u w:val="single"/>
        </w:rPr>
        <w:t xml:space="preserve">against </w:t>
      </w:r>
      <w:r w:rsidRPr="000E528D">
        <w:rPr>
          <w:b/>
          <w:bCs/>
          <w:highlight w:val="cyan"/>
          <w:u w:val="single"/>
        </w:rPr>
        <w:t xml:space="preserve">accepting </w:t>
      </w:r>
      <w:r w:rsidRPr="000E528D">
        <w:rPr>
          <w:b/>
          <w:bCs/>
          <w:u w:val="single"/>
        </w:rPr>
        <w:t>bilateral</w:t>
      </w:r>
      <w:r w:rsidRPr="000E528D">
        <w:rPr>
          <w:b/>
          <w:bCs/>
          <w:sz w:val="16"/>
        </w:rPr>
        <w:t xml:space="preserve"> </w:t>
      </w:r>
      <w:r w:rsidRPr="000E528D">
        <w:rPr>
          <w:b/>
          <w:bCs/>
          <w:highlight w:val="cyan"/>
          <w:u w:val="single"/>
        </w:rPr>
        <w:t>aid</w:t>
      </w:r>
      <w:r w:rsidRPr="00AF76AC">
        <w:rPr>
          <w:u w:val="single"/>
        </w:rPr>
        <w:t xml:space="preserve">. </w:t>
      </w:r>
      <w:r w:rsidRPr="000E528D">
        <w:rPr>
          <w:highlight w:val="cyan"/>
          <w:u w:val="single"/>
        </w:rPr>
        <w:t>It is bad enough that India</w:t>
      </w:r>
      <w:r w:rsidRPr="00AF76AC">
        <w:rPr>
          <w:u w:val="single"/>
        </w:rPr>
        <w:t xml:space="preserve"> </w:t>
      </w:r>
      <w:r w:rsidRPr="000E528D">
        <w:rPr>
          <w:highlight w:val="cyan"/>
          <w:u w:val="single"/>
        </w:rPr>
        <w:t>is</w:t>
      </w:r>
      <w:r w:rsidRPr="00AF76AC">
        <w:rPr>
          <w:u w:val="single"/>
        </w:rPr>
        <w:t xml:space="preserve"> </w:t>
      </w:r>
      <w:r w:rsidRPr="000E528D">
        <w:rPr>
          <w:highlight w:val="cya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0E528D">
        <w:rPr>
          <w:highlight w:val="cyan"/>
          <w:u w:val="single"/>
        </w:rPr>
        <w:t>U</w:t>
      </w:r>
      <w:r w:rsidRPr="00AF76AC">
        <w:rPr>
          <w:sz w:val="16"/>
        </w:rPr>
        <w:t xml:space="preserve">nited </w:t>
      </w:r>
      <w:r w:rsidRPr="000E528D">
        <w:rPr>
          <w:highlight w:val="cyan"/>
          <w:u w:val="single"/>
        </w:rPr>
        <w:t>S</w:t>
      </w:r>
      <w:r w:rsidRPr="000E528D">
        <w:rPr>
          <w:sz w:val="16"/>
        </w:rPr>
        <w:t>t</w:t>
      </w:r>
      <w:r w:rsidRPr="00AF76AC">
        <w:rPr>
          <w:sz w:val="16"/>
        </w:rPr>
        <w:t xml:space="preserve">ates </w:t>
      </w:r>
      <w:r w:rsidRPr="00AF76AC">
        <w:rPr>
          <w:u w:val="single"/>
        </w:rPr>
        <w:t xml:space="preserve">and Russia, </w:t>
      </w:r>
      <w:r w:rsidRPr="000E528D">
        <w:rPr>
          <w:highlight w:val="cyan"/>
          <w:u w:val="single"/>
        </w:rPr>
        <w:t>but it is also accepting supplies</w:t>
      </w:r>
      <w:r w:rsidRPr="00AF76AC">
        <w:rPr>
          <w:u w:val="single"/>
        </w:rPr>
        <w:t xml:space="preserve"> coming </w:t>
      </w:r>
      <w:r w:rsidRPr="000E528D">
        <w:rPr>
          <w:highlight w:val="cya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0E528D">
        <w:rPr>
          <w:b/>
          <w:bCs/>
          <w:highlight w:val="cyan"/>
          <w:u w:val="single"/>
        </w:rPr>
        <w:t>even Pakistan</w:t>
      </w:r>
      <w:r w:rsidRPr="000E528D">
        <w:rPr>
          <w:highlight w:val="cyan"/>
          <w:u w:val="single"/>
        </w:rPr>
        <w:t xml:space="preserve"> made an offer</w:t>
      </w:r>
      <w:r w:rsidRPr="00AF76AC">
        <w:rPr>
          <w:u w:val="single"/>
        </w:rPr>
        <w:t xml:space="preserve"> </w:t>
      </w:r>
      <w:r w:rsidRPr="000E528D">
        <w:rPr>
          <w:highlight w:val="cya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pandemic? </w:t>
      </w:r>
      <w:r w:rsidRPr="000E528D">
        <w:rPr>
          <w:highlight w:val="cyan"/>
          <w:u w:val="single"/>
        </w:rPr>
        <w:t xml:space="preserve">Modi boasted of having made India </w:t>
      </w:r>
      <w:r w:rsidRPr="000E528D">
        <w:rPr>
          <w:u w:val="single"/>
        </w:rPr>
        <w:t xml:space="preserve">a </w:t>
      </w:r>
      <w:proofErr w:type="spellStart"/>
      <w:r w:rsidRPr="000E528D">
        <w:rPr>
          <w:b/>
          <w:bCs/>
          <w:highlight w:val="cyan"/>
          <w:u w:val="single"/>
        </w:rPr>
        <w:t>Vishwaguru</w:t>
      </w:r>
      <w:proofErr w:type="spellEnd"/>
      <w:r w:rsidRPr="00AF76AC">
        <w:rPr>
          <w:u w:val="single"/>
        </w:rPr>
        <w:t xml:space="preserve"> and personally enhancing national prestige through his numerous global trips</w:t>
      </w:r>
      <w:r w:rsidRPr="00AF76AC">
        <w:rPr>
          <w:sz w:val="16"/>
        </w:rPr>
        <w:t xml:space="preserve">. </w:t>
      </w:r>
      <w:r w:rsidRPr="000E528D">
        <w:rPr>
          <w:highlight w:val="cyan"/>
          <w:u w:val="single"/>
        </w:rPr>
        <w:t>His ultranationalist supporters</w:t>
      </w:r>
      <w:r w:rsidRPr="00AF76AC">
        <w:rPr>
          <w:u w:val="single"/>
        </w:rPr>
        <w:t xml:space="preserve"> had </w:t>
      </w:r>
      <w:r w:rsidRPr="000E528D">
        <w:rPr>
          <w:highlight w:val="cyan"/>
          <w:u w:val="single"/>
        </w:rPr>
        <w:t>started assuming India was</w:t>
      </w:r>
      <w:r w:rsidRPr="00AF76AC">
        <w:rPr>
          <w:u w:val="single"/>
        </w:rPr>
        <w:t xml:space="preserve"> already a </w:t>
      </w:r>
      <w:r w:rsidRPr="000E528D">
        <w:rPr>
          <w:b/>
          <w:bCs/>
          <w:highlight w:val="cyan"/>
          <w:u w:val="single"/>
        </w:rPr>
        <w:t>global power</w:t>
      </w:r>
      <w:r w:rsidRPr="00AF76AC">
        <w:rPr>
          <w:sz w:val="16"/>
        </w:rPr>
        <w:t xml:space="preserve"> in the same league as the United States and China. </w:t>
      </w:r>
      <w:r w:rsidRPr="000E528D">
        <w:rPr>
          <w:highlight w:val="cyan"/>
          <w:u w:val="single"/>
        </w:rPr>
        <w:t>This</w:t>
      </w:r>
      <w:r w:rsidRPr="00AF76AC">
        <w:rPr>
          <w:u w:val="single"/>
        </w:rPr>
        <w:t xml:space="preserve"> feeling </w:t>
      </w:r>
      <w:r w:rsidRPr="000E528D">
        <w:rPr>
          <w:highlight w:val="cyan"/>
          <w:u w:val="single"/>
        </w:rPr>
        <w:t>tied in with</w:t>
      </w:r>
      <w:r w:rsidRPr="00AF76AC">
        <w:rPr>
          <w:u w:val="single"/>
        </w:rPr>
        <w:t xml:space="preserve"> his </w:t>
      </w:r>
      <w:r w:rsidRPr="000E528D">
        <w:rPr>
          <w:highlight w:val="cyan"/>
          <w:u w:val="single"/>
        </w:rPr>
        <w:t>domestic political positioning</w:t>
      </w:r>
      <w:r w:rsidRPr="00AF76AC">
        <w:rPr>
          <w:sz w:val="16"/>
        </w:rPr>
        <w:t xml:space="preserve">. Hindutva, or homogenized Hindu nationalism, was offered as the ideology that had made this supremacy possible. </w:t>
      </w:r>
      <w:r w:rsidRPr="00AF76AC">
        <w:rPr>
          <w:u w:val="single"/>
        </w:rPr>
        <w:t xml:space="preserve">But </w:t>
      </w:r>
      <w:r w:rsidRPr="000E528D">
        <w:rPr>
          <w:highlight w:val="cyan"/>
          <w:u w:val="single"/>
        </w:rPr>
        <w:t>now Modi’s supporters find</w:t>
      </w:r>
      <w:r w:rsidRPr="00AF76AC">
        <w:rPr>
          <w:u w:val="single"/>
        </w:rPr>
        <w:t xml:space="preserve"> their </w:t>
      </w:r>
      <w:r w:rsidRPr="000E528D">
        <w:rPr>
          <w:highlight w:val="cyan"/>
          <w:u w:val="single"/>
        </w:rPr>
        <w:t xml:space="preserve">dreams of </w:t>
      </w:r>
      <w:r w:rsidRPr="000E528D">
        <w:rPr>
          <w:u w:val="single"/>
        </w:rPr>
        <w:t xml:space="preserve">a </w:t>
      </w:r>
      <w:r w:rsidRPr="000E528D">
        <w:rPr>
          <w:b/>
          <w:bCs/>
          <w:highlight w:val="cyan"/>
          <w:u w:val="single"/>
        </w:rPr>
        <w:t>global power shattered</w:t>
      </w:r>
      <w:r w:rsidRPr="000E528D">
        <w:rPr>
          <w:b/>
          <w:bCs/>
          <w:sz w:val="16"/>
        </w:rPr>
        <w:t>.</w:t>
      </w:r>
      <w:r w:rsidRPr="00AF76AC">
        <w:rPr>
          <w:sz w:val="16"/>
        </w:rPr>
        <w:t xml:space="preserve"> </w:t>
      </w:r>
      <w:r w:rsidRPr="00AF76AC">
        <w:rPr>
          <w:u w:val="single"/>
        </w:rPr>
        <w:t>They must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0E528D">
        <w:rPr>
          <w:highlight w:val="cyan"/>
          <w:u w:val="single"/>
        </w:rPr>
        <w:t xml:space="preserve">edifice of </w:t>
      </w:r>
      <w:r w:rsidRPr="000E528D">
        <w:rPr>
          <w:b/>
          <w:bCs/>
          <w:highlight w:val="cyan"/>
          <w:u w:val="single"/>
        </w:rPr>
        <w:t>nationalist</w:t>
      </w:r>
      <w:r w:rsidRPr="00AF76AC">
        <w:rPr>
          <w:u w:val="single"/>
        </w:rPr>
        <w:t xml:space="preserve"> </w:t>
      </w:r>
      <w:r w:rsidRPr="000E528D">
        <w:rPr>
          <w:highlight w:val="cyan"/>
          <w:u w:val="single"/>
        </w:rPr>
        <w:t>pride</w:t>
      </w:r>
      <w:r w:rsidRPr="00AF76AC">
        <w:rPr>
          <w:u w:val="single"/>
        </w:rPr>
        <w:t xml:space="preserve">, prestige, </w:t>
      </w:r>
      <w:r w:rsidRPr="000E528D">
        <w:rPr>
          <w:highlight w:val="cyan"/>
          <w:u w:val="single"/>
        </w:rPr>
        <w:t xml:space="preserve">and </w:t>
      </w:r>
      <w:r w:rsidRPr="000E528D">
        <w:rPr>
          <w:b/>
          <w:bCs/>
          <w:highlight w:val="cyan"/>
          <w:u w:val="single"/>
        </w:rPr>
        <w:t>global respect</w:t>
      </w:r>
      <w:r w:rsidRPr="000E528D">
        <w:rPr>
          <w:highlight w:val="cyan"/>
          <w:u w:val="single"/>
        </w:rPr>
        <w:t xml:space="preserve"> built by Modi</w:t>
      </w:r>
      <w:r w:rsidRPr="00AF76AC">
        <w:rPr>
          <w:u w:val="single"/>
        </w:rPr>
        <w:t xml:space="preserve"> on his so-called foreign-policy prowess </w:t>
      </w:r>
      <w:r w:rsidRPr="000E528D">
        <w:rPr>
          <w:highlight w:val="cyan"/>
          <w:u w:val="single"/>
        </w:rPr>
        <w:t>has been demolished by</w:t>
      </w:r>
      <w:r w:rsidRPr="00AF76AC">
        <w:rPr>
          <w:u w:val="single"/>
        </w:rPr>
        <w:t xml:space="preserve"> the </w:t>
      </w:r>
      <w:r w:rsidRPr="000E528D">
        <w:rPr>
          <w:highlight w:val="cya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0E528D">
        <w:rPr>
          <w:highlight w:val="cyan"/>
          <w:u w:val="single"/>
        </w:rPr>
        <w:t>If there were ever a time for India to demonstrate</w:t>
      </w:r>
      <w:r w:rsidRPr="00AF76AC">
        <w:rPr>
          <w:u w:val="single"/>
        </w:rPr>
        <w:t xml:space="preserve"> its </w:t>
      </w:r>
      <w:r w:rsidRPr="000E528D">
        <w:rPr>
          <w:highlight w:val="cyan"/>
          <w:u w:val="single"/>
        </w:rPr>
        <w:t>strength, it would be now</w:t>
      </w:r>
      <w:r w:rsidRPr="00AF76AC">
        <w:rPr>
          <w:u w:val="single"/>
        </w:rPr>
        <w:t xml:space="preserve">. </w:t>
      </w:r>
      <w:r w:rsidRPr="000E528D">
        <w:rPr>
          <w:highlight w:val="cyan"/>
          <w:u w:val="single"/>
        </w:rPr>
        <w:t>But</w:t>
      </w:r>
      <w:r w:rsidRPr="00AF76AC">
        <w:rPr>
          <w:u w:val="single"/>
        </w:rPr>
        <w:t xml:space="preserve"> the second wave of </w:t>
      </w:r>
      <w:r w:rsidRPr="000E528D">
        <w:rPr>
          <w:highlight w:val="cyan"/>
          <w:u w:val="single"/>
        </w:rPr>
        <w:t xml:space="preserve">COVID-19 has forced </w:t>
      </w:r>
      <w:r w:rsidRPr="000E528D">
        <w:rPr>
          <w:b/>
          <w:bCs/>
          <w:highlight w:val="cyan"/>
          <w:u w:val="single"/>
        </w:rPr>
        <w:t>the opposite</w:t>
      </w:r>
      <w:r w:rsidRPr="00AF76AC">
        <w:rPr>
          <w:sz w:val="16"/>
        </w:rPr>
        <w:t xml:space="preserve">. </w:t>
      </w:r>
      <w:r w:rsidRPr="00AF76AC">
        <w:rPr>
          <w:u w:val="single"/>
        </w:rPr>
        <w:t xml:space="preserve">A </w:t>
      </w:r>
      <w:r w:rsidRPr="000E528D">
        <w:rPr>
          <w:highlight w:val="cyan"/>
          <w:u w:val="single"/>
        </w:rPr>
        <w:t>similar impact will be felt during</w:t>
      </w:r>
      <w:r w:rsidRPr="00AF76AC">
        <w:rPr>
          <w:u w:val="single"/>
        </w:rPr>
        <w:t xml:space="preserve"> New </w:t>
      </w:r>
      <w:r w:rsidRPr="000E528D">
        <w:rPr>
          <w:highlight w:val="cyan"/>
          <w:u w:val="single"/>
        </w:rPr>
        <w:t>Delhi’s</w:t>
      </w:r>
      <w:r w:rsidRPr="00AF76AC">
        <w:rPr>
          <w:u w:val="single"/>
        </w:rPr>
        <w:t xml:space="preserve"> ongoing backchannel </w:t>
      </w:r>
      <w:r w:rsidRPr="000E528D">
        <w:rPr>
          <w:highlight w:val="cyan"/>
          <w:u w:val="single"/>
        </w:rPr>
        <w:t>talks</w:t>
      </w:r>
      <w:r w:rsidRPr="00AF76AC">
        <w:rPr>
          <w:u w:val="single"/>
        </w:rPr>
        <w:t xml:space="preserve"> </w:t>
      </w:r>
      <w:r w:rsidRPr="000E528D">
        <w:rPr>
          <w:highlight w:val="cyan"/>
          <w:u w:val="single"/>
        </w:rPr>
        <w:t>with</w:t>
      </w:r>
      <w:r w:rsidRPr="00AF76AC">
        <w:rPr>
          <w:u w:val="single"/>
        </w:rPr>
        <w:t xml:space="preserve"> Islamabad</w:t>
      </w:r>
      <w:r w:rsidRPr="00AF76AC">
        <w:rPr>
          <w:sz w:val="16"/>
        </w:rPr>
        <w:t xml:space="preserve">, where </w:t>
      </w:r>
      <w:r w:rsidRPr="000E528D">
        <w:rPr>
          <w:highlight w:val="cya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12DF2C83" w14:textId="77777777" w:rsidR="000331E9" w:rsidRDefault="000331E9" w:rsidP="000331E9">
      <w:pPr>
        <w:pStyle w:val="Heading4"/>
        <w:rPr>
          <w:rStyle w:val="Style13ptBold"/>
          <w:b/>
          <w:bCs w:val="0"/>
        </w:rPr>
      </w:pPr>
      <w:r w:rsidRPr="00AB2BD2">
        <w:rPr>
          <w:rStyle w:val="Style13ptBold"/>
          <w:b/>
        </w:rPr>
        <w:t>Revitalized</w:t>
      </w:r>
      <w:r>
        <w:rPr>
          <w:rStyle w:val="Style13ptBold"/>
          <w:b/>
        </w:rPr>
        <w:t xml:space="preserve"> risk-taking risks Indo-Pak confrontations – those go </w:t>
      </w:r>
      <w:r w:rsidRPr="00AB2BD2">
        <w:rPr>
          <w:rStyle w:val="Style13ptBold"/>
          <w:b/>
        </w:rPr>
        <w:t>nuclear</w:t>
      </w:r>
      <w:r>
        <w:rPr>
          <w:rStyle w:val="Style13ptBold"/>
          <w:b/>
        </w:rPr>
        <w:t>.</w:t>
      </w:r>
    </w:p>
    <w:p w14:paraId="16BB46BA" w14:textId="77777777" w:rsidR="000331E9" w:rsidRPr="00FB2946" w:rsidRDefault="000331E9" w:rsidP="000331E9">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29951CB2" w14:textId="07339E58" w:rsidR="000331E9" w:rsidRDefault="000331E9" w:rsidP="000331E9">
      <w:pPr>
        <w:rPr>
          <w:u w:val="single"/>
        </w:rPr>
      </w:pPr>
      <w:r w:rsidRPr="00FB2946">
        <w:rPr>
          <w:sz w:val="16"/>
        </w:rPr>
        <w:t xml:space="preserve">Such assessments are not only shockingly callous but shortsighted. In fact, several </w:t>
      </w:r>
      <w:r w:rsidRPr="004D3817">
        <w:rPr>
          <w:highlight w:val="cyan"/>
          <w:u w:val="single"/>
        </w:rPr>
        <w:t>studies</w:t>
      </w:r>
      <w:r w:rsidRPr="00FB2946">
        <w:rPr>
          <w:sz w:val="16"/>
        </w:rPr>
        <w:t xml:space="preserve"> have </w:t>
      </w:r>
      <w:r w:rsidRPr="004D3817">
        <w:rPr>
          <w:highlight w:val="cyan"/>
          <w:u w:val="single"/>
        </w:rPr>
        <w:t>modeled</w:t>
      </w:r>
      <w:r w:rsidRPr="008307E8">
        <w:rPr>
          <w:u w:val="single"/>
        </w:rPr>
        <w:t xml:space="preserve"> the </w:t>
      </w:r>
      <w:r w:rsidRPr="008307E8">
        <w:rPr>
          <w:rStyle w:val="Emphasis"/>
        </w:rPr>
        <w:t xml:space="preserve">global </w:t>
      </w:r>
      <w:r w:rsidRPr="004D3817">
        <w:rPr>
          <w:rStyle w:val="Emphasis"/>
          <w:highlight w:val="cyan"/>
        </w:rPr>
        <w:t>impact</w:t>
      </w:r>
      <w:r w:rsidRPr="004D3817">
        <w:rPr>
          <w:highlight w:val="cyan"/>
          <w:u w:val="single"/>
        </w:rPr>
        <w:t xml:space="preserve"> of</w:t>
      </w:r>
      <w:r w:rsidRPr="008307E8">
        <w:rPr>
          <w:u w:val="single"/>
        </w:rPr>
        <w:t xml:space="preserve"> a “limited” ten-day nuclear </w:t>
      </w:r>
      <w:r w:rsidRPr="004D3817">
        <w:rPr>
          <w:highlight w:val="cyan"/>
          <w:u w:val="single"/>
        </w:rPr>
        <w:t>war in which India and Pakistan</w:t>
      </w:r>
      <w:r w:rsidRPr="008307E8">
        <w:rPr>
          <w:u w:val="single"/>
        </w:rPr>
        <w:t xml:space="preserve"> each </w:t>
      </w:r>
      <w:r w:rsidRPr="004D3817">
        <w:rPr>
          <w:highlight w:val="cyan"/>
          <w:u w:val="single"/>
        </w:rPr>
        <w:t>exchange</w:t>
      </w:r>
      <w:r w:rsidRPr="008307E8">
        <w:rPr>
          <w:u w:val="single"/>
        </w:rPr>
        <w:t xml:space="preserve"> fifty </w:t>
      </w:r>
      <w:r w:rsidRPr="008307E8">
        <w:rPr>
          <w:rStyle w:val="Emphasis"/>
        </w:rPr>
        <w:t>15-kiloton</w:t>
      </w:r>
      <w:r w:rsidRPr="008307E8">
        <w:rPr>
          <w:u w:val="single"/>
        </w:rPr>
        <w:t xml:space="preserve"> </w:t>
      </w:r>
      <w:r w:rsidRPr="004D3817">
        <w:rPr>
          <w:highlight w:val="cya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4D3817">
        <w:rPr>
          <w:highlight w:val="cyan"/>
          <w:u w:val="single"/>
        </w:rPr>
        <w:t>results are</w:t>
      </w:r>
      <w:r>
        <w:t xml:space="preserve"> merely </w:t>
      </w:r>
      <w:r w:rsidRPr="008307E8">
        <w:rPr>
          <w:u w:val="single"/>
        </w:rPr>
        <w:t xml:space="preserve">a </w:t>
      </w:r>
      <w:r w:rsidRPr="004D3817">
        <w:rPr>
          <w:rStyle w:val="Emphasis"/>
          <w:highlight w:val="cya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Karachi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4D3817">
        <w:rPr>
          <w:rStyle w:val="Emphasis"/>
          <w:highlight w:val="cya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4D3817">
        <w:rPr>
          <w:highlight w:val="cyan"/>
          <w:u w:val="single"/>
        </w:rPr>
        <w:t xml:space="preserve">kill </w:t>
      </w:r>
      <w:r w:rsidRPr="004D3817">
        <w:rPr>
          <w:rStyle w:val="Emphasis"/>
          <w:highlight w:val="cya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4D3817">
        <w:rPr>
          <w:rStyle w:val="Emphasis"/>
          <w:highlight w:val="cya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4D3817">
        <w:rPr>
          <w:highlight w:val="cyan"/>
          <w:u w:val="single"/>
        </w:rPr>
        <w:t>multiply death</w:t>
      </w:r>
      <w:r w:rsidRPr="008307E8">
        <w:rPr>
          <w:u w:val="single"/>
        </w:rPr>
        <w:t xml:space="preserve"> tolls </w:t>
      </w:r>
      <w:r w:rsidRPr="004D3817">
        <w:rPr>
          <w:rStyle w:val="Emphasis"/>
          <w:highlight w:val="cyan"/>
        </w:rPr>
        <w:t>four-fold</w:t>
      </w:r>
      <w:r w:rsidRPr="004D3817">
        <w:rPr>
          <w:highlight w:val="cya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4D3817">
        <w:rPr>
          <w:highlight w:val="cya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4D3817">
        <w:rPr>
          <w:highlight w:val="cyan"/>
          <w:u w:val="single"/>
        </w:rPr>
        <w:t>suffer</w:t>
      </w:r>
      <w:r w:rsidRPr="008307E8">
        <w:rPr>
          <w:u w:val="single"/>
        </w:rPr>
        <w:t xml:space="preserve"> slow, </w:t>
      </w:r>
      <w:r w:rsidRPr="008307E8">
        <w:rPr>
          <w:rStyle w:val="Emphasis"/>
        </w:rPr>
        <w:t xml:space="preserve">lingering </w:t>
      </w:r>
      <w:r w:rsidRPr="004D3817">
        <w:rPr>
          <w:rStyle w:val="Emphasis"/>
          <w:highlight w:val="cyan"/>
        </w:rPr>
        <w:t>deaths</w:t>
      </w:r>
      <w:r w:rsidRPr="004D3817">
        <w:rPr>
          <w:highlight w:val="cyan"/>
          <w:u w:val="single"/>
        </w:rPr>
        <w:t xml:space="preserve"> due to radiation exposure</w:t>
      </w:r>
      <w:r w:rsidRPr="008307E8">
        <w:rPr>
          <w:u w:val="single"/>
        </w:rPr>
        <w:t xml:space="preserve">. The collapse of healthcare, transport, sanitation, water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w:t>
      </w:r>
      <w:r>
        <w:rPr>
          <w:sz w:val="16"/>
          <w:szCs w:val="16"/>
        </w:rPr>
        <w:t xml:space="preserve"> </w:t>
      </w:r>
      <w:r w:rsidRPr="008307E8">
        <w:rPr>
          <w:sz w:val="16"/>
          <w:szCs w:val="16"/>
        </w:rPr>
        <w:t>Fallout</w:t>
      </w:r>
      <w:r>
        <w:rPr>
          <w:sz w:val="16"/>
          <w:szCs w:val="16"/>
        </w:rPr>
        <w:t xml:space="preserve"> </w:t>
      </w:r>
      <w:r w:rsidRPr="004D3817">
        <w:rPr>
          <w:rStyle w:val="Emphasis"/>
          <w:highlight w:val="cyan"/>
        </w:rPr>
        <w:t>Radioactive fallout</w:t>
      </w:r>
      <w:r w:rsidRPr="008307E8">
        <w:rPr>
          <w:u w:val="single"/>
        </w:rPr>
        <w:t xml:space="preserve"> would</w:t>
      </w:r>
      <w:r w:rsidRPr="008307E8">
        <w:rPr>
          <w:sz w:val="16"/>
        </w:rPr>
        <w:t xml:space="preserve"> also </w:t>
      </w:r>
      <w:r w:rsidRPr="008307E8">
        <w:rPr>
          <w:u w:val="single"/>
        </w:rPr>
        <w:t xml:space="preserve">be </w:t>
      </w:r>
      <w:r w:rsidRPr="004D3817">
        <w:rPr>
          <w:highlight w:val="cya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fifteen-kilotons were used, </w:t>
      </w:r>
      <w:r w:rsidRPr="008307E8">
        <w:rPr>
          <w:u w:val="single"/>
        </w:rPr>
        <w:t xml:space="preserve">it would </w:t>
      </w:r>
      <w:r w:rsidRPr="004D3817">
        <w:rPr>
          <w:highlight w:val="cyan"/>
          <w:u w:val="single"/>
        </w:rPr>
        <w:t xml:space="preserve">blast </w:t>
      </w:r>
      <w:r w:rsidRPr="004D3817">
        <w:rPr>
          <w:rStyle w:val="Emphasis"/>
          <w:highlight w:val="cyan"/>
        </w:rPr>
        <w:t>five million tons</w:t>
      </w:r>
      <w:r w:rsidRPr="004D3817">
        <w:rPr>
          <w:highlight w:val="cyan"/>
          <w:u w:val="single"/>
        </w:rPr>
        <w:t xml:space="preserve"> of</w:t>
      </w:r>
      <w:r w:rsidRPr="008307E8">
        <w:rPr>
          <w:u w:val="single"/>
        </w:rPr>
        <w:t xml:space="preserve"> fine, sooty </w:t>
      </w:r>
      <w:r w:rsidRPr="004D3817">
        <w:rPr>
          <w:highlight w:val="cyan"/>
          <w:u w:val="single"/>
        </w:rPr>
        <w:t>particles into</w:t>
      </w:r>
      <w:r w:rsidRPr="008307E8">
        <w:rPr>
          <w:u w:val="single"/>
        </w:rPr>
        <w:t xml:space="preserve"> the </w:t>
      </w:r>
      <w:r w:rsidRPr="004D3817">
        <w:rPr>
          <w:highlight w:val="cya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4D3817">
        <w:rPr>
          <w:highlight w:val="cyan"/>
          <w:u w:val="single"/>
        </w:rPr>
        <w:t>particles</w:t>
      </w:r>
      <w:r w:rsidRPr="008307E8">
        <w:rPr>
          <w:u w:val="single"/>
        </w:rPr>
        <w:t xml:space="preserve"> would </w:t>
      </w:r>
      <w:r w:rsidRPr="004D3817">
        <w:rPr>
          <w:rStyle w:val="Emphasis"/>
          <w:highlight w:val="cyan"/>
        </w:rPr>
        <w:t>block out</w:t>
      </w:r>
      <w:r w:rsidRPr="004D3817">
        <w:rPr>
          <w:highlight w:val="cya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4D3817">
        <w:rPr>
          <w:highlight w:val="cyan"/>
          <w:u w:val="single"/>
        </w:rPr>
        <w:t>agricultural yields</w:t>
      </w:r>
      <w:r w:rsidRPr="008307E8">
        <w:rPr>
          <w:u w:val="single"/>
        </w:rPr>
        <w:t xml:space="preserve"> would </w:t>
      </w:r>
      <w:r w:rsidRPr="004D3817">
        <w:rPr>
          <w:rStyle w:val="Emphasis"/>
          <w:highlight w:val="cya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4D3817">
        <w:rPr>
          <w:highlight w:val="cyan"/>
          <w:u w:val="single"/>
        </w:rPr>
        <w:t>particles</w:t>
      </w:r>
      <w:r w:rsidRPr="008307E8">
        <w:rPr>
          <w:u w:val="single"/>
        </w:rPr>
        <w:t xml:space="preserve"> may</w:t>
      </w:r>
      <w:r w:rsidRPr="008307E8">
        <w:rPr>
          <w:sz w:val="16"/>
        </w:rPr>
        <w:t xml:space="preserve"> also </w:t>
      </w:r>
      <w:r w:rsidRPr="004D3817">
        <w:rPr>
          <w:rStyle w:val="Emphasis"/>
          <w:highlight w:val="cyan"/>
        </w:rPr>
        <w:t>deplete</w:t>
      </w:r>
      <w:r w:rsidRPr="008307E8">
        <w:rPr>
          <w:sz w:val="16"/>
        </w:rPr>
        <w:t xml:space="preserve"> between 30 to </w:t>
      </w:r>
      <w:r w:rsidRPr="008307E8">
        <w:rPr>
          <w:u w:val="single"/>
        </w:rPr>
        <w:t xml:space="preserve">50 percent of the </w:t>
      </w:r>
      <w:r w:rsidRPr="004D3817">
        <w:rPr>
          <w:rStyle w:val="Emphasis"/>
          <w:highlight w:val="cyan"/>
        </w:rPr>
        <w:t>ozone layer</w:t>
      </w:r>
      <w:r w:rsidRPr="004D3817">
        <w:rPr>
          <w:highlight w:val="cyan"/>
          <w:u w:val="single"/>
        </w:rPr>
        <w:t>, allowing</w:t>
      </w:r>
      <w:r w:rsidRPr="008307E8">
        <w:rPr>
          <w:sz w:val="16"/>
        </w:rPr>
        <w:t xml:space="preserve"> more of </w:t>
      </w:r>
      <w:r w:rsidRPr="008307E8">
        <w:rPr>
          <w:u w:val="single"/>
        </w:rPr>
        <w:t xml:space="preserve">the sun’s </w:t>
      </w:r>
      <w:r w:rsidRPr="004D3817">
        <w:rPr>
          <w:highlight w:val="cyan"/>
          <w:u w:val="single"/>
        </w:rPr>
        <w:t xml:space="preserve">radiation to </w:t>
      </w:r>
      <w:r w:rsidRPr="004D3817">
        <w:rPr>
          <w:rStyle w:val="Emphasis"/>
          <w:highlight w:val="cyan"/>
        </w:rPr>
        <w:t>penetrate</w:t>
      </w:r>
      <w:r w:rsidRPr="008307E8">
        <w:rPr>
          <w:u w:val="single"/>
        </w:rPr>
        <w:t xml:space="preserve"> the </w:t>
      </w:r>
      <w:r w:rsidRPr="004D3817">
        <w:rPr>
          <w:highlight w:val="cyan"/>
          <w:u w:val="single"/>
        </w:rPr>
        <w:t>atmosphere</w:t>
      </w:r>
      <w:r w:rsidRPr="008307E8">
        <w:rPr>
          <w:u w:val="single"/>
        </w:rPr>
        <w:t>, causing</w:t>
      </w:r>
      <w:r w:rsidRPr="008307E8">
        <w:rPr>
          <w:sz w:val="16"/>
        </w:rPr>
        <w:t xml:space="preserve"> increased sunburns and rates of </w:t>
      </w:r>
      <w:r w:rsidRPr="008307E8">
        <w:rPr>
          <w:u w:val="single"/>
        </w:rPr>
        <w:t xml:space="preserve">cancer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624E5847" w14:textId="0B04E7FE" w:rsidR="000331E9" w:rsidRDefault="00276CE9" w:rsidP="000331E9">
      <w:pPr>
        <w:pStyle w:val="Heading2"/>
      </w:pPr>
      <w:r>
        <w:t>4</w:t>
      </w:r>
    </w:p>
    <w:p w14:paraId="618E8004" w14:textId="25D26416" w:rsidR="000331E9" w:rsidRPr="000331E9" w:rsidRDefault="000331E9" w:rsidP="000331E9">
      <w:pPr>
        <w:pStyle w:val="Heading3"/>
      </w:pPr>
      <w:r>
        <w:t>Info Sharing</w:t>
      </w:r>
    </w:p>
    <w:p w14:paraId="4A41709F" w14:textId="77777777" w:rsidR="000331E9" w:rsidRDefault="000331E9" w:rsidP="000331E9">
      <w:pPr>
        <w:pStyle w:val="Heading4"/>
      </w:pPr>
      <w:r>
        <w:t xml:space="preserve">The World Trade Organization ought to increase intellectual property protections for </w:t>
      </w:r>
      <w:r w:rsidRPr="00310F05">
        <w:rPr>
          <w:highlight w:val="red"/>
        </w:rPr>
        <w:t xml:space="preserve">insert </w:t>
      </w:r>
      <w:proofErr w:type="spellStart"/>
      <w:r w:rsidRPr="00310F05">
        <w:rPr>
          <w:highlight w:val="red"/>
        </w:rPr>
        <w:t>aff’s</w:t>
      </w:r>
      <w:proofErr w:type="spellEnd"/>
      <w:r w:rsidRPr="00310F05">
        <w:rPr>
          <w:highlight w:val="red"/>
        </w:rPr>
        <w:t xml:space="preserve"> medicine</w:t>
      </w:r>
      <w:r>
        <w:t xml:space="preserve">. The United States ought to designate intellectual property protections on </w:t>
      </w:r>
      <w:r w:rsidRPr="00762CFD">
        <w:rPr>
          <w:highlight w:val="red"/>
        </w:rPr>
        <w:t xml:space="preserve">insert </w:t>
      </w:r>
      <w:proofErr w:type="spellStart"/>
      <w:r w:rsidRPr="00762CFD">
        <w:rPr>
          <w:highlight w:val="red"/>
        </w:rPr>
        <w:t>aff’s</w:t>
      </w:r>
      <w:proofErr w:type="spellEnd"/>
      <w:r w:rsidRPr="00762CFD">
        <w:rPr>
          <w:highlight w:val="red"/>
        </w:rPr>
        <w:t xml:space="preserve"> medicine</w:t>
      </w:r>
      <w:r>
        <w:t xml:space="preserve"> as adversely affecting the international transfer of technology.</w:t>
      </w:r>
    </w:p>
    <w:p w14:paraId="4B8A5AAE" w14:textId="77777777" w:rsidR="000331E9" w:rsidRDefault="000331E9" w:rsidP="000331E9"/>
    <w:p w14:paraId="15C593AA" w14:textId="77777777" w:rsidR="000331E9" w:rsidRDefault="000331E9" w:rsidP="000331E9">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57BE9B0D" w14:textId="77777777" w:rsidR="000331E9" w:rsidRPr="003928D9" w:rsidRDefault="000331E9" w:rsidP="000331E9">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464F27B3" w14:textId="77777777" w:rsidR="000331E9" w:rsidRPr="003928D9" w:rsidRDefault="000331E9" w:rsidP="000331E9">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65B2E008" w14:textId="77777777" w:rsidR="000331E9" w:rsidRPr="009F0B05" w:rsidRDefault="000331E9" w:rsidP="000331E9">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1A49833A" w14:textId="77777777" w:rsidR="000331E9" w:rsidRPr="007A33C7" w:rsidRDefault="000331E9" w:rsidP="000331E9">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10" w:history="1">
        <w:r w:rsidRPr="007A33C7">
          <w:rPr>
            <w:rStyle w:val="Hyperlink"/>
            <w:sz w:val="16"/>
          </w:rPr>
          <w:t>https://www.worldpoliticsreview.com/articles/18639/technology-transfer-is-a-weak-link-in-the-global-health-system</w:t>
        </w:r>
      </w:hyperlink>
      <w:r w:rsidRPr="007A33C7">
        <w:rPr>
          <w:sz w:val="16"/>
        </w:rPr>
        <w:t>; Accessed: 8-30-2021)</w:t>
      </w:r>
    </w:p>
    <w:p w14:paraId="113C0644" w14:textId="77777777" w:rsidR="000331E9" w:rsidRPr="007A33C7" w:rsidRDefault="000331E9" w:rsidP="000331E9">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11"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2"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46C9090A" w14:textId="77777777" w:rsidR="000331E9" w:rsidRPr="00C01A1D" w:rsidRDefault="000331E9" w:rsidP="000331E9">
      <w:pPr>
        <w:pStyle w:val="Heading4"/>
      </w:pPr>
      <w:r>
        <w:t xml:space="preserve">International collaboration’s </w:t>
      </w:r>
      <w:r>
        <w:rPr>
          <w:u w:val="single"/>
        </w:rPr>
        <w:t>key</w:t>
      </w:r>
      <w:r>
        <w:t xml:space="preserve"> to check future pandemics – otherwise, </w:t>
      </w:r>
      <w:r>
        <w:rPr>
          <w:u w:val="single"/>
        </w:rPr>
        <w:t>extinction.</w:t>
      </w:r>
    </w:p>
    <w:p w14:paraId="296C902A" w14:textId="77777777" w:rsidR="000331E9" w:rsidRPr="00C01A1D" w:rsidRDefault="000331E9" w:rsidP="000331E9">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44E35255" w14:textId="2ED4E4E8" w:rsidR="000331E9" w:rsidRDefault="000331E9" w:rsidP="000331E9">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66DF25B8" w14:textId="77777777" w:rsidR="00DC781B" w:rsidRPr="00DC781B" w:rsidRDefault="00DC781B" w:rsidP="00DC781B"/>
    <w:p w14:paraId="63E8E04E" w14:textId="77F20CB7" w:rsidR="00767CB9" w:rsidRDefault="00767CB9" w:rsidP="000331E9">
      <w:pPr>
        <w:rPr>
          <w:sz w:val="16"/>
        </w:rPr>
      </w:pPr>
    </w:p>
    <w:p w14:paraId="1BDEB667" w14:textId="15B13BED" w:rsidR="00767CB9" w:rsidRDefault="00767CB9" w:rsidP="00767CB9">
      <w:pPr>
        <w:pStyle w:val="Heading2"/>
      </w:pPr>
      <w:r>
        <w:t>Case</w:t>
      </w:r>
    </w:p>
    <w:p w14:paraId="4B54AEAA" w14:textId="28B8C2FE" w:rsidR="00767CB9" w:rsidRDefault="00767CB9" w:rsidP="00767CB9">
      <w:pPr>
        <w:pStyle w:val="Heading3"/>
      </w:pPr>
      <w:r>
        <w:t>Advantage</w:t>
      </w:r>
    </w:p>
    <w:p w14:paraId="531D5A5F" w14:textId="504AE4B6" w:rsidR="00DC781B" w:rsidRPr="00DC781B" w:rsidRDefault="00DC781B" w:rsidP="00DC781B">
      <w:pPr>
        <w:pStyle w:val="Heading4"/>
      </w:pPr>
      <w:r>
        <w:t>We’ll group both – 1AC Econ Advantage assumes they win an IL to solving covid so defense to the IL applies.</w:t>
      </w:r>
    </w:p>
    <w:p w14:paraId="10FA7651" w14:textId="77777777" w:rsidR="00DC781B" w:rsidRPr="006C2B22" w:rsidRDefault="00DC781B" w:rsidP="00DC781B">
      <w:pPr>
        <w:pStyle w:val="Heading4"/>
      </w:pPr>
      <w:r>
        <w:t xml:space="preserve">The Plan can’t solve COVID - </w:t>
      </w:r>
    </w:p>
    <w:p w14:paraId="7399B473" w14:textId="77777777" w:rsidR="00DC781B" w:rsidRPr="006C2B22" w:rsidRDefault="00DC781B" w:rsidP="00DC781B">
      <w:pPr>
        <w:pStyle w:val="Heading4"/>
      </w:pPr>
      <w:r>
        <w:t xml:space="preserve">1] Lack of </w:t>
      </w:r>
      <w:r>
        <w:rPr>
          <w:u w:val="single"/>
        </w:rPr>
        <w:t>key supplies</w:t>
      </w:r>
      <w:r>
        <w:t xml:space="preserve"> </w:t>
      </w:r>
    </w:p>
    <w:p w14:paraId="6AAC945D" w14:textId="77777777" w:rsidR="00DC781B" w:rsidRPr="00F70F86" w:rsidRDefault="00DC781B" w:rsidP="00DC781B">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79C4A5E6" w14:textId="77777777" w:rsidR="00DC781B" w:rsidRPr="00F70F86" w:rsidRDefault="00DC781B" w:rsidP="00DC781B">
      <w:pPr>
        <w:rPr>
          <w:rFonts w:asciiTheme="majorHAnsi" w:hAnsiTheme="majorHAnsi" w:cstheme="majorHAnsi"/>
          <w:sz w:val="16"/>
        </w:rPr>
      </w:pPr>
      <w:r w:rsidRPr="008F2646">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8F2646">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8F2646">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8F2646">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8F2646">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8F2646">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8F2646">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8F2646">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8F2646">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8F2646">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8F2646">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8F2646">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8F2646">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8F2646">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8F2646">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8F2646">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081D5AE6" w14:textId="77777777" w:rsidR="00DC781B" w:rsidRDefault="00DC781B" w:rsidP="00DC781B">
      <w:pPr>
        <w:pStyle w:val="Heading4"/>
      </w:pPr>
      <w:r>
        <w:t xml:space="preserve">2] </w:t>
      </w:r>
      <w:r w:rsidRPr="006C2B22">
        <w:rPr>
          <w:u w:val="single"/>
        </w:rPr>
        <w:t>Hurts Innovation</w:t>
      </w:r>
      <w:r>
        <w:t xml:space="preserve"> </w:t>
      </w:r>
    </w:p>
    <w:p w14:paraId="6934E439" w14:textId="77777777" w:rsidR="00DC781B" w:rsidRPr="001247B6" w:rsidRDefault="00DC781B" w:rsidP="00DC781B">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2D24412A" w14:textId="77777777" w:rsidR="00DC781B" w:rsidRDefault="00DC781B" w:rsidP="00DC781B">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8F2646">
        <w:rPr>
          <w:highlight w:val="green"/>
          <w:u w:val="single"/>
        </w:rPr>
        <w:t>IP</w:t>
      </w:r>
      <w:r w:rsidRPr="00DD7490">
        <w:rPr>
          <w:u w:val="single"/>
        </w:rPr>
        <w:t xml:space="preserve"> is not a barrier to vaccine access. It already </w:t>
      </w:r>
      <w:r w:rsidRPr="008F2646">
        <w:rPr>
          <w:highlight w:val="green"/>
          <w:u w:val="single"/>
        </w:rPr>
        <w:t>enabled</w:t>
      </w:r>
      <w:r w:rsidRPr="00DD7490">
        <w:rPr>
          <w:u w:val="single"/>
        </w:rPr>
        <w:t xml:space="preserve"> the </w:t>
      </w:r>
      <w:r w:rsidRPr="008F2646">
        <w:rPr>
          <w:highlight w:val="green"/>
          <w:u w:val="single"/>
        </w:rPr>
        <w:t>creation of three vaccines, in record-breaking time</w:t>
      </w:r>
      <w:r w:rsidRPr="00DD7490">
        <w:rPr>
          <w:u w:val="single"/>
        </w:rPr>
        <w:t xml:space="preserve">, that have received FDA authorization. </w:t>
      </w:r>
      <w:r w:rsidRPr="008F2646">
        <w:rPr>
          <w:highlight w:val="green"/>
          <w:u w:val="single"/>
        </w:rPr>
        <w:t>IP</w:t>
      </w:r>
      <w:r w:rsidRPr="00DD7490">
        <w:rPr>
          <w:u w:val="single"/>
        </w:rPr>
        <w:t xml:space="preserve"> is also safely </w:t>
      </w:r>
      <w:r w:rsidRPr="008F2646">
        <w:rPr>
          <w:highlight w:val="green"/>
          <w:u w:val="single"/>
        </w:rPr>
        <w:t>facilitating</w:t>
      </w:r>
      <w:r w:rsidRPr="00DD7490">
        <w:rPr>
          <w:u w:val="single"/>
        </w:rPr>
        <w:t xml:space="preserve"> international partnerships (275+ to date) to </w:t>
      </w:r>
      <w:r w:rsidRPr="008F2646">
        <w:rPr>
          <w:highlight w:val="green"/>
          <w:u w:val="single"/>
        </w:rPr>
        <w:t>share technology</w:t>
      </w:r>
      <w:r w:rsidRPr="00DD7490">
        <w:rPr>
          <w:u w:val="single"/>
        </w:rPr>
        <w:t xml:space="preserve"> and information more easily with trusted partners </w:t>
      </w:r>
      <w:r w:rsidRPr="008F2646">
        <w:rPr>
          <w:highlight w:val="green"/>
          <w:u w:val="single"/>
        </w:rPr>
        <w:t>across borders</w:t>
      </w:r>
      <w:r w:rsidRPr="00DD7490">
        <w:rPr>
          <w:u w:val="single"/>
        </w:rPr>
        <w:t xml:space="preserve">. An </w:t>
      </w:r>
      <w:r w:rsidRPr="008F2646">
        <w:rPr>
          <w:highlight w:val="green"/>
          <w:u w:val="single"/>
        </w:rPr>
        <w:t>IP</w:t>
      </w:r>
      <w:r w:rsidRPr="00DD7490">
        <w:rPr>
          <w:u w:val="single"/>
        </w:rPr>
        <w:t xml:space="preserve"> </w:t>
      </w:r>
      <w:r w:rsidRPr="008F2646">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8F2646">
        <w:rPr>
          <w:highlight w:val="green"/>
          <w:u w:val="single"/>
        </w:rPr>
        <w:t>Allow</w:t>
      </w:r>
      <w:r w:rsidRPr="00DD7490">
        <w:rPr>
          <w:u w:val="single"/>
        </w:rPr>
        <w:t xml:space="preserve">ing </w:t>
      </w:r>
      <w:r w:rsidRPr="008F2646">
        <w:rPr>
          <w:highlight w:val="green"/>
          <w:u w:val="single"/>
        </w:rPr>
        <w:t>other countries to take</w:t>
      </w:r>
      <w:r w:rsidRPr="00DD7490">
        <w:rPr>
          <w:u w:val="single"/>
        </w:rPr>
        <w:t xml:space="preserve"> and commercialize American-made technologies conflicts with President Biden’s goal to build up </w:t>
      </w:r>
      <w:r w:rsidRPr="008F2646">
        <w:rPr>
          <w:highlight w:val="green"/>
          <w:u w:val="single"/>
        </w:rPr>
        <w:t>American infrastructure</w:t>
      </w:r>
      <w:r w:rsidRPr="00DD7490">
        <w:rPr>
          <w:u w:val="single"/>
        </w:rPr>
        <w:t xml:space="preserve"> and create manufacturing jobs. In </w:t>
      </w:r>
      <w:r w:rsidRPr="001247B6">
        <w:rPr>
          <w:u w:val="single"/>
        </w:rPr>
        <w:t xml:space="preserve">the </w:t>
      </w:r>
      <w:r w:rsidRPr="008F2646">
        <w:rPr>
          <w:highlight w:val="green"/>
          <w:u w:val="single"/>
        </w:rPr>
        <w:t>U.S.</w:t>
      </w:r>
      <w:r w:rsidRPr="00DD7490">
        <w:rPr>
          <w:u w:val="single"/>
        </w:rPr>
        <w:t xml:space="preserve"> alone, </w:t>
      </w:r>
      <w:r w:rsidRPr="008F2646">
        <w:rPr>
          <w:highlight w:val="green"/>
          <w:u w:val="single"/>
        </w:rPr>
        <w:t>biopharmaceutical</w:t>
      </w:r>
      <w:r w:rsidRPr="00DD7490">
        <w:rPr>
          <w:u w:val="single"/>
        </w:rPr>
        <w:t xml:space="preserve"> companies </w:t>
      </w:r>
      <w:r w:rsidRPr="008F2646">
        <w:rPr>
          <w:highlight w:val="green"/>
          <w:u w:val="single"/>
        </w:rPr>
        <w:t>support</w:t>
      </w:r>
      <w:r w:rsidRPr="00DD7490">
        <w:rPr>
          <w:u w:val="single"/>
        </w:rPr>
        <w:t xml:space="preserve"> 4 million jobs across all 50 states, with many more across </w:t>
      </w:r>
      <w:r w:rsidRPr="008F2646">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8F2646">
        <w:rPr>
          <w:highlight w:val="green"/>
          <w:u w:val="single"/>
        </w:rPr>
        <w:t>should not be forfeiting IP to countries</w:t>
      </w:r>
      <w:r w:rsidRPr="00DD7490">
        <w:rPr>
          <w:u w:val="single"/>
        </w:rPr>
        <w:t xml:space="preserve"> </w:t>
      </w:r>
      <w:r w:rsidRPr="008F2646">
        <w:rPr>
          <w:highlight w:val="green"/>
          <w:u w:val="single"/>
        </w:rPr>
        <w:t>looking to undermine America’</w:t>
      </w:r>
      <w:r w:rsidRPr="00DD7490">
        <w:rPr>
          <w:u w:val="single"/>
        </w:rPr>
        <w:t xml:space="preserve">s global leadership in </w:t>
      </w:r>
      <w:r w:rsidRPr="008F2646">
        <w:rPr>
          <w:highlight w:val="green"/>
          <w:u w:val="single"/>
        </w:rPr>
        <w:t>biomedical</w:t>
      </w:r>
      <w:r w:rsidRPr="00DD7490">
        <w:rPr>
          <w:u w:val="single"/>
        </w:rPr>
        <w:t xml:space="preserve"> technology and </w:t>
      </w:r>
      <w:r w:rsidRPr="008F2646">
        <w:rPr>
          <w:highlight w:val="green"/>
          <w:u w:val="single"/>
        </w:rPr>
        <w:t>innovation</w:t>
      </w:r>
      <w:r w:rsidRPr="001247B6">
        <w:rPr>
          <w:sz w:val="16"/>
        </w:rPr>
        <w:t xml:space="preserve">. </w:t>
      </w:r>
      <w:r w:rsidRPr="008F2646">
        <w:rPr>
          <w:highlight w:val="green"/>
          <w:u w:val="single"/>
        </w:rPr>
        <w:t>IP</w:t>
      </w:r>
      <w:r w:rsidRPr="00DD7490">
        <w:rPr>
          <w:u w:val="single"/>
        </w:rPr>
        <w:t xml:space="preserve"> </w:t>
      </w:r>
      <w:r w:rsidRPr="008F2646">
        <w:rPr>
          <w:highlight w:val="green"/>
          <w:u w:val="single"/>
        </w:rPr>
        <w:t>protections enabled decades of R&amp;D by biopharmaceutical</w:t>
      </w:r>
      <w:r w:rsidRPr="00DD7490">
        <w:rPr>
          <w:u w:val="single"/>
        </w:rPr>
        <w:t xml:space="preserve"> research </w:t>
      </w:r>
      <w:r w:rsidRPr="008F2646">
        <w:rPr>
          <w:highlight w:val="green"/>
          <w:u w:val="single"/>
        </w:rPr>
        <w:t>companies</w:t>
      </w:r>
      <w:r w:rsidRPr="00DD7490">
        <w:rPr>
          <w:u w:val="single"/>
        </w:rPr>
        <w:t xml:space="preserve">, </w:t>
      </w:r>
      <w:r w:rsidRPr="008F2646">
        <w:rPr>
          <w:highlight w:val="green"/>
          <w:u w:val="single"/>
        </w:rPr>
        <w:t>allowing them</w:t>
      </w:r>
      <w:r w:rsidRPr="00DD7490">
        <w:rPr>
          <w:u w:val="single"/>
        </w:rPr>
        <w:t xml:space="preserve"> </w:t>
      </w:r>
      <w:r w:rsidRPr="008F2646">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8F2646">
        <w:rPr>
          <w:highlight w:val="green"/>
          <w:u w:val="single"/>
        </w:rPr>
        <w:t>collaboration</w:t>
      </w:r>
      <w:r w:rsidRPr="001247B6">
        <w:rPr>
          <w:u w:val="single"/>
        </w:rPr>
        <w:t xml:space="preserve"> that’s </w:t>
      </w:r>
      <w:r w:rsidRPr="008F2646">
        <w:rPr>
          <w:highlight w:val="green"/>
          <w:u w:val="single"/>
        </w:rPr>
        <w:t>happened in</w:t>
      </w:r>
      <w:r w:rsidRPr="001247B6">
        <w:rPr>
          <w:u w:val="single"/>
        </w:rPr>
        <w:t xml:space="preserve"> the midst of this </w:t>
      </w:r>
      <w:r w:rsidRPr="008F2646">
        <w:rPr>
          <w:highlight w:val="green"/>
          <w:u w:val="single"/>
        </w:rPr>
        <w:t>pandemic</w:t>
      </w:r>
      <w:r w:rsidRPr="001247B6">
        <w:rPr>
          <w:u w:val="single"/>
        </w:rPr>
        <w:t xml:space="preserve"> I think </w:t>
      </w:r>
      <w:r w:rsidRPr="008F2646">
        <w:rPr>
          <w:highlight w:val="green"/>
          <w:u w:val="single"/>
        </w:rPr>
        <w:t>points to</w:t>
      </w:r>
      <w:r w:rsidRPr="001247B6">
        <w:rPr>
          <w:u w:val="single"/>
        </w:rPr>
        <w:t xml:space="preserve"> the ways in which </w:t>
      </w:r>
      <w:r w:rsidRPr="008F2646">
        <w:rPr>
          <w:highlight w:val="green"/>
          <w:u w:val="single"/>
        </w:rPr>
        <w:t>IP has</w:t>
      </w:r>
      <w:r w:rsidRPr="001247B6">
        <w:rPr>
          <w:u w:val="single"/>
        </w:rPr>
        <w:t xml:space="preserve"> actually not </w:t>
      </w:r>
      <w:r w:rsidRPr="008F2646">
        <w:rPr>
          <w:highlight w:val="green"/>
          <w:u w:val="single"/>
        </w:rPr>
        <w:t>been</w:t>
      </w:r>
      <w:r w:rsidRPr="001247B6">
        <w:rPr>
          <w:u w:val="single"/>
        </w:rPr>
        <w:t xml:space="preserve"> a barrier, but a </w:t>
      </w:r>
      <w:r w:rsidRPr="008F2646">
        <w:rPr>
          <w:highlight w:val="green"/>
          <w:u w:val="single"/>
        </w:rPr>
        <w:t>facilitator of</w:t>
      </w:r>
      <w:r w:rsidRPr="001247B6">
        <w:rPr>
          <w:u w:val="single"/>
        </w:rPr>
        <w:t xml:space="preserve"> critical, cutting-edge </w:t>
      </w:r>
      <w:r w:rsidRPr="008F2646">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62E4B5A8" w14:textId="77777777" w:rsidR="00DC781B" w:rsidRDefault="00DC781B" w:rsidP="00DC781B">
      <w:pPr>
        <w:pStyle w:val="Heading4"/>
      </w:pPr>
      <w:r>
        <w:t xml:space="preserve">Turns the </w:t>
      </w:r>
      <w:proofErr w:type="spellStart"/>
      <w:r>
        <w:t>Aff</w:t>
      </w:r>
      <w:proofErr w:type="spellEnd"/>
      <w:r>
        <w:t xml:space="preserve"> – Delta Variant </w:t>
      </w:r>
      <w:r>
        <w:rPr>
          <w:u w:val="single"/>
        </w:rPr>
        <w:t>proves</w:t>
      </w:r>
      <w:r>
        <w:t xml:space="preserve"> current vaccines </w:t>
      </w:r>
      <w:r>
        <w:rPr>
          <w:u w:val="single"/>
        </w:rPr>
        <w:t>aren’t enough</w:t>
      </w:r>
      <w:r>
        <w:t xml:space="preserve"> – we need new innovations.</w:t>
      </w:r>
    </w:p>
    <w:p w14:paraId="7B19E038" w14:textId="77777777" w:rsidR="00DC781B" w:rsidRDefault="00DC781B" w:rsidP="00DC781B">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13"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2ABBBDA7" w14:textId="77777777" w:rsidR="00DC781B" w:rsidRDefault="00DC781B" w:rsidP="00DC781B">
      <w:pPr>
        <w:rPr>
          <w:sz w:val="16"/>
          <w:szCs w:val="24"/>
        </w:rPr>
      </w:pPr>
      <w:r w:rsidRPr="008F2646">
        <w:rPr>
          <w:b/>
          <w:szCs w:val="24"/>
          <w:highlight w:val="green"/>
          <w:u w:val="single"/>
        </w:rPr>
        <w:t>Results</w:t>
      </w:r>
      <w:r w:rsidRPr="008F2646">
        <w:rPr>
          <w:sz w:val="16"/>
          <w:szCs w:val="24"/>
          <w:highlight w:val="green"/>
        </w:rPr>
        <w:t xml:space="preserve"> </w:t>
      </w:r>
      <w:r w:rsidRPr="001D2A7B">
        <w:rPr>
          <w:sz w:val="16"/>
          <w:szCs w:val="24"/>
        </w:rPr>
        <w:t xml:space="preserve">from a trio of studies, published in the CDC’s weekly report, </w:t>
      </w:r>
      <w:r w:rsidRPr="008F2646">
        <w:rPr>
          <w:b/>
          <w:sz w:val="26"/>
          <w:szCs w:val="24"/>
          <w:highlight w:val="green"/>
          <w:u w:val="single"/>
        </w:rPr>
        <w:t>motivated</w:t>
      </w:r>
      <w:r w:rsidRPr="008F2646">
        <w:rPr>
          <w:sz w:val="16"/>
          <w:szCs w:val="24"/>
          <w:highlight w:val="green"/>
        </w:rPr>
        <w:t xml:space="preserve"> </w:t>
      </w:r>
      <w:r w:rsidRPr="001D2A7B">
        <w:rPr>
          <w:sz w:val="16"/>
          <w:szCs w:val="24"/>
        </w:rPr>
        <w:t xml:space="preserve">the </w:t>
      </w:r>
      <w:r w:rsidRPr="008F2646">
        <w:rPr>
          <w:b/>
          <w:sz w:val="26"/>
          <w:szCs w:val="24"/>
          <w:highlight w:val="green"/>
          <w:u w:val="single"/>
        </w:rPr>
        <w:t>Biden</w:t>
      </w:r>
      <w:r w:rsidRPr="008F2646">
        <w:rPr>
          <w:sz w:val="16"/>
          <w:szCs w:val="24"/>
          <w:highlight w:val="green"/>
        </w:rPr>
        <w:t xml:space="preserve"> </w:t>
      </w:r>
      <w:r w:rsidRPr="001D2A7B">
        <w:rPr>
          <w:sz w:val="16"/>
          <w:szCs w:val="24"/>
        </w:rPr>
        <w:t xml:space="preserve">administration </w:t>
      </w:r>
      <w:r w:rsidRPr="008F2646">
        <w:rPr>
          <w:b/>
          <w:sz w:val="26"/>
          <w:szCs w:val="24"/>
          <w:highlight w:val="green"/>
          <w:u w:val="single"/>
        </w:rPr>
        <w:t>to</w:t>
      </w:r>
      <w:r w:rsidRPr="008F2646">
        <w:rPr>
          <w:sz w:val="16"/>
          <w:szCs w:val="24"/>
          <w:highlight w:val="green"/>
        </w:rPr>
        <w:t xml:space="preserve"> </w:t>
      </w:r>
      <w:r w:rsidRPr="008F2646">
        <w:rPr>
          <w:b/>
          <w:szCs w:val="24"/>
          <w:highlight w:val="green"/>
          <w:u w:val="single"/>
        </w:rPr>
        <w:t>consider</w:t>
      </w:r>
      <w:r w:rsidRPr="008F2646">
        <w:rPr>
          <w:sz w:val="16"/>
          <w:szCs w:val="24"/>
          <w:highlight w:val="green"/>
        </w:rPr>
        <w:t xml:space="preserve"> </w:t>
      </w:r>
      <w:r w:rsidRPr="008F2646">
        <w:rPr>
          <w:b/>
          <w:szCs w:val="24"/>
          <w:highlight w:val="green"/>
          <w:u w:val="single"/>
        </w:rPr>
        <w:t>booster shots</w:t>
      </w:r>
      <w:r w:rsidRPr="001D2A7B">
        <w:rPr>
          <w:sz w:val="16"/>
          <w:szCs w:val="24"/>
        </w:rPr>
        <w:t xml:space="preserve">. </w:t>
      </w:r>
      <w:r w:rsidRPr="008F2646">
        <w:rPr>
          <w:b/>
          <w:szCs w:val="24"/>
          <w:highlight w:val="green"/>
          <w:u w:val="single"/>
        </w:rPr>
        <w:t>Three studies published</w:t>
      </w:r>
      <w:r w:rsidRPr="008F2646">
        <w:rPr>
          <w:szCs w:val="24"/>
          <w:highlight w:val="green"/>
          <w:u w:val="single"/>
        </w:rPr>
        <w:t xml:space="preserve"> </w:t>
      </w:r>
      <w:r w:rsidRPr="001D2A7B">
        <w:rPr>
          <w:szCs w:val="24"/>
          <w:u w:val="single"/>
        </w:rPr>
        <w:t xml:space="preserve">Wednesday by the Centers for Disease Control and Prevention </w:t>
      </w:r>
      <w:r w:rsidRPr="008F2646">
        <w:rPr>
          <w:b/>
          <w:szCs w:val="24"/>
          <w:highlight w:val="green"/>
          <w:u w:val="single"/>
        </w:rPr>
        <w:t>show</w:t>
      </w:r>
      <w:r w:rsidRPr="008F2646">
        <w:rPr>
          <w:szCs w:val="24"/>
          <w:highlight w:val="green"/>
          <w:u w:val="single"/>
        </w:rPr>
        <w:t xml:space="preserve"> </w:t>
      </w:r>
      <w:r w:rsidRPr="001D2A7B">
        <w:rPr>
          <w:szCs w:val="24"/>
          <w:u w:val="single"/>
        </w:rPr>
        <w:t xml:space="preserve">that </w:t>
      </w:r>
      <w:r w:rsidRPr="008F2646">
        <w:rPr>
          <w:b/>
          <w:szCs w:val="24"/>
          <w:highlight w:val="green"/>
          <w:u w:val="single"/>
        </w:rPr>
        <w:t>protection against the</w:t>
      </w:r>
      <w:r w:rsidRPr="008F2646">
        <w:rPr>
          <w:szCs w:val="24"/>
          <w:highlight w:val="green"/>
          <w:u w:val="single"/>
        </w:rPr>
        <w:t xml:space="preserve"> </w:t>
      </w:r>
      <w:r w:rsidRPr="008F2646">
        <w:rPr>
          <w:b/>
          <w:szCs w:val="24"/>
          <w:highlight w:val="green"/>
          <w:u w:val="single"/>
        </w:rPr>
        <w:t>coronavirus from vaccines</w:t>
      </w:r>
      <w:r w:rsidRPr="008F2646">
        <w:rPr>
          <w:szCs w:val="24"/>
          <w:highlight w:val="green"/>
          <w:u w:val="single"/>
        </w:rPr>
        <w:t xml:space="preserve"> </w:t>
      </w:r>
      <w:r w:rsidRPr="008F2646">
        <w:rPr>
          <w:b/>
          <w:szCs w:val="24"/>
          <w:highlight w:val="green"/>
          <w:u w:val="single"/>
        </w:rPr>
        <w:t>declined</w:t>
      </w:r>
      <w:r w:rsidRPr="008F2646">
        <w:rPr>
          <w:szCs w:val="24"/>
          <w:highlight w:val="green"/>
          <w:u w:val="single"/>
        </w:rPr>
        <w:t xml:space="preserve"> </w:t>
      </w:r>
      <w:r w:rsidRPr="001D2A7B">
        <w:rPr>
          <w:szCs w:val="24"/>
          <w:u w:val="single"/>
        </w:rPr>
        <w:t xml:space="preserve">in the midsummer months </w:t>
      </w:r>
      <w:r w:rsidRPr="008F2646">
        <w:rPr>
          <w:b/>
          <w:szCs w:val="24"/>
          <w:highlight w:val="green"/>
          <w:u w:val="single"/>
        </w:rPr>
        <w:t>when</w:t>
      </w:r>
      <w:r w:rsidRPr="008F2646">
        <w:rPr>
          <w:szCs w:val="24"/>
          <w:highlight w:val="green"/>
          <w:u w:val="single"/>
        </w:rPr>
        <w:t xml:space="preserve"> </w:t>
      </w:r>
      <w:r w:rsidRPr="001D2A7B">
        <w:rPr>
          <w:szCs w:val="24"/>
          <w:u w:val="single"/>
        </w:rPr>
        <w:t xml:space="preserve">the more contagious </w:t>
      </w:r>
      <w:r w:rsidRPr="008F2646">
        <w:rPr>
          <w:b/>
          <w:szCs w:val="24"/>
          <w:highlight w:val="green"/>
          <w:u w:val="single"/>
        </w:rPr>
        <w:t>delta variant rose</w:t>
      </w:r>
      <w:r w:rsidRPr="008F2646">
        <w:rPr>
          <w:szCs w:val="24"/>
          <w:highlight w:val="green"/>
          <w:u w:val="single"/>
        </w:rPr>
        <w:t xml:space="preserve"> </w:t>
      </w:r>
      <w:r w:rsidRPr="001D2A7B">
        <w:rPr>
          <w:szCs w:val="24"/>
          <w:u w:val="single"/>
        </w:rPr>
        <w:t>to dominance in the United States</w:t>
      </w:r>
      <w:r w:rsidRPr="001D2A7B">
        <w:rPr>
          <w:sz w:val="16"/>
          <w:szCs w:val="24"/>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The trio of reports, published Wednesday in the Morbidity and Mortality Weekly Report, the CDC’s scientific digest, </w:t>
      </w:r>
      <w:r w:rsidRPr="001D2A7B">
        <w:rPr>
          <w:szCs w:val="24"/>
          <w:u w:val="single"/>
        </w:rPr>
        <w:t xml:space="preserve">also </w:t>
      </w:r>
      <w:r w:rsidRPr="008F2646">
        <w:rPr>
          <w:b/>
          <w:szCs w:val="24"/>
          <w:highlight w:val="green"/>
          <w:u w:val="single"/>
        </w:rPr>
        <w:t>reinforce</w:t>
      </w:r>
      <w:r w:rsidRPr="008F2646">
        <w:rPr>
          <w:szCs w:val="24"/>
          <w:highlight w:val="green"/>
          <w:u w:val="single"/>
        </w:rPr>
        <w:t xml:space="preserve"> </w:t>
      </w:r>
      <w:r w:rsidRPr="001D2A7B">
        <w:rPr>
          <w:szCs w:val="24"/>
          <w:u w:val="single"/>
        </w:rPr>
        <w:t xml:space="preserve">the </w:t>
      </w:r>
      <w:r w:rsidRPr="008F2646">
        <w:rPr>
          <w:b/>
          <w:szCs w:val="24"/>
          <w:highlight w:val="green"/>
          <w:u w:val="single"/>
        </w:rPr>
        <w:t>idea</w:t>
      </w:r>
      <w:r w:rsidRPr="008F2646">
        <w:rPr>
          <w:szCs w:val="24"/>
          <w:highlight w:val="green"/>
          <w:u w:val="single"/>
        </w:rPr>
        <w:t xml:space="preserve"> </w:t>
      </w:r>
      <w:r w:rsidRPr="001D2A7B">
        <w:rPr>
          <w:szCs w:val="24"/>
          <w:u w:val="single"/>
        </w:rPr>
        <w:t xml:space="preserve">that </w:t>
      </w:r>
      <w:r w:rsidRPr="008F2646">
        <w:rPr>
          <w:b/>
          <w:szCs w:val="24"/>
          <w:highlight w:val="green"/>
          <w:u w:val="single"/>
        </w:rPr>
        <w:t>vaccines</w:t>
      </w:r>
      <w:r w:rsidRPr="008F2646">
        <w:rPr>
          <w:szCs w:val="24"/>
          <w:highlight w:val="green"/>
          <w:u w:val="single"/>
        </w:rPr>
        <w:t xml:space="preserve"> </w:t>
      </w:r>
      <w:r w:rsidRPr="008F2646">
        <w:rPr>
          <w:b/>
          <w:szCs w:val="24"/>
          <w:highlight w:val="green"/>
          <w:u w:val="single"/>
          <w:bdr w:val="single" w:sz="4" w:space="0" w:color="auto"/>
        </w:rPr>
        <w:t>alone will be unable to lift the nation out of the pandemic</w:t>
      </w:r>
      <w:r w:rsidRPr="001D2A7B">
        <w:rPr>
          <w:sz w:val="16"/>
          <w:szCs w:val="24"/>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szCs w:val="24"/>
          <w:u w:val="single"/>
        </w:rPr>
        <w:t>All three reports measure vaccine effectiveness, which compares the rates of infection or hospitalization among vaccinated people with the rates among people who had not been vaccinated.</w:t>
      </w:r>
      <w:r w:rsidRPr="001D2A7B">
        <w:rPr>
          <w:sz w:val="16"/>
          <w:szCs w:val="24"/>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8F2646">
        <w:rPr>
          <w:b/>
          <w:szCs w:val="24"/>
          <w:highlight w:val="green"/>
          <w:u w:val="single"/>
        </w:rPr>
        <w:t>a study in Israel</w:t>
      </w:r>
      <w:r w:rsidRPr="001D2A7B">
        <w:rPr>
          <w:sz w:val="16"/>
          <w:szCs w:val="24"/>
        </w:rPr>
        <w:t xml:space="preserve">, </w:t>
      </w:r>
      <w:r w:rsidRPr="008F2646">
        <w:rPr>
          <w:b/>
          <w:szCs w:val="24"/>
          <w:highlight w:val="green"/>
          <w:u w:val="single"/>
        </w:rPr>
        <w:t>found</w:t>
      </w:r>
      <w:r w:rsidRPr="008F2646">
        <w:rPr>
          <w:sz w:val="16"/>
          <w:szCs w:val="24"/>
          <w:highlight w:val="green"/>
        </w:rPr>
        <w:t xml:space="preserve"> </w:t>
      </w:r>
      <w:r w:rsidRPr="008F2646">
        <w:rPr>
          <w:b/>
          <w:szCs w:val="24"/>
          <w:highlight w:val="green"/>
          <w:u w:val="single"/>
          <w:bdr w:val="single" w:sz="4" w:space="0" w:color="auto"/>
        </w:rPr>
        <w:t>larger declines in protection against infection</w:t>
      </w:r>
      <w:r w:rsidRPr="001D2A7B">
        <w:rPr>
          <w:sz w:val="16"/>
          <w:szCs w:val="24"/>
        </w:rPr>
        <w:t xml:space="preserve">. One U.S. report that has not yet gone through peer review, collecting data from Mayo Clinic Health System facilities in five states, </w:t>
      </w:r>
      <w:r w:rsidRPr="008F2646">
        <w:rPr>
          <w:b/>
          <w:szCs w:val="24"/>
          <w:highlight w:val="green"/>
          <w:u w:val="single"/>
        </w:rPr>
        <w:t>found</w:t>
      </w:r>
      <w:r w:rsidRPr="008F2646">
        <w:rPr>
          <w:szCs w:val="24"/>
          <w:highlight w:val="green"/>
          <w:u w:val="single"/>
        </w:rPr>
        <w:t xml:space="preserve"> </w:t>
      </w:r>
      <w:r w:rsidRPr="001D2A7B">
        <w:rPr>
          <w:szCs w:val="24"/>
          <w:u w:val="single"/>
        </w:rPr>
        <w:t xml:space="preserve">a </w:t>
      </w:r>
      <w:r w:rsidRPr="008F2646">
        <w:rPr>
          <w:b/>
          <w:szCs w:val="24"/>
          <w:highlight w:val="green"/>
          <w:u w:val="single"/>
        </w:rPr>
        <w:t>drop in</w:t>
      </w:r>
      <w:r w:rsidRPr="008F2646">
        <w:rPr>
          <w:szCs w:val="24"/>
          <w:highlight w:val="green"/>
          <w:u w:val="single"/>
        </w:rPr>
        <w:t xml:space="preserve"> </w:t>
      </w:r>
      <w:r w:rsidRPr="001D2A7B">
        <w:rPr>
          <w:szCs w:val="24"/>
          <w:u w:val="single"/>
        </w:rPr>
        <w:t xml:space="preserve">the </w:t>
      </w:r>
      <w:r w:rsidRPr="008F2646">
        <w:rPr>
          <w:b/>
          <w:szCs w:val="24"/>
          <w:highlight w:val="green"/>
          <w:u w:val="single"/>
        </w:rPr>
        <w:t>Pfizer</w:t>
      </w:r>
      <w:r w:rsidRPr="001D2A7B">
        <w:rPr>
          <w:szCs w:val="24"/>
          <w:u w:val="single"/>
        </w:rPr>
        <w:t xml:space="preserve">-BioNTech </w:t>
      </w:r>
      <w:r w:rsidRPr="008F2646">
        <w:rPr>
          <w:b/>
          <w:szCs w:val="24"/>
          <w:highlight w:val="green"/>
          <w:u w:val="single"/>
        </w:rPr>
        <w:t>vaccine’s</w:t>
      </w:r>
      <w:r w:rsidRPr="008F2646">
        <w:rPr>
          <w:szCs w:val="24"/>
          <w:highlight w:val="green"/>
          <w:u w:val="single"/>
        </w:rPr>
        <w:t xml:space="preserve"> </w:t>
      </w:r>
      <w:r w:rsidRPr="008F2646">
        <w:rPr>
          <w:b/>
          <w:szCs w:val="24"/>
          <w:highlight w:val="green"/>
          <w:u w:val="single"/>
        </w:rPr>
        <w:t>effectiveness</w:t>
      </w:r>
      <w:r w:rsidRPr="008F2646">
        <w:rPr>
          <w:szCs w:val="24"/>
          <w:highlight w:val="green"/>
          <w:u w:val="single"/>
        </w:rPr>
        <w:t xml:space="preserve"> </w:t>
      </w:r>
      <w:r w:rsidRPr="008F2646">
        <w:rPr>
          <w:b/>
          <w:szCs w:val="24"/>
          <w:highlight w:val="green"/>
          <w:u w:val="single"/>
        </w:rPr>
        <w:t xml:space="preserve">against delta infections </w:t>
      </w:r>
      <w:r w:rsidRPr="008F2646">
        <w:rPr>
          <w:b/>
          <w:szCs w:val="24"/>
          <w:highlight w:val="green"/>
          <w:u w:val="single"/>
          <w:bdr w:val="single" w:sz="4" w:space="0" w:color="auto"/>
        </w:rPr>
        <w:t>to 42 percent</w:t>
      </w:r>
      <w:r w:rsidRPr="001D2A7B">
        <w:rPr>
          <w:sz w:val="16"/>
          <w:szCs w:val="24"/>
        </w:rPr>
        <w:t>. The other mRNA vaccine, made by Moderna, was 76 percent effective. The new study from New York is the first to assess vaccine protection against coronavirus infection across the entirety of a U.S. state amid delta.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szCs w:val="24"/>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szCs w:val="24"/>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7F678C80" w14:textId="77777777" w:rsidR="00DC781B" w:rsidRDefault="00DC781B" w:rsidP="00DC781B">
      <w:pPr>
        <w:pStyle w:val="Heading4"/>
      </w:pPr>
      <w:r>
        <w:t xml:space="preserve">3] </w:t>
      </w:r>
      <w:r>
        <w:rPr>
          <w:u w:val="single"/>
        </w:rPr>
        <w:t>Skill Disparities and Trade Secrets</w:t>
      </w:r>
      <w:r>
        <w:t xml:space="preserve"> – Moderna proves </w:t>
      </w:r>
      <w:r>
        <w:rPr>
          <w:u w:val="single"/>
        </w:rPr>
        <w:t>IP</w:t>
      </w:r>
      <w:r>
        <w:t xml:space="preserve"> isn’t the root cause.</w:t>
      </w:r>
    </w:p>
    <w:p w14:paraId="42860CBA" w14:textId="77777777" w:rsidR="00DC781B" w:rsidRPr="00DD7490" w:rsidRDefault="00DC781B" w:rsidP="00DC781B">
      <w:r w:rsidRPr="00EF3181">
        <w:rPr>
          <w:rStyle w:val="Style13ptBold"/>
        </w:rPr>
        <w:t>Silverman 3-15</w:t>
      </w:r>
      <w:r>
        <w:t xml:space="preserve"> </w:t>
      </w:r>
      <w:r w:rsidRPr="00EF3181">
        <w:t>Rachel Silverman 3-15-2021 "Waiving vaccine patents won’t help inoculate poorer nations"</w:t>
      </w:r>
      <w:r>
        <w:t xml:space="preserve"> </w:t>
      </w:r>
      <w:hyperlink r:id="rId14"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2BA309B9" w14:textId="77777777" w:rsidR="00DC781B" w:rsidRDefault="00DC781B" w:rsidP="00DC781B">
      <w:pPr>
        <w:rPr>
          <w:sz w:val="16"/>
        </w:rPr>
      </w:pPr>
      <w:r w:rsidRPr="001C28B0">
        <w:rPr>
          <w:sz w:val="16"/>
        </w:rPr>
        <w:t>Reality is more complicated, however</w:t>
      </w:r>
      <w:r w:rsidRPr="001C28B0">
        <w:rPr>
          <w:u w:val="single"/>
        </w:rPr>
        <w:t xml:space="preserve">. Because of the </w:t>
      </w:r>
      <w:r w:rsidRPr="008F2646">
        <w:rPr>
          <w:highlight w:val="green"/>
          <w:u w:val="single"/>
        </w:rPr>
        <w:t>technical complexity</w:t>
      </w:r>
      <w:r w:rsidRPr="001C28B0">
        <w:rPr>
          <w:u w:val="single"/>
        </w:rPr>
        <w:t xml:space="preserve"> of </w:t>
      </w:r>
      <w:r w:rsidRPr="001D2A7B">
        <w:rPr>
          <w:u w:val="single"/>
        </w:rPr>
        <w:t xml:space="preserve">manufacturing coronavirus vaccines, </w:t>
      </w:r>
      <w:r w:rsidRPr="008F2646">
        <w:rPr>
          <w:highlight w:val="green"/>
          <w:u w:val="single"/>
        </w:rPr>
        <w:t>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w:t>
      </w:r>
      <w:r w:rsidRPr="008F2646">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r w:rsidRPr="008F2646">
        <w:rPr>
          <w:highlight w:val="green"/>
          <w:u w:val="single"/>
        </w:rPr>
        <w:t>Moderna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Moderna </w:t>
      </w:r>
      <w:r w:rsidRPr="008F2646">
        <w:rPr>
          <w:highlight w:val="green"/>
          <w:u w:val="single"/>
        </w:rPr>
        <w:t>announced</w:t>
      </w:r>
      <w:r w:rsidRPr="001C28B0">
        <w:rPr>
          <w:u w:val="single"/>
        </w:rPr>
        <w:t xml:space="preserve"> in October that it </w:t>
      </w:r>
      <w:r w:rsidRPr="008F2646">
        <w:rPr>
          <w:highlight w:val="green"/>
          <w:u w:val="single"/>
        </w:rPr>
        <w:t xml:space="preserve">would </w:t>
      </w:r>
      <w:r w:rsidRPr="008F2646">
        <w:rPr>
          <w:b/>
          <w:bCs/>
          <w:highlight w:val="green"/>
          <w:u w:val="single"/>
        </w:rPr>
        <w:t>not enforce IP</w:t>
      </w:r>
      <w:r w:rsidRPr="001D2A7B">
        <w:rPr>
          <w:b/>
          <w:bCs/>
          <w:u w:val="single"/>
        </w:rPr>
        <w:t xml:space="preserve"> rights</w:t>
      </w:r>
      <w:r w:rsidRPr="001C28B0">
        <w:rPr>
          <w:u w:val="single"/>
        </w:rPr>
        <w:t xml:space="preserve">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b/>
          <w:bCs/>
          <w:highlight w:val="green"/>
          <w:u w:val="single"/>
        </w:rPr>
        <w:t>taken no steps to share info</w:t>
      </w:r>
      <w:r w:rsidRPr="001D2A7B">
        <w:rPr>
          <w:b/>
          <w:bCs/>
          <w:u w:val="single"/>
        </w:rPr>
        <w:t>rmation</w:t>
      </w:r>
      <w:r w:rsidRPr="001C28B0">
        <w:rPr>
          <w:u w:val="single"/>
        </w:rPr>
        <w:t xml:space="preserve">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Moderna vaccine </w:t>
      </w:r>
      <w:r w:rsidRPr="008F2646">
        <w:rPr>
          <w:highlight w:val="green"/>
          <w:u w:val="single"/>
        </w:rPr>
        <w:t>remains entirely under</w:t>
      </w:r>
      <w:r w:rsidRPr="001C28B0">
        <w:rPr>
          <w:u w:val="single"/>
        </w:rPr>
        <w:t xml:space="preserve"> the </w:t>
      </w:r>
      <w:r w:rsidRPr="008F2646">
        <w:rPr>
          <w:b/>
          <w:bCs/>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much in this case is that </w:t>
      </w:r>
      <w:r w:rsidRPr="008F2646">
        <w:rPr>
          <w:highlight w:val="green"/>
          <w:u w:val="single"/>
        </w:rPr>
        <w:t>vaccines</w:t>
      </w:r>
      <w:r w:rsidRPr="001C28B0">
        <w:rPr>
          <w:u w:val="single"/>
        </w:rPr>
        <w:t xml:space="preserve"> are </w:t>
      </w:r>
      <w:r w:rsidRPr="008F2646">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8F2646">
        <w:rPr>
          <w:highlight w:val="green"/>
          <w:u w:val="single"/>
        </w:rPr>
        <w:t>complex biological products</w:t>
      </w:r>
      <w:r w:rsidRPr="008F2646">
        <w:rPr>
          <w:sz w:val="16"/>
          <w:highlight w:val="green"/>
        </w:rPr>
        <w:t xml:space="preserve">. </w:t>
      </w:r>
      <w:r w:rsidRPr="008F2646">
        <w:rPr>
          <w:highlight w:val="green"/>
          <w:u w:val="single"/>
        </w:rPr>
        <w:t>Observing</w:t>
      </w:r>
      <w:r w:rsidRPr="001C28B0">
        <w:rPr>
          <w:u w:val="single"/>
        </w:rPr>
        <w:t xml:space="preserve"> their </w:t>
      </w:r>
      <w:r w:rsidRPr="008F2646">
        <w:rPr>
          <w:highlight w:val="green"/>
          <w:u w:val="single"/>
        </w:rPr>
        <w:t>contents</w:t>
      </w:r>
      <w:r w:rsidRPr="001C28B0">
        <w:rPr>
          <w:u w:val="single"/>
        </w:rPr>
        <w:t xml:space="preserve"> is </w:t>
      </w:r>
      <w:r w:rsidRPr="008F2646">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63B424F3" w14:textId="7262F9B2" w:rsidR="00DC781B" w:rsidRDefault="00DC781B" w:rsidP="00DC781B"/>
    <w:p w14:paraId="035CA267" w14:textId="77777777" w:rsidR="00DC781B" w:rsidRDefault="00DC781B" w:rsidP="00DC781B">
      <w:pPr>
        <w:pStyle w:val="Heading4"/>
      </w:pPr>
      <w:r>
        <w:t>IP reductions are insufficient vaccines are too difficult to reproduce Moderna proves</w:t>
      </w:r>
    </w:p>
    <w:p w14:paraId="13CEEEBC" w14:textId="77777777" w:rsidR="00DC781B" w:rsidRPr="00DD7490" w:rsidRDefault="00DC781B" w:rsidP="00DC781B">
      <w:r w:rsidRPr="00EF3181">
        <w:rPr>
          <w:rStyle w:val="Style13ptBold"/>
        </w:rPr>
        <w:t>Silverman 3-15</w:t>
      </w:r>
      <w:r>
        <w:t xml:space="preserve"> </w:t>
      </w:r>
      <w:r w:rsidRPr="00EF3181">
        <w:t>Rachel Silverman 3-15-2021 "Waiving vaccine patents won’t help inoculate poorer nations"</w:t>
      </w:r>
      <w:r>
        <w:t xml:space="preserve"> </w:t>
      </w:r>
      <w:hyperlink r:id="rId15"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04A9674F" w14:textId="77777777" w:rsidR="00DC781B" w:rsidRDefault="00DC781B" w:rsidP="00DC781B">
      <w:pPr>
        <w:rPr>
          <w:sz w:val="16"/>
        </w:rPr>
      </w:pPr>
      <w:r w:rsidRPr="001C28B0">
        <w:rPr>
          <w:sz w:val="16"/>
        </w:rPr>
        <w:t>Reality is more complicated, however</w:t>
      </w:r>
      <w:r w:rsidRPr="001C28B0">
        <w:rPr>
          <w:u w:val="single"/>
        </w:rPr>
        <w:t xml:space="preserve">. Because of the </w:t>
      </w:r>
      <w:r w:rsidRPr="008F2646">
        <w:rPr>
          <w:highlight w:val="green"/>
          <w:u w:val="single"/>
        </w:rPr>
        <w:t>technical complexity</w:t>
      </w:r>
      <w:r w:rsidRPr="001C28B0">
        <w:rPr>
          <w:u w:val="single"/>
        </w:rPr>
        <w:t xml:space="preserve"> of </w:t>
      </w:r>
      <w:r w:rsidRPr="008F2646">
        <w:rPr>
          <w:highlight w:val="green"/>
          <w:u w:val="single"/>
        </w:rPr>
        <w:t>manufacturing coronavirus vaccines, waiving i</w:t>
      </w:r>
      <w:r w:rsidRPr="001C28B0">
        <w:rPr>
          <w:u w:val="single"/>
        </w:rPr>
        <w:t>ntellectual-</w:t>
      </w:r>
      <w:r w:rsidRPr="008F2646">
        <w:rPr>
          <w:highlight w:val="green"/>
          <w:u w:val="single"/>
        </w:rPr>
        <w:t>p</w:t>
      </w:r>
      <w:r w:rsidRPr="001C28B0">
        <w:rPr>
          <w:u w:val="single"/>
        </w:rPr>
        <w:t xml:space="preserve">roperty rights, by itself, </w:t>
      </w:r>
      <w:r w:rsidRPr="008F2646">
        <w:rPr>
          <w:highlight w:val="green"/>
          <w:u w:val="single"/>
        </w:rPr>
        <w:t>would have</w:t>
      </w:r>
      <w:r w:rsidRPr="001C28B0">
        <w:rPr>
          <w:u w:val="single"/>
        </w:rPr>
        <w:t xml:space="preserve"> little effect.</w:t>
      </w:r>
      <w:r w:rsidRPr="001C28B0">
        <w:rPr>
          <w:sz w:val="16"/>
        </w:rPr>
        <w:t xml:space="preserve"> It could even backfire, </w:t>
      </w:r>
      <w:r w:rsidRPr="001C28B0">
        <w:rPr>
          <w:u w:val="single"/>
        </w:rPr>
        <w:t xml:space="preserve">with </w:t>
      </w:r>
      <w:r w:rsidRPr="008F2646">
        <w:rPr>
          <w:highlight w:val="green"/>
          <w:u w:val="single"/>
        </w:rPr>
        <w:t>companies</w:t>
      </w:r>
      <w:r w:rsidRPr="001C28B0">
        <w:rPr>
          <w:u w:val="single"/>
        </w:rPr>
        <w:t xml:space="preserve"> using the </w:t>
      </w:r>
      <w:r w:rsidRPr="008F2646">
        <w:rPr>
          <w:highlight w:val="green"/>
          <w:u w:val="single"/>
        </w:rPr>
        <w:t>move as</w:t>
      </w:r>
      <w:r w:rsidRPr="001C28B0">
        <w:rPr>
          <w:u w:val="single"/>
        </w:rPr>
        <w:t xml:space="preserve"> an </w:t>
      </w:r>
      <w:r w:rsidRPr="008F2646">
        <w:rPr>
          <w:highlight w:val="green"/>
          <w:u w:val="single"/>
        </w:rPr>
        <w:t>excuse to disengage from global access efforts</w:t>
      </w:r>
      <w:r w:rsidRPr="001C28B0">
        <w:rPr>
          <w:u w:val="single"/>
        </w:rPr>
        <w:t>. There are more effective ways to entice — and to pressure — companies to license and share their intellectual property and the associated know-how, without broadly nullifying patents</w:t>
      </w:r>
      <w:r w:rsidRPr="001C28B0">
        <w:rPr>
          <w:sz w:val="16"/>
        </w:rPr>
        <w:t xml:space="preserve">. The </w:t>
      </w:r>
      <w:r w:rsidRPr="008F2646">
        <w:rPr>
          <w:highlight w:val="green"/>
          <w:u w:val="single"/>
        </w:rPr>
        <w:t>Moderna vaccine illustrates</w:t>
      </w:r>
      <w:r w:rsidRPr="001C28B0">
        <w:rPr>
          <w:u w:val="single"/>
        </w:rPr>
        <w:t xml:space="preserve"> the </w:t>
      </w:r>
      <w:r w:rsidRPr="008F2646">
        <w:rPr>
          <w:highlight w:val="green"/>
          <w:u w:val="single"/>
        </w:rPr>
        <w:t>limits of</w:t>
      </w:r>
      <w:r w:rsidRPr="001C28B0">
        <w:rPr>
          <w:u w:val="single"/>
        </w:rPr>
        <w:t xml:space="preserve"> freeing up </w:t>
      </w:r>
      <w:r w:rsidRPr="008F2646">
        <w:rPr>
          <w:highlight w:val="green"/>
          <w:u w:val="single"/>
        </w:rPr>
        <w:t>i</w:t>
      </w:r>
      <w:r w:rsidRPr="001C28B0">
        <w:rPr>
          <w:u w:val="single"/>
        </w:rPr>
        <w:t xml:space="preserve">ntellectual </w:t>
      </w:r>
      <w:r w:rsidRPr="008F2646">
        <w:rPr>
          <w:highlight w:val="green"/>
          <w:u w:val="single"/>
        </w:rPr>
        <w:t>p</w:t>
      </w:r>
      <w:r w:rsidRPr="001C28B0">
        <w:rPr>
          <w:u w:val="single"/>
        </w:rPr>
        <w:t xml:space="preserve">roperty. Moderna </w:t>
      </w:r>
      <w:r w:rsidRPr="008F2646">
        <w:rPr>
          <w:highlight w:val="green"/>
          <w:u w:val="single"/>
        </w:rPr>
        <w:t>announced</w:t>
      </w:r>
      <w:r w:rsidRPr="001C28B0">
        <w:rPr>
          <w:u w:val="single"/>
        </w:rPr>
        <w:t xml:space="preserve"> in October that it </w:t>
      </w:r>
      <w:r w:rsidRPr="008F2646">
        <w:rPr>
          <w:highlight w:val="green"/>
          <w:u w:val="single"/>
        </w:rPr>
        <w:t>would not enforce IP</w:t>
      </w:r>
      <w:r w:rsidRPr="001C28B0">
        <w:rPr>
          <w:u w:val="single"/>
        </w:rPr>
        <w:t xml:space="preserve"> rights </w:t>
      </w:r>
      <w:r w:rsidRPr="008F2646">
        <w:rPr>
          <w:highlight w:val="green"/>
          <w:u w:val="single"/>
        </w:rPr>
        <w:t>on its coronavirus vaccine</w:t>
      </w:r>
      <w:r w:rsidRPr="001C28B0">
        <w:rPr>
          <w:u w:val="single"/>
        </w:rPr>
        <w:t xml:space="preserve"> — and </w:t>
      </w:r>
      <w:r w:rsidRPr="008F2646">
        <w:rPr>
          <w:highlight w:val="green"/>
          <w:u w:val="single"/>
        </w:rPr>
        <w:t>yet</w:t>
      </w:r>
      <w:r w:rsidRPr="001C28B0">
        <w:rPr>
          <w:u w:val="single"/>
        </w:rPr>
        <w:t xml:space="preserve"> it has </w:t>
      </w:r>
      <w:r w:rsidRPr="008F2646">
        <w:rPr>
          <w:highlight w:val="green"/>
          <w:u w:val="single"/>
        </w:rPr>
        <w:t>taken no steps to share info</w:t>
      </w:r>
      <w:r w:rsidRPr="001C28B0">
        <w:rPr>
          <w:u w:val="single"/>
        </w:rPr>
        <w:t xml:space="preserve">rmation </w:t>
      </w:r>
      <w:r w:rsidRPr="008F2646">
        <w:rPr>
          <w:highlight w:val="green"/>
          <w:u w:val="single"/>
        </w:rPr>
        <w:t>about</w:t>
      </w:r>
      <w:r w:rsidRPr="001C28B0">
        <w:rPr>
          <w:u w:val="single"/>
        </w:rPr>
        <w:t xml:space="preserve"> the </w:t>
      </w:r>
      <w:r w:rsidRPr="008F2646">
        <w:rPr>
          <w:highlight w:val="green"/>
          <w:u w:val="single"/>
        </w:rPr>
        <w:t>vaccine’s design or manufacture, citing commercial interests in the underlying technology.</w:t>
      </w:r>
      <w:r w:rsidRPr="001C28B0">
        <w:rPr>
          <w:u w:val="single"/>
        </w:rPr>
        <w:t xml:space="preserve"> Five months later, </w:t>
      </w:r>
      <w:r w:rsidRPr="008F2646">
        <w:rPr>
          <w:highlight w:val="green"/>
          <w:u w:val="single"/>
        </w:rPr>
        <w:t>production</w:t>
      </w:r>
      <w:r w:rsidRPr="001C28B0">
        <w:rPr>
          <w:u w:val="single"/>
        </w:rPr>
        <w:t xml:space="preserve"> of the Moderna vaccine </w:t>
      </w:r>
      <w:r w:rsidRPr="008F2646">
        <w:rPr>
          <w:highlight w:val="green"/>
          <w:u w:val="single"/>
        </w:rPr>
        <w:t>remains entirely under</w:t>
      </w:r>
      <w:r w:rsidRPr="001C28B0">
        <w:rPr>
          <w:u w:val="single"/>
        </w:rPr>
        <w:t xml:space="preserve"> the </w:t>
      </w:r>
      <w:r w:rsidRPr="008F2646">
        <w:rPr>
          <w:highlight w:val="green"/>
          <w:u w:val="single"/>
        </w:rPr>
        <w:t>company’s direct control</w:t>
      </w:r>
      <w:r w:rsidRPr="001C28B0">
        <w:rPr>
          <w:u w:val="single"/>
        </w:rPr>
        <w:t xml:space="preserve"> within its owned and contracted facilities. Notably, Moderna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enter into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8F2646">
        <w:rPr>
          <w:highlight w:val="green"/>
          <w:u w:val="single"/>
        </w:rPr>
        <w:t>patent waivers</w:t>
      </w:r>
      <w:r w:rsidRPr="001C28B0">
        <w:rPr>
          <w:u w:val="single"/>
        </w:rPr>
        <w:t xml:space="preserve"> are </w:t>
      </w:r>
      <w:r w:rsidRPr="008F2646">
        <w:rPr>
          <w:highlight w:val="green"/>
          <w:u w:val="single"/>
        </w:rPr>
        <w:t>unlikely to help</w:t>
      </w:r>
      <w:r w:rsidRPr="001C28B0">
        <w:rPr>
          <w:u w:val="single"/>
        </w:rPr>
        <w:t xml:space="preserve"> much in this case is that </w:t>
      </w:r>
      <w:r w:rsidRPr="008F2646">
        <w:rPr>
          <w:highlight w:val="green"/>
          <w:u w:val="single"/>
        </w:rPr>
        <w:t>vaccines</w:t>
      </w:r>
      <w:r w:rsidRPr="001C28B0">
        <w:rPr>
          <w:u w:val="single"/>
        </w:rPr>
        <w:t xml:space="preserve"> are </w:t>
      </w:r>
      <w:r w:rsidRPr="008F2646">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8F2646">
        <w:rPr>
          <w:highlight w:val="green"/>
          <w:u w:val="single"/>
        </w:rPr>
        <w:t>complex biological products</w:t>
      </w:r>
      <w:r w:rsidRPr="008F2646">
        <w:rPr>
          <w:sz w:val="16"/>
          <w:highlight w:val="green"/>
        </w:rPr>
        <w:t xml:space="preserve">. </w:t>
      </w:r>
      <w:r w:rsidRPr="008F2646">
        <w:rPr>
          <w:highlight w:val="green"/>
          <w:u w:val="single"/>
        </w:rPr>
        <w:t>Observing</w:t>
      </w:r>
      <w:r w:rsidRPr="001C28B0">
        <w:rPr>
          <w:u w:val="single"/>
        </w:rPr>
        <w:t xml:space="preserve"> their </w:t>
      </w:r>
      <w:r w:rsidRPr="008F2646">
        <w:rPr>
          <w:highlight w:val="green"/>
          <w:u w:val="single"/>
        </w:rPr>
        <w:t>contents</w:t>
      </w:r>
      <w:r w:rsidRPr="001C28B0">
        <w:rPr>
          <w:u w:val="single"/>
        </w:rPr>
        <w:t xml:space="preserve"> is </w:t>
      </w:r>
      <w:r w:rsidRPr="008F2646">
        <w:rPr>
          <w:highlight w:val="green"/>
          <w:u w:val="single"/>
        </w:rPr>
        <w:t>insufficient to allow for imitation</w:t>
      </w:r>
      <w:r w:rsidRPr="001C28B0">
        <w:rPr>
          <w:u w:val="single"/>
        </w:rPr>
        <w:t>.</w:t>
      </w:r>
      <w:r w:rsidRPr="001C28B0">
        <w:rPr>
          <w:sz w:val="16"/>
        </w:rPr>
        <w:t xml:space="preserve"> Instead, to produce the vaccine, manufacturers need access to the 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8F2646">
        <w:rPr>
          <w:highlight w:val="green"/>
          <w:u w:val="single"/>
        </w:rPr>
        <w:t>Even with</w:t>
      </w:r>
      <w:r w:rsidRPr="001C28B0">
        <w:rPr>
          <w:u w:val="single"/>
        </w:rPr>
        <w:t xml:space="preserve"> the </w:t>
      </w:r>
      <w:r w:rsidRPr="008F2646">
        <w:rPr>
          <w:highlight w:val="green"/>
          <w:u w:val="single"/>
        </w:rPr>
        <w:t>nonconsensual</w:t>
      </w:r>
      <w:r w:rsidRPr="001C28B0">
        <w:rPr>
          <w:u w:val="single"/>
        </w:rPr>
        <w:t xml:space="preserve"> </w:t>
      </w:r>
      <w:r w:rsidRPr="008F2646">
        <w:rPr>
          <w:highlight w:val="green"/>
          <w:u w:val="single"/>
        </w:rPr>
        <w:t>release of</w:t>
      </w:r>
      <w:r w:rsidRPr="001C28B0">
        <w:rPr>
          <w:u w:val="single"/>
        </w:rPr>
        <w:t xml:space="preserve"> the </w:t>
      </w:r>
      <w:r w:rsidRPr="00DD7490">
        <w:rPr>
          <w:u w:val="single"/>
        </w:rPr>
        <w:t>soft</w:t>
      </w:r>
      <w:r w:rsidRPr="001C28B0">
        <w:rPr>
          <w:u w:val="single"/>
        </w:rPr>
        <w:t xml:space="preserve"> </w:t>
      </w:r>
      <w:r w:rsidRPr="008F2646">
        <w:rPr>
          <w:highlight w:val="green"/>
          <w:u w:val="single"/>
        </w:rPr>
        <w:t>IP</w:t>
      </w:r>
      <w:r w:rsidRPr="001C28B0">
        <w:rPr>
          <w:u w:val="single"/>
        </w:rPr>
        <w:t xml:space="preserve"> held by the regulator, the </w:t>
      </w:r>
      <w:r w:rsidRPr="008F2646">
        <w:rPr>
          <w:highlight w:val="green"/>
          <w:u w:val="single"/>
        </w:rPr>
        <w:t>process of trial and error</w:t>
      </w:r>
      <w:r w:rsidRPr="00DD7490">
        <w:rPr>
          <w:u w:val="single"/>
        </w:rPr>
        <w:t xml:space="preserve"> would cause long delays in a best-case scenario</w:t>
      </w:r>
      <w:r w:rsidRPr="001C28B0">
        <w:rPr>
          <w:u w:val="single"/>
        </w:rPr>
        <w:t xml:space="preserve">. Most likely, the effort </w:t>
      </w:r>
      <w:r w:rsidRPr="008F2646">
        <w:rPr>
          <w:highlight w:val="green"/>
          <w:u w:val="single"/>
        </w:rPr>
        <w:t>would end in expensive failure</w:t>
      </w:r>
      <w:r w:rsidRPr="001C28B0">
        <w:rPr>
          <w:u w:val="single"/>
        </w:rPr>
        <w:t>. Manufacturers also need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71ED0056" w14:textId="77777777" w:rsidR="00DC781B" w:rsidRPr="007534FF" w:rsidRDefault="00DC781B" w:rsidP="00DC781B">
      <w:pPr>
        <w:pStyle w:val="Heading4"/>
      </w:pPr>
      <w:r>
        <w:t xml:space="preserve">A vaccine waiver </w:t>
      </w:r>
      <w:r>
        <w:rPr>
          <w:u w:val="single"/>
        </w:rPr>
        <w:t>greenlights</w:t>
      </w:r>
      <w:r>
        <w:t xml:space="preserve"> counterfeit medicine – independently </w:t>
      </w:r>
      <w:r>
        <w:rPr>
          <w:u w:val="single"/>
        </w:rPr>
        <w:t>turns Case</w:t>
      </w:r>
      <w:r>
        <w:t>.</w:t>
      </w:r>
    </w:p>
    <w:p w14:paraId="2C32DDC0" w14:textId="77777777" w:rsidR="00DC781B" w:rsidRPr="007534FF" w:rsidRDefault="00DC781B" w:rsidP="00DC781B">
      <w:r w:rsidRPr="007534FF">
        <w:rPr>
          <w:rStyle w:val="Style13ptBold"/>
        </w:rPr>
        <w:t>Conrad 5-18</w:t>
      </w:r>
      <w:r>
        <w:t xml:space="preserve"> </w:t>
      </w:r>
      <w:r w:rsidRPr="007534FF">
        <w:t>John Conrad 5-18-2021 "Waiving intellectual property rights is not in the best interests of patients"</w:t>
      </w:r>
      <w:r>
        <w:t xml:space="preserve"> </w:t>
      </w:r>
      <w:hyperlink r:id="rId16"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0059EDB8" w14:textId="77777777" w:rsidR="00B5764D" w:rsidRDefault="00DC781B" w:rsidP="00DC781B">
      <w:pPr>
        <w:rPr>
          <w:sz w:val="16"/>
        </w:rPr>
      </w:pPr>
      <w:r w:rsidRPr="007534FF">
        <w:rPr>
          <w:sz w:val="16"/>
        </w:rPr>
        <w:t xml:space="preserve">The </w:t>
      </w:r>
      <w:r w:rsidRPr="008F2646">
        <w:rPr>
          <w:highlight w:val="green"/>
          <w:u w:val="single"/>
        </w:rPr>
        <w:t>Biden's</w:t>
      </w:r>
      <w:r w:rsidRPr="008F2646">
        <w:rPr>
          <w:sz w:val="16"/>
          <w:highlight w:val="green"/>
        </w:rPr>
        <w:t xml:space="preserve"> </w:t>
      </w:r>
      <w:r w:rsidRPr="007534FF">
        <w:rPr>
          <w:sz w:val="16"/>
        </w:rPr>
        <w:t xml:space="preserve">administration's </w:t>
      </w:r>
      <w:r w:rsidRPr="008F2646">
        <w:rPr>
          <w:highlight w:val="green"/>
          <w:u w:val="single"/>
        </w:rPr>
        <w:t xml:space="preserve">support for </w:t>
      </w:r>
      <w:r w:rsidRPr="007534FF">
        <w:rPr>
          <w:sz w:val="16"/>
        </w:rPr>
        <w:t xml:space="preserve">India and South Africa's proposal before the World Trade Organization to temporarily </w:t>
      </w:r>
      <w:r w:rsidRPr="008F2646">
        <w:rPr>
          <w:highlight w:val="green"/>
          <w:u w:val="single"/>
        </w:rPr>
        <w:t>waive</w:t>
      </w:r>
      <w:r w:rsidRPr="008F2646">
        <w:rPr>
          <w:sz w:val="16"/>
          <w:highlight w:val="green"/>
        </w:rPr>
        <w:t xml:space="preserve"> </w:t>
      </w:r>
      <w:r w:rsidRPr="007534FF">
        <w:rPr>
          <w:sz w:val="16"/>
        </w:rPr>
        <w:t>anti-</w:t>
      </w:r>
      <w:r w:rsidRPr="008F2646">
        <w:rPr>
          <w:highlight w:val="green"/>
          <w:u w:val="single"/>
        </w:rPr>
        <w:t>COVID vaccine patents</w:t>
      </w:r>
      <w:r w:rsidRPr="008F2646">
        <w:rPr>
          <w:sz w:val="16"/>
          <w:highlight w:val="green"/>
        </w:rPr>
        <w:t xml:space="preserve"> </w:t>
      </w:r>
      <w:r w:rsidRPr="007534FF">
        <w:rPr>
          <w:sz w:val="16"/>
        </w:rPr>
        <w:t xml:space="preserve">to boost its supply </w:t>
      </w:r>
      <w:r w:rsidRPr="008F2646">
        <w:rPr>
          <w:highlight w:val="green"/>
          <w:u w:val="single"/>
        </w:rPr>
        <w:t>will</w:t>
      </w:r>
      <w:r w:rsidRPr="008F2646">
        <w:rPr>
          <w:sz w:val="16"/>
          <w:highlight w:val="green"/>
        </w:rPr>
        <w:t xml:space="preserve"> </w:t>
      </w:r>
      <w:r w:rsidRPr="008F2646">
        <w:rPr>
          <w:highlight w:val="green"/>
          <w:u w:val="single"/>
        </w:rPr>
        <w:t>fuel</w:t>
      </w:r>
      <w:r w:rsidRPr="008F2646">
        <w:rPr>
          <w:sz w:val="16"/>
          <w:highlight w:val="green"/>
        </w:rPr>
        <w:t xml:space="preserve"> </w:t>
      </w:r>
      <w:r w:rsidRPr="007534FF">
        <w:rPr>
          <w:sz w:val="16"/>
        </w:rPr>
        <w:t xml:space="preserve">the </w:t>
      </w:r>
      <w:r w:rsidRPr="008F2646">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8F2646">
        <w:rPr>
          <w:highlight w:val="green"/>
          <w:u w:val="single"/>
        </w:rPr>
        <w:t xml:space="preserve">proposal will not increase </w:t>
      </w:r>
      <w:r w:rsidRPr="007534FF">
        <w:rPr>
          <w:u w:val="single"/>
        </w:rPr>
        <w:t xml:space="preserve">the </w:t>
      </w:r>
      <w:r w:rsidRPr="008F2646">
        <w:rPr>
          <w:highlight w:val="green"/>
          <w:u w:val="single"/>
        </w:rPr>
        <w:t xml:space="preserve">effective number of </w:t>
      </w:r>
      <w:r w:rsidRPr="007534FF">
        <w:rPr>
          <w:u w:val="single"/>
        </w:rPr>
        <w:t xml:space="preserve">COVID-19 </w:t>
      </w:r>
      <w:r w:rsidRPr="008F2646">
        <w:rPr>
          <w:highlight w:val="green"/>
          <w:u w:val="single"/>
        </w:rPr>
        <w:t xml:space="preserve">vaccines </w:t>
      </w:r>
      <w:r w:rsidRPr="007534FF">
        <w:rPr>
          <w:u w:val="single"/>
        </w:rPr>
        <w:t xml:space="preserve">in India and other countries. The </w:t>
      </w:r>
      <w:r w:rsidRPr="008F2646">
        <w:rPr>
          <w:highlight w:val="green"/>
          <w:u w:val="single"/>
        </w:rPr>
        <w:t xml:space="preserve">manufacturing standards </w:t>
      </w:r>
      <w:r w:rsidRPr="007534FF">
        <w:rPr>
          <w:u w:val="single"/>
        </w:rPr>
        <w:t xml:space="preserve">to produce COVID-19 vaccines </w:t>
      </w:r>
      <w:r w:rsidRPr="008F2646">
        <w:rPr>
          <w:highlight w:val="green"/>
          <w:u w:val="single"/>
        </w:rPr>
        <w:t xml:space="preserve">are </w:t>
      </w:r>
      <w:r w:rsidRPr="008F2646">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8F2646">
        <w:rPr>
          <w:highlight w:val="green"/>
          <w:u w:val="single"/>
        </w:rPr>
        <w:t>To ensure patient safety and efficacy</w:t>
      </w:r>
      <w:r w:rsidRPr="007534FF">
        <w:rPr>
          <w:sz w:val="16"/>
        </w:rPr>
        <w:t xml:space="preserve">, </w:t>
      </w:r>
      <w:r w:rsidRPr="008F2646">
        <w:rPr>
          <w:highlight w:val="green"/>
          <w:u w:val="single"/>
        </w:rPr>
        <w:t>only</w:t>
      </w:r>
      <w:r w:rsidRPr="008F2646">
        <w:rPr>
          <w:sz w:val="16"/>
          <w:highlight w:val="green"/>
        </w:rPr>
        <w:t xml:space="preserve"> </w:t>
      </w:r>
      <w:r w:rsidRPr="008F2646">
        <w:rPr>
          <w:highlight w:val="green"/>
          <w:u w:val="single"/>
        </w:rPr>
        <w:t>manufacturers</w:t>
      </w:r>
      <w:r w:rsidRPr="008F2646">
        <w:rPr>
          <w:sz w:val="16"/>
          <w:highlight w:val="green"/>
        </w:rPr>
        <w:t xml:space="preserve"> </w:t>
      </w:r>
      <w:r w:rsidRPr="008F2646">
        <w:rPr>
          <w:highlight w:val="green"/>
          <w:u w:val="single"/>
        </w:rPr>
        <w:t>with</w:t>
      </w:r>
      <w:r w:rsidRPr="008F2646">
        <w:rPr>
          <w:sz w:val="16"/>
          <w:highlight w:val="green"/>
        </w:rPr>
        <w:t xml:space="preserve"> </w:t>
      </w:r>
      <w:r w:rsidRPr="007534FF">
        <w:rPr>
          <w:sz w:val="16"/>
        </w:rPr>
        <w:t xml:space="preserve">the </w:t>
      </w:r>
      <w:r w:rsidRPr="008F2646">
        <w:rPr>
          <w:b/>
          <w:bCs/>
          <w:highlight w:val="green"/>
          <w:u w:val="single"/>
          <w:bdr w:val="single" w:sz="4" w:space="0" w:color="auto"/>
        </w:rPr>
        <w:t>proper facilities and training</w:t>
      </w:r>
      <w:r w:rsidRPr="008F2646">
        <w:rPr>
          <w:b/>
          <w:bCs/>
          <w:sz w:val="16"/>
          <w:highlight w:val="green"/>
          <w:bdr w:val="single" w:sz="4" w:space="0" w:color="auto"/>
        </w:rPr>
        <w:t xml:space="preserve"> </w:t>
      </w:r>
      <w:r w:rsidRPr="008F2646">
        <w:rPr>
          <w:b/>
          <w:bCs/>
          <w:highlight w:val="green"/>
          <w:u w:val="single"/>
          <w:bdr w:val="single" w:sz="4" w:space="0" w:color="auto"/>
        </w:rPr>
        <w:t>should</w:t>
      </w:r>
      <w:r w:rsidRPr="008F2646">
        <w:rPr>
          <w:b/>
          <w:bCs/>
          <w:sz w:val="16"/>
          <w:highlight w:val="green"/>
          <w:bdr w:val="single" w:sz="4" w:space="0" w:color="auto"/>
        </w:rPr>
        <w:t xml:space="preserve"> </w:t>
      </w:r>
      <w:r w:rsidRPr="008F2646">
        <w:rPr>
          <w:b/>
          <w:bCs/>
          <w:highlight w:val="green"/>
          <w:u w:val="single"/>
          <w:bdr w:val="single" w:sz="4" w:space="0" w:color="auto"/>
        </w:rPr>
        <w:t>produce the vaccine</w:t>
      </w:r>
      <w:r w:rsidRPr="007534FF">
        <w:rPr>
          <w:b/>
          <w:bCs/>
          <w:sz w:val="16"/>
          <w:bdr w:val="single" w:sz="4" w:space="0" w:color="auto"/>
        </w:rPr>
        <w:t xml:space="preserve">, </w:t>
      </w:r>
      <w:r w:rsidRPr="008F2646">
        <w:rPr>
          <w:b/>
          <w:bCs/>
          <w:highlight w:val="green"/>
          <w:u w:val="single"/>
          <w:bdr w:val="single" w:sz="4" w:space="0" w:color="auto"/>
        </w:rPr>
        <w:t>and they are</w:t>
      </w:r>
      <w:r w:rsidRPr="007534FF">
        <w:rPr>
          <w:sz w:val="16"/>
        </w:rPr>
        <w:t xml:space="preserve">. Allowing </w:t>
      </w:r>
      <w:r w:rsidRPr="008F2646">
        <w:rPr>
          <w:highlight w:val="green"/>
          <w:u w:val="single"/>
        </w:rPr>
        <w:t>a temporary waiver</w:t>
      </w:r>
      <w:r w:rsidRPr="008F2646">
        <w:rPr>
          <w:sz w:val="16"/>
          <w:highlight w:val="green"/>
        </w:rPr>
        <w:t xml:space="preserve"> </w:t>
      </w:r>
      <w:r w:rsidR="00B5764D">
        <w:rPr>
          <w:sz w:val="16"/>
        </w:rPr>
        <w:t>//</w:t>
      </w:r>
    </w:p>
    <w:p w14:paraId="6DB8E0BB" w14:textId="77777777" w:rsidR="00B5764D" w:rsidRDefault="00B5764D" w:rsidP="00DC781B">
      <w:pPr>
        <w:rPr>
          <w:sz w:val="16"/>
        </w:rPr>
      </w:pPr>
    </w:p>
    <w:p w14:paraId="3671E7FE" w14:textId="15014B77" w:rsidR="00DC781B" w:rsidRPr="00C5269F" w:rsidRDefault="00DC781B" w:rsidP="00DC781B">
      <w:pPr>
        <w:rPr>
          <w:u w:val="single"/>
        </w:rPr>
      </w:pPr>
      <w:r w:rsidRPr="007534FF">
        <w:rPr>
          <w:sz w:val="16"/>
        </w:rPr>
        <w:t xml:space="preserve">that permits compulsory licensing to allow a manufacturer to export counterfeit vaccines </w:t>
      </w:r>
      <w:r w:rsidRPr="008F2646">
        <w:rPr>
          <w:highlight w:val="green"/>
          <w:u w:val="single"/>
        </w:rPr>
        <w:t xml:space="preserve">will </w:t>
      </w:r>
      <w:r w:rsidRPr="008F2646">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8F2646">
        <w:rPr>
          <w:highlight w:val="green"/>
          <w:u w:val="single"/>
        </w:rPr>
        <w:t>between 60,000 and 80,000</w:t>
      </w:r>
      <w:r w:rsidRPr="007534FF">
        <w:rPr>
          <w:u w:val="single"/>
        </w:rPr>
        <w:t xml:space="preserve"> </w:t>
      </w:r>
      <w:r w:rsidRPr="008F2646">
        <w:rPr>
          <w:highlight w:val="green"/>
          <w:u w:val="single"/>
        </w:rPr>
        <w:t xml:space="preserve">children </w:t>
      </w:r>
      <w:r w:rsidRPr="007534FF">
        <w:rPr>
          <w:u w:val="single"/>
        </w:rPr>
        <w:t xml:space="preserve">in Niger </w:t>
      </w:r>
      <w:r w:rsidRPr="008F2646">
        <w:rPr>
          <w:highlight w:val="green"/>
          <w:u w:val="single"/>
        </w:rPr>
        <w:t xml:space="preserve">with </w:t>
      </w:r>
      <w:r w:rsidRPr="007534FF">
        <w:rPr>
          <w:u w:val="single"/>
        </w:rPr>
        <w:t xml:space="preserve">fatal falciparum </w:t>
      </w:r>
      <w:r w:rsidRPr="008F2646">
        <w:rPr>
          <w:highlight w:val="green"/>
          <w:u w:val="single"/>
        </w:rPr>
        <w:t xml:space="preserve">malaria were treated with </w:t>
      </w:r>
      <w:r w:rsidRPr="007534FF">
        <w:rPr>
          <w:u w:val="single"/>
        </w:rPr>
        <w:t xml:space="preserve">a </w:t>
      </w:r>
      <w:r w:rsidRPr="008F2646">
        <w:rPr>
          <w:highlight w:val="green"/>
          <w:u w:val="single"/>
        </w:rPr>
        <w:t xml:space="preserve">counterfeit vaccine </w:t>
      </w:r>
      <w:r w:rsidRPr="007534FF">
        <w:rPr>
          <w:u w:val="single"/>
        </w:rPr>
        <w:t xml:space="preserve">containing incorrect active pharmaceutical ingredients, </w:t>
      </w:r>
      <w:r w:rsidRPr="008F2646">
        <w:rPr>
          <w:highlight w:val="green"/>
          <w:u w:val="single"/>
        </w:rPr>
        <w:t>resulting in</w:t>
      </w:r>
      <w:r w:rsidRPr="007534FF">
        <w:rPr>
          <w:u w:val="single"/>
        </w:rPr>
        <w:t xml:space="preserve"> more than </w:t>
      </w:r>
      <w:r w:rsidRPr="008F2646">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8F2646">
        <w:rPr>
          <w:highlight w:val="green"/>
          <w:u w:val="single"/>
        </w:rPr>
        <w:t xml:space="preserve">improper manufacturing </w:t>
      </w:r>
      <w:r w:rsidRPr="007534FF">
        <w:rPr>
          <w:u w:val="single"/>
        </w:rPr>
        <w:t xml:space="preserve">facilities further </w:t>
      </w:r>
      <w:r w:rsidRPr="008F2646">
        <w:rPr>
          <w:highlight w:val="green"/>
          <w:u w:val="single"/>
        </w:rPr>
        <w:t xml:space="preserve">opens </w:t>
      </w:r>
      <w:r w:rsidRPr="007534FF">
        <w:rPr>
          <w:u w:val="single"/>
        </w:rPr>
        <w:t xml:space="preserve">the </w:t>
      </w:r>
      <w:r w:rsidRPr="008F2646">
        <w:rPr>
          <w:highlight w:val="green"/>
          <w:u w:val="single"/>
        </w:rPr>
        <w:t xml:space="preserve">door for </w:t>
      </w:r>
      <w:r w:rsidRPr="007534FF">
        <w:rPr>
          <w:u w:val="single"/>
        </w:rPr>
        <w:t xml:space="preserve">antivaccine hacks to stoke the fear fueling </w:t>
      </w:r>
      <w:r w:rsidRPr="008F2646">
        <w:rPr>
          <w:b/>
          <w:bCs/>
          <w:highlight w:val="green"/>
          <w:u w:val="single"/>
          <w:bdr w:val="single" w:sz="4" w:space="0" w:color="auto"/>
        </w:rPr>
        <w:t>vaccine hesitance</w:t>
      </w:r>
      <w:r w:rsidRPr="007534FF">
        <w:rPr>
          <w:u w:val="single"/>
        </w:rPr>
        <w:t>.</w:t>
      </w:r>
    </w:p>
    <w:p w14:paraId="03F54DE7" w14:textId="77777777" w:rsidR="000331E9" w:rsidRPr="000331E9" w:rsidRDefault="000331E9" w:rsidP="000331E9"/>
    <w:sectPr w:rsidR="000331E9" w:rsidRPr="000331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331E9"/>
    <w:rsid w:val="000139A3"/>
    <w:rsid w:val="000331E9"/>
    <w:rsid w:val="00100833"/>
    <w:rsid w:val="00104529"/>
    <w:rsid w:val="00105942"/>
    <w:rsid w:val="00107396"/>
    <w:rsid w:val="00144A4C"/>
    <w:rsid w:val="00176AB0"/>
    <w:rsid w:val="00177B7D"/>
    <w:rsid w:val="0018322D"/>
    <w:rsid w:val="001B5776"/>
    <w:rsid w:val="001E527A"/>
    <w:rsid w:val="001F78CE"/>
    <w:rsid w:val="00251FC7"/>
    <w:rsid w:val="00276CE9"/>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17742"/>
    <w:rsid w:val="00645FA9"/>
    <w:rsid w:val="00647866"/>
    <w:rsid w:val="00665003"/>
    <w:rsid w:val="006A2AD0"/>
    <w:rsid w:val="006C2375"/>
    <w:rsid w:val="006D4ECC"/>
    <w:rsid w:val="00722258"/>
    <w:rsid w:val="007243E5"/>
    <w:rsid w:val="00766EA0"/>
    <w:rsid w:val="00767CB9"/>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5764D"/>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1B"/>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1E23"/>
  <w15:chartTrackingRefBased/>
  <w15:docId w15:val="{490C512B-F8EE-435C-BA09-1D95CAB91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764D"/>
    <w:pPr>
      <w:spacing w:after="0" w:line="240" w:lineRule="auto"/>
    </w:pPr>
    <w:rPr>
      <w:rFonts w:ascii="Calibri" w:hAnsi="Calibri" w:cs="Calibri"/>
    </w:rPr>
  </w:style>
  <w:style w:type="paragraph" w:styleId="Heading1">
    <w:name w:val="heading 1"/>
    <w:aliases w:val="Pocket"/>
    <w:basedOn w:val="Normal"/>
    <w:next w:val="Normal"/>
    <w:link w:val="Heading1Char"/>
    <w:qFormat/>
    <w:rsid w:val="00B5764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764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764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3"/>
    <w:unhideWhenUsed/>
    <w:qFormat/>
    <w:rsid w:val="00B5764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576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64D"/>
  </w:style>
  <w:style w:type="character" w:customStyle="1" w:styleId="Heading1Char">
    <w:name w:val="Heading 1 Char"/>
    <w:aliases w:val="Pocket Char"/>
    <w:basedOn w:val="DefaultParagraphFont"/>
    <w:link w:val="Heading1"/>
    <w:rsid w:val="00B576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76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764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B5764D"/>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bold underline,Shrunk,qualifications in card,qualifications,Style1,Box,s"/>
    <w:basedOn w:val="DefaultParagraphFont"/>
    <w:link w:val="textbold"/>
    <w:uiPriority w:val="7"/>
    <w:qFormat/>
    <w:rsid w:val="00B5764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764D"/>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S"/>
    <w:basedOn w:val="DefaultParagraphFont"/>
    <w:uiPriority w:val="6"/>
    <w:qFormat/>
    <w:rsid w:val="00B5764D"/>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B5764D"/>
    <w:rPr>
      <w:color w:val="auto"/>
      <w:u w:val="none"/>
    </w:rPr>
  </w:style>
  <w:style w:type="character" w:styleId="FollowedHyperlink">
    <w:name w:val="FollowedHyperlink"/>
    <w:basedOn w:val="DefaultParagraphFont"/>
    <w:uiPriority w:val="99"/>
    <w:semiHidden/>
    <w:unhideWhenUsed/>
    <w:rsid w:val="00B5764D"/>
    <w:rPr>
      <w:color w:val="auto"/>
      <w:u w:val="none"/>
    </w:rPr>
  </w:style>
  <w:style w:type="paragraph" w:customStyle="1" w:styleId="textbold">
    <w:name w:val="text bold"/>
    <w:basedOn w:val="Normal"/>
    <w:link w:val="Emphasis"/>
    <w:uiPriority w:val="7"/>
    <w:qFormat/>
    <w:rsid w:val="000331E9"/>
    <w:pPr>
      <w:ind w:left="720"/>
      <w:jc w:val="both"/>
    </w:pPr>
    <w:rPr>
      <w:b/>
      <w:iCs/>
      <w:u w:val="single"/>
    </w:rPr>
  </w:style>
  <w:style w:type="paragraph" w:styleId="ListParagraph">
    <w:name w:val="List Paragraph"/>
    <w:basedOn w:val="Normal"/>
    <w:uiPriority w:val="34"/>
    <w:qFormat/>
    <w:rsid w:val="00276CE9"/>
    <w:pPr>
      <w:ind w:left="720"/>
      <w:contextualSpacing/>
    </w:pPr>
  </w:style>
  <w:style w:type="paragraph" w:customStyle="1" w:styleId="Emphasize">
    <w:name w:val="Emphasize"/>
    <w:basedOn w:val="Normal"/>
    <w:uiPriority w:val="7"/>
    <w:qFormat/>
    <w:rsid w:val="00276CE9"/>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rPr>
  </w:style>
  <w:style w:type="paragraph" w:customStyle="1" w:styleId="Emphasis1">
    <w:name w:val="Emphasis1"/>
    <w:basedOn w:val="Normal"/>
    <w:autoRedefine/>
    <w:uiPriority w:val="7"/>
    <w:qFormat/>
    <w:rsid w:val="0061774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rjournal.org/2017/03/new-who-leader-will-need-human-rights-to-counter-populism/" TargetMode="External"/><Relationship Id="rId13" Type="http://schemas.openxmlformats.org/officeDocument/2006/relationships/hyperlink" Target="https://archive.is/pvuz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aw.unimelb.edu.au/__data/assets/pdf_file/0007/1681117/Rimmer.pdf" TargetMode="External"/><Relationship Id="rId12" Type="http://schemas.openxmlformats.org/officeDocument/2006/relationships/hyperlink" Target="http://www.who.int/phi/programme_technology_transfer/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chive.is/vsNXv" TargetMode="External"/><Relationship Id="rId1" Type="http://schemas.openxmlformats.org/officeDocument/2006/relationships/customXml" Target="../customXml/item1.xml"/><Relationship Id="rId6" Type="http://schemas.openxmlformats.org/officeDocument/2006/relationships/hyperlink" Target="https://www.wto.org/english/thewto_e/whatis_e/tif_e/org1_e.htm" TargetMode="External"/><Relationship Id="rId11" Type="http://schemas.openxmlformats.org/officeDocument/2006/relationships/hyperlink" Target="http://www.fic.nih.gov/News/GlobalHealthMatters/march-april-2014/Pages/technology-transfer-nih-ott.aspx" TargetMode="External"/><Relationship Id="rId5" Type="http://schemas.openxmlformats.org/officeDocument/2006/relationships/webSettings" Target="webSettings.xml"/><Relationship Id="rId15" Type="http://schemas.openxmlformats.org/officeDocument/2006/relationships/hyperlink" Target="https://www.washingtonpost.com/outlook/2021/03/15/vaccine-coronavirus-patents-waive-global-equity/" TargetMode="External"/><Relationship Id="rId10" Type="http://schemas.openxmlformats.org/officeDocument/2006/relationships/hyperlink" Target="https://www.worldpoliticsreview.com/articles/18639/technology-transfer-is-a-weak-link-in-the-global-health-system" TargetMode="External"/><Relationship Id="rId4" Type="http://schemas.openxmlformats.org/officeDocument/2006/relationships/settings" Target="settings.xml"/><Relationship Id="rId9" Type="http://schemas.openxmlformats.org/officeDocument/2006/relationships/hyperlink" Target="http://bostonreview.net/war-security-politics-global-justice/alex-de-waal-garrison-america-and-threat-global-war" TargetMode="External"/><Relationship Id="rId14" Type="http://schemas.openxmlformats.org/officeDocument/2006/relationships/hyperlink" Target="https://www.washingtonpost.com/outlook/2021/03/15/vaccine-coronavirus-patents-waive-global-equ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13017</Words>
  <Characters>74199</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2021-09-04T15:45:00Z</dcterms:created>
  <dcterms:modified xsi:type="dcterms:W3CDTF">2021-09-04T15:45:00Z</dcterms:modified>
</cp:coreProperties>
</file>