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634D6" w14:textId="0135BD74" w:rsidR="009A0BD1" w:rsidRDefault="009A0BD1" w:rsidP="009A0BD1">
      <w:pPr>
        <w:pStyle w:val="Heading3"/>
      </w:pPr>
      <w:r>
        <w:t>1</w:t>
      </w:r>
    </w:p>
    <w:p w14:paraId="0D9385E9" w14:textId="7F3DD236" w:rsidR="009A0BD1" w:rsidRDefault="009A0BD1" w:rsidP="009A0BD1">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w:t>
      </w:r>
      <w:r>
        <w:rPr>
          <w:rFonts w:eastAsia="Times New Roman"/>
        </w:rPr>
        <w:t>the appropriation of outer space from private entities is unjust</w:t>
      </w:r>
      <w:r>
        <w:rPr>
          <w:rFonts w:eastAsia="Times New Roman"/>
        </w:rPr>
        <w:t xml:space="preserve"> from the hypothetical implementation of a topical plan</w:t>
      </w:r>
      <w:r>
        <w:rPr>
          <w:rFonts w:eastAsia="Times New Roman"/>
        </w:rPr>
        <w:t xml:space="preserve"> OR solely gain offense from defense of the resolution as a value statement</w:t>
      </w:r>
      <w:r>
        <w:rPr>
          <w:rFonts w:eastAsia="Times New Roman"/>
        </w:rPr>
        <w:t xml:space="preserve"> </w:t>
      </w:r>
      <w:r w:rsidRPr="00F767F1">
        <w:rPr>
          <w:rFonts w:eastAsia="Times New Roman"/>
        </w:rPr>
        <w:t>– they don’t.</w:t>
      </w:r>
    </w:p>
    <w:p w14:paraId="6F84EA79" w14:textId="77777777" w:rsidR="009A0BD1" w:rsidRDefault="009A0BD1" w:rsidP="009A0BD1"/>
    <w:p w14:paraId="592411F3" w14:textId="77777777" w:rsidR="009A0BD1" w:rsidRPr="004E39DF" w:rsidRDefault="009A0BD1" w:rsidP="009A0BD1">
      <w:pPr>
        <w:pStyle w:val="Heading4"/>
        <w:rPr>
          <w:rFonts w:asciiTheme="minorHAnsi" w:hAnsiTheme="minorHAnsi" w:cstheme="minorHAnsi"/>
        </w:rPr>
      </w:pPr>
      <w:r w:rsidRPr="004E39DF">
        <w:rPr>
          <w:rFonts w:asciiTheme="minorHAnsi" w:hAnsiTheme="minorHAnsi" w:cstheme="minorHAnsi"/>
        </w:rPr>
        <w:t>“Resolved” denotes a formal resolution.</w:t>
      </w:r>
    </w:p>
    <w:p w14:paraId="57D189FE" w14:textId="77777777" w:rsidR="009A0BD1" w:rsidRPr="004E39DF" w:rsidRDefault="009A0BD1" w:rsidP="009A0BD1">
      <w:pPr>
        <w:rPr>
          <w:rFonts w:asciiTheme="minorHAnsi" w:hAnsiTheme="minorHAnsi" w:cstheme="minorHAnsi"/>
        </w:rPr>
      </w:pPr>
      <w:r w:rsidRPr="004E39DF">
        <w:rPr>
          <w:rFonts w:asciiTheme="minorHAnsi" w:hAnsiTheme="minorHAnsi" w:cstheme="minorHAnsi"/>
          <w:b/>
          <w:bCs/>
          <w:sz w:val="26"/>
          <w:szCs w:val="26"/>
        </w:rPr>
        <w:t>AWS ’13</w:t>
      </w:r>
      <w:r w:rsidRPr="004E39DF">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6" w:history="1">
        <w:r w:rsidRPr="004E39DF">
          <w:rPr>
            <w:rStyle w:val="Hyperlink"/>
            <w:rFonts w:asciiTheme="minorHAnsi" w:hAnsiTheme="minorHAnsi" w:cstheme="minorHAnsi"/>
          </w:rPr>
          <w:t>https://armywritingstyle.com/punctuation-the-colon-and-semicolon/</w:t>
        </w:r>
      </w:hyperlink>
      <w:r w:rsidRPr="004E39DF">
        <w:rPr>
          <w:rFonts w:asciiTheme="minorHAnsi" w:hAnsiTheme="minorHAnsi" w:cstheme="minorHAnsi"/>
        </w:rPr>
        <w:t>]</w:t>
      </w:r>
    </w:p>
    <w:p w14:paraId="1CA7B2A3" w14:textId="77777777" w:rsidR="009A0BD1" w:rsidRPr="004E39DF" w:rsidRDefault="009A0BD1" w:rsidP="009A0BD1">
      <w:pPr>
        <w:rPr>
          <w:rFonts w:asciiTheme="minorHAnsi" w:hAnsiTheme="minorHAnsi" w:cstheme="minorHAnsi"/>
          <w:sz w:val="16"/>
        </w:rPr>
      </w:pPr>
      <w:r w:rsidRPr="004E39DF">
        <w:rPr>
          <w:rStyle w:val="StyleUnderline"/>
          <w:rFonts w:asciiTheme="minorHAnsi" w:hAnsiTheme="minorHAnsi" w:cstheme="minorHAnsi"/>
          <w:highlight w:val="green"/>
        </w:rPr>
        <w:t xml:space="preserve">The </w:t>
      </w:r>
      <w:r w:rsidRPr="004E39DF">
        <w:rPr>
          <w:rStyle w:val="Emphasis"/>
          <w:rFonts w:asciiTheme="minorHAnsi" w:hAnsiTheme="minorHAnsi" w:cstheme="minorHAnsi"/>
          <w:highlight w:val="green"/>
        </w:rPr>
        <w:t>colon</w:t>
      </w:r>
      <w:r w:rsidRPr="004E39DF">
        <w:rPr>
          <w:rStyle w:val="StyleUnderline"/>
          <w:rFonts w:asciiTheme="minorHAnsi" w:hAnsiTheme="minorHAnsi" w:cstheme="minorHAnsi"/>
          <w:highlight w:val="green"/>
        </w:rPr>
        <w:t xml:space="preserve"> introduces</w:t>
      </w:r>
      <w:r w:rsidRPr="004E39DF">
        <w:rPr>
          <w:rFonts w:asciiTheme="minorHAnsi" w:hAnsiTheme="minorHAnsi" w:cstheme="minorHAnsi"/>
          <w:sz w:val="16"/>
        </w:rPr>
        <w:t xml:space="preserve"> the following: </w:t>
      </w:r>
    </w:p>
    <w:p w14:paraId="687CD720" w14:textId="77777777" w:rsidR="009A0BD1" w:rsidRPr="004E39DF" w:rsidRDefault="009A0BD1" w:rsidP="009A0BD1">
      <w:pPr>
        <w:rPr>
          <w:rFonts w:asciiTheme="minorHAnsi" w:hAnsiTheme="minorHAnsi" w:cstheme="minorHAnsi"/>
          <w:sz w:val="16"/>
          <w:szCs w:val="16"/>
        </w:rPr>
      </w:pPr>
      <w:r w:rsidRPr="004E39DF">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1855E482" w14:textId="77777777" w:rsidR="009A0BD1" w:rsidRPr="004E39DF" w:rsidRDefault="009A0BD1" w:rsidP="009A0BD1">
      <w:pPr>
        <w:rPr>
          <w:rFonts w:asciiTheme="minorHAnsi" w:hAnsiTheme="minorHAnsi" w:cstheme="minorHAnsi"/>
          <w:sz w:val="16"/>
          <w:szCs w:val="16"/>
        </w:rPr>
      </w:pPr>
      <w:r w:rsidRPr="004E39DF">
        <w:rPr>
          <w:rFonts w:asciiTheme="minorHAnsi" w:hAnsiTheme="minorHAnsi" w:cstheme="minorHAnsi"/>
          <w:sz w:val="16"/>
          <w:szCs w:val="16"/>
        </w:rPr>
        <w:t xml:space="preserve">b.  A long quotation (one or more paragraphs): In </w:t>
      </w:r>
      <w:proofErr w:type="gramStart"/>
      <w:r w:rsidRPr="004E39DF">
        <w:rPr>
          <w:rFonts w:asciiTheme="minorHAnsi" w:hAnsiTheme="minorHAnsi" w:cstheme="minorHAnsi"/>
          <w:sz w:val="16"/>
          <w:szCs w:val="16"/>
        </w:rPr>
        <w:t>The</w:t>
      </w:r>
      <w:proofErr w:type="gramEnd"/>
      <w:r w:rsidRPr="004E39DF">
        <w:rPr>
          <w:rFonts w:asciiTheme="minorHAnsi" w:hAnsiTheme="minorHAnsi" w:cstheme="minorHAnsi"/>
          <w:sz w:val="16"/>
          <w:szCs w:val="16"/>
        </w:rPr>
        <w:t xml:space="preserve"> Killer Angels Michael </w:t>
      </w:r>
      <w:proofErr w:type="spellStart"/>
      <w:r w:rsidRPr="004E39DF">
        <w:rPr>
          <w:rFonts w:asciiTheme="minorHAnsi" w:hAnsiTheme="minorHAnsi" w:cstheme="minorHAnsi"/>
          <w:sz w:val="16"/>
          <w:szCs w:val="16"/>
        </w:rPr>
        <w:t>Shaara</w:t>
      </w:r>
      <w:proofErr w:type="spellEnd"/>
      <w:r w:rsidRPr="004E39DF">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322C08B3" w14:textId="77777777" w:rsidR="009A0BD1" w:rsidRPr="004E39DF" w:rsidRDefault="009A0BD1" w:rsidP="009A0BD1">
      <w:pPr>
        <w:rPr>
          <w:rFonts w:asciiTheme="minorHAnsi" w:hAnsiTheme="minorHAnsi" w:cstheme="minorHAnsi"/>
          <w:sz w:val="16"/>
          <w:szCs w:val="16"/>
        </w:rPr>
      </w:pPr>
      <w:r w:rsidRPr="004E39DF">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5E567AB7" w14:textId="77777777" w:rsidR="009A0BD1" w:rsidRPr="004E39DF" w:rsidRDefault="009A0BD1" w:rsidP="009A0BD1">
      <w:pPr>
        <w:rPr>
          <w:rFonts w:asciiTheme="minorHAnsi" w:hAnsiTheme="minorHAnsi" w:cstheme="minorHAnsi"/>
          <w:sz w:val="16"/>
          <w:szCs w:val="16"/>
        </w:rPr>
      </w:pPr>
      <w:r w:rsidRPr="004E39DF">
        <w:rPr>
          <w:rFonts w:asciiTheme="minorHAnsi" w:hAnsiTheme="minorHAnsi" w:cstheme="minorHAnsi"/>
          <w:sz w:val="16"/>
          <w:szCs w:val="16"/>
        </w:rPr>
        <w:t>d.  A second independent clause which explains the first: Potter's motive is clear: (colon) he wants the assignment.</w:t>
      </w:r>
    </w:p>
    <w:p w14:paraId="36AEA775" w14:textId="77777777" w:rsidR="009A0BD1" w:rsidRPr="004E39DF" w:rsidRDefault="009A0BD1" w:rsidP="009A0BD1">
      <w:pPr>
        <w:rPr>
          <w:rFonts w:asciiTheme="minorHAnsi" w:hAnsiTheme="minorHAnsi" w:cstheme="minorHAnsi"/>
          <w:sz w:val="16"/>
        </w:rPr>
      </w:pPr>
      <w:r w:rsidRPr="004E39DF">
        <w:rPr>
          <w:rFonts w:asciiTheme="minorHAnsi" w:hAnsiTheme="minorHAnsi" w:cstheme="minorHAnsi"/>
          <w:sz w:val="16"/>
        </w:rPr>
        <w:t xml:space="preserve">e.  After the introduction of a business letter: Dear Sirs: (colon) Dear Madam: (colon) f.  The details following an announcement </w:t>
      </w:r>
      <w:proofErr w:type="gramStart"/>
      <w:r w:rsidRPr="004E39DF">
        <w:rPr>
          <w:rFonts w:asciiTheme="minorHAnsi" w:hAnsiTheme="minorHAnsi" w:cstheme="minorHAnsi"/>
          <w:sz w:val="16"/>
        </w:rPr>
        <w:t>For</w:t>
      </w:r>
      <w:proofErr w:type="gramEnd"/>
      <w:r w:rsidRPr="004E39DF">
        <w:rPr>
          <w:rFonts w:asciiTheme="minorHAnsi" w:hAnsiTheme="minorHAnsi" w:cstheme="minorHAnsi"/>
          <w:sz w:val="16"/>
        </w:rPr>
        <w:t xml:space="preserve"> sale: (colon) large lakeside cabin with dock </w:t>
      </w:r>
    </w:p>
    <w:p w14:paraId="655AF956" w14:textId="77777777" w:rsidR="009A0BD1" w:rsidRPr="004E39DF" w:rsidRDefault="009A0BD1" w:rsidP="009A0BD1">
      <w:pPr>
        <w:rPr>
          <w:rStyle w:val="StyleUnderline"/>
          <w:rFonts w:asciiTheme="minorHAnsi" w:hAnsiTheme="minorHAnsi" w:cstheme="minorHAnsi"/>
        </w:rPr>
      </w:pPr>
      <w:r w:rsidRPr="004E39DF">
        <w:rPr>
          <w:rFonts w:asciiTheme="minorHAnsi" w:hAnsiTheme="minorHAnsi" w:cstheme="minorHAnsi"/>
          <w:sz w:val="16"/>
        </w:rPr>
        <w:t xml:space="preserve">g.  </w:t>
      </w:r>
      <w:r w:rsidRPr="004E39DF">
        <w:rPr>
          <w:rStyle w:val="StyleUnderline"/>
          <w:rFonts w:asciiTheme="minorHAnsi" w:hAnsiTheme="minorHAnsi" w:cstheme="minorHAnsi"/>
          <w:highlight w:val="green"/>
        </w:rPr>
        <w:t xml:space="preserve">A </w:t>
      </w:r>
      <w:r w:rsidRPr="004E39DF">
        <w:rPr>
          <w:rStyle w:val="Emphasis"/>
          <w:rFonts w:asciiTheme="minorHAnsi" w:hAnsiTheme="minorHAnsi" w:cstheme="minorHAnsi"/>
          <w:highlight w:val="green"/>
        </w:rPr>
        <w:t>formal resolution</w:t>
      </w:r>
      <w:r w:rsidRPr="004E39DF">
        <w:rPr>
          <w:rStyle w:val="StyleUnderline"/>
          <w:rFonts w:asciiTheme="minorHAnsi" w:hAnsiTheme="minorHAnsi" w:cstheme="minorHAnsi"/>
          <w:highlight w:val="green"/>
        </w:rPr>
        <w:t>, after the word "</w:t>
      </w:r>
      <w:r w:rsidRPr="004E39DF">
        <w:rPr>
          <w:rStyle w:val="Emphasis"/>
          <w:rFonts w:asciiTheme="minorHAnsi" w:hAnsiTheme="minorHAnsi" w:cstheme="minorHAnsi"/>
          <w:highlight w:val="green"/>
        </w:rPr>
        <w:t>resolved</w:t>
      </w:r>
      <w:r w:rsidRPr="004E39DF">
        <w:rPr>
          <w:rStyle w:val="StyleUnderline"/>
          <w:rFonts w:asciiTheme="minorHAnsi" w:hAnsiTheme="minorHAnsi" w:cstheme="minorHAnsi"/>
          <w:highlight w:val="green"/>
        </w:rPr>
        <w:t>:"</w:t>
      </w:r>
      <w:r w:rsidRPr="004E39DF">
        <w:rPr>
          <w:rFonts w:asciiTheme="minorHAnsi" w:hAnsiTheme="minorHAnsi" w:cstheme="minorHAnsi"/>
          <w:sz w:val="16"/>
          <w:u w:val="single"/>
        </w:rPr>
        <w:t xml:space="preserve">.  </w:t>
      </w:r>
      <w:r w:rsidRPr="004E39DF">
        <w:rPr>
          <w:rStyle w:val="StyleUnderline"/>
          <w:rFonts w:asciiTheme="minorHAnsi" w:hAnsiTheme="minorHAnsi" w:cstheme="minorHAnsi"/>
        </w:rPr>
        <w:t>Resolved</w:t>
      </w:r>
      <w:r w:rsidRPr="004E39DF">
        <w:rPr>
          <w:rFonts w:asciiTheme="minorHAnsi" w:hAnsiTheme="minorHAnsi" w:cstheme="minorHAnsi"/>
          <w:sz w:val="16"/>
        </w:rPr>
        <w:t xml:space="preserve">: (colon) That </w:t>
      </w:r>
      <w:r w:rsidRPr="004E39DF">
        <w:rPr>
          <w:rStyle w:val="StyleUnderline"/>
          <w:rFonts w:asciiTheme="minorHAnsi" w:hAnsiTheme="minorHAnsi" w:cstheme="minorHAnsi"/>
        </w:rPr>
        <w:t>this council petition the mayor.</w:t>
      </w:r>
    </w:p>
    <w:p w14:paraId="6E1C3D2B" w14:textId="77777777" w:rsidR="009A0BD1" w:rsidRPr="004E39DF" w:rsidRDefault="009A0BD1" w:rsidP="009A0BD1">
      <w:pPr>
        <w:rPr>
          <w:rFonts w:asciiTheme="minorHAnsi" w:hAnsiTheme="minorHAnsi" w:cstheme="minorHAnsi"/>
        </w:rPr>
      </w:pPr>
    </w:p>
    <w:p w14:paraId="6FDB1CB0" w14:textId="77777777" w:rsidR="009A0BD1" w:rsidRPr="001D61F2" w:rsidRDefault="009A0BD1" w:rsidP="009A0BD1"/>
    <w:p w14:paraId="43E87E5A" w14:textId="77777777" w:rsidR="009A0BD1" w:rsidRDefault="009A0BD1" w:rsidP="009A0BD1">
      <w:pPr>
        <w:pStyle w:val="Heading4"/>
        <w:rPr>
          <w:rFonts w:cs="Calibri"/>
        </w:rPr>
      </w:pPr>
      <w:r w:rsidRPr="00F767F1">
        <w:rPr>
          <w:rFonts w:cs="Calibri"/>
        </w:rPr>
        <w:t>Vote neg:</w:t>
      </w:r>
    </w:p>
    <w:p w14:paraId="49442A9F" w14:textId="77777777" w:rsidR="009A0BD1" w:rsidRPr="004D38A5" w:rsidRDefault="009A0BD1" w:rsidP="009A0BD1"/>
    <w:p w14:paraId="5723ED21" w14:textId="77777777" w:rsidR="009A0BD1" w:rsidRDefault="009A0BD1" w:rsidP="009A0BD1">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184CDCE3" w14:textId="77777777" w:rsidR="009A0BD1" w:rsidRPr="004D38A5" w:rsidRDefault="009A0BD1" w:rsidP="009A0BD1"/>
    <w:p w14:paraId="57C2B865" w14:textId="77777777" w:rsidR="009A0BD1" w:rsidRDefault="009A0BD1" w:rsidP="009A0BD1">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6428E2EA" w14:textId="77777777" w:rsidR="009A0BD1" w:rsidRPr="004D38A5" w:rsidRDefault="009A0BD1" w:rsidP="009A0BD1"/>
    <w:p w14:paraId="0F961E40" w14:textId="77777777" w:rsidR="009A0BD1" w:rsidRDefault="009A0BD1" w:rsidP="009A0BD1">
      <w:pPr>
        <w:pStyle w:val="Heading4"/>
      </w:pPr>
      <w:r>
        <w:t xml:space="preserve">3] TVA – </w:t>
      </w:r>
      <w:bookmarkStart w:id="0" w:name="_Hlk84248086"/>
      <w:r>
        <w:t>Legal argumentation can be repurposed to help attend to and even remediate spirit murder – striking in demand of institutional change of antiblack practices in the work place is valuable</w:t>
      </w:r>
    </w:p>
    <w:p w14:paraId="0D133EAA" w14:textId="77777777" w:rsidR="009A0BD1" w:rsidRPr="00275C0E" w:rsidRDefault="009A0BD1" w:rsidP="009A0BD1">
      <w:r w:rsidRPr="00A82E64">
        <w:rPr>
          <w:rStyle w:val="Style13ptBold"/>
        </w:rPr>
        <w:t>Nash, 19</w:t>
      </w:r>
      <w:r>
        <w:t xml:space="preserve">—Professor of Gender, Sexuality, and Feminist Studies at Duke University (Jennifer, “love in the time of death,” </w:t>
      </w:r>
      <w:r w:rsidRPr="00494A26">
        <w:rPr>
          <w:i/>
        </w:rPr>
        <w:t>Black Feminism Reimagined: After Intersectionality</w:t>
      </w:r>
      <w:r>
        <w:t xml:space="preserve">, Chapter 4, 121-126, </w:t>
      </w:r>
      <w:proofErr w:type="spellStart"/>
      <w:r>
        <w:t>dml</w:t>
      </w:r>
      <w:proofErr w:type="spellEnd"/>
      <w:r>
        <w:t>)</w:t>
      </w:r>
    </w:p>
    <w:p w14:paraId="3657C930" w14:textId="77777777" w:rsidR="009A0BD1" w:rsidRPr="00890EB6" w:rsidRDefault="009A0BD1" w:rsidP="009A0BD1">
      <w:pPr>
        <w:rPr>
          <w:sz w:val="16"/>
        </w:rPr>
      </w:pPr>
      <w:r w:rsidRPr="0041369E">
        <w:rPr>
          <w:sz w:val="16"/>
        </w:rPr>
        <w:t xml:space="preserve">While critical race theorists offered </w:t>
      </w:r>
      <w:r w:rsidRPr="0041369E">
        <w:rPr>
          <w:rStyle w:val="TitleChar"/>
        </w:rPr>
        <w:t>critical interrogations of law’s imagined progress</w:t>
      </w:r>
      <w:r w:rsidRPr="0041369E">
        <w:rPr>
          <w:sz w:val="16"/>
        </w:rPr>
        <w:t xml:space="preserve">, treating it as evidence of US self-interest rather than a genuine investment in racial redress, they </w:t>
      </w:r>
      <w:r w:rsidRPr="0041369E">
        <w:rPr>
          <w:rStyle w:val="Emphasis"/>
        </w:rPr>
        <w:t>also</w:t>
      </w:r>
      <w:r w:rsidRPr="0041369E">
        <w:rPr>
          <w:sz w:val="16"/>
        </w:rPr>
        <w:t xml:space="preserve"> routinely </w:t>
      </w:r>
      <w:r w:rsidRPr="0041369E">
        <w:rPr>
          <w:rStyle w:val="TitleChar"/>
        </w:rPr>
        <w:t xml:space="preserve">offered ways of </w:t>
      </w:r>
      <w:r w:rsidRPr="0041369E">
        <w:rPr>
          <w:rStyle w:val="Emphasis"/>
        </w:rPr>
        <w:t>imagining law otherwise</w:t>
      </w:r>
      <w:r w:rsidRPr="0041369E">
        <w:rPr>
          <w:sz w:val="16"/>
        </w:rPr>
        <w:t xml:space="preserve">, refashioning antidiscrimination law, conceptions of evidence, property, and contract. They imagined a form of law that eschewed color blindness and argued that any legal regime that sought to contend with American racial violence had to be deeply color-conscious to exact meaningful remedies. </w:t>
      </w:r>
      <w:r w:rsidRPr="0041369E">
        <w:rPr>
          <w:rStyle w:val="TitleChar"/>
        </w:rPr>
        <w:t xml:space="preserve">They advanced </w:t>
      </w:r>
      <w:r w:rsidRPr="0041369E">
        <w:rPr>
          <w:rStyle w:val="Emphasis"/>
        </w:rPr>
        <w:t>new methods</w:t>
      </w:r>
      <w:r w:rsidRPr="0041369E">
        <w:rPr>
          <w:sz w:val="16"/>
        </w:rPr>
        <w:t>—</w:t>
      </w:r>
      <w:r w:rsidRPr="0041369E">
        <w:rPr>
          <w:rStyle w:val="Emphasis"/>
        </w:rPr>
        <w:t>narrative</w:t>
      </w:r>
      <w:r w:rsidRPr="0041369E">
        <w:rPr>
          <w:sz w:val="16"/>
        </w:rPr>
        <w:t xml:space="preserve">, </w:t>
      </w:r>
      <w:r w:rsidRPr="0041369E">
        <w:rPr>
          <w:rStyle w:val="Emphasis"/>
        </w:rPr>
        <w:t>parable</w:t>
      </w:r>
      <w:r w:rsidRPr="0041369E">
        <w:rPr>
          <w:sz w:val="16"/>
        </w:rPr>
        <w:t xml:space="preserve">, </w:t>
      </w:r>
      <w:r w:rsidRPr="0041369E">
        <w:rPr>
          <w:rStyle w:val="Emphasis"/>
        </w:rPr>
        <w:t>allegory</w:t>
      </w:r>
      <w:r w:rsidRPr="0041369E">
        <w:rPr>
          <w:sz w:val="16"/>
        </w:rPr>
        <w:t xml:space="preserve">, </w:t>
      </w:r>
      <w:r w:rsidRPr="0041369E">
        <w:rPr>
          <w:rStyle w:val="Emphasis"/>
        </w:rPr>
        <w:t>speculative fiction</w:t>
      </w:r>
      <w:r w:rsidRPr="0041369E">
        <w:rPr>
          <w:sz w:val="16"/>
        </w:rPr>
        <w:t xml:space="preserve">, </w:t>
      </w:r>
      <w:r w:rsidRPr="0041369E">
        <w:rPr>
          <w:rStyle w:val="Emphasis"/>
        </w:rPr>
        <w:t>storytelling</w:t>
      </w:r>
      <w:r w:rsidRPr="0041369E">
        <w:rPr>
          <w:sz w:val="16"/>
        </w:rPr>
        <w:t xml:space="preserve">—in an effort </w:t>
      </w:r>
      <w:r w:rsidRPr="0041369E">
        <w:rPr>
          <w:rStyle w:val="TitleChar"/>
        </w:rPr>
        <w:t xml:space="preserve">to </w:t>
      </w:r>
      <w:r w:rsidRPr="0041369E">
        <w:rPr>
          <w:rStyle w:val="Emphasis"/>
        </w:rPr>
        <w:t>jam</w:t>
      </w:r>
      <w:r w:rsidRPr="0041369E">
        <w:rPr>
          <w:rStyle w:val="TitleChar"/>
        </w:rPr>
        <w:t xml:space="preserve"> the fictions of </w:t>
      </w:r>
      <w:r w:rsidRPr="0041369E">
        <w:rPr>
          <w:rStyle w:val="Emphasis"/>
        </w:rPr>
        <w:t>objectivity</w:t>
      </w:r>
      <w:r w:rsidRPr="0041369E">
        <w:rPr>
          <w:rStyle w:val="TitleChar"/>
        </w:rPr>
        <w:t xml:space="preserve"> and </w:t>
      </w:r>
      <w:r w:rsidRPr="0041369E">
        <w:rPr>
          <w:rStyle w:val="Emphasis"/>
        </w:rPr>
        <w:t>neutrality</w:t>
      </w:r>
      <w:r w:rsidRPr="0041369E">
        <w:rPr>
          <w:sz w:val="16"/>
        </w:rPr>
        <w:t xml:space="preserve"> and to expose that law is itself a racial project, never removed from the racial regimes it purports to disrupt. In other words, </w:t>
      </w:r>
      <w:r w:rsidRPr="0041369E">
        <w:rPr>
          <w:rStyle w:val="TitleChar"/>
        </w:rPr>
        <w:t xml:space="preserve">they sought to </w:t>
      </w:r>
      <w:r w:rsidRPr="0041369E">
        <w:rPr>
          <w:rStyle w:val="TitleChar"/>
          <w:highlight w:val="cyan"/>
        </w:rPr>
        <w:t>use</w:t>
      </w:r>
      <w:r w:rsidRPr="0041369E">
        <w:rPr>
          <w:rStyle w:val="TitleChar"/>
        </w:rPr>
        <w:t xml:space="preserve"> their </w:t>
      </w:r>
      <w:r w:rsidRPr="0041369E">
        <w:rPr>
          <w:rStyle w:val="TitleChar"/>
          <w:highlight w:val="cyan"/>
        </w:rPr>
        <w:t>locations in the legal academy</w:t>
      </w:r>
      <w:r w:rsidRPr="0041369E">
        <w:rPr>
          <w:sz w:val="16"/>
        </w:rPr>
        <w:t xml:space="preserve"> and in the legal profession </w:t>
      </w:r>
      <w:r w:rsidRPr="0041369E">
        <w:rPr>
          <w:rStyle w:val="TitleChar"/>
          <w:highlight w:val="cyan"/>
        </w:rPr>
        <w:t xml:space="preserve">to </w:t>
      </w:r>
      <w:r w:rsidRPr="0041369E">
        <w:rPr>
          <w:rStyle w:val="Emphasis"/>
          <w:highlight w:val="cyan"/>
        </w:rPr>
        <w:t>radically remake law</w:t>
      </w:r>
      <w:r w:rsidRPr="00890EB6">
        <w:rPr>
          <w:sz w:val="16"/>
        </w:rPr>
        <w:t xml:space="preserve">, </w:t>
      </w:r>
      <w:r w:rsidRPr="00051D0D">
        <w:rPr>
          <w:rStyle w:val="TitleChar"/>
        </w:rPr>
        <w:t xml:space="preserve">to </w:t>
      </w:r>
      <w:r w:rsidRPr="0041369E">
        <w:rPr>
          <w:rStyle w:val="Emphasis"/>
          <w:highlight w:val="cyan"/>
        </w:rPr>
        <w:t>push the boundaries</w:t>
      </w:r>
      <w:r w:rsidRPr="00051D0D">
        <w:rPr>
          <w:rStyle w:val="TitleChar"/>
        </w:rPr>
        <w:t xml:space="preserve"> of how legal doctrine could be </w:t>
      </w:r>
      <w:r w:rsidRPr="00890EB6">
        <w:rPr>
          <w:rStyle w:val="Emphasis"/>
        </w:rPr>
        <w:t>written</w:t>
      </w:r>
      <w:r w:rsidRPr="00890EB6">
        <w:rPr>
          <w:sz w:val="16"/>
        </w:rPr>
        <w:t xml:space="preserve">, </w:t>
      </w:r>
      <w:r w:rsidRPr="00890EB6">
        <w:rPr>
          <w:rStyle w:val="Emphasis"/>
        </w:rPr>
        <w:t>imagined</w:t>
      </w:r>
      <w:r w:rsidRPr="00890EB6">
        <w:rPr>
          <w:sz w:val="16"/>
        </w:rPr>
        <w:t xml:space="preserve">, </w:t>
      </w:r>
      <w:r w:rsidRPr="00051D0D">
        <w:rPr>
          <w:rStyle w:val="TitleChar"/>
        </w:rPr>
        <w:t xml:space="preserve">and </w:t>
      </w:r>
      <w:r w:rsidRPr="00890EB6">
        <w:rPr>
          <w:rStyle w:val="Emphasis"/>
        </w:rPr>
        <w:t>enacted</w:t>
      </w:r>
      <w:r w:rsidRPr="00890EB6">
        <w:rPr>
          <w:sz w:val="16"/>
        </w:rPr>
        <w:t xml:space="preserve">. </w:t>
      </w:r>
      <w:r w:rsidRPr="00051D0D">
        <w:rPr>
          <w:rStyle w:val="TitleChar"/>
        </w:rPr>
        <w:t>They aspired to make law</w:t>
      </w:r>
      <w:r w:rsidRPr="00890EB6">
        <w:rPr>
          <w:sz w:val="16"/>
        </w:rPr>
        <w:t xml:space="preserve"> into something </w:t>
      </w:r>
      <w:r w:rsidRPr="00890EB6">
        <w:rPr>
          <w:rStyle w:val="Emphasis"/>
        </w:rPr>
        <w:t>unrecognizable</w:t>
      </w:r>
      <w:r w:rsidRPr="00051D0D">
        <w:rPr>
          <w:rStyle w:val="TitleChar"/>
        </w:rPr>
        <w:t xml:space="preserve"> and </w:t>
      </w:r>
      <w:r w:rsidRPr="00890EB6">
        <w:rPr>
          <w:rStyle w:val="Emphasis"/>
        </w:rPr>
        <w:t>unimaginable</w:t>
      </w:r>
      <w:r w:rsidRPr="00890EB6">
        <w:rPr>
          <w:sz w:val="16"/>
        </w:rPr>
        <w:t xml:space="preserve">, to push at its very parameters in the pursuit of a “jurisprudence of generosity.”34 </w:t>
      </w:r>
    </w:p>
    <w:p w14:paraId="60CE1093" w14:textId="77777777" w:rsidR="009A0BD1" w:rsidRPr="00890EB6" w:rsidRDefault="009A0BD1" w:rsidP="009A0BD1">
      <w:pPr>
        <w:rPr>
          <w:sz w:val="16"/>
        </w:rPr>
      </w:pPr>
      <w:r w:rsidRPr="00890EB6">
        <w:rPr>
          <w:sz w:val="16"/>
        </w:rPr>
        <w:t xml:space="preserve">My entry point for thinking through law as a site of black feminist love-politics is through the work of Patricia J. Williams. Her book The Alchemy of Race and Rights is complex in its form and its argument—it is memoir, “diary,” legal treatise, and critical theory at once. Williams presents herself as professor, consumer, daughter, granddaughter, train rider, and “crazy” black woman exhausted from the ordinary and spectacular raced and gendered brutalities of American life and the project of teaching law at a historically white law school. The project, then, is a rumination on the felt life of racial and gendered violence, and a critical analysis of the myriad spaces where this violence unfolds, from the media onslaught against Tawana Brawley to the experiences of being a black female faculty member at a law school. </w:t>
      </w:r>
    </w:p>
    <w:p w14:paraId="5C5EC4F2" w14:textId="77777777" w:rsidR="009A0BD1" w:rsidRPr="00890EB6" w:rsidRDefault="009A0BD1" w:rsidP="009A0BD1">
      <w:pPr>
        <w:rPr>
          <w:sz w:val="16"/>
        </w:rPr>
      </w:pPr>
      <w:r w:rsidRPr="00890EB6">
        <w:rPr>
          <w:sz w:val="16"/>
        </w:rPr>
        <w:t>Williams’s inquiry, though, is not simply about documenting the ubiquity of racial and gendered violence but also about engaging and describing the lived experience of racialized and gendered vulnerability, what she terms “spirit murder.” For Williams, “spirit murder” is the psychic and spiritual wounding that unfolds as a result of racial violence. “Spirit murder” describes the wounds left on the flesh, psyche, and even soul of those who experience violence and the wounds, often invisible, that haunt perpetrators of violence, including a willingness to accept, and to render unseen, those who are dispossessed. Williams’s task, then, is to imagine what law could look and feel like if it accounted for “spirit murder,” a form of violence that she argues includes “cultural obliteration, prostitution, abandonment of the elderly and the homeless, and genocide</w:t>
      </w:r>
      <w:proofErr w:type="gramStart"/>
      <w:r w:rsidRPr="00890EB6">
        <w:rPr>
          <w:sz w:val="16"/>
        </w:rPr>
        <w:t>. . . .</w:t>
      </w:r>
      <w:proofErr w:type="gramEnd"/>
      <w:r w:rsidRPr="00890EB6">
        <w:rPr>
          <w:sz w:val="16"/>
        </w:rPr>
        <w:t xml:space="preserve"> What I call spirit murder—disregard for others whose lives qualitatively depend on our regard—is that it produces a system of formalized distortions of thought.”35 Williams argues that “we need to elevate spirit murder to the conceptual—if not punitive— level of a capital moral offense</w:t>
      </w:r>
      <w:proofErr w:type="gramStart"/>
      <w:r w:rsidRPr="00890EB6">
        <w:rPr>
          <w:sz w:val="16"/>
        </w:rPr>
        <w:t>. . . .</w:t>
      </w:r>
      <w:proofErr w:type="gramEnd"/>
      <w:r w:rsidRPr="00890EB6">
        <w:rPr>
          <w:sz w:val="16"/>
        </w:rPr>
        <w:t xml:space="preserve"> We need to eradicate its numbing pathology before it wipes out what precious little humanity we have left.”36 </w:t>
      </w:r>
      <w:r w:rsidRPr="0041369E">
        <w:rPr>
          <w:rStyle w:val="TitleChar"/>
        </w:rPr>
        <w:t>Williams’s conception of</w:t>
      </w:r>
      <w:r w:rsidRPr="00890EB6">
        <w:rPr>
          <w:sz w:val="16"/>
        </w:rPr>
        <w:t xml:space="preserve"> “</w:t>
      </w:r>
      <w:r w:rsidRPr="0006410C">
        <w:rPr>
          <w:rStyle w:val="Emphasis"/>
          <w:highlight w:val="cyan"/>
        </w:rPr>
        <w:t>spirit murder</w:t>
      </w:r>
      <w:r w:rsidRPr="00890EB6">
        <w:rPr>
          <w:sz w:val="16"/>
        </w:rPr>
        <w:t xml:space="preserve">” </w:t>
      </w:r>
      <w:r w:rsidRPr="0006410C">
        <w:rPr>
          <w:rStyle w:val="TitleChar"/>
          <w:highlight w:val="cyan"/>
        </w:rPr>
        <w:t xml:space="preserve">imagines law’s capacity to </w:t>
      </w:r>
      <w:r w:rsidRPr="0006410C">
        <w:rPr>
          <w:rStyle w:val="Emphasis"/>
          <w:highlight w:val="cyan"/>
        </w:rPr>
        <w:t>remedy</w:t>
      </w:r>
      <w:r w:rsidRPr="00890EB6">
        <w:rPr>
          <w:sz w:val="16"/>
        </w:rPr>
        <w:t xml:space="preserve"> forms of </w:t>
      </w:r>
      <w:r w:rsidRPr="0006410C">
        <w:rPr>
          <w:rStyle w:val="Emphasis"/>
          <w:highlight w:val="cyan"/>
        </w:rPr>
        <w:t>violence</w:t>
      </w:r>
      <w:r w:rsidRPr="0006410C">
        <w:rPr>
          <w:rStyle w:val="TitleChar"/>
          <w:highlight w:val="cyan"/>
        </w:rPr>
        <w:t xml:space="preserve"> against the psyche and soul</w:t>
      </w:r>
      <w:r w:rsidRPr="00890EB6">
        <w:rPr>
          <w:sz w:val="16"/>
        </w:rPr>
        <w:t xml:space="preserve">, </w:t>
      </w:r>
      <w:r w:rsidRPr="00051D0D">
        <w:rPr>
          <w:rStyle w:val="TitleChar"/>
        </w:rPr>
        <w:t xml:space="preserve">a terrain </w:t>
      </w:r>
      <w:r w:rsidRPr="0006410C">
        <w:rPr>
          <w:rStyle w:val="TitleChar"/>
          <w:highlight w:val="cyan"/>
        </w:rPr>
        <w:t xml:space="preserve">that has been </w:t>
      </w:r>
      <w:r w:rsidRPr="0006410C">
        <w:rPr>
          <w:rStyle w:val="Emphasis"/>
          <w:highlight w:val="cyan"/>
        </w:rPr>
        <w:t>unimaginable</w:t>
      </w:r>
      <w:r w:rsidRPr="0006410C">
        <w:rPr>
          <w:rStyle w:val="TitleChar"/>
          <w:highlight w:val="cyan"/>
        </w:rPr>
        <w:t xml:space="preserve"> to law</w:t>
      </w:r>
      <w:r w:rsidRPr="00890EB6">
        <w:rPr>
          <w:sz w:val="16"/>
        </w:rPr>
        <w:t xml:space="preserve"> precisely because of its commitment to remedying only visible and legible harms, and law’s ability to be mobilized “conceptually”— but not punitively—to respond to violence. In other words, </w:t>
      </w:r>
      <w:r w:rsidRPr="00051D0D">
        <w:rPr>
          <w:rStyle w:val="TitleChar"/>
        </w:rPr>
        <w:t>the endeavor</w:t>
      </w:r>
      <w:r w:rsidRPr="00890EB6">
        <w:rPr>
          <w:sz w:val="16"/>
        </w:rPr>
        <w:t xml:space="preserve"> of the text </w:t>
      </w:r>
      <w:r w:rsidRPr="00051D0D">
        <w:rPr>
          <w:rStyle w:val="TitleChar"/>
        </w:rPr>
        <w:t xml:space="preserve">is to </w:t>
      </w:r>
      <w:r w:rsidRPr="0006410C">
        <w:rPr>
          <w:rStyle w:val="TitleChar"/>
          <w:highlight w:val="cyan"/>
        </w:rPr>
        <w:t>imagine a legal project</w:t>
      </w:r>
      <w:r w:rsidRPr="00051D0D">
        <w:rPr>
          <w:rStyle w:val="TitleChar"/>
        </w:rPr>
        <w:t xml:space="preserve"> </w:t>
      </w:r>
      <w:r w:rsidRPr="00890EB6">
        <w:rPr>
          <w:rStyle w:val="Emphasis"/>
        </w:rPr>
        <w:t>capacious</w:t>
      </w:r>
      <w:r w:rsidRPr="00051D0D">
        <w:rPr>
          <w:rStyle w:val="TitleChar"/>
        </w:rPr>
        <w:t xml:space="preserve"> and </w:t>
      </w:r>
      <w:r w:rsidRPr="00890EB6">
        <w:rPr>
          <w:rStyle w:val="Emphasis"/>
        </w:rPr>
        <w:t>creative</w:t>
      </w:r>
      <w:r w:rsidRPr="00051D0D">
        <w:rPr>
          <w:rStyle w:val="TitleChar"/>
        </w:rPr>
        <w:t xml:space="preserve"> enough </w:t>
      </w:r>
      <w:r w:rsidRPr="0006410C">
        <w:rPr>
          <w:rStyle w:val="TitleChar"/>
          <w:highlight w:val="cyan"/>
        </w:rPr>
        <w:t>to attend to</w:t>
      </w:r>
      <w:r w:rsidRPr="00890EB6">
        <w:rPr>
          <w:sz w:val="16"/>
        </w:rPr>
        <w:t xml:space="preserve"> what it has always ignored: the </w:t>
      </w:r>
      <w:r w:rsidRPr="0006410C">
        <w:rPr>
          <w:rStyle w:val="Emphasis"/>
          <w:highlight w:val="cyan"/>
        </w:rPr>
        <w:t>violence</w:t>
      </w:r>
      <w:r w:rsidRPr="0006410C">
        <w:rPr>
          <w:rStyle w:val="TitleChar"/>
          <w:highlight w:val="cyan"/>
        </w:rPr>
        <w:t xml:space="preserve"> inflicted on the </w:t>
      </w:r>
      <w:r w:rsidRPr="0006410C">
        <w:rPr>
          <w:rStyle w:val="Emphasis"/>
          <w:highlight w:val="cyan"/>
        </w:rPr>
        <w:t>psyche</w:t>
      </w:r>
      <w:r w:rsidRPr="0006410C">
        <w:rPr>
          <w:sz w:val="16"/>
        </w:rPr>
        <w:t>.</w:t>
      </w:r>
      <w:r w:rsidRPr="00890EB6">
        <w:rPr>
          <w:sz w:val="16"/>
        </w:rPr>
        <w:t xml:space="preserve"> Williams effectively invites us to imagine how </w:t>
      </w:r>
      <w:r w:rsidRPr="00051D0D">
        <w:rPr>
          <w:rStyle w:val="TitleChar"/>
        </w:rPr>
        <w:t xml:space="preserve">we might </w:t>
      </w:r>
      <w:r w:rsidRPr="00890EB6">
        <w:rPr>
          <w:rStyle w:val="Emphasis"/>
        </w:rPr>
        <w:t>feel differently</w:t>
      </w:r>
      <w:r w:rsidRPr="00051D0D">
        <w:rPr>
          <w:rStyle w:val="TitleChar"/>
        </w:rPr>
        <w:t xml:space="preserve"> toward each other</w:t>
      </w:r>
      <w:r w:rsidRPr="00890EB6">
        <w:rPr>
          <w:sz w:val="16"/>
        </w:rPr>
        <w:t xml:space="preserve">, and toward law itself, </w:t>
      </w:r>
      <w:r w:rsidRPr="00051D0D">
        <w:rPr>
          <w:rStyle w:val="TitleChar"/>
        </w:rPr>
        <w:t xml:space="preserve">if we had </w:t>
      </w:r>
      <w:r w:rsidRPr="00890EB6">
        <w:rPr>
          <w:rStyle w:val="Emphasis"/>
        </w:rPr>
        <w:t>legal obligations toward mutual regard</w:t>
      </w:r>
      <w:r w:rsidRPr="00890EB6">
        <w:rPr>
          <w:sz w:val="16"/>
        </w:rPr>
        <w:t xml:space="preserve">, </w:t>
      </w:r>
      <w:r w:rsidRPr="00051D0D">
        <w:rPr>
          <w:rStyle w:val="TitleChar"/>
        </w:rPr>
        <w:t xml:space="preserve">if we knew that law </w:t>
      </w:r>
      <w:r w:rsidRPr="00890EB6">
        <w:rPr>
          <w:rStyle w:val="Emphasis"/>
        </w:rPr>
        <w:t>took seriously</w:t>
      </w:r>
      <w:r w:rsidRPr="00051D0D">
        <w:rPr>
          <w:rStyle w:val="TitleChar"/>
        </w:rPr>
        <w:t xml:space="preserve"> spirit murder</w:t>
      </w:r>
      <w:r w:rsidRPr="00890EB6">
        <w:rPr>
          <w:sz w:val="16"/>
        </w:rPr>
        <w:t xml:space="preserve">. </w:t>
      </w:r>
    </w:p>
    <w:p w14:paraId="3AB6672F" w14:textId="77777777" w:rsidR="009A0BD1" w:rsidRPr="00890EB6" w:rsidRDefault="009A0BD1" w:rsidP="009A0BD1">
      <w:pPr>
        <w:rPr>
          <w:sz w:val="16"/>
        </w:rPr>
      </w:pPr>
      <w:r w:rsidRPr="00890EB6">
        <w:rPr>
          <w:sz w:val="16"/>
        </w:rPr>
        <w:t xml:space="preserve">If Williams seeks </w:t>
      </w:r>
      <w:r w:rsidRPr="0006410C">
        <w:rPr>
          <w:rStyle w:val="TitleChar"/>
          <w:highlight w:val="cyan"/>
        </w:rPr>
        <w:t xml:space="preserve">to </w:t>
      </w:r>
      <w:r w:rsidRPr="00D14C94">
        <w:rPr>
          <w:rStyle w:val="Emphasis"/>
          <w:highlight w:val="cyan"/>
        </w:rPr>
        <w:t>use law</w:t>
      </w:r>
      <w:r w:rsidRPr="00890EB6">
        <w:rPr>
          <w:sz w:val="16"/>
        </w:rPr>
        <w:t xml:space="preserve"> to exceed what it aspires to do, </w:t>
      </w:r>
      <w:r w:rsidRPr="00D14C94">
        <w:rPr>
          <w:rStyle w:val="Emphasis"/>
          <w:highlight w:val="cyan"/>
        </w:rPr>
        <w:t>to respond to</w:t>
      </w:r>
      <w:r w:rsidRPr="00890EB6">
        <w:rPr>
          <w:sz w:val="16"/>
        </w:rPr>
        <w:t xml:space="preserve"> the “cultural cancer” of </w:t>
      </w:r>
      <w:r w:rsidRPr="00D14C94">
        <w:rPr>
          <w:rStyle w:val="Emphasis"/>
          <w:highlight w:val="cyan"/>
        </w:rPr>
        <w:t>spirit murder</w:t>
      </w:r>
      <w:r w:rsidRPr="00890EB6">
        <w:rPr>
          <w:sz w:val="16"/>
        </w:rPr>
        <w:t xml:space="preserve">, her book also contains a resounding, and even surprising, redemption of rights as a key strategy for </w:t>
      </w:r>
      <w:r w:rsidRPr="00890EB6">
        <w:rPr>
          <w:sz w:val="16"/>
          <w:szCs w:val="16"/>
        </w:rPr>
        <w:t>reforming law</w:t>
      </w:r>
      <w:r w:rsidRPr="00890EB6">
        <w:rPr>
          <w:sz w:val="16"/>
        </w:rPr>
        <w:t xml:space="preserve">. An embrace of rights </w:t>
      </w:r>
      <w:r w:rsidRPr="00890EB6">
        <w:rPr>
          <w:rStyle w:val="Emphasis"/>
        </w:rPr>
        <w:t>might</w:t>
      </w:r>
      <w:r w:rsidRPr="00051D0D">
        <w:rPr>
          <w:rStyle w:val="TitleChar"/>
        </w:rPr>
        <w:t xml:space="preserve"> sound</w:t>
      </w:r>
      <w:r w:rsidRPr="00890EB6">
        <w:rPr>
          <w:sz w:val="16"/>
        </w:rPr>
        <w:t xml:space="preserve"> like a </w:t>
      </w:r>
      <w:r w:rsidRPr="00890EB6">
        <w:rPr>
          <w:rStyle w:val="Emphasis"/>
        </w:rPr>
        <w:t>deeply conventional</w:t>
      </w:r>
      <w:r w:rsidRPr="00890EB6">
        <w:rPr>
          <w:sz w:val="16"/>
        </w:rPr>
        <w:t xml:space="preserve"> strategy, mobilizing law to do what it has long claimed to do on behalf of racialized and gendered minorities: confer rights. Despite her lengthy engagement with state violence, her exacting </w:t>
      </w:r>
      <w:r w:rsidRPr="0006410C">
        <w:rPr>
          <w:rStyle w:val="TitleChar"/>
          <w:highlight w:val="cyan"/>
        </w:rPr>
        <w:t>critique</w:t>
      </w:r>
      <w:r w:rsidRPr="00890EB6">
        <w:rPr>
          <w:sz w:val="16"/>
        </w:rPr>
        <w:t xml:space="preserve"> of how law permits rather than redresses spirit murder, Williams </w:t>
      </w:r>
      <w:r w:rsidRPr="0006410C">
        <w:rPr>
          <w:rStyle w:val="TitleChar"/>
          <w:highlight w:val="cyan"/>
        </w:rPr>
        <w:t xml:space="preserve">ends </w:t>
      </w:r>
      <w:r w:rsidRPr="0006410C">
        <w:rPr>
          <w:rStyle w:val="Emphasis"/>
          <w:highlight w:val="cyan"/>
        </w:rPr>
        <w:t>not</w:t>
      </w:r>
      <w:r w:rsidRPr="0006410C">
        <w:rPr>
          <w:rStyle w:val="TitleChar"/>
          <w:highlight w:val="cyan"/>
        </w:rPr>
        <w:t xml:space="preserve"> with</w:t>
      </w:r>
      <w:r w:rsidRPr="00051D0D">
        <w:rPr>
          <w:rStyle w:val="TitleChar"/>
        </w:rPr>
        <w:t xml:space="preserve"> an </w:t>
      </w:r>
      <w:r w:rsidRPr="0006410C">
        <w:rPr>
          <w:rStyle w:val="Emphasis"/>
          <w:highlight w:val="cyan"/>
        </w:rPr>
        <w:t>abandonment of the state</w:t>
      </w:r>
      <w:r w:rsidRPr="0006410C">
        <w:rPr>
          <w:rStyle w:val="TitleChar"/>
          <w:highlight w:val="cyan"/>
        </w:rPr>
        <w:t xml:space="preserve"> but with a </w:t>
      </w:r>
      <w:r w:rsidRPr="0006410C">
        <w:rPr>
          <w:rStyle w:val="Emphasis"/>
          <w:highlight w:val="cyan"/>
        </w:rPr>
        <w:t>deep affection</w:t>
      </w:r>
      <w:r w:rsidRPr="0006410C">
        <w:rPr>
          <w:rStyle w:val="TitleChar"/>
          <w:highlight w:val="cyan"/>
        </w:rPr>
        <w:t xml:space="preserve"> for what rights could </w:t>
      </w:r>
      <w:r w:rsidRPr="0006410C">
        <w:rPr>
          <w:rStyle w:val="Emphasis"/>
          <w:highlight w:val="cyan"/>
        </w:rPr>
        <w:t>accomplish</w:t>
      </w:r>
      <w:r w:rsidRPr="00890EB6">
        <w:rPr>
          <w:sz w:val="16"/>
        </w:rPr>
        <w:t xml:space="preserve">. She writes: </w:t>
      </w:r>
    </w:p>
    <w:p w14:paraId="02A145CD" w14:textId="77777777" w:rsidR="009A0BD1" w:rsidRPr="00890EB6" w:rsidRDefault="009A0BD1" w:rsidP="009A0BD1">
      <w:pPr>
        <w:rPr>
          <w:sz w:val="16"/>
        </w:rPr>
      </w:pPr>
      <w:r w:rsidRPr="00051D0D">
        <w:rPr>
          <w:rStyle w:val="TitleChar"/>
        </w:rPr>
        <w:t xml:space="preserve">The </w:t>
      </w:r>
      <w:r w:rsidRPr="0041369E">
        <w:rPr>
          <w:rStyle w:val="TitleChar"/>
        </w:rPr>
        <w:t xml:space="preserve">task is to </w:t>
      </w:r>
      <w:r w:rsidRPr="0041369E">
        <w:rPr>
          <w:rStyle w:val="Emphasis"/>
        </w:rPr>
        <w:t>expand private property rights</w:t>
      </w:r>
      <w:r w:rsidRPr="0041369E">
        <w:rPr>
          <w:sz w:val="16"/>
        </w:rPr>
        <w:t xml:space="preserve"> into a conception of civil rights, </w:t>
      </w:r>
      <w:r w:rsidRPr="0041369E">
        <w:rPr>
          <w:rStyle w:val="TitleChar"/>
        </w:rPr>
        <w:t xml:space="preserve">into the right to </w:t>
      </w:r>
      <w:r w:rsidRPr="0041369E">
        <w:rPr>
          <w:rStyle w:val="Emphasis"/>
        </w:rPr>
        <w:t>expect civility</w:t>
      </w:r>
      <w:r w:rsidRPr="0041369E">
        <w:rPr>
          <w:rStyle w:val="TitleChar"/>
        </w:rPr>
        <w:t xml:space="preserve"> from others</w:t>
      </w:r>
      <w:proofErr w:type="gramStart"/>
      <w:r w:rsidRPr="0041369E">
        <w:rPr>
          <w:sz w:val="16"/>
        </w:rPr>
        <w:t>. . . .</w:t>
      </w:r>
      <w:proofErr w:type="gramEnd"/>
      <w:r w:rsidRPr="0041369E">
        <w:rPr>
          <w:sz w:val="16"/>
        </w:rPr>
        <w:t xml:space="preserve"> Instead, society must give them [rights] away. Unlock them from reification by giving them to slaves. Give them to trees. Give them to cows. Give them to history. Give them to rivers and rocks. </w:t>
      </w:r>
      <w:r w:rsidRPr="0041369E">
        <w:rPr>
          <w:rStyle w:val="TitleChar"/>
        </w:rPr>
        <w:t xml:space="preserve">Give to </w:t>
      </w:r>
      <w:r w:rsidRPr="0041369E">
        <w:rPr>
          <w:rStyle w:val="Emphasis"/>
        </w:rPr>
        <w:t>all</w:t>
      </w:r>
      <w:r w:rsidRPr="0041369E">
        <w:rPr>
          <w:sz w:val="16"/>
        </w:rPr>
        <w:t xml:space="preserve"> of society’s objects and untouchables </w:t>
      </w:r>
      <w:r w:rsidRPr="0041369E">
        <w:rPr>
          <w:rStyle w:val="TitleChar"/>
        </w:rPr>
        <w:t xml:space="preserve">the rights of </w:t>
      </w:r>
      <w:r w:rsidRPr="0041369E">
        <w:rPr>
          <w:rStyle w:val="Emphasis"/>
        </w:rPr>
        <w:t>privacy</w:t>
      </w:r>
      <w:r w:rsidRPr="0041369E">
        <w:rPr>
          <w:sz w:val="16"/>
        </w:rPr>
        <w:t xml:space="preserve">, </w:t>
      </w:r>
      <w:r w:rsidRPr="0041369E">
        <w:rPr>
          <w:rStyle w:val="Emphasis"/>
        </w:rPr>
        <w:t>integrity</w:t>
      </w:r>
      <w:r w:rsidRPr="0041369E">
        <w:rPr>
          <w:rStyle w:val="TitleChar"/>
        </w:rPr>
        <w:t xml:space="preserve"> and </w:t>
      </w:r>
      <w:r w:rsidRPr="0041369E">
        <w:rPr>
          <w:rStyle w:val="Emphasis"/>
        </w:rPr>
        <w:t>self-assertion</w:t>
      </w:r>
      <w:r w:rsidRPr="0041369E">
        <w:rPr>
          <w:sz w:val="16"/>
        </w:rPr>
        <w:t xml:space="preserve">; </w:t>
      </w:r>
      <w:r w:rsidRPr="0041369E">
        <w:rPr>
          <w:rStyle w:val="TitleChar"/>
        </w:rPr>
        <w:t xml:space="preserve">give them </w:t>
      </w:r>
      <w:r w:rsidRPr="0041369E">
        <w:rPr>
          <w:rStyle w:val="Emphasis"/>
        </w:rPr>
        <w:t>distance</w:t>
      </w:r>
      <w:r w:rsidRPr="0041369E">
        <w:rPr>
          <w:rStyle w:val="TitleChar"/>
        </w:rPr>
        <w:t xml:space="preserve"> and </w:t>
      </w:r>
      <w:r w:rsidRPr="0041369E">
        <w:rPr>
          <w:rStyle w:val="Emphasis"/>
        </w:rPr>
        <w:t>respect</w:t>
      </w:r>
      <w:r w:rsidRPr="0041369E">
        <w:rPr>
          <w:sz w:val="16"/>
        </w:rPr>
        <w:t>.</w:t>
      </w:r>
      <w:r w:rsidRPr="00890EB6">
        <w:rPr>
          <w:sz w:val="16"/>
        </w:rPr>
        <w:t xml:space="preserve"> </w:t>
      </w:r>
      <w:r w:rsidRPr="00051D0D">
        <w:rPr>
          <w:rStyle w:val="TitleChar"/>
        </w:rPr>
        <w:t xml:space="preserve">Flood them with the animating spirit that </w:t>
      </w:r>
      <w:r w:rsidRPr="00890EB6">
        <w:rPr>
          <w:rStyle w:val="Emphasis"/>
        </w:rPr>
        <w:t>rights</w:t>
      </w:r>
      <w:r w:rsidRPr="00890EB6">
        <w:rPr>
          <w:sz w:val="16"/>
        </w:rPr>
        <w:t xml:space="preserve"> mythology </w:t>
      </w:r>
      <w:r w:rsidRPr="00890EB6">
        <w:rPr>
          <w:rStyle w:val="Emphasis"/>
        </w:rPr>
        <w:t>fires</w:t>
      </w:r>
      <w:r w:rsidRPr="00051D0D">
        <w:rPr>
          <w:rStyle w:val="TitleChar"/>
        </w:rPr>
        <w:t xml:space="preserve"> in</w:t>
      </w:r>
      <w:r w:rsidRPr="00890EB6">
        <w:rPr>
          <w:sz w:val="16"/>
        </w:rPr>
        <w:t xml:space="preserve"> this country’s most </w:t>
      </w:r>
      <w:r w:rsidRPr="00051D0D">
        <w:rPr>
          <w:rStyle w:val="TitleChar"/>
        </w:rPr>
        <w:t>oppressed psyches</w:t>
      </w:r>
      <w:r w:rsidRPr="00890EB6">
        <w:rPr>
          <w:sz w:val="16"/>
        </w:rPr>
        <w:t xml:space="preserve">, </w:t>
      </w:r>
      <w:r w:rsidRPr="00051D0D">
        <w:rPr>
          <w:rStyle w:val="TitleChar"/>
        </w:rPr>
        <w:t xml:space="preserve">and </w:t>
      </w:r>
      <w:r w:rsidRPr="00890EB6">
        <w:rPr>
          <w:rStyle w:val="Emphasis"/>
        </w:rPr>
        <w:t>wash away</w:t>
      </w:r>
      <w:r w:rsidRPr="00051D0D">
        <w:rPr>
          <w:rStyle w:val="TitleChar"/>
        </w:rPr>
        <w:t xml:space="preserve"> the shroud of </w:t>
      </w:r>
      <w:r w:rsidRPr="00890EB6">
        <w:rPr>
          <w:rStyle w:val="Emphasis"/>
        </w:rPr>
        <w:t>inanimate-object-status</w:t>
      </w:r>
      <w:r w:rsidRPr="00890EB6">
        <w:rPr>
          <w:sz w:val="16"/>
        </w:rPr>
        <w:t xml:space="preserve">, so that we may say not that we own gold but that a luminous golden spirit owns us.37 </w:t>
      </w:r>
    </w:p>
    <w:p w14:paraId="7FFF8723" w14:textId="77777777" w:rsidR="009A0BD1" w:rsidRPr="00890EB6" w:rsidRDefault="009A0BD1" w:rsidP="009A0BD1">
      <w:pPr>
        <w:rPr>
          <w:sz w:val="16"/>
        </w:rPr>
      </w:pPr>
      <w:r w:rsidRPr="00890EB6">
        <w:rPr>
          <w:sz w:val="16"/>
        </w:rPr>
        <w:t xml:space="preserve">If critical legal studies called for the abandonment of investment in rights, treating rights as relatively unsuccessful in securing social change and as promoting problematic conceptions of individualism, Williams makes a plea for a dramatic expansion of rights and a surprising reconceptualization of the labor of rights. Rights, she argues, should not be the purview of those who can explicitly and legibly name harm. Cows, history, and rocks should have rights, including rights to “privacy, integrity and self-assertion.” Rights should not be “reified” but generously bestowed upon everyone and everything; rights should not be used to shore up ideas of property and ownership, to allow us to claim that “we own gold,” but instead to ensure a deep spiritual connection between us. In so doing, </w:t>
      </w:r>
      <w:r w:rsidRPr="0006410C">
        <w:rPr>
          <w:rStyle w:val="TitleChar"/>
          <w:highlight w:val="cyan"/>
        </w:rPr>
        <w:t>law could</w:t>
      </w:r>
      <w:r w:rsidRPr="00051D0D">
        <w:rPr>
          <w:rStyle w:val="TitleChar"/>
        </w:rPr>
        <w:t xml:space="preserve"> </w:t>
      </w:r>
      <w:r w:rsidRPr="0006410C">
        <w:rPr>
          <w:rStyle w:val="Emphasis"/>
          <w:highlight w:val="cyan"/>
        </w:rPr>
        <w:t>remake</w:t>
      </w:r>
      <w:r w:rsidRPr="00890EB6">
        <w:rPr>
          <w:sz w:val="16"/>
        </w:rPr>
        <w:t xml:space="preserve"> “</w:t>
      </w:r>
      <w:r w:rsidRPr="0006410C">
        <w:rPr>
          <w:rStyle w:val="Emphasis"/>
          <w:highlight w:val="cyan"/>
        </w:rPr>
        <w:t>society</w:t>
      </w:r>
      <w:r w:rsidRPr="00890EB6">
        <w:rPr>
          <w:sz w:val="16"/>
        </w:rPr>
        <w:t xml:space="preserve">,” </w:t>
      </w:r>
      <w:r w:rsidRPr="0006410C">
        <w:rPr>
          <w:rStyle w:val="Emphasis"/>
          <w:highlight w:val="cyan"/>
        </w:rPr>
        <w:t>transforming</w:t>
      </w:r>
      <w:r w:rsidRPr="00890EB6">
        <w:rPr>
          <w:sz w:val="16"/>
        </w:rPr>
        <w:t xml:space="preserve"> its </w:t>
      </w:r>
      <w:r w:rsidRPr="0006410C">
        <w:rPr>
          <w:rStyle w:val="Emphasis"/>
          <w:highlight w:val="cyan"/>
        </w:rPr>
        <w:t>investments</w:t>
      </w:r>
      <w:r w:rsidRPr="0006410C">
        <w:rPr>
          <w:rStyle w:val="TitleChar"/>
          <w:highlight w:val="cyan"/>
        </w:rPr>
        <w:t xml:space="preserve"> </w:t>
      </w:r>
      <w:r w:rsidRPr="0041369E">
        <w:rPr>
          <w:rStyle w:val="TitleChar"/>
        </w:rPr>
        <w:t>in rights</w:t>
      </w:r>
      <w:r w:rsidRPr="00051D0D">
        <w:rPr>
          <w:rStyle w:val="TitleChar"/>
        </w:rPr>
        <w:t xml:space="preserve"> </w:t>
      </w:r>
      <w:r w:rsidRPr="0006410C">
        <w:rPr>
          <w:rStyle w:val="TitleChar"/>
          <w:highlight w:val="cyan"/>
        </w:rPr>
        <w:t xml:space="preserve">as something that </w:t>
      </w:r>
      <w:r w:rsidRPr="0006410C">
        <w:rPr>
          <w:rStyle w:val="Emphasis"/>
          <w:highlight w:val="cyan"/>
        </w:rPr>
        <w:t>protects property holders</w:t>
      </w:r>
      <w:r w:rsidRPr="0006410C">
        <w:rPr>
          <w:rStyle w:val="TitleChar"/>
          <w:highlight w:val="cyan"/>
        </w:rPr>
        <w:t xml:space="preserve"> into</w:t>
      </w:r>
      <w:r w:rsidRPr="00890EB6">
        <w:rPr>
          <w:sz w:val="16"/>
        </w:rPr>
        <w:t xml:space="preserve"> rights as </w:t>
      </w:r>
      <w:r w:rsidRPr="0006410C">
        <w:rPr>
          <w:rStyle w:val="TitleChar"/>
          <w:highlight w:val="cyan"/>
        </w:rPr>
        <w:t>something that can ensure</w:t>
      </w:r>
      <w:r w:rsidRPr="00051D0D">
        <w:rPr>
          <w:rStyle w:val="TitleChar"/>
        </w:rPr>
        <w:t xml:space="preserve"> our </w:t>
      </w:r>
      <w:r w:rsidRPr="0006410C">
        <w:rPr>
          <w:rStyle w:val="Emphasis"/>
          <w:highlight w:val="cyan"/>
        </w:rPr>
        <w:t>mutual accountability</w:t>
      </w:r>
      <w:r w:rsidRPr="00890EB6">
        <w:rPr>
          <w:sz w:val="16"/>
        </w:rPr>
        <w:t xml:space="preserve">, and reminds us of the “luminous golden spirit [that] owns us” all. </w:t>
      </w:r>
    </w:p>
    <w:p w14:paraId="08F0365E" w14:textId="77777777" w:rsidR="009A0BD1" w:rsidRPr="0041369E" w:rsidRDefault="009A0BD1" w:rsidP="009A0BD1">
      <w:pPr>
        <w:rPr>
          <w:sz w:val="16"/>
        </w:rPr>
      </w:pPr>
      <w:r w:rsidRPr="00890EB6">
        <w:rPr>
          <w:sz w:val="16"/>
        </w:rPr>
        <w:t xml:space="preserve">It is easy to read Williams as optimistically rehabilitating rights from the critical legal studies’ critique of rights, and problematically investing in precisely the doctrinal formulation that has consistently failed minoritarian subjects. In this reading, Williams is imagined as paradoxically investing in precisely the site of violence she carefully documents with far too little explanation for how </w:t>
      </w:r>
      <w:r w:rsidRPr="0041369E">
        <w:rPr>
          <w:sz w:val="16"/>
        </w:rPr>
        <w:t xml:space="preserve">rights can circumvent the problems of racism and sexism she delineates. Yet I read Williams’s visionary account of rights differently. For her, </w:t>
      </w:r>
      <w:r w:rsidRPr="0041369E">
        <w:rPr>
          <w:rStyle w:val="TitleChar"/>
        </w:rPr>
        <w:t xml:space="preserve">law can be mobilized </w:t>
      </w:r>
      <w:r w:rsidRPr="0041369E">
        <w:rPr>
          <w:rStyle w:val="Emphasis"/>
        </w:rPr>
        <w:t>not</w:t>
      </w:r>
      <w:r w:rsidRPr="0041369E">
        <w:rPr>
          <w:rStyle w:val="TitleChar"/>
        </w:rPr>
        <w:t xml:space="preserve"> to produce </w:t>
      </w:r>
      <w:r w:rsidRPr="0041369E">
        <w:rPr>
          <w:rStyle w:val="Emphasis"/>
        </w:rPr>
        <w:t>new causes of action</w:t>
      </w:r>
      <w:r w:rsidRPr="0041369E">
        <w:rPr>
          <w:sz w:val="16"/>
        </w:rPr>
        <w:t xml:space="preserve">, </w:t>
      </w:r>
      <w:r w:rsidRPr="0041369E">
        <w:rPr>
          <w:rStyle w:val="TitleChar"/>
        </w:rPr>
        <w:t xml:space="preserve">to simply </w:t>
      </w:r>
      <w:r w:rsidRPr="0041369E">
        <w:rPr>
          <w:rStyle w:val="Emphasis"/>
        </w:rPr>
        <w:t>make visible new wounded subjects</w:t>
      </w:r>
      <w:r w:rsidRPr="0041369E">
        <w:rPr>
          <w:rStyle w:val="TitleChar"/>
        </w:rPr>
        <w:t xml:space="preserve"> who can make appeals to redress</w:t>
      </w:r>
      <w:r w:rsidRPr="0041369E">
        <w:rPr>
          <w:sz w:val="16"/>
        </w:rPr>
        <w:t xml:space="preserve">, </w:t>
      </w:r>
      <w:r w:rsidRPr="0041369E">
        <w:rPr>
          <w:rStyle w:val="TitleChar"/>
        </w:rPr>
        <w:t xml:space="preserve">but to </w:t>
      </w:r>
      <w:r w:rsidRPr="0041369E">
        <w:rPr>
          <w:rStyle w:val="Emphasis"/>
        </w:rPr>
        <w:t>imagine new</w:t>
      </w:r>
      <w:r w:rsidRPr="0041369E">
        <w:rPr>
          <w:rStyle w:val="TitleChar"/>
        </w:rPr>
        <w:t xml:space="preserve"> and </w:t>
      </w:r>
      <w:r w:rsidRPr="0041369E">
        <w:rPr>
          <w:rStyle w:val="Emphasis"/>
        </w:rPr>
        <w:t>radical vulnerabilities</w:t>
      </w:r>
      <w:r w:rsidRPr="0041369E">
        <w:rPr>
          <w:sz w:val="16"/>
        </w:rPr>
        <w:t xml:space="preserve">. </w:t>
      </w:r>
      <w:r w:rsidRPr="0041369E">
        <w:rPr>
          <w:rStyle w:val="TitleChar"/>
        </w:rPr>
        <w:t xml:space="preserve">As it is </w:t>
      </w:r>
      <w:r w:rsidRPr="0041369E">
        <w:rPr>
          <w:rStyle w:val="Emphasis"/>
        </w:rPr>
        <w:t>currently structured</w:t>
      </w:r>
      <w:r w:rsidRPr="0041369E">
        <w:rPr>
          <w:sz w:val="16"/>
        </w:rPr>
        <w:t xml:space="preserve">, </w:t>
      </w:r>
      <w:r w:rsidRPr="0041369E">
        <w:rPr>
          <w:rStyle w:val="TitleChar"/>
        </w:rPr>
        <w:t xml:space="preserve">property </w:t>
      </w:r>
      <w:r w:rsidRPr="0041369E">
        <w:rPr>
          <w:rStyle w:val="Emphasis"/>
        </w:rPr>
        <w:t>deeply organizes sociality</w:t>
      </w:r>
      <w:r w:rsidRPr="00890EB6">
        <w:rPr>
          <w:sz w:val="16"/>
        </w:rPr>
        <w:t xml:space="preserve">, </w:t>
      </w:r>
      <w:r w:rsidRPr="00051D0D">
        <w:rPr>
          <w:rStyle w:val="TitleChar"/>
        </w:rPr>
        <w:t xml:space="preserve">and law operates to </w:t>
      </w:r>
      <w:r w:rsidRPr="00890EB6">
        <w:rPr>
          <w:rStyle w:val="Emphasis"/>
        </w:rPr>
        <w:t>protect property</w:t>
      </w:r>
      <w:r w:rsidRPr="00890EB6">
        <w:rPr>
          <w:sz w:val="16"/>
        </w:rPr>
        <w:t xml:space="preserve"> from trespass and theft. Thus, law operates to create categories like property holder (owner) and trespasser (thief), and to organize the social world around proximities to ownership. </w:t>
      </w:r>
      <w:r w:rsidRPr="00051D0D">
        <w:rPr>
          <w:rStyle w:val="TitleChar"/>
        </w:rPr>
        <w:t>Williams uses</w:t>
      </w:r>
      <w:r w:rsidRPr="00890EB6">
        <w:rPr>
          <w:sz w:val="16"/>
        </w:rPr>
        <w:t xml:space="preserve"> her </w:t>
      </w:r>
      <w:r w:rsidRPr="00051D0D">
        <w:rPr>
          <w:rStyle w:val="TitleChar"/>
        </w:rPr>
        <w:t xml:space="preserve">capacious conception of rights to </w:t>
      </w:r>
      <w:r w:rsidRPr="00890EB6">
        <w:rPr>
          <w:rStyle w:val="Emphasis"/>
        </w:rPr>
        <w:t>imagine another way</w:t>
      </w:r>
      <w:r w:rsidRPr="00051D0D">
        <w:rPr>
          <w:rStyle w:val="TitleChar"/>
        </w:rPr>
        <w:t xml:space="preserve"> of organizing sociality</w:t>
      </w:r>
      <w:r w:rsidRPr="00890EB6">
        <w:rPr>
          <w:sz w:val="16"/>
        </w:rPr>
        <w:t xml:space="preserve">: around vulnerability. Indeed, Williams asks: How are we bound up with others? </w:t>
      </w:r>
      <w:r w:rsidRPr="00051D0D">
        <w:rPr>
          <w:rStyle w:val="TitleChar"/>
        </w:rPr>
        <w:t xml:space="preserve">What is our responsibility to </w:t>
      </w:r>
      <w:r w:rsidRPr="00890EB6">
        <w:rPr>
          <w:rStyle w:val="Emphasis"/>
        </w:rPr>
        <w:t>ensuring the vital</w:t>
      </w:r>
      <w:r w:rsidRPr="00890EB6">
        <w:rPr>
          <w:sz w:val="16"/>
        </w:rPr>
        <w:t xml:space="preserve"> “</w:t>
      </w:r>
      <w:r w:rsidRPr="00890EB6">
        <w:rPr>
          <w:rStyle w:val="Emphasis"/>
        </w:rPr>
        <w:t>spirit</w:t>
      </w:r>
      <w:r w:rsidRPr="00890EB6">
        <w:rPr>
          <w:sz w:val="16"/>
        </w:rPr>
        <w:t xml:space="preserve">” </w:t>
      </w:r>
      <w:r w:rsidRPr="00051D0D">
        <w:rPr>
          <w:rStyle w:val="TitleChar"/>
        </w:rPr>
        <w:t>of others</w:t>
      </w:r>
      <w:r w:rsidRPr="00890EB6">
        <w:rPr>
          <w:sz w:val="16"/>
        </w:rPr>
        <w:t xml:space="preserve">, </w:t>
      </w:r>
      <w:r w:rsidRPr="00051D0D">
        <w:rPr>
          <w:rStyle w:val="TitleChar"/>
        </w:rPr>
        <w:t xml:space="preserve">and to </w:t>
      </w:r>
      <w:r w:rsidRPr="00890EB6">
        <w:rPr>
          <w:rStyle w:val="Emphasis"/>
        </w:rPr>
        <w:t>demanding the protection</w:t>
      </w:r>
      <w:r w:rsidRPr="00051D0D">
        <w:rPr>
          <w:rStyle w:val="TitleChar"/>
        </w:rPr>
        <w:t xml:space="preserve"> of our own</w:t>
      </w:r>
      <w:r w:rsidRPr="00890EB6">
        <w:rPr>
          <w:sz w:val="16"/>
        </w:rPr>
        <w:t xml:space="preserve"> “</w:t>
      </w:r>
      <w:r w:rsidRPr="00051D0D">
        <w:rPr>
          <w:rStyle w:val="TitleChar"/>
        </w:rPr>
        <w:t>spirits</w:t>
      </w:r>
      <w:r w:rsidRPr="00890EB6">
        <w:rPr>
          <w:sz w:val="16"/>
        </w:rPr>
        <w:t xml:space="preserve">”? What happens when we harm things that can’t articulate injuries (trees, rocks, rivers) but can only make that injury visible and oftentimes in ways that we refuse to recognize, or that might even make that injury visible in another time, in decades or centuries when we are not even here to be accountable? What happens when we take responsibility for our capacity to wound and for the histories of wounding and violence that have unfolded, often in our names? And what happens when </w:t>
      </w:r>
      <w:r w:rsidRPr="0006410C">
        <w:rPr>
          <w:rStyle w:val="TitleChar"/>
          <w:highlight w:val="cyan"/>
        </w:rPr>
        <w:t xml:space="preserve">law becomes a </w:t>
      </w:r>
      <w:r w:rsidRPr="0006410C">
        <w:rPr>
          <w:rStyle w:val="Emphasis"/>
          <w:highlight w:val="cyan"/>
        </w:rPr>
        <w:t>critical tool</w:t>
      </w:r>
      <w:r w:rsidRPr="0006410C">
        <w:rPr>
          <w:rStyle w:val="TitleChar"/>
          <w:highlight w:val="cyan"/>
        </w:rPr>
        <w:t xml:space="preserve"> in making visible </w:t>
      </w:r>
      <w:r w:rsidRPr="0041369E">
        <w:rPr>
          <w:rStyle w:val="Emphasis"/>
        </w:rPr>
        <w:t xml:space="preserve">mutual </w:t>
      </w:r>
      <w:r w:rsidRPr="0006410C">
        <w:rPr>
          <w:rStyle w:val="Emphasis"/>
          <w:highlight w:val="cyan"/>
        </w:rPr>
        <w:t>vulnerability</w:t>
      </w:r>
      <w:r w:rsidRPr="00890EB6">
        <w:rPr>
          <w:sz w:val="16"/>
        </w:rPr>
        <w:t xml:space="preserve">, </w:t>
      </w:r>
      <w:r w:rsidRPr="00051D0D">
        <w:rPr>
          <w:rStyle w:val="TitleChar"/>
        </w:rPr>
        <w:t>in insisting that we recognize that we can</w:t>
      </w:r>
      <w:r w:rsidRPr="00890EB6">
        <w:rPr>
          <w:sz w:val="16"/>
        </w:rPr>
        <w:t xml:space="preserve"> “</w:t>
      </w:r>
      <w:r w:rsidRPr="00890EB6">
        <w:rPr>
          <w:rStyle w:val="Emphasis"/>
        </w:rPr>
        <w:t>undo each other</w:t>
      </w:r>
      <w:r w:rsidRPr="00890EB6">
        <w:rPr>
          <w:sz w:val="16"/>
        </w:rPr>
        <w:t xml:space="preserve">,” </w:t>
      </w:r>
      <w:r w:rsidRPr="00051D0D">
        <w:rPr>
          <w:rStyle w:val="TitleChar"/>
        </w:rPr>
        <w:t xml:space="preserve">and in demanding that we </w:t>
      </w:r>
      <w:r w:rsidRPr="00890EB6">
        <w:rPr>
          <w:rStyle w:val="Emphasis"/>
        </w:rPr>
        <w:t>take seriously</w:t>
      </w:r>
      <w:r w:rsidRPr="00051D0D">
        <w:rPr>
          <w:rStyle w:val="TitleChar"/>
        </w:rPr>
        <w:t xml:space="preserve"> our indebtedness to each other</w:t>
      </w:r>
      <w:r w:rsidRPr="00890EB6">
        <w:rPr>
          <w:sz w:val="16"/>
        </w:rPr>
        <w:t xml:space="preserve">? For Williams, then, </w:t>
      </w:r>
      <w:r w:rsidRPr="0006410C">
        <w:rPr>
          <w:rStyle w:val="TitleChar"/>
          <w:highlight w:val="cyan"/>
        </w:rPr>
        <w:t xml:space="preserve">expanding rights becomes a strategy for </w:t>
      </w:r>
      <w:r w:rsidRPr="0006410C">
        <w:rPr>
          <w:rStyle w:val="Emphasis"/>
          <w:highlight w:val="cyan"/>
        </w:rPr>
        <w:t>transforming law</w:t>
      </w:r>
      <w:r w:rsidRPr="0006410C">
        <w:rPr>
          <w:rStyle w:val="TitleChar"/>
          <w:highlight w:val="cyan"/>
        </w:rPr>
        <w:t xml:space="preserve"> </w:t>
      </w:r>
      <w:r w:rsidRPr="0041369E">
        <w:rPr>
          <w:rStyle w:val="TitleChar"/>
        </w:rPr>
        <w:t xml:space="preserve">to be a space that </w:t>
      </w:r>
      <w:r w:rsidRPr="0041369E">
        <w:rPr>
          <w:rStyle w:val="Emphasis"/>
        </w:rPr>
        <w:t>enshrines</w:t>
      </w:r>
      <w:r w:rsidRPr="0041369E">
        <w:rPr>
          <w:rStyle w:val="TitleChar"/>
        </w:rPr>
        <w:t xml:space="preserve"> a vision of </w:t>
      </w:r>
      <w:r w:rsidRPr="0041369E">
        <w:rPr>
          <w:rStyle w:val="Emphasis"/>
        </w:rPr>
        <w:t>interdependence</w:t>
      </w:r>
      <w:r w:rsidRPr="0041369E">
        <w:rPr>
          <w:rStyle w:val="TitleChar"/>
        </w:rPr>
        <w:t xml:space="preserve"> and </w:t>
      </w:r>
      <w:r w:rsidRPr="0041369E">
        <w:rPr>
          <w:rStyle w:val="Emphasis"/>
        </w:rPr>
        <w:t>shared vulnerability</w:t>
      </w:r>
      <w:r w:rsidRPr="0041369E">
        <w:rPr>
          <w:sz w:val="16"/>
        </w:rPr>
        <w:t xml:space="preserve">. </w:t>
      </w:r>
    </w:p>
    <w:p w14:paraId="026266E1" w14:textId="77777777" w:rsidR="009A0BD1" w:rsidRPr="00D14C94" w:rsidRDefault="009A0BD1" w:rsidP="009A0BD1">
      <w:pPr>
        <w:rPr>
          <w:sz w:val="16"/>
        </w:rPr>
      </w:pPr>
      <w:r w:rsidRPr="0041369E">
        <w:rPr>
          <w:sz w:val="16"/>
        </w:rPr>
        <w:t xml:space="preserve">I begin my investigation of the possibility of rooting black feminist </w:t>
      </w:r>
      <w:proofErr w:type="spellStart"/>
      <w:r w:rsidRPr="0041369E">
        <w:rPr>
          <w:sz w:val="16"/>
        </w:rPr>
        <w:t>lovepolitics</w:t>
      </w:r>
      <w:proofErr w:type="spellEnd"/>
      <w:r w:rsidRPr="0041369E">
        <w:rPr>
          <w:sz w:val="16"/>
        </w:rPr>
        <w:t xml:space="preserve"> in law with Williams’s visionary work because it reveals the potential of black feminist legal scholarship that fundamentally reorients law around</w:t>
      </w:r>
      <w:r w:rsidRPr="00890EB6">
        <w:rPr>
          <w:sz w:val="16"/>
        </w:rPr>
        <w:t xml:space="preserve"> ethics of vulnerability. </w:t>
      </w:r>
      <w:r w:rsidRPr="00051D0D">
        <w:rPr>
          <w:rStyle w:val="TitleChar"/>
        </w:rPr>
        <w:t>This</w:t>
      </w:r>
      <w:r w:rsidRPr="00890EB6">
        <w:rPr>
          <w:sz w:val="16"/>
        </w:rPr>
        <w:t xml:space="preserve"> is work that </w:t>
      </w:r>
      <w:r w:rsidRPr="00051D0D">
        <w:rPr>
          <w:rStyle w:val="TitleChar"/>
        </w:rPr>
        <w:t xml:space="preserve">expresses a </w:t>
      </w:r>
      <w:r w:rsidRPr="00890EB6">
        <w:rPr>
          <w:rStyle w:val="Emphasis"/>
        </w:rPr>
        <w:t>fundamental faith</w:t>
      </w:r>
      <w:r w:rsidRPr="00051D0D">
        <w:rPr>
          <w:rStyle w:val="TitleChar"/>
        </w:rPr>
        <w:t xml:space="preserve"> in law’s capacity to perform different kinds of justice work</w:t>
      </w:r>
      <w:r w:rsidRPr="00890EB6">
        <w:rPr>
          <w:sz w:val="16"/>
        </w:rPr>
        <w:t xml:space="preserve">, </w:t>
      </w:r>
      <w:r w:rsidRPr="0006410C">
        <w:rPr>
          <w:rStyle w:val="Emphasis"/>
          <w:highlight w:val="cyan"/>
        </w:rPr>
        <w:t>even as it recognizes</w:t>
      </w:r>
      <w:r w:rsidRPr="0006410C">
        <w:rPr>
          <w:rStyle w:val="TitleChar"/>
          <w:highlight w:val="cyan"/>
        </w:rPr>
        <w:t xml:space="preserve"> how law is often mobilized as an agent of </w:t>
      </w:r>
      <w:r w:rsidRPr="0006410C">
        <w:rPr>
          <w:rStyle w:val="Emphasis"/>
          <w:highlight w:val="cyan"/>
        </w:rPr>
        <w:t>inequality</w:t>
      </w:r>
      <w:r w:rsidRPr="0006410C">
        <w:rPr>
          <w:rStyle w:val="TitleChar"/>
          <w:highlight w:val="cyan"/>
        </w:rPr>
        <w:t xml:space="preserve"> and </w:t>
      </w:r>
      <w:r w:rsidRPr="0006410C">
        <w:rPr>
          <w:rStyle w:val="Emphasis"/>
          <w:highlight w:val="cyan"/>
        </w:rPr>
        <w:t>injustice</w:t>
      </w:r>
      <w:r w:rsidRPr="00890EB6">
        <w:rPr>
          <w:sz w:val="16"/>
        </w:rPr>
        <w:t xml:space="preserve">. Like Williams’s radical remaking of rights, Crenshaw’s conception of intersectionality tugs at the seams of law, working within its confines to radically unleash its transformative capacity. As I explained earlier in the book, intersectionality is primarily remembered for its now widely circulating accident metaphor, where discrimination is imagined as traffic flowing through an intersection. It can move in one direction, another direction, or both, and an “accident” can occur on either street or in the intersection. According to this logic, discrimination can be race-based, gender-based, or race-and-gender-based, yet the possibility of raced and gendered discrimination is rendered impossible by antidiscrimination law that actively refuses to account for this form of violence. As Crenshaw notes, “Judicial decisions which premise intersectional relief on a showing that Black women are specifically recognized as a class are analogous to a doctor’s decision at the scene of an accident to treat an accident victim only if the injury is recognized by medical insurance.”38 Intersectionality, then, spotlights law’s refusal to see black women’s race- and gender-based injuries. </w:t>
      </w:r>
      <w:bookmarkEnd w:id="0"/>
    </w:p>
    <w:p w14:paraId="14117818" w14:textId="77777777" w:rsidR="009A0BD1" w:rsidRPr="00144135" w:rsidRDefault="009A0BD1" w:rsidP="009A0BD1">
      <w:pPr>
        <w:rPr>
          <w:sz w:val="16"/>
        </w:rPr>
      </w:pPr>
      <w:r w:rsidRPr="00D14C94">
        <w:rPr>
          <w:sz w:val="16"/>
        </w:rPr>
        <w:t xml:space="preserve">Many have envisioned intersectionality’s mandate as the insertion of black women into existing antidiscrimination law, as a call for antidiscrimination law to abandon its race or gender logic and instead embrace a race and gender logic. Yet, as Crenshaw’s second metaphor reveals, antidiscrimination law is constructed around leaving the multiply marginalized in the proverbial basement. Put differently, antidiscrimination law itself is constructed around remedying only certain forms of discriminatory activity and is designed to refuse to recognize and redress discrimination against the most vulnerable. Intersectionality, then, is not a call for inserting black women into a preexisting legal regime, precisely because that regime is designed to refuse to see black women. Instead, it is </w:t>
      </w:r>
      <w:r w:rsidRPr="001F4138">
        <w:rPr>
          <w:rStyle w:val="TitleChar"/>
        </w:rPr>
        <w:t>a tactic</w:t>
      </w:r>
      <w:r w:rsidRPr="00D14C94">
        <w:rPr>
          <w:sz w:val="16"/>
        </w:rPr>
        <w:t xml:space="preserve"> of making visible black women’s status as witnesses who can name and describe the basement, </w:t>
      </w:r>
      <w:r w:rsidRPr="001F4138">
        <w:rPr>
          <w:rStyle w:val="TitleChar"/>
        </w:rPr>
        <w:t>which</w:t>
      </w:r>
      <w:r w:rsidRPr="00D14C94">
        <w:rPr>
          <w:sz w:val="16"/>
        </w:rPr>
        <w:t xml:space="preserve"> is not merely a social location but a space produced by law’s doctrinal failures.</w:t>
      </w:r>
    </w:p>
    <w:p w14:paraId="7D38E697" w14:textId="77777777" w:rsidR="009A0BD1" w:rsidRPr="00434C9A" w:rsidRDefault="009A0BD1" w:rsidP="009A0BD1">
      <w:pPr>
        <w:pStyle w:val="Heading4"/>
      </w:pPr>
      <w:r>
        <w:rPr>
          <w:rFonts w:cs="Calibri"/>
        </w:rPr>
        <w:t xml:space="preserve">4[ Institutional engagement </w:t>
      </w:r>
      <w:r w:rsidRPr="00F767F1">
        <w:rPr>
          <w:rFonts w:cs="Calibri"/>
        </w:rPr>
        <w:t xml:space="preserve">– </w:t>
      </w:r>
      <w:r>
        <w:t>d</w:t>
      </w:r>
      <w:r w:rsidRPr="00434C9A">
        <w:t xml:space="preserve">ebate is imperfect, but only our interpretation can harness legal education </w:t>
      </w:r>
      <w:r>
        <w:t xml:space="preserve">to understand the law’s </w:t>
      </w:r>
      <w:r>
        <w:rPr>
          <w:u w:val="single"/>
        </w:rPr>
        <w:t>strategic reversibility</w:t>
      </w:r>
      <w:r>
        <w:t xml:space="preserve"> paired with </w:t>
      </w:r>
      <w:r>
        <w:rPr>
          <w:u w:val="single"/>
        </w:rPr>
        <w:t>intellectual survival skills</w:t>
      </w:r>
      <w:r>
        <w:t xml:space="preserve"> that help us navigate and </w:t>
      </w:r>
      <w:r>
        <w:rPr>
          <w:u w:val="single"/>
        </w:rPr>
        <w:t>contest</w:t>
      </w:r>
      <w:r>
        <w:t xml:space="preserve"> violent structures</w:t>
      </w:r>
      <w:r w:rsidRPr="00434C9A">
        <w:t>. This is the most plausible internal link from debate to meaningful social and political agitation for social justice</w:t>
      </w:r>
      <w:r>
        <w:t>.</w:t>
      </w:r>
    </w:p>
    <w:p w14:paraId="0AF336B4" w14:textId="77777777" w:rsidR="009A0BD1" w:rsidRPr="00434C9A" w:rsidRDefault="009A0BD1" w:rsidP="009A0BD1">
      <w:r w:rsidRPr="00434C9A">
        <w:rPr>
          <w:rStyle w:val="Style13ptBold"/>
        </w:rPr>
        <w:t>Archer 18</w:t>
      </w:r>
      <w:r w:rsidRPr="00434C9A">
        <w:t xml:space="preserve"> (Deborah N., Associate Professor of Clinical Law @ NYU School of Law, “POLITICAL LAWYERING FOR THE 21ST CENTURY,” draft, pp. 1-43)</w:t>
      </w:r>
      <w:r>
        <w:t xml:space="preserve"> *Edited*</w:t>
      </w:r>
    </w:p>
    <w:p w14:paraId="2F865702" w14:textId="77777777" w:rsidR="009A0BD1" w:rsidRDefault="009A0BD1" w:rsidP="009A0BD1">
      <w:pPr>
        <w:rPr>
          <w:sz w:val="14"/>
        </w:rPr>
      </w:pPr>
      <w:r w:rsidRPr="00434C9A">
        <w:rPr>
          <w:rStyle w:val="StyleUnderline"/>
        </w:rPr>
        <w:t>Many</w:t>
      </w:r>
      <w:r w:rsidRPr="00A311FE">
        <w:rPr>
          <w:sz w:val="14"/>
        </w:rPr>
        <w:t xml:space="preserve"> law </w:t>
      </w:r>
      <w:r w:rsidRPr="00C14921">
        <w:rPr>
          <w:rStyle w:val="StyleUnderline"/>
          <w:highlight w:val="green"/>
        </w:rPr>
        <w:t>students</w:t>
      </w:r>
      <w:r w:rsidRPr="00434C9A">
        <w:rPr>
          <w:rStyle w:val="StyleUnderline"/>
        </w:rPr>
        <w:t xml:space="preserve"> are </w:t>
      </w:r>
      <w:r w:rsidRPr="00A311FE">
        <w:rPr>
          <w:rStyle w:val="StyleUnderline"/>
        </w:rPr>
        <w:t>overwhelmed by injustice.</w:t>
      </w:r>
      <w:r w:rsidRPr="00A311FE">
        <w:rPr>
          <w:sz w:val="14"/>
        </w:rPr>
        <w:t xml:space="preserve"> </w:t>
      </w:r>
      <w:r w:rsidRPr="00A311FE">
        <w:rPr>
          <w:rStyle w:val="StyleUnderline"/>
        </w:rPr>
        <w:t>When faced</w:t>
      </w:r>
      <w:r w:rsidRPr="00434C9A">
        <w:rPr>
          <w:rStyle w:val="StyleUnderline"/>
        </w:rPr>
        <w:t xml:space="preserve"> with</w:t>
      </w:r>
      <w:r w:rsidRPr="00A311FE">
        <w:rPr>
          <w:sz w:val="14"/>
        </w:rPr>
        <w:t xml:space="preserve"> the reality of </w:t>
      </w:r>
      <w:r w:rsidRPr="00434C9A">
        <w:rPr>
          <w:rStyle w:val="StyleUnderline"/>
        </w:rPr>
        <w:t xml:space="preserve">systemic inequities, even the most committed students </w:t>
      </w:r>
      <w:r w:rsidRPr="00C14921">
        <w:rPr>
          <w:rStyle w:val="StyleUnderline"/>
          <w:highlight w:val="green"/>
        </w:rPr>
        <w:t xml:space="preserve">may surrender to </w:t>
      </w:r>
      <w:r w:rsidRPr="00A311FE">
        <w:rPr>
          <w:rStyle w:val="StyleUnderline"/>
        </w:rPr>
        <w:t>hopelessness</w:t>
      </w:r>
      <w:r w:rsidRPr="00434C9A">
        <w:rPr>
          <w:rStyle w:val="StyleUnderline"/>
        </w:rPr>
        <w:t>, despair</w:t>
      </w:r>
      <w:r w:rsidRPr="00A311FE">
        <w:rPr>
          <w:rStyle w:val="StyleUnderline"/>
        </w:rPr>
        <w:t xml:space="preserve">, and </w:t>
      </w:r>
      <w:r w:rsidRPr="00C14921">
        <w:rPr>
          <w:rStyle w:val="StyleUnderline"/>
          <w:highlight w:val="green"/>
        </w:rPr>
        <w:t>inaction</w:t>
      </w:r>
      <w:r w:rsidRPr="00434C9A">
        <w:rPr>
          <w:rStyle w:val="StyleUnderline"/>
        </w:rPr>
        <w:t>.</w:t>
      </w:r>
      <w:r w:rsidRPr="00A311FE">
        <w:rPr>
          <w:sz w:val="14"/>
        </w:rPr>
        <w:t xml:space="preserve"> </w:t>
      </w:r>
      <w:r w:rsidRPr="00434C9A">
        <w:rPr>
          <w:rStyle w:val="Emphasis"/>
        </w:rPr>
        <w:t>This is</w:t>
      </w:r>
      <w:r w:rsidRPr="00A311FE">
        <w:rPr>
          <w:sz w:val="14"/>
        </w:rPr>
        <w:t xml:space="preserve"> not because they have stopped caring about injustice, but </w:t>
      </w:r>
      <w:r w:rsidRPr="00C14921">
        <w:rPr>
          <w:rStyle w:val="Emphasis"/>
          <w:highlight w:val="green"/>
        </w:rPr>
        <w:t>because they cannot envision a path from injustice to justice</w:t>
      </w:r>
      <w:r w:rsidRPr="00434C9A">
        <w:rPr>
          <w:rStyle w:val="Emphasis"/>
        </w:rPr>
        <w:t>.</w:t>
      </w:r>
      <w:r w:rsidRPr="00A311FE">
        <w:rPr>
          <w:sz w:val="14"/>
        </w:rPr>
        <w:t xml:space="preserve"> </w:t>
      </w:r>
      <w:r w:rsidRPr="00434C9A">
        <w:rPr>
          <w:rStyle w:val="StyleUnderline"/>
        </w:rPr>
        <w:t>Many do not have the tools to navigate systemic injustice or respond to interwoven legal and social ills.</w:t>
      </w:r>
      <w:r w:rsidRPr="00A311FE">
        <w:rPr>
          <w:sz w:val="14"/>
        </w:rPr>
        <w:t xml:space="preserve"> This article contends that although clinical </w:t>
      </w:r>
      <w:r w:rsidRPr="00434C9A">
        <w:rPr>
          <w:rStyle w:val="StyleUnderline"/>
        </w:rPr>
        <w:t>legal education</w:t>
      </w:r>
      <w:r w:rsidRPr="00A311FE">
        <w:rPr>
          <w:sz w:val="14"/>
        </w:rPr>
        <w:t xml:space="preserve"> provides an excellent opportunity to offer students the skills, experience, perspective, and confidence to grapple with today’s complex social justice issues, it </w:t>
      </w:r>
      <w:r w:rsidRPr="00434C9A">
        <w:rPr>
          <w:rStyle w:val="StyleUnderline"/>
        </w:rPr>
        <w:t xml:space="preserve">has not sufficiently responded to the changing educational needs of our students </w:t>
      </w:r>
      <w:r w:rsidRPr="008C36FA">
        <w:rPr>
          <w:rStyle w:val="StyleUnderline"/>
        </w:rPr>
        <w:t>by teaching law students how to most effectively utilize litigation alongside other tools of systemic reform advocacy</w:t>
      </w:r>
      <w:r w:rsidRPr="00434C9A">
        <w:rPr>
          <w:rStyle w:val="StyleUnderline"/>
        </w:rPr>
        <w:t>.</w:t>
      </w:r>
      <w:r>
        <w:rPr>
          <w:rStyle w:val="StyleUnderline"/>
        </w:rPr>
        <w:t xml:space="preserve"> </w:t>
      </w:r>
      <w:r w:rsidRPr="00A311FE">
        <w:rPr>
          <w:sz w:val="14"/>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434C9A">
        <w:rPr>
          <w:rStyle w:val="StyleUnderline"/>
        </w:rPr>
        <w:t>cases train students to be creative problem solvers for individual clients. However, this</w:t>
      </w:r>
      <w:r w:rsidRPr="00A311FE">
        <w:rPr>
          <w:sz w:val="14"/>
        </w:rPr>
        <w:t xml:space="preserve"> model </w:t>
      </w:r>
      <w:r w:rsidRPr="00434C9A">
        <w:rPr>
          <w:rStyle w:val="StyleUnderline"/>
        </w:rPr>
        <w:t>does not effectively prepare students to address and combat structural or chronic inequality.</w:t>
      </w:r>
      <w:r w:rsidRPr="00A311FE">
        <w:rPr>
          <w:sz w:val="14"/>
        </w:rPr>
        <w:t xml:space="preserve"> </w:t>
      </w:r>
      <w:r w:rsidRPr="00434C9A">
        <w:rPr>
          <w:rStyle w:val="StyleUnderline"/>
        </w:rPr>
        <w:t>The individualized model</w:t>
      </w:r>
      <w:r w:rsidRPr="00A311FE">
        <w:rPr>
          <w:sz w:val="14"/>
        </w:rPr>
        <w:t xml:space="preserve"> also </w:t>
      </w:r>
      <w:r w:rsidRPr="00434C9A">
        <w:rPr>
          <w:rStyle w:val="StyleUnderline"/>
        </w:rPr>
        <w:t>provides relatively limited opportunities for students to address the intellectual and skills-based challenges of lawyering on a larger scale.</w:t>
      </w:r>
      <w:r w:rsidRPr="00A311FE">
        <w:rPr>
          <w:sz w:val="14"/>
        </w:rPr>
        <w:t xml:space="preserve">2 </w:t>
      </w:r>
      <w:r w:rsidRPr="00C14921">
        <w:rPr>
          <w:rStyle w:val="Emphasis"/>
          <w:highlight w:val="green"/>
        </w:rPr>
        <w:t>Complex cases</w:t>
      </w:r>
      <w:r w:rsidRPr="00A311FE">
        <w:rPr>
          <w:sz w:val="14"/>
        </w:rPr>
        <w:t xml:space="preserve"> allow students to explore the complicated relationship between justice, law, and politics.3 They introduce students to many of the skills needed to </w:t>
      </w:r>
      <w:r w:rsidRPr="00C14921">
        <w:rPr>
          <w:rStyle w:val="Emphasis"/>
          <w:highlight w:val="green"/>
        </w:rPr>
        <w:t>integrate rebellious</w:t>
      </w:r>
      <w:r w:rsidRPr="00434C9A">
        <w:rPr>
          <w:rStyle w:val="StyleUnderline"/>
        </w:rPr>
        <w:t xml:space="preserve"> or political </w:t>
      </w:r>
      <w:r w:rsidRPr="00C14921">
        <w:rPr>
          <w:rStyle w:val="Emphasis"/>
          <w:highlight w:val="green"/>
        </w:rPr>
        <w:t>lawyering</w:t>
      </w:r>
      <w:r w:rsidRPr="00A311FE">
        <w:rPr>
          <w:sz w:val="14"/>
        </w:rPr>
        <w:t xml:space="preserve"> into their practice, </w:t>
      </w:r>
      <w:r w:rsidRPr="00434C9A">
        <w:rPr>
          <w:rStyle w:val="StyleUnderline"/>
        </w:rPr>
        <w:t xml:space="preserve">including </w:t>
      </w:r>
      <w:r w:rsidRPr="00C14921">
        <w:rPr>
          <w:rStyle w:val="StyleUnderline"/>
          <w:highlight w:val="green"/>
        </w:rPr>
        <w:t>working with others to</w:t>
      </w:r>
      <w:r w:rsidRPr="00434C9A">
        <w:rPr>
          <w:rStyle w:val="StyleUnderline"/>
        </w:rPr>
        <w:t xml:space="preserve"> </w:t>
      </w:r>
      <w:r w:rsidRPr="00434C9A">
        <w:rPr>
          <w:rStyle w:val="Emphasis"/>
        </w:rPr>
        <w:t xml:space="preserve">brainstorm, design, and </w:t>
      </w:r>
      <w:r w:rsidRPr="00C14921">
        <w:rPr>
          <w:rStyle w:val="Emphasis"/>
          <w:highlight w:val="green"/>
        </w:rPr>
        <w:t>execute an advocacy</w:t>
      </w:r>
      <w:r w:rsidRPr="00434C9A">
        <w:rPr>
          <w:rStyle w:val="Emphasis"/>
        </w:rPr>
        <w:t xml:space="preserve"> strategy</w:t>
      </w:r>
      <w:r w:rsidRPr="00A311FE">
        <w:rPr>
          <w:sz w:val="14"/>
        </w:rPr>
        <w:t xml:space="preserve">; </w:t>
      </w:r>
      <w:r w:rsidRPr="00434C9A">
        <w:rPr>
          <w:rStyle w:val="StyleUnderline"/>
        </w:rPr>
        <w:t xml:space="preserve">helping </w:t>
      </w:r>
      <w:r w:rsidRPr="00C14921">
        <w:rPr>
          <w:rStyle w:val="StyleUnderline"/>
          <w:highlight w:val="green"/>
        </w:rPr>
        <w:t xml:space="preserve">to </w:t>
      </w:r>
      <w:r w:rsidRPr="00C14921">
        <w:rPr>
          <w:rStyle w:val="Emphasis"/>
          <w:highlight w:val="green"/>
        </w:rPr>
        <w:t>build</w:t>
      </w:r>
      <w:r w:rsidRPr="00434C9A">
        <w:rPr>
          <w:rStyle w:val="StyleUnderline"/>
        </w:rPr>
        <w:t xml:space="preserve"> and participate in </w:t>
      </w:r>
      <w:r w:rsidRPr="00C14921">
        <w:rPr>
          <w:rStyle w:val="Emphasis"/>
          <w:highlight w:val="green"/>
        </w:rPr>
        <w:t>a coalition</w:t>
      </w:r>
      <w:r w:rsidRPr="00A311FE">
        <w:rPr>
          <w:sz w:val="14"/>
        </w:rPr>
        <w:t xml:space="preserve">; </w:t>
      </w:r>
      <w:r w:rsidRPr="00434C9A">
        <w:rPr>
          <w:rStyle w:val="StyleUnderline"/>
        </w:rPr>
        <w:t xml:space="preserve">engaging in </w:t>
      </w:r>
      <w:r w:rsidRPr="00434C9A">
        <w:rPr>
          <w:rStyle w:val="Emphasis"/>
        </w:rPr>
        <w:t>integrated advocacy</w:t>
      </w:r>
      <w:r w:rsidRPr="00A311FE">
        <w:rPr>
          <w:sz w:val="14"/>
        </w:rPr>
        <w:t xml:space="preserve">; </w:t>
      </w:r>
      <w:r w:rsidRPr="00434C9A">
        <w:rPr>
          <w:rStyle w:val="StyleUnderline"/>
        </w:rPr>
        <w:t xml:space="preserve">and analyzing the outside forces that help shape outcomes, </w:t>
      </w:r>
      <w:r w:rsidRPr="00C14921">
        <w:rPr>
          <w:rStyle w:val="StyleUnderline"/>
          <w:highlight w:val="green"/>
        </w:rPr>
        <w:t xml:space="preserve">including </w:t>
      </w:r>
      <w:r w:rsidRPr="00C14921">
        <w:rPr>
          <w:rStyle w:val="Emphasis"/>
          <w:highlight w:val="green"/>
        </w:rPr>
        <w:t>organizational capacity</w:t>
      </w:r>
      <w:r w:rsidRPr="00434C9A">
        <w:rPr>
          <w:rStyle w:val="StyleUnderline"/>
        </w:rPr>
        <w:t xml:space="preserve">, </w:t>
      </w:r>
      <w:r w:rsidRPr="00A311FE">
        <w:rPr>
          <w:rStyle w:val="Emphasis"/>
        </w:rPr>
        <w:t>challenges of enforcement</w:t>
      </w:r>
      <w:r w:rsidRPr="00A311FE">
        <w:rPr>
          <w:rStyle w:val="StyleUnderline"/>
        </w:rPr>
        <w:t xml:space="preserve">, and </w:t>
      </w:r>
      <w:r w:rsidRPr="00A311FE">
        <w:rPr>
          <w:rStyle w:val="Emphasis"/>
        </w:rPr>
        <w:t>potential political backlash</w:t>
      </w:r>
      <w:r w:rsidRPr="00A311FE">
        <w:rPr>
          <w:rStyle w:val="StyleUnderline"/>
        </w:rPr>
        <w:t>.</w:t>
      </w:r>
      <w:r w:rsidRPr="00A311FE">
        <w:rPr>
          <w:sz w:val="14"/>
        </w:rPr>
        <w:t xml:space="preserve">4 </w:t>
      </w:r>
      <w:r w:rsidRPr="00A311FE">
        <w:rPr>
          <w:sz w:val="14"/>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434C9A">
        <w:rPr>
          <w:rStyle w:val="StyleUnderline"/>
        </w:rPr>
        <w:t xml:space="preserve">Twenty years ago, social justice advocates </w:t>
      </w:r>
      <w:r w:rsidRPr="00434C9A">
        <w:rPr>
          <w:rStyle w:val="Emphasis"/>
        </w:rPr>
        <w:t>rallied around political lawyering</w:t>
      </w:r>
      <w:r w:rsidRPr="00434C9A">
        <w:rPr>
          <w:rStyle w:val="StyleUnderline"/>
        </w:rPr>
        <w:t xml:space="preserve"> as a tool for </w:t>
      </w:r>
      <w:r w:rsidRPr="00434C9A">
        <w:rPr>
          <w:rStyle w:val="Emphasis"/>
        </w:rPr>
        <w:t>more effective advocacy</w:t>
      </w:r>
      <w:r w:rsidRPr="00434C9A">
        <w:rPr>
          <w:rStyle w:val="StyleUnderline"/>
        </w:rPr>
        <w:t xml:space="preserve"> on behalf of marginalized communities.</w:t>
      </w:r>
      <w:r w:rsidRPr="00A311FE">
        <w:rPr>
          <w:sz w:val="14"/>
        </w:rPr>
        <w:t xml:space="preserve">7 </w:t>
      </w:r>
      <w:r w:rsidRPr="00434C9A">
        <w:rPr>
          <w:rStyle w:val="Emphasis"/>
        </w:rPr>
        <w:t xml:space="preserve">Political lawyering employs </w:t>
      </w:r>
      <w:r w:rsidRPr="008C36FA">
        <w:rPr>
          <w:rStyle w:val="Emphasis"/>
        </w:rPr>
        <w:t>a</w:t>
      </w:r>
      <w:r w:rsidRPr="00434C9A">
        <w:rPr>
          <w:rStyle w:val="Emphasis"/>
        </w:rPr>
        <w:t xml:space="preserve"> systemic reform lens in case selection, advocacy strategy, and lawyering process</w:t>
      </w:r>
      <w:r w:rsidRPr="00434C9A">
        <w:rPr>
          <w:rStyle w:val="StyleUnderline"/>
        </w:rPr>
        <w:t xml:space="preserve">, with a focus on legal work done in service to </w:t>
      </w:r>
      <w:r w:rsidRPr="00434C9A">
        <w:rPr>
          <w:rStyle w:val="Emphasis"/>
        </w:rPr>
        <w:t>both individual and collective goals</w:t>
      </w:r>
      <w:r w:rsidRPr="00434C9A">
        <w:rPr>
          <w:rStyle w:val="StyleUnderline"/>
        </w:rPr>
        <w:t>.</w:t>
      </w:r>
      <w:r w:rsidRPr="00A311FE">
        <w:rPr>
          <w:sz w:val="14"/>
        </w:rPr>
        <w:t xml:space="preserve">8 </w:t>
      </w:r>
      <w:r w:rsidRPr="00434C9A">
        <w:rPr>
          <w:rStyle w:val="StyleUnderline"/>
        </w:rPr>
        <w:t xml:space="preserve">While litigation is central to political lawyering, political lawyers recognize that litigation, </w:t>
      </w:r>
      <w:r w:rsidRPr="00A311FE">
        <w:rPr>
          <w:rStyle w:val="StyleUnderline"/>
        </w:rPr>
        <w:t xml:space="preserve">interdisciplinary </w:t>
      </w:r>
      <w:r w:rsidRPr="00C14921">
        <w:rPr>
          <w:rStyle w:val="Emphasis"/>
          <w:highlight w:val="green"/>
        </w:rPr>
        <w:t>collaboration</w:t>
      </w:r>
      <w:r w:rsidRPr="00C14921">
        <w:rPr>
          <w:rStyle w:val="StyleUnderline"/>
          <w:highlight w:val="green"/>
        </w:rPr>
        <w:t xml:space="preserve">, </w:t>
      </w:r>
      <w:r w:rsidRPr="00C14921">
        <w:rPr>
          <w:rStyle w:val="Emphasis"/>
          <w:highlight w:val="green"/>
        </w:rPr>
        <w:t>policy reform</w:t>
      </w:r>
      <w:r w:rsidRPr="00C14921">
        <w:rPr>
          <w:rStyle w:val="StyleUnderline"/>
          <w:highlight w:val="green"/>
        </w:rPr>
        <w:t xml:space="preserve">, and </w:t>
      </w:r>
      <w:r w:rsidRPr="00C14921">
        <w:rPr>
          <w:rStyle w:val="Emphasis"/>
          <w:highlight w:val="green"/>
        </w:rPr>
        <w:t>community organization</w:t>
      </w:r>
      <w:r w:rsidRPr="00434C9A">
        <w:rPr>
          <w:rStyle w:val="StyleUnderline"/>
        </w:rPr>
        <w:t xml:space="preserve"> </w:t>
      </w:r>
      <w:r w:rsidRPr="00C14921">
        <w:rPr>
          <w:rStyle w:val="Emphasis"/>
          <w:highlight w:val="green"/>
        </w:rPr>
        <w:t>must</w:t>
      </w:r>
      <w:r w:rsidRPr="00434C9A">
        <w:rPr>
          <w:rStyle w:val="Emphasis"/>
        </w:rPr>
        <w:t xml:space="preserve"> to </w:t>
      </w:r>
      <w:r w:rsidRPr="00C14921">
        <w:rPr>
          <w:rStyle w:val="Emphasis"/>
          <w:highlight w:val="green"/>
        </w:rPr>
        <w:t>proceed</w:t>
      </w:r>
      <w:r w:rsidRPr="00434C9A">
        <w:rPr>
          <w:rStyle w:val="Emphasis"/>
        </w:rPr>
        <w:t xml:space="preserve"> </w:t>
      </w:r>
      <w:r w:rsidRPr="00C14921">
        <w:rPr>
          <w:rStyle w:val="Emphasis"/>
          <w:highlight w:val="green"/>
        </w:rPr>
        <w:t>together</w:t>
      </w:r>
      <w:r w:rsidRPr="00434C9A">
        <w:rPr>
          <w:rStyle w:val="StyleUnderline"/>
        </w:rPr>
        <w:t>.</w:t>
      </w:r>
      <w:r w:rsidRPr="00A311FE">
        <w:rPr>
          <w:sz w:val="14"/>
        </w:rPr>
        <w:t xml:space="preserve"> </w:t>
      </w:r>
      <w:r w:rsidRPr="00434C9A">
        <w:rPr>
          <w:rStyle w:val="StyleUnderline"/>
        </w:rPr>
        <w:t xml:space="preserve">Litigation is just one piece of a complex advocacy puzzle. </w:t>
      </w:r>
      <w:r w:rsidRPr="00A311FE">
        <w:rPr>
          <w:sz w:val="14"/>
        </w:rPr>
        <w:t xml:space="preserve">However, clinical law professors have never fully grappled with how to employ this model.9 </w:t>
      </w:r>
      <w:r w:rsidRPr="00434C9A">
        <w:rPr>
          <w:rStyle w:val="StyleUnderline"/>
        </w:rPr>
        <w:t xml:space="preserve">Law professors today seeking to train the </w:t>
      </w:r>
      <w:r w:rsidRPr="00434C9A">
        <w:rPr>
          <w:rStyle w:val="Emphasis"/>
        </w:rPr>
        <w:t>next generation of social justice advocates</w:t>
      </w:r>
      <w:r w:rsidRPr="00434C9A">
        <w:rPr>
          <w:rStyle w:val="StyleUnderline"/>
        </w:rPr>
        <w:t xml:space="preserve"> </w:t>
      </w:r>
      <w:r w:rsidRPr="00A311FE">
        <w:rPr>
          <w:rStyle w:val="StyleUnderline"/>
        </w:rPr>
        <w:t>should expose students to the transformational potential of integrated advocacy</w:t>
      </w:r>
      <w:r w:rsidRPr="00A311FE">
        <w:rPr>
          <w:sz w:val="14"/>
        </w:rPr>
        <w:t>—strategic litigation, community organizing, direct action, media strategies, and interdisciplinary collaboration proceeding together—</w:t>
      </w:r>
      <w:r w:rsidRPr="00A311FE">
        <w:rPr>
          <w:rStyle w:val="StyleUnderline"/>
        </w:rPr>
        <w:t>in the fight for social change.</w:t>
      </w:r>
      <w:r w:rsidRPr="00A311FE">
        <w:rPr>
          <w:sz w:val="14"/>
        </w:rPr>
        <w:t xml:space="preserve"> </w:t>
      </w:r>
      <w:r w:rsidRPr="00A311FE">
        <w:rPr>
          <w:rStyle w:val="Emphasis"/>
        </w:rPr>
        <w:t>Political lawyering can serve as a model.</w:t>
      </w:r>
      <w:r w:rsidRPr="00A311FE">
        <w:rPr>
          <w:sz w:val="14"/>
        </w:rPr>
        <w:t xml:space="preserve"> </w:t>
      </w:r>
      <w:r w:rsidRPr="00A311FE">
        <w:rPr>
          <w:rStyle w:val="StyleUnderline"/>
        </w:rPr>
        <w:t>The NAACP strategy of building comprehensive advocacy campaigns to challenge racial and economic injustice helped to launch the political lawyering movement</w:t>
      </w:r>
      <w:r w:rsidRPr="00A311FE">
        <w:rPr>
          <w:sz w:val="14"/>
        </w:rPr>
        <w:t xml:space="preserve"> in the last century.10 </w:t>
      </w:r>
      <w:r w:rsidRPr="00A311FE">
        <w:rPr>
          <w:rStyle w:val="StyleUnderline"/>
        </w:rPr>
        <w:t>But political lawyering in the 21st century</w:t>
      </w:r>
      <w:r w:rsidRPr="00A311FE">
        <w:rPr>
          <w:sz w:val="14"/>
        </w:rPr>
        <w:t xml:space="preserve"> needs to do more. It </w:t>
      </w:r>
      <w:r w:rsidRPr="00A311FE">
        <w:rPr>
          <w:rStyle w:val="StyleUnderline"/>
        </w:rPr>
        <w:t>needs to re-embrace and update the concept of integrated advocacy to help lawyers leverage a broad range of tools and perspectives to generate effective approaches to issues of injustice, both nascent and chronic.</w:t>
      </w:r>
      <w:r w:rsidRPr="00A311FE">
        <w:rPr>
          <w:sz w:val="14"/>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A311FE">
        <w:rPr>
          <w:sz w:val="14"/>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w:t>
      </w:r>
      <w:proofErr w:type="gramStart"/>
      <w:r w:rsidRPr="00A311FE">
        <w:rPr>
          <w:sz w:val="14"/>
          <w:szCs w:val="10"/>
        </w:rPr>
        <w:t>long-term visions</w:t>
      </w:r>
      <w:proofErr w:type="gramEnd"/>
      <w:r w:rsidRPr="00A311FE">
        <w:rPr>
          <w:sz w:val="14"/>
          <w:szCs w:val="10"/>
        </w:rPr>
        <w:t xml:space="preserve">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A311FE">
        <w:rPr>
          <w:sz w:val="14"/>
        </w:rPr>
        <w:t xml:space="preserve">The </w:t>
      </w:r>
      <w:r w:rsidRPr="00434C9A">
        <w:rPr>
          <w:rStyle w:val="StyleUnderline"/>
        </w:rPr>
        <w:t xml:space="preserve">parallels between the challenges social justice lawyers faced in the 1980s and 1990s and those that law students committed to social justice </w:t>
      </w:r>
      <w:r w:rsidRPr="00A311FE">
        <w:rPr>
          <w:sz w:val="14"/>
        </w:rPr>
        <w:t xml:space="preserve">28 </w:t>
      </w:r>
      <w:r w:rsidRPr="00434C9A">
        <w:rPr>
          <w:rStyle w:val="StyleUnderline"/>
        </w:rPr>
        <w:t>face today are evident.</w:t>
      </w:r>
      <w:r w:rsidRPr="00A311FE">
        <w:rPr>
          <w:sz w:val="14"/>
        </w:rPr>
        <w:t xml:space="preserve"> As discussed earlier, law students’ own </w:t>
      </w:r>
      <w:r w:rsidRPr="00C14921">
        <w:rPr>
          <w:rStyle w:val="Emphasis"/>
          <w:highlight w:val="green"/>
        </w:rPr>
        <w:t>despair about the enormity of the fight for justice can compromise</w:t>
      </w:r>
      <w:r w:rsidRPr="00434C9A">
        <w:rPr>
          <w:rStyle w:val="Emphasis"/>
        </w:rPr>
        <w:t xml:space="preserve"> their </w:t>
      </w:r>
      <w:r w:rsidRPr="00C14921">
        <w:rPr>
          <w:rStyle w:val="Emphasis"/>
          <w:highlight w:val="green"/>
        </w:rPr>
        <w:t>ability to</w:t>
      </w:r>
      <w:r w:rsidRPr="00434C9A">
        <w:rPr>
          <w:rStyle w:val="Emphasis"/>
        </w:rPr>
        <w:t xml:space="preserve"> recognize and </w:t>
      </w:r>
      <w:r w:rsidRPr="00C14921">
        <w:rPr>
          <w:rStyle w:val="Emphasis"/>
          <w:highlight w:val="green"/>
        </w:rPr>
        <w:t>tackle</w:t>
      </w:r>
      <w:r w:rsidRPr="00434C9A">
        <w:rPr>
          <w:rStyle w:val="Emphasis"/>
        </w:rPr>
        <w:t xml:space="preserve"> chronic </w:t>
      </w:r>
      <w:r w:rsidRPr="00C14921">
        <w:rPr>
          <w:rStyle w:val="Emphasis"/>
          <w:highlight w:val="green"/>
        </w:rPr>
        <w:t>injustice</w:t>
      </w:r>
      <w:r w:rsidRPr="00434C9A">
        <w:rPr>
          <w:rStyle w:val="Emphasis"/>
        </w:rPr>
        <w:t>.</w:t>
      </w:r>
      <w:r w:rsidRPr="00A311FE">
        <w:rPr>
          <w:sz w:val="14"/>
        </w:rPr>
        <w:t xml:space="preserve"> Like the earlier generation of political lawyers Bellow described, </w:t>
      </w:r>
      <w:r w:rsidRPr="00A311FE">
        <w:rPr>
          <w:rStyle w:val="StyleUnderline"/>
        </w:rPr>
        <w:t>many</w:t>
      </w:r>
      <w:r w:rsidRPr="00A311FE">
        <w:rPr>
          <w:sz w:val="14"/>
        </w:rPr>
        <w:t xml:space="preserve"> law students today </w:t>
      </w:r>
      <w:r w:rsidRPr="00A311FE">
        <w:rPr>
          <w:rStyle w:val="StyleUnderline"/>
        </w:rPr>
        <w:t xml:space="preserve">find it difficult to believe in the </w:t>
      </w:r>
      <w:r w:rsidRPr="00A311FE">
        <w:rPr>
          <w:rStyle w:val="Emphasis"/>
        </w:rPr>
        <w:t>possibility of change</w:t>
      </w:r>
      <w:r w:rsidRPr="00A311FE">
        <w:rPr>
          <w:rStyle w:val="StyleUnderline"/>
        </w:rPr>
        <w:t xml:space="preserve"> let alone its likelihood.</w:t>
      </w:r>
      <w:r w:rsidRPr="00A311FE">
        <w:rPr>
          <w:sz w:val="14"/>
        </w:rPr>
        <w:t xml:space="preserve"> </w:t>
      </w:r>
      <w:r w:rsidRPr="00A311FE">
        <w:rPr>
          <w:rStyle w:val="Emphasis"/>
        </w:rPr>
        <w:t>Inexperience challenging systemic legal problems exacerbates their skepticism.</w:t>
      </w:r>
      <w:r w:rsidRPr="00A311FE">
        <w:rPr>
          <w:sz w:val="14"/>
        </w:rPr>
        <w:t xml:space="preserve"> They recognize that the advocacy tools they have learned are insufficient to solve today’s problems, which fuels their sense of doubt. To help expand their understanding of what may be possible, law </w:t>
      </w:r>
      <w:r w:rsidRPr="00A311FE">
        <w:rPr>
          <w:rStyle w:val="StyleUnderline"/>
        </w:rPr>
        <w:t>students</w:t>
      </w:r>
      <w:r w:rsidRPr="00A311FE">
        <w:rPr>
          <w:sz w:val="14"/>
        </w:rPr>
        <w:t xml:space="preserve">, particularly those </w:t>
      </w:r>
      <w:r w:rsidRPr="00A311FE">
        <w:rPr>
          <w:rStyle w:val="StyleUnderline"/>
        </w:rPr>
        <w:t>interested in continuing the fight for racial justice</w:t>
      </w:r>
      <w:r w:rsidRPr="00A311FE">
        <w:rPr>
          <w:sz w:val="14"/>
        </w:rPr>
        <w:t xml:space="preserve">, </w:t>
      </w:r>
      <w:r w:rsidRPr="00A311FE">
        <w:rPr>
          <w:rStyle w:val="StyleUnderline"/>
        </w:rPr>
        <w:t>should be taught to understand and embrace the goals, strategies, and tools of political lawyering</w:t>
      </w:r>
      <w:r w:rsidRPr="00A311FE">
        <w:rPr>
          <w:sz w:val="14"/>
        </w:rPr>
        <w:t xml:space="preserve">—re-imagined for current times. Clinical professors need not adopt political lawyering wholesale as the only or primary approach to teaching lawyering skills and legal advocacy. Indeed, one of the challenges social justice advocates </w:t>
      </w:r>
      <w:proofErr w:type="gramStart"/>
      <w:r w:rsidRPr="00A311FE">
        <w:rPr>
          <w:sz w:val="14"/>
        </w:rPr>
        <w:t>face</w:t>
      </w:r>
      <w:proofErr w:type="gramEnd"/>
      <w:r w:rsidRPr="00A311FE">
        <w:rPr>
          <w:sz w:val="14"/>
        </w:rPr>
        <w:t xml:space="preserv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434C9A">
        <w:rPr>
          <w:rStyle w:val="StyleUnderline"/>
        </w:rPr>
        <w:t>Doubt and defeatism</w:t>
      </w:r>
      <w:r w:rsidRPr="00A311FE">
        <w:rPr>
          <w:sz w:val="14"/>
        </w:rPr>
        <w:t xml:space="preserve">, the sense of overly pessimistic assessments of action possibilities, are recurrent experiences in oppositional politics, whomever the political actors may be. They </w:t>
      </w:r>
      <w:r w:rsidRPr="00A311FE">
        <w:rPr>
          <w:rStyle w:val="StyleUnderline"/>
        </w:rPr>
        <w:t>require hard-headed assessments of what works and why</w:t>
      </w:r>
      <w:r w:rsidRPr="00A311FE">
        <w:rPr>
          <w:sz w:val="14"/>
        </w:rPr>
        <w:t>; a willingness to relinquish strategies and goals born of different possibilities and particularities</w:t>
      </w:r>
      <w:proofErr w:type="gramStart"/>
      <w:r w:rsidRPr="00A311FE">
        <w:rPr>
          <w:sz w:val="14"/>
        </w:rPr>
        <w:t>. . . .</w:t>
      </w:r>
      <w:proofErr w:type="gramEnd"/>
      <w:r w:rsidRPr="00A311FE">
        <w:rPr>
          <w:sz w:val="14"/>
        </w:rPr>
        <w:t xml:space="preserve"> </w:t>
      </w:r>
      <w:r w:rsidRPr="00A311FE">
        <w:rPr>
          <w:rStyle w:val="Emphasis"/>
        </w:rPr>
        <w:t xml:space="preserve">Doubt and </w:t>
      </w:r>
      <w:r w:rsidRPr="00C14921">
        <w:rPr>
          <w:rStyle w:val="Emphasis"/>
          <w:highlight w:val="green"/>
        </w:rPr>
        <w:t>defeatism produce powerful spirals that can only be broken by</w:t>
      </w:r>
      <w:r w:rsidRPr="00A311FE">
        <w:rPr>
          <w:sz w:val="14"/>
        </w:rPr>
        <w:t xml:space="preserve"> acts of will and </w:t>
      </w:r>
      <w:r w:rsidRPr="00C14921">
        <w:rPr>
          <w:rStyle w:val="Emphasis"/>
          <w:highlight w:val="green"/>
        </w:rPr>
        <w:t>leaps of faith.</w:t>
      </w:r>
      <w:r w:rsidRPr="00A311FE">
        <w:rPr>
          <w:sz w:val="14"/>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434C9A">
        <w:rPr>
          <w:rStyle w:val="StyleUnderline"/>
        </w:rPr>
        <w:t>It</w:t>
      </w:r>
      <w:r w:rsidRPr="00A311FE">
        <w:rPr>
          <w:sz w:val="14"/>
        </w:rPr>
        <w:t xml:space="preserve"> also </w:t>
      </w:r>
      <w:r w:rsidRPr="00434C9A">
        <w:rPr>
          <w:rStyle w:val="StyleUnderline"/>
        </w:rPr>
        <w:t xml:space="preserve">requires lawyers to advocate with a </w:t>
      </w:r>
      <w:r w:rsidRPr="00434C9A">
        <w:rPr>
          <w:rStyle w:val="Emphasis"/>
        </w:rPr>
        <w:t>clear vision</w:t>
      </w:r>
      <w:r w:rsidRPr="00434C9A">
        <w:rPr>
          <w:rStyle w:val="StyleUnderline"/>
        </w:rPr>
        <w:t xml:space="preserve"> of what justice looks like</w:t>
      </w:r>
      <w:r w:rsidRPr="00A311FE">
        <w:rPr>
          <w:sz w:val="14"/>
        </w:rPr>
        <w:t xml:space="preserve"> because effective political lawyering “</w:t>
      </w:r>
      <w:proofErr w:type="spellStart"/>
      <w:r w:rsidRPr="00A311FE">
        <w:rPr>
          <w:sz w:val="14"/>
        </w:rPr>
        <w:t>reache</w:t>
      </w:r>
      <w:proofErr w:type="spellEnd"/>
      <w:r w:rsidRPr="00A311FE">
        <w:rPr>
          <w:sz w:val="14"/>
        </w:rPr>
        <w:t xml:space="preserve">[s] not only across large numbers of people, but from the present into some altered version of the future.”32 </w:t>
      </w:r>
      <w:r w:rsidRPr="00A311FE">
        <w:rPr>
          <w:rStyle w:val="StyleUnderline"/>
        </w:rPr>
        <w:t xml:space="preserve">Learning </w:t>
      </w:r>
      <w:r w:rsidRPr="00C14921">
        <w:rPr>
          <w:rStyle w:val="StyleUnderline"/>
          <w:highlight w:val="green"/>
        </w:rPr>
        <w:t xml:space="preserve">to combine </w:t>
      </w:r>
      <w:r w:rsidRPr="00A311FE">
        <w:rPr>
          <w:rStyle w:val="StyleUnderline"/>
        </w:rPr>
        <w:t xml:space="preserve">savvy </w:t>
      </w:r>
      <w:r w:rsidRPr="00C14921">
        <w:rPr>
          <w:rStyle w:val="StyleUnderline"/>
          <w:highlight w:val="green"/>
        </w:rPr>
        <w:t>legal analysis with broad engagement</w:t>
      </w:r>
      <w:r w:rsidRPr="00A311FE">
        <w:rPr>
          <w:rStyle w:val="StyleUnderline"/>
        </w:rPr>
        <w:t xml:space="preserve">, a deeper </w:t>
      </w:r>
      <w:r w:rsidRPr="00C14921">
        <w:rPr>
          <w:rStyle w:val="StyleUnderline"/>
          <w:highlight w:val="green"/>
        </w:rPr>
        <w:t xml:space="preserve">understanding </w:t>
      </w:r>
      <w:r w:rsidRPr="00A311FE">
        <w:rPr>
          <w:rStyle w:val="StyleUnderline"/>
        </w:rPr>
        <w:t xml:space="preserve">of </w:t>
      </w:r>
      <w:r w:rsidRPr="00C14921">
        <w:rPr>
          <w:rStyle w:val="StyleUnderline"/>
          <w:highlight w:val="green"/>
        </w:rPr>
        <w:t>the complexity of</w:t>
      </w:r>
      <w:r w:rsidRPr="00434C9A">
        <w:rPr>
          <w:rStyle w:val="StyleUnderline"/>
        </w:rPr>
        <w:t xml:space="preserve"> the </w:t>
      </w:r>
      <w:r w:rsidRPr="00C14921">
        <w:rPr>
          <w:rStyle w:val="StyleUnderline"/>
          <w:highlight w:val="green"/>
        </w:rPr>
        <w:t>problems</w:t>
      </w:r>
      <w:r w:rsidRPr="00A311FE">
        <w:rPr>
          <w:sz w:val="14"/>
        </w:rPr>
        <w:t xml:space="preserve"> faced by impacted communities, </w:t>
      </w:r>
      <w:r w:rsidRPr="00C14921">
        <w:rPr>
          <w:rStyle w:val="StyleUnderline"/>
          <w:highlight w:val="green"/>
        </w:rPr>
        <w:t>and envisioning a</w:t>
      </w:r>
      <w:r w:rsidRPr="00A311FE">
        <w:rPr>
          <w:rStyle w:val="StyleUnderline"/>
        </w:rPr>
        <w:t xml:space="preserve">n altered and </w:t>
      </w:r>
      <w:r w:rsidRPr="00C14921">
        <w:rPr>
          <w:rStyle w:val="Emphasis"/>
          <w:highlight w:val="green"/>
        </w:rPr>
        <w:t>more just future</w:t>
      </w:r>
      <w:r w:rsidRPr="00C14921">
        <w:rPr>
          <w:rStyle w:val="StyleUnderline"/>
          <w:highlight w:val="green"/>
        </w:rPr>
        <w:t xml:space="preserve"> can</w:t>
      </w:r>
      <w:r w:rsidRPr="00434C9A">
        <w:rPr>
          <w:rStyle w:val="StyleUnderline"/>
        </w:rPr>
        <w:t xml:space="preserve"> help </w:t>
      </w:r>
      <w:r w:rsidRPr="00C14921">
        <w:rPr>
          <w:rStyle w:val="StyleUnderline"/>
          <w:highlight w:val="green"/>
        </w:rPr>
        <w:t xml:space="preserve">lead to </w:t>
      </w:r>
      <w:r w:rsidRPr="00C14921">
        <w:rPr>
          <w:rStyle w:val="Emphasis"/>
          <w:highlight w:val="green"/>
        </w:rPr>
        <w:t>real solutions</w:t>
      </w:r>
      <w:r w:rsidRPr="00A311FE">
        <w:rPr>
          <w:sz w:val="14"/>
        </w:rPr>
        <w:t xml:space="preserve"> and overcome passivity and </w:t>
      </w:r>
      <w:r w:rsidRPr="00A311FE">
        <w:rPr>
          <w:strike/>
          <w:sz w:val="14"/>
        </w:rPr>
        <w:t>paralysis</w:t>
      </w:r>
      <w:r w:rsidRPr="00A311FE">
        <w:rPr>
          <w:sz w:val="14"/>
        </w:rPr>
        <w:t xml:space="preserve">.33 </w:t>
      </w:r>
      <w:r w:rsidRPr="00C14921">
        <w:rPr>
          <w:rStyle w:val="StyleUnderline"/>
          <w:highlight w:val="green"/>
        </w:rPr>
        <w:t>The Civil Rights Movement</w:t>
      </w:r>
      <w:r w:rsidRPr="00A311FE">
        <w:rPr>
          <w:sz w:val="14"/>
        </w:rPr>
        <w:t xml:space="preserve">, with its blended advocacy strategies, pulling a variety of levers to enable immediate or systemic change, </w:t>
      </w:r>
      <w:r w:rsidRPr="00434C9A">
        <w:rPr>
          <w:rStyle w:val="StyleUnderline"/>
        </w:rPr>
        <w:t>offers one example</w:t>
      </w:r>
      <w:r w:rsidRPr="00A311FE">
        <w:rPr>
          <w:sz w:val="14"/>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434C9A">
        <w:rPr>
          <w:rStyle w:val="StyleUnderline"/>
        </w:rPr>
        <w:t xml:space="preserve">The </w:t>
      </w:r>
      <w:r w:rsidRPr="00C14921">
        <w:rPr>
          <w:rStyle w:val="StyleUnderline"/>
          <w:highlight w:val="green"/>
        </w:rPr>
        <w:t>strategic use of litigation led gradually to</w:t>
      </w:r>
      <w:r w:rsidRPr="00434C9A">
        <w:rPr>
          <w:rStyle w:val="StyleUnderline"/>
        </w:rPr>
        <w:t xml:space="preserve"> the establishment of the </w:t>
      </w:r>
      <w:r w:rsidRPr="00C14921">
        <w:rPr>
          <w:rStyle w:val="StyleUnderline"/>
          <w:highlight w:val="green"/>
        </w:rPr>
        <w:t>building blocks for systemic</w:t>
      </w:r>
      <w:r w:rsidRPr="00434C9A">
        <w:rPr>
          <w:rStyle w:val="StyleUnderline"/>
        </w:rPr>
        <w:t xml:space="preserve"> </w:t>
      </w:r>
      <w:r w:rsidRPr="00C14921">
        <w:rPr>
          <w:rStyle w:val="StyleUnderline"/>
          <w:highlight w:val="green"/>
        </w:rPr>
        <w:t>change</w:t>
      </w:r>
      <w:r w:rsidRPr="00434C9A">
        <w:rPr>
          <w:rStyle w:val="StyleUnderline"/>
        </w:rPr>
        <w:t>.</w:t>
      </w:r>
      <w:r w:rsidRPr="00A311FE">
        <w:rPr>
          <w:sz w:val="14"/>
        </w:rPr>
        <w:t xml:space="preserve"> Finally, </w:t>
      </w:r>
      <w:r w:rsidRPr="00434C9A">
        <w:rPr>
          <w:rStyle w:val="StyleUnderline"/>
        </w:rPr>
        <w:t>civil rights lawyers worked to enshrine litigation victories in legislation.</w:t>
      </w:r>
      <w:r w:rsidRPr="00A311FE">
        <w:rPr>
          <w:sz w:val="14"/>
        </w:rPr>
        <w:t xml:space="preserve">35 </w:t>
      </w:r>
      <w:r w:rsidRPr="00A311FE">
        <w:rPr>
          <w:sz w:val="14"/>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434C9A">
        <w:rPr>
          <w:rStyle w:val="Emphasis"/>
        </w:rPr>
        <w:t xml:space="preserve">Complex social justice problems offer robust </w:t>
      </w:r>
      <w:r w:rsidRPr="00C14921">
        <w:rPr>
          <w:rStyle w:val="Emphasis"/>
          <w:highlight w:val="green"/>
        </w:rPr>
        <w:t>opportunities to</w:t>
      </w:r>
      <w:r w:rsidRPr="00434C9A">
        <w:rPr>
          <w:rStyle w:val="Emphasis"/>
        </w:rPr>
        <w:t xml:space="preserve"> teach students about the law and lawyering</w:t>
      </w:r>
      <w:r w:rsidRPr="00A311FE">
        <w:rPr>
          <w:sz w:val="14"/>
        </w:rPr>
        <w:t xml:space="preserve">, and legal clinics serve as an important vehicle to </w:t>
      </w:r>
      <w:r w:rsidRPr="00C14921">
        <w:rPr>
          <w:rStyle w:val="Emphasis"/>
          <w:highlight w:val="green"/>
        </w:rPr>
        <w:t>bring that set of issues and experiences into the classroom</w:t>
      </w:r>
      <w:r w:rsidRPr="00434C9A">
        <w:rPr>
          <w:rStyle w:val="Emphasis"/>
        </w:rPr>
        <w:t>.</w:t>
      </w:r>
      <w:r w:rsidRPr="00A311FE">
        <w:rPr>
          <w:sz w:val="14"/>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A311FE">
        <w:rPr>
          <w:sz w:val="14"/>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w:t>
      </w:r>
      <w:proofErr w:type="gramStart"/>
      <w:r w:rsidRPr="00A311FE">
        <w:rPr>
          <w:sz w:val="14"/>
          <w:szCs w:val="10"/>
        </w:rPr>
        <w:t>clinical faculty member’s case selection decisions</w:t>
      </w:r>
      <w:proofErr w:type="gramEnd"/>
      <w:r w:rsidRPr="00A311FE">
        <w:rPr>
          <w:sz w:val="14"/>
          <w:szCs w:val="10"/>
        </w:rPr>
        <w:t xml:space="preserve"> should not be without limits or guidelines. For example, limited resources and specific pedagogical objectives will necessarily dictate which cases will be considered appropriate. However, making case selection decisions on the basis of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 in particular, had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team, and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w:t>
      </w:r>
      <w:proofErr w:type="spellStart"/>
      <w:r w:rsidRPr="00A311FE">
        <w:rPr>
          <w:sz w:val="14"/>
          <w:szCs w:val="10"/>
        </w:rPr>
        <w:t>López</w:t>
      </w:r>
      <w:proofErr w:type="spellEnd"/>
      <w:r w:rsidRPr="00A311FE">
        <w:rPr>
          <w:sz w:val="14"/>
          <w:szCs w:val="10"/>
        </w:rPr>
        <w:t xml:space="preserve">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w:t>
      </w:r>
      <w:proofErr w:type="spellStart"/>
      <w:r w:rsidRPr="00A311FE">
        <w:rPr>
          <w:sz w:val="14"/>
          <w:szCs w:val="10"/>
        </w:rPr>
        <w:t>López</w:t>
      </w:r>
      <w:proofErr w:type="spellEnd"/>
      <w:r w:rsidRPr="00A311FE">
        <w:rPr>
          <w:sz w:val="14"/>
          <w:szCs w:val="10"/>
        </w:rPr>
        <w:t xml:space="preserve"> advances the belief that although lawyers should help solve problems facing the poor, lawyers are not the preeminent problem solvers in that relationship and should defer to clients and communities.78 Gerald </w:t>
      </w:r>
      <w:proofErr w:type="spellStart"/>
      <w:r w:rsidRPr="00A311FE">
        <w:rPr>
          <w:sz w:val="14"/>
          <w:szCs w:val="10"/>
        </w:rPr>
        <w:t>López</w:t>
      </w:r>
      <w:proofErr w:type="spellEnd"/>
      <w:r w:rsidRPr="00A311FE">
        <w:rPr>
          <w:sz w:val="14"/>
          <w:szCs w:val="10"/>
        </w:rPr>
        <w:t xml:space="preserve"> prefers that lawyers focus on “teaching self-help and lay lawyering” to empower communities to help themselves.79 Professor </w:t>
      </w:r>
      <w:proofErr w:type="spellStart"/>
      <w:r w:rsidRPr="00A311FE">
        <w:rPr>
          <w:sz w:val="14"/>
          <w:szCs w:val="10"/>
        </w:rPr>
        <w:t>López</w:t>
      </w:r>
      <w:proofErr w:type="spellEnd"/>
      <w:r w:rsidRPr="00A311FE">
        <w:rPr>
          <w:sz w:val="14"/>
          <w:szCs w:val="10"/>
        </w:rPr>
        <w:t xml:space="preserve"> espoused his positive vision of rebellious lawyering as an alternative to what he calls regnant lawyering.80 Professor </w:t>
      </w:r>
      <w:proofErr w:type="spellStart"/>
      <w:r w:rsidRPr="00A311FE">
        <w:rPr>
          <w:sz w:val="14"/>
          <w:szCs w:val="10"/>
        </w:rPr>
        <w:t>López</w:t>
      </w:r>
      <w:proofErr w:type="spellEnd"/>
      <w:r w:rsidRPr="00A311FE">
        <w:rPr>
          <w:sz w:val="14"/>
          <w:szCs w:val="10"/>
        </w:rPr>
        <w:t xml:space="preserve">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w:t>
      </w:r>
      <w:proofErr w:type="spellStart"/>
      <w:r w:rsidRPr="00A311FE">
        <w:rPr>
          <w:sz w:val="14"/>
          <w:szCs w:val="10"/>
        </w:rPr>
        <w:t>López</w:t>
      </w:r>
      <w:proofErr w:type="spellEnd"/>
      <w:r w:rsidRPr="00A311FE">
        <w:rPr>
          <w:sz w:val="14"/>
          <w:szCs w:val="10"/>
        </w:rPr>
        <w:t xml:space="preserve">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A311FE">
        <w:rPr>
          <w:sz w:val="14"/>
        </w:rPr>
        <w:t xml:space="preserve">Derrick </w:t>
      </w:r>
      <w:r w:rsidRPr="00434C9A">
        <w:rPr>
          <w:rStyle w:val="StyleUnderline"/>
        </w:rPr>
        <w:t>Bell advanced one of the most prominent and influential critiques of litigation.</w:t>
      </w:r>
      <w:r w:rsidRPr="00A311FE">
        <w:rPr>
          <w:sz w:val="14"/>
        </w:rPr>
        <w:t xml:space="preserve">89 </w:t>
      </w:r>
      <w:r w:rsidRPr="00434C9A">
        <w:rPr>
          <w:rStyle w:val="StyleUnderline"/>
        </w:rPr>
        <w:t>Although he acknowledged the success of</w:t>
      </w:r>
      <w:r w:rsidRPr="00A311FE">
        <w:rPr>
          <w:sz w:val="14"/>
        </w:rPr>
        <w:t xml:space="preserve"> the first decade of </w:t>
      </w:r>
      <w:r w:rsidRPr="00434C9A">
        <w:rPr>
          <w:rStyle w:val="StyleUnderline"/>
        </w:rPr>
        <w:t>school desegregation</w:t>
      </w:r>
      <w:r w:rsidRPr="00A311FE">
        <w:rPr>
          <w:sz w:val="14"/>
        </w:rPr>
        <w:t xml:space="preserve"> litigation, Professor </w:t>
      </w:r>
      <w:r w:rsidRPr="00434C9A">
        <w:rPr>
          <w:rStyle w:val="StyleUnderline"/>
        </w:rPr>
        <w:t>Bell questioned the lack of lawyer accountability to marginalized communities.</w:t>
      </w:r>
      <w:r w:rsidRPr="00A311FE">
        <w:rPr>
          <w:sz w:val="14"/>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434C9A">
        <w:rPr>
          <w:rStyle w:val="StyleUnderline"/>
        </w:rPr>
        <w:t xml:space="preserve">Certainly, many </w:t>
      </w:r>
      <w:r w:rsidRPr="00A311FE">
        <w:rPr>
          <w:rStyle w:val="StyleUnderline"/>
        </w:rPr>
        <w:t xml:space="preserve">lawyers who use litigation as a tool for social change are </w:t>
      </w:r>
      <w:proofErr w:type="spellStart"/>
      <w:r w:rsidRPr="00A311FE">
        <w:rPr>
          <w:rStyle w:val="StyleUnderline"/>
        </w:rPr>
        <w:t>regnant</w:t>
      </w:r>
      <w:proofErr w:type="spellEnd"/>
      <w:r w:rsidRPr="00A311FE">
        <w:rPr>
          <w:rStyle w:val="StyleUnderline"/>
        </w:rPr>
        <w:t xml:space="preserve"> and paternalistic, but </w:t>
      </w:r>
      <w:r w:rsidRPr="00A311FE">
        <w:rPr>
          <w:rStyle w:val="Emphasis"/>
        </w:rPr>
        <w:t>these qualities are not inherent</w:t>
      </w:r>
      <w:r w:rsidRPr="00A311FE">
        <w:rPr>
          <w:rStyle w:val="StyleUnderline"/>
        </w:rPr>
        <w:t xml:space="preserve"> in litigators</w:t>
      </w:r>
      <w:r w:rsidRPr="00A311FE">
        <w:rPr>
          <w:sz w:val="14"/>
        </w:rPr>
        <w:t xml:space="preserve"> working with marginalized communities.93 </w:t>
      </w:r>
      <w:r w:rsidRPr="00A311FE">
        <w:rPr>
          <w:rStyle w:val="StyleUnderline"/>
        </w:rPr>
        <w:t>Social justice advocates should have a healthy skepticism about the ability of the law</w:t>
      </w:r>
      <w:r w:rsidRPr="00A311FE">
        <w:rPr>
          <w:sz w:val="14"/>
        </w:rPr>
        <w:t xml:space="preserve">, standing alone, </w:t>
      </w:r>
      <w:r w:rsidRPr="00A311FE">
        <w:rPr>
          <w:rStyle w:val="StyleUnderline"/>
        </w:rPr>
        <w:t>to achieve lasting social change.</w:t>
      </w:r>
      <w:r w:rsidRPr="00A311FE">
        <w:rPr>
          <w:sz w:val="14"/>
        </w:rPr>
        <w:t xml:space="preserve">94 </w:t>
      </w:r>
      <w:r w:rsidRPr="00A311FE">
        <w:rPr>
          <w:rStyle w:val="StyleUnderline"/>
        </w:rPr>
        <w:t>They should always engage in advocacy that moves the client from the margins to the center.</w:t>
      </w:r>
      <w:r w:rsidRPr="00A311FE">
        <w:rPr>
          <w:sz w:val="14"/>
        </w:rPr>
        <w:t xml:space="preserve">95 </w:t>
      </w:r>
      <w:r w:rsidRPr="00A311FE">
        <w:rPr>
          <w:rStyle w:val="Emphasis"/>
        </w:rPr>
        <w:t>But</w:t>
      </w:r>
      <w:r w:rsidRPr="00A311FE">
        <w:rPr>
          <w:sz w:val="14"/>
        </w:rPr>
        <w:t xml:space="preserve">, </w:t>
      </w:r>
      <w:r w:rsidRPr="00A311FE">
        <w:rPr>
          <w:rStyle w:val="Emphasis"/>
        </w:rPr>
        <w:t>advocates should</w:t>
      </w:r>
      <w:r w:rsidRPr="00A311FE">
        <w:rPr>
          <w:sz w:val="14"/>
        </w:rPr>
        <w:t xml:space="preserve"> also </w:t>
      </w:r>
      <w:r w:rsidRPr="00A311FE">
        <w:rPr>
          <w:rStyle w:val="Emphasis"/>
        </w:rPr>
        <w:t>resist pressure to narrow the definition of what it means to be a great lawyer.</w:t>
      </w:r>
      <w:r w:rsidRPr="00A311FE">
        <w:rPr>
          <w:sz w:val="14"/>
        </w:rPr>
        <w:t xml:space="preserve"> </w:t>
      </w:r>
      <w:r w:rsidRPr="00A311FE">
        <w:rPr>
          <w:rStyle w:val="StyleUnderline"/>
        </w:rPr>
        <w:t xml:space="preserve">The discussion of social justice advocacy far too often </w:t>
      </w:r>
      <w:r w:rsidRPr="00A311FE">
        <w:rPr>
          <w:rStyle w:val="Emphasis"/>
        </w:rPr>
        <w:t>collapses</w:t>
      </w:r>
      <w:r w:rsidRPr="00A311FE">
        <w:rPr>
          <w:rStyle w:val="StyleUnderline"/>
        </w:rPr>
        <w:t xml:space="preserve"> the framework not only of political lawyering, but </w:t>
      </w:r>
      <w:r w:rsidRPr="00A311FE">
        <w:rPr>
          <w:rStyle w:val="Emphasis"/>
        </w:rPr>
        <w:t>all advocacy on behalf of poor and marginalized individuals and communities</w:t>
      </w:r>
      <w:r w:rsidRPr="00A311FE">
        <w:rPr>
          <w:rStyle w:val="StyleUnderline"/>
        </w:rPr>
        <w:t xml:space="preserve">, </w:t>
      </w:r>
      <w:r w:rsidRPr="00A311FE">
        <w:rPr>
          <w:rStyle w:val="Emphasis"/>
        </w:rPr>
        <w:t>into one that largely rejects the important role that strategic litigation has played and can continue to play in the fight for social</w:t>
      </w:r>
      <w:r w:rsidRPr="00434C9A">
        <w:rPr>
          <w:rStyle w:val="Emphasis"/>
        </w:rPr>
        <w:t xml:space="preserve"> justice</w:t>
      </w:r>
      <w:r w:rsidRPr="00434C9A">
        <w:rPr>
          <w:rStyle w:val="StyleUnderline"/>
        </w:rPr>
        <w:t>.</w:t>
      </w:r>
      <w:r w:rsidRPr="00A311FE">
        <w:rPr>
          <w:sz w:val="14"/>
        </w:rPr>
        <w:t xml:space="preserve"> </w:t>
      </w:r>
      <w:r w:rsidRPr="00434C9A">
        <w:rPr>
          <w:rStyle w:val="StyleUnderline"/>
        </w:rPr>
        <w:t xml:space="preserve">The ubiquity of the anti-litigation narrative </w:t>
      </w:r>
      <w:r w:rsidRPr="00434C9A">
        <w:rPr>
          <w:rStyle w:val="Emphasis"/>
        </w:rPr>
        <w:t>encourages progressive law students</w:t>
      </w:r>
      <w:r w:rsidRPr="00A311FE">
        <w:rPr>
          <w:sz w:val="14"/>
        </w:rPr>
        <w:t>—and many clinical law professors—</w:t>
      </w:r>
      <w:r w:rsidRPr="00434C9A">
        <w:rPr>
          <w:rStyle w:val="Emphasis"/>
        </w:rPr>
        <w:t>to dismiss litigation</w:t>
      </w:r>
      <w:r w:rsidRPr="00434C9A">
        <w:rPr>
          <w:rStyle w:val="StyleUnderline"/>
        </w:rPr>
        <w:t xml:space="preserve"> and its potential for challenging bias and discrimination.</w:t>
      </w:r>
      <w:r w:rsidRPr="00A311FE">
        <w:rPr>
          <w:sz w:val="14"/>
        </w:rPr>
        <w:t xml:space="preserve"> </w:t>
      </w:r>
      <w:r w:rsidRPr="00434C9A">
        <w:rPr>
          <w:rStyle w:val="StyleUnderline"/>
        </w:rPr>
        <w:t>Many progressive law students are afraid to become the professionals they envisioned they would be.</w:t>
      </w:r>
      <w:r w:rsidRPr="00A311FE">
        <w:rPr>
          <w:sz w:val="14"/>
        </w:rPr>
        <w:t xml:space="preserve">96 They do not want to become the discrimination tourist derided in the literature. In response to the critique of social justice litigation, </w:t>
      </w:r>
      <w:r w:rsidRPr="00434C9A">
        <w:rPr>
          <w:rStyle w:val="Emphasis"/>
        </w:rPr>
        <w:t>there is a growing body of scholarship supporting the conclusion that litigation is a key strategy for protecting and expanding the rights of marginalized communities.</w:t>
      </w:r>
      <w:r w:rsidRPr="00A311FE">
        <w:rPr>
          <w:sz w:val="14"/>
        </w:rPr>
        <w:t xml:space="preserve">97 </w:t>
      </w:r>
      <w:r w:rsidRPr="00434C9A">
        <w:rPr>
          <w:rStyle w:val="StyleUnderline"/>
        </w:rPr>
        <w:t xml:space="preserve">This body of scholarship acknowledges that </w:t>
      </w:r>
      <w:r w:rsidRPr="00C14921">
        <w:rPr>
          <w:rStyle w:val="StyleUnderline"/>
          <w:highlight w:val="green"/>
        </w:rPr>
        <w:t>litigation</w:t>
      </w:r>
      <w:r w:rsidRPr="00434C9A">
        <w:rPr>
          <w:rStyle w:val="StyleUnderline"/>
        </w:rPr>
        <w:t xml:space="preserve"> has played a critical role in the struggle for justice and equality, and that it </w:t>
      </w:r>
      <w:r w:rsidRPr="00C14921">
        <w:rPr>
          <w:rStyle w:val="StyleUnderline"/>
          <w:highlight w:val="green"/>
        </w:rPr>
        <w:t xml:space="preserve">continues to be “an </w:t>
      </w:r>
      <w:r w:rsidRPr="00C14921">
        <w:rPr>
          <w:rStyle w:val="Emphasis"/>
          <w:highlight w:val="green"/>
        </w:rPr>
        <w:t>imperfect but indispensable strategy</w:t>
      </w:r>
      <w:r w:rsidRPr="00434C9A">
        <w:rPr>
          <w:rStyle w:val="Emphasis"/>
        </w:rPr>
        <w:t xml:space="preserve"> of social change</w:t>
      </w:r>
      <w:r w:rsidRPr="00434C9A">
        <w:rPr>
          <w:rStyle w:val="StyleUnderline"/>
        </w:rPr>
        <w:t>.”</w:t>
      </w:r>
      <w:r w:rsidRPr="00A311FE">
        <w:rPr>
          <w:sz w:val="14"/>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0C1FF9">
        <w:rPr>
          <w:rStyle w:val="StyleUnderline"/>
        </w:rPr>
        <w:t xml:space="preserve">The demonization of strategic litigation that persists in many progressive lawyering circles not only contributes to student </w:t>
      </w:r>
      <w:r w:rsidRPr="000C1FF9">
        <w:rPr>
          <w:rStyle w:val="StyleUnderline"/>
          <w:strike/>
        </w:rPr>
        <w:t>paralysis</w:t>
      </w:r>
      <w:r w:rsidRPr="000C1FF9">
        <w:rPr>
          <w:rStyle w:val="StyleUnderline"/>
        </w:rPr>
        <w:t>, it gives them a false sense of what it means to engage in systemic reform litigation</w:t>
      </w:r>
      <w:r w:rsidRPr="00A311FE">
        <w:rPr>
          <w:sz w:val="14"/>
        </w:rPr>
        <w:t xml:space="preserve"> on behalf of clients and the community. </w:t>
      </w:r>
      <w:r w:rsidRPr="000C1FF9">
        <w:rPr>
          <w:rStyle w:val="StyleUnderline"/>
        </w:rPr>
        <w:t>Many prominent critiques of impact litigation neither provide an accurate depiction of the potential of that litigation, nor educate students on how to apply principles of political lawyering</w:t>
      </w:r>
      <w:r w:rsidRPr="00A311FE">
        <w:rPr>
          <w:sz w:val="14"/>
        </w:rPr>
        <w:t xml:space="preserve"> to that litigation. Indeed, while Derrick </w:t>
      </w:r>
      <w:r w:rsidRPr="000C1FF9">
        <w:rPr>
          <w:rStyle w:val="Emphasis"/>
        </w:rPr>
        <w:t>Bell</w:t>
      </w:r>
      <w:r w:rsidRPr="00A311FE">
        <w:rPr>
          <w:sz w:val="14"/>
        </w:rPr>
        <w:t xml:space="preserve"> prominently critiqued the role of strategic litigation in social justice movements, he also </w:t>
      </w:r>
      <w:r w:rsidRPr="000C1FF9">
        <w:rPr>
          <w:rStyle w:val="Emphasis"/>
        </w:rPr>
        <w:t>believed</w:t>
      </w:r>
      <w:r w:rsidRPr="00A311FE">
        <w:rPr>
          <w:sz w:val="14"/>
        </w:rPr>
        <w:t xml:space="preserve"> that </w:t>
      </w:r>
      <w:r w:rsidRPr="000C1FF9">
        <w:rPr>
          <w:rStyle w:val="Emphasis"/>
        </w:rPr>
        <w:t>litigation</w:t>
      </w:r>
      <w:r w:rsidRPr="00A311FE">
        <w:rPr>
          <w:sz w:val="14"/>
        </w:rPr>
        <w:t xml:space="preserve"> </w:t>
      </w:r>
      <w:r w:rsidRPr="00434C9A">
        <w:rPr>
          <w:rStyle w:val="Emphasis"/>
        </w:rPr>
        <w:t>can be an important means of calling attention to perceived injustice</w:t>
      </w:r>
      <w:r w:rsidRPr="00A311FE">
        <w:rPr>
          <w:sz w:val="14"/>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434C9A">
        <w:rPr>
          <w:rStyle w:val="StyleUnderline"/>
        </w:rPr>
        <w:t xml:space="preserve">Moreover, despite the image of </w:t>
      </w:r>
      <w:r w:rsidRPr="00A311FE">
        <w:rPr>
          <w:rStyle w:val="StyleUnderline"/>
        </w:rPr>
        <w:t>the “interloping advocate who dreams up cases in the home office and then tests them on the community</w:t>
      </w:r>
      <w:r w:rsidRPr="00A311FE">
        <w:rPr>
          <w:sz w:val="14"/>
        </w:rPr>
        <w:t xml:space="preserve">,” </w:t>
      </w:r>
      <w:r w:rsidRPr="00A311FE">
        <w:rPr>
          <w:rStyle w:val="StyleUnderline"/>
        </w:rPr>
        <w:t>not all progressive lawyers believe that it is inappropriate for lawyers to independently analyze social justice issues and develop ideas about ways to use the law to bring society closer to justice.</w:t>
      </w:r>
      <w:r w:rsidRPr="00A311FE">
        <w:rPr>
          <w:sz w:val="14"/>
        </w:rPr>
        <w:t xml:space="preserve"> Indeed, </w:t>
      </w:r>
      <w:r w:rsidRPr="00A311FE">
        <w:rPr>
          <w:rStyle w:val="Emphasis"/>
        </w:rPr>
        <w:t>“it is artificially constricting to conceive of lawyers as exclusively</w:t>
      </w:r>
      <w:r w:rsidRPr="00A311FE">
        <w:rPr>
          <w:sz w:val="14"/>
        </w:rPr>
        <w:t xml:space="preserve"> or primarily </w:t>
      </w:r>
      <w:r w:rsidRPr="00A311FE">
        <w:rPr>
          <w:rStyle w:val="Emphasis"/>
        </w:rPr>
        <w:t>problem-solvers.</w:t>
      </w:r>
      <w:r w:rsidRPr="00A311FE">
        <w:rPr>
          <w:sz w:val="14"/>
        </w:rPr>
        <w:t xml:space="preserve"> [Lawyers] are not only social mechanics who wait in [their] shops for people to come to [them] with problems to be fixed. [</w:t>
      </w:r>
      <w:r w:rsidRPr="00A311FE">
        <w:rPr>
          <w:rStyle w:val="Emphasis"/>
        </w:rPr>
        <w:t>Lawyers</w:t>
      </w:r>
      <w:r w:rsidRPr="00A311FE">
        <w:rPr>
          <w:sz w:val="14"/>
        </w:rPr>
        <w:t xml:space="preserve">] </w:t>
      </w:r>
      <w:r w:rsidRPr="00A311FE">
        <w:rPr>
          <w:rStyle w:val="Emphasis"/>
        </w:rPr>
        <w:t>should sometimes create problems.</w:t>
      </w:r>
      <w:r w:rsidRPr="00A311FE">
        <w:rPr>
          <w:sz w:val="14"/>
        </w:rPr>
        <w:t xml:space="preserve"> [Lawyers] should sometimes </w:t>
      </w:r>
      <w:r w:rsidRPr="00A311FE">
        <w:rPr>
          <w:rStyle w:val="Emphasis"/>
        </w:rPr>
        <w:t>deliver problems by translating people’s anger and hurt and insistence on justice into political as well as legal action.”</w:t>
      </w:r>
      <w:r w:rsidRPr="00A311FE">
        <w:rPr>
          <w:sz w:val="14"/>
        </w:rPr>
        <w:t xml:space="preserve">102 </w:t>
      </w:r>
      <w:r w:rsidRPr="00A311FE">
        <w:rPr>
          <w:rStyle w:val="Emphasis"/>
        </w:rPr>
        <w:t>Many</w:t>
      </w:r>
      <w:r w:rsidRPr="00A311FE">
        <w:rPr>
          <w:rStyle w:val="StyleUnderline"/>
        </w:rPr>
        <w:t xml:space="preserve"> great advocacy ideas </w:t>
      </w:r>
      <w:r w:rsidRPr="00A311FE">
        <w:rPr>
          <w:rStyle w:val="Emphasis"/>
        </w:rPr>
        <w:t>bubble up from the community</w:t>
      </w:r>
      <w:r w:rsidRPr="00A311FE">
        <w:rPr>
          <w:rStyle w:val="StyleUnderline"/>
        </w:rPr>
        <w:t xml:space="preserve">, </w:t>
      </w:r>
      <w:r w:rsidRPr="00A311FE">
        <w:rPr>
          <w:rStyle w:val="Emphasis"/>
        </w:rPr>
        <w:t>but</w:t>
      </w:r>
      <w:r w:rsidRPr="00A311FE">
        <w:rPr>
          <w:rStyle w:val="StyleUnderline"/>
        </w:rPr>
        <w:t xml:space="preserve"> </w:t>
      </w:r>
      <w:r w:rsidRPr="00A311FE">
        <w:rPr>
          <w:rStyle w:val="Emphasis"/>
        </w:rPr>
        <w:t>equally valid ideas can come from advocates</w:t>
      </w:r>
      <w:r w:rsidRPr="00A311FE">
        <w:rPr>
          <w:rStyle w:val="StyleUnderline"/>
        </w:rPr>
        <w:t xml:space="preserve"> who have been working with and for those communities</w:t>
      </w:r>
      <w:r w:rsidRPr="00A311FE">
        <w:rPr>
          <w:sz w:val="14"/>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434C9A">
        <w:rPr>
          <w:rStyle w:val="StyleUnderline"/>
        </w:rPr>
        <w:t xml:space="preserve">Rather than being taught to avoid litigation at all costs, progressive law students need to learn how they can </w:t>
      </w:r>
      <w:r w:rsidRPr="00A311FE">
        <w:rPr>
          <w:rStyle w:val="StyleUnderline"/>
        </w:rPr>
        <w:t>partner with victims of discrimination and be accountable to those victims in the context of litigation.</w:t>
      </w:r>
      <w:r w:rsidRPr="00A311FE">
        <w:rPr>
          <w:sz w:val="14"/>
        </w:rPr>
        <w:t xml:space="preserve"> They need to learn the skills of collaborative leadership in law.103 </w:t>
      </w:r>
      <w:r w:rsidRPr="00A311FE">
        <w:rPr>
          <w:rStyle w:val="Emphasis"/>
        </w:rPr>
        <w:t>Advocates should</w:t>
      </w:r>
      <w:r w:rsidRPr="00A311FE">
        <w:rPr>
          <w:sz w:val="14"/>
        </w:rPr>
        <w:t xml:space="preserve"> also </w:t>
      </w:r>
      <w:r w:rsidRPr="00A311FE">
        <w:rPr>
          <w:rStyle w:val="Emphasis"/>
        </w:rPr>
        <w:t>be careful about</w:t>
      </w:r>
      <w:r w:rsidRPr="00A311FE">
        <w:rPr>
          <w:sz w:val="14"/>
        </w:rPr>
        <w:t xml:space="preserve"> advancing </w:t>
      </w:r>
      <w:r w:rsidRPr="00A311FE">
        <w:rPr>
          <w:rStyle w:val="Emphasis"/>
        </w:rPr>
        <w:t>a one-size-fits-all model of advocacy</w:t>
      </w:r>
      <w:r w:rsidRPr="00A311FE">
        <w:rPr>
          <w:sz w:val="14"/>
        </w:rPr>
        <w:t xml:space="preserve">,104 </w:t>
      </w:r>
      <w:r w:rsidRPr="00A311FE">
        <w:rPr>
          <w:rStyle w:val="StyleUnderline"/>
        </w:rPr>
        <w:t>lumping everything together under the “social justice advocacy” moniker or work on behalf of the “poor and disadvantaged” and assuming that one advocacy approach will work to solve all problems.</w:t>
      </w:r>
      <w:r w:rsidRPr="00A311FE">
        <w:rPr>
          <w:sz w:val="14"/>
        </w:rPr>
        <w:t xml:space="preserve"> Sometimes using “social justice” to refer to all of the work being done on behalf of poor and marginalized communities is the right thing to do—it unifies all of those who are fighting injustice on varying fronts. </w:t>
      </w:r>
      <w:proofErr w:type="gramStart"/>
      <w:r w:rsidRPr="00A311FE">
        <w:rPr>
          <w:sz w:val="14"/>
        </w:rPr>
        <w:t>But,</w:t>
      </w:r>
      <w:proofErr w:type="gramEnd"/>
      <w:r w:rsidRPr="00A311FE">
        <w:rPr>
          <w:sz w:val="14"/>
        </w:rPr>
        <w:t xml:space="preserve"> it can be harmful when discussing what advocacy tools will be most effective. </w:t>
      </w:r>
      <w:r w:rsidRPr="00A311FE">
        <w:rPr>
          <w:rStyle w:val="Emphasis"/>
        </w:rPr>
        <w:t>Given the many forms that discrimination takes and the many communities</w:t>
      </w:r>
      <w:r w:rsidRPr="00A311FE">
        <w:rPr>
          <w:sz w:val="14"/>
        </w:rPr>
        <w:t xml:space="preserve"> subject to discrimination, law professors should </w:t>
      </w:r>
      <w:r w:rsidRPr="00A311FE">
        <w:rPr>
          <w:rStyle w:val="StyleUnderline"/>
        </w:rPr>
        <w:t>caution students to be suspicious about broad generalizations about what clients</w:t>
      </w:r>
      <w:r w:rsidRPr="00434C9A">
        <w:rPr>
          <w:rStyle w:val="StyleUnderline"/>
        </w:rPr>
        <w:t xml:space="preserve"> always need or do not need, and what lawyers always should or should not do.</w:t>
      </w:r>
      <w:r w:rsidRPr="00A311FE">
        <w:rPr>
          <w:sz w:val="14"/>
        </w:rPr>
        <w:t xml:space="preserve"> </w:t>
      </w:r>
      <w:r w:rsidRPr="00434C9A">
        <w:rPr>
          <w:rStyle w:val="Emphasis"/>
        </w:rPr>
        <w:t>There is no universal theory about how to represent disadvantaged or marginalized people.</w:t>
      </w:r>
      <w:r w:rsidRPr="00A311FE">
        <w:rPr>
          <w:sz w:val="14"/>
        </w:rPr>
        <w:t xml:space="preserve"> </w:t>
      </w:r>
      <w:r w:rsidRPr="00434C9A">
        <w:rPr>
          <w:rStyle w:val="Emphasis"/>
        </w:rPr>
        <w:t>What works in the fight for economic justice may not be the best strategy to achieving racial justice.</w:t>
      </w:r>
      <w:r w:rsidRPr="00A311FE">
        <w:rPr>
          <w:sz w:val="14"/>
        </w:rPr>
        <w:t xml:space="preserve">105 </w:t>
      </w:r>
      <w:r w:rsidRPr="00434C9A">
        <w:rPr>
          <w:rStyle w:val="Emphasis"/>
        </w:rPr>
        <w:t>And what may be appropriate to help one victim of racial discrimination may not work for another.</w:t>
      </w:r>
      <w:r w:rsidRPr="00A311FE">
        <w:rPr>
          <w:sz w:val="14"/>
        </w:rPr>
        <w:t xml:space="preserve"> </w:t>
      </w:r>
      <w:r w:rsidRPr="00434C9A">
        <w:rPr>
          <w:rStyle w:val="Emphasis"/>
        </w:rPr>
        <w:t>There is room for all types of advocates and advocacy.</w:t>
      </w:r>
      <w:r w:rsidRPr="00A311FE">
        <w:rPr>
          <w:sz w:val="14"/>
        </w:rPr>
        <w:t xml:space="preserve">106 All advocates can be a part of the circle of human concern.107 </w:t>
      </w:r>
      <w:r w:rsidRPr="00A311FE">
        <w:rPr>
          <w:sz w:val="14"/>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messy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equality, and develop the ability to utilize that framework creatively on behalf of their clients. </w:t>
      </w:r>
      <w:proofErr w:type="gramStart"/>
      <w:r w:rsidRPr="00A311FE">
        <w:rPr>
          <w:sz w:val="14"/>
          <w:szCs w:val="10"/>
        </w:rPr>
        <w:t>But,</w:t>
      </w:r>
      <w:proofErr w:type="gramEnd"/>
      <w:r w:rsidRPr="00A311FE">
        <w:rPr>
          <w:sz w:val="14"/>
          <w:szCs w:val="10"/>
        </w:rPr>
        <w:t xml:space="preserve">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w:t>
      </w:r>
      <w:proofErr w:type="gramStart"/>
      <w:r w:rsidRPr="00A311FE">
        <w:rPr>
          <w:sz w:val="14"/>
          <w:szCs w:val="10"/>
        </w:rPr>
        <w:t>—“</w:t>
      </w:r>
      <w:proofErr w:type="gramEnd"/>
      <w:r w:rsidRPr="00A311FE">
        <w:rPr>
          <w:sz w:val="14"/>
          <w:szCs w:val="10"/>
        </w:rPr>
        <w:t xml:space="preserve">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have to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w:t>
      </w:r>
      <w:proofErr w:type="spellStart"/>
      <w:r w:rsidRPr="00A311FE">
        <w:rPr>
          <w:sz w:val="14"/>
          <w:szCs w:val="10"/>
        </w:rPr>
        <w:t>vocacy</w:t>
      </w:r>
      <w:proofErr w:type="spellEnd"/>
      <w:r w:rsidRPr="00A311FE">
        <w:rPr>
          <w:sz w:val="14"/>
          <w:szCs w:val="10"/>
        </w:rPr>
        <w:t xml:space="preserve">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master in political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in light of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434C9A">
        <w:rPr>
          <w:rStyle w:val="StyleUnderline"/>
        </w:rPr>
        <w:t>At the core of</w:t>
      </w:r>
      <w:r w:rsidRPr="00A311FE">
        <w:rPr>
          <w:sz w:val="14"/>
        </w:rPr>
        <w:t xml:space="preserve"> Derrick </w:t>
      </w:r>
      <w:r w:rsidRPr="00434C9A">
        <w:rPr>
          <w:rStyle w:val="StyleUnderline"/>
        </w:rPr>
        <w:t>Bell’s critique</w:t>
      </w:r>
      <w:r w:rsidRPr="00A311FE">
        <w:rPr>
          <w:sz w:val="14"/>
        </w:rPr>
        <w:t xml:space="preserve"> of the latter stages of the campaign to desegregate public education </w:t>
      </w:r>
      <w:r w:rsidRPr="00434C9A">
        <w:rPr>
          <w:rStyle w:val="StyleUnderline"/>
        </w:rPr>
        <w:t>is</w:t>
      </w:r>
      <w:r w:rsidRPr="00A311FE">
        <w:rPr>
          <w:sz w:val="14"/>
        </w:rPr>
        <w:t xml:space="preserve"> the </w:t>
      </w:r>
      <w:r w:rsidRPr="00434C9A">
        <w:rPr>
          <w:rStyle w:val="StyleUnderline"/>
        </w:rPr>
        <w:t>divergence</w:t>
      </w:r>
      <w:r w:rsidRPr="00A311FE">
        <w:rPr>
          <w:sz w:val="14"/>
        </w:rPr>
        <w:t xml:space="preserve"> he saw </w:t>
      </w:r>
      <w:r w:rsidRPr="00434C9A">
        <w:rPr>
          <w:rStyle w:val="StyleUnderline"/>
        </w:rPr>
        <w:t>between</w:t>
      </w:r>
      <w:r w:rsidRPr="00A311FE">
        <w:rPr>
          <w:sz w:val="14"/>
        </w:rPr>
        <w:t xml:space="preserve"> the </w:t>
      </w:r>
      <w:r w:rsidRPr="00434C9A">
        <w:rPr>
          <w:rStyle w:val="StyleUnderline"/>
        </w:rPr>
        <w:t>interests</w:t>
      </w:r>
      <w:r w:rsidRPr="00A311FE">
        <w:rPr>
          <w:sz w:val="14"/>
        </w:rPr>
        <w:t xml:space="preserve"> of NAACP lawyers and those of certain segments of the Black community that evolved after the launch of the school desegregation campaign.135 In many ways, this divergence was the result of a failure to communicate. </w:t>
      </w:r>
      <w:r w:rsidRPr="00434C9A">
        <w:rPr>
          <w:rStyle w:val="StyleUnderline"/>
        </w:rPr>
        <w:t>To effectively engage in the integrated advocacy central to political lawyering</w:t>
      </w:r>
      <w:r w:rsidRPr="00A311FE">
        <w:rPr>
          <w:sz w:val="14"/>
        </w:rPr>
        <w:t xml:space="preserve">, </w:t>
      </w:r>
      <w:r w:rsidRPr="00434C9A">
        <w:rPr>
          <w:rStyle w:val="StyleUnderline"/>
        </w:rPr>
        <w:t>those engaged</w:t>
      </w:r>
      <w:r w:rsidRPr="00A311FE">
        <w:rPr>
          <w:sz w:val="14"/>
        </w:rPr>
        <w:t xml:space="preserve"> in individual representation, strategic litigation, legislative advocacy, community organizing, public education, direct action, and other forms of advocacy must remain in constant conversation. They </w:t>
      </w:r>
      <w:r w:rsidRPr="00434C9A">
        <w:rPr>
          <w:rStyle w:val="StyleUnderline"/>
        </w:rPr>
        <w:t>must</w:t>
      </w:r>
      <w:r w:rsidRPr="00A311FE">
        <w:rPr>
          <w:sz w:val="14"/>
        </w:rPr>
        <w:t xml:space="preserve"> also </w:t>
      </w:r>
      <w:r w:rsidRPr="00434C9A">
        <w:rPr>
          <w:rStyle w:val="StyleUnderline"/>
        </w:rPr>
        <w:t>use their work to facilitate a constant dialogue between the community, courts, government agencies, and legislatures</w:t>
      </w:r>
      <w:r w:rsidRPr="00A311FE">
        <w:rPr>
          <w:sz w:val="14"/>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C14921">
        <w:rPr>
          <w:rStyle w:val="Emphasis"/>
          <w:highlight w:val="green"/>
        </w:rPr>
        <w:t xml:space="preserve">Powerful narratives can break through </w:t>
      </w:r>
      <w:r w:rsidRPr="00A311FE">
        <w:rPr>
          <w:rStyle w:val="Emphasis"/>
        </w:rPr>
        <w:t xml:space="preserve">opposition and </w:t>
      </w:r>
      <w:r w:rsidRPr="00C14921">
        <w:rPr>
          <w:rStyle w:val="Emphasis"/>
          <w:highlight w:val="green"/>
        </w:rPr>
        <w:t>resistance,</w:t>
      </w:r>
      <w:r w:rsidRPr="00434C9A">
        <w:rPr>
          <w:rStyle w:val="Emphasis"/>
        </w:rPr>
        <w:t xml:space="preserve"> shaping the way society views equality and justice.</w:t>
      </w:r>
      <w:r w:rsidRPr="00A311FE">
        <w:rPr>
          <w:sz w:val="14"/>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434C9A">
        <w:rPr>
          <w:rStyle w:val="StyleUnderline"/>
        </w:rPr>
        <w:t xml:space="preserve">Today’s political justice lawyers must </w:t>
      </w:r>
      <w:r w:rsidRPr="00C14921">
        <w:rPr>
          <w:rStyle w:val="StyleUnderline"/>
          <w:highlight w:val="green"/>
        </w:rPr>
        <w:t xml:space="preserve">focus on </w:t>
      </w:r>
      <w:r w:rsidRPr="00C14921">
        <w:rPr>
          <w:rStyle w:val="Emphasis"/>
          <w:highlight w:val="green"/>
        </w:rPr>
        <w:t>changing legal rules</w:t>
      </w:r>
      <w:r w:rsidRPr="00434C9A">
        <w:rPr>
          <w:rStyle w:val="StyleUnderline"/>
        </w:rPr>
        <w:t xml:space="preserve">, but also </w:t>
      </w:r>
      <w:r w:rsidRPr="00C14921">
        <w:rPr>
          <w:rStyle w:val="Emphasis"/>
          <w:highlight w:val="green"/>
        </w:rPr>
        <w:t>inspiring political action</w:t>
      </w:r>
      <w:r w:rsidRPr="00C14921">
        <w:rPr>
          <w:rStyle w:val="StyleUnderline"/>
          <w:highlight w:val="green"/>
        </w:rPr>
        <w:t xml:space="preserve">, </w:t>
      </w:r>
      <w:r w:rsidRPr="00C14921">
        <w:rPr>
          <w:rStyle w:val="Emphasis"/>
          <w:highlight w:val="green"/>
        </w:rPr>
        <w:t>educating the public</w:t>
      </w:r>
      <w:r w:rsidRPr="00A311FE">
        <w:rPr>
          <w:rStyle w:val="StyleUnderline"/>
        </w:rPr>
        <w:t xml:space="preserve">, publicizing injustice, </w:t>
      </w:r>
      <w:r w:rsidRPr="00C14921">
        <w:rPr>
          <w:rStyle w:val="StyleUnderline"/>
          <w:highlight w:val="green"/>
        </w:rPr>
        <w:t xml:space="preserve">and </w:t>
      </w:r>
      <w:r w:rsidRPr="00C14921">
        <w:rPr>
          <w:rStyle w:val="Emphasis"/>
          <w:highlight w:val="green"/>
        </w:rPr>
        <w:t>shaping public debate</w:t>
      </w:r>
      <w:r w:rsidRPr="00434C9A">
        <w:rPr>
          <w:rStyle w:val="StyleUnderline"/>
        </w:rPr>
        <w:t>.</w:t>
      </w:r>
      <w:r w:rsidRPr="00A311FE">
        <w:rPr>
          <w:sz w:val="14"/>
        </w:rPr>
        <w:t xml:space="preserve"> </w:t>
      </w:r>
      <w:r w:rsidRPr="00434C9A">
        <w:rPr>
          <w:rStyle w:val="Emphasis"/>
        </w:rPr>
        <w:t xml:space="preserve">Developing </w:t>
      </w:r>
      <w:r w:rsidRPr="00A311FE">
        <w:rPr>
          <w:rStyle w:val="Emphasis"/>
        </w:rPr>
        <w:t xml:space="preserve">the </w:t>
      </w:r>
      <w:r w:rsidRPr="00C14921">
        <w:rPr>
          <w:rStyle w:val="Emphasis"/>
          <w:highlight w:val="green"/>
        </w:rPr>
        <w:t>ability to craft legal and factual narratives</w:t>
      </w:r>
      <w:r w:rsidRPr="00A311FE">
        <w:rPr>
          <w:sz w:val="14"/>
        </w:rPr>
        <w:t xml:space="preserve"> that are not only respectful and true to the client’s or communities’ experiences and demands for justice, but that can also persuade and influence others in a variety of contexts, </w:t>
      </w:r>
      <w:r w:rsidRPr="00C14921">
        <w:rPr>
          <w:rStyle w:val="Emphasis"/>
          <w:highlight w:val="green"/>
        </w:rPr>
        <w:t xml:space="preserve">is </w:t>
      </w:r>
      <w:r w:rsidRPr="0054383D">
        <w:rPr>
          <w:rStyle w:val="Emphasis"/>
        </w:rPr>
        <w:t xml:space="preserve">a </w:t>
      </w:r>
      <w:r w:rsidRPr="00A311FE">
        <w:rPr>
          <w:rStyle w:val="Emphasis"/>
        </w:rPr>
        <w:t xml:space="preserve">critically </w:t>
      </w:r>
      <w:r w:rsidRPr="00C14921">
        <w:rPr>
          <w:rStyle w:val="Emphasis"/>
          <w:highlight w:val="green"/>
        </w:rPr>
        <w:t xml:space="preserve">important </w:t>
      </w:r>
      <w:r w:rsidRPr="0054383D">
        <w:rPr>
          <w:rStyle w:val="Emphasis"/>
        </w:rPr>
        <w:t>skill</w:t>
      </w:r>
      <w:r w:rsidRPr="00434C9A">
        <w:rPr>
          <w:rStyle w:val="Emphasis"/>
        </w:rPr>
        <w:t>.</w:t>
      </w:r>
      <w:r w:rsidRPr="00A311FE">
        <w:rPr>
          <w:sz w:val="14"/>
        </w:rPr>
        <w:t xml:space="preserve">138 </w:t>
      </w:r>
      <w:r w:rsidRPr="00434C9A">
        <w:rPr>
          <w:rStyle w:val="StyleUnderline"/>
        </w:rPr>
        <w:t>Political justice lawyering must</w:t>
      </w:r>
      <w:r w:rsidRPr="00A311FE">
        <w:rPr>
          <w:sz w:val="14"/>
        </w:rPr>
        <w:t xml:space="preserve"> also </w:t>
      </w:r>
      <w:r w:rsidRPr="00434C9A">
        <w:rPr>
          <w:rStyle w:val="StyleUnderline"/>
        </w:rPr>
        <w:t>account for the changing economic dynamics</w:t>
      </w:r>
      <w:r w:rsidRPr="00A311FE">
        <w:rPr>
          <w:sz w:val="14"/>
        </w:rPr>
        <w:t xml:space="preserve"> within otherwise marginalized communities. </w:t>
      </w:r>
      <w:r w:rsidRPr="00434C9A">
        <w:rPr>
          <w:rStyle w:val="StyleUnderline"/>
        </w:rPr>
        <w:t>Growing income inequality within communities of color mirrors the growing wealth gap within American society as a whole.</w:t>
      </w:r>
      <w:r w:rsidRPr="00A311FE">
        <w:rPr>
          <w:sz w:val="14"/>
        </w:rPr>
        <w:t xml:space="preserve">139 </w:t>
      </w:r>
      <w:r w:rsidRPr="00434C9A">
        <w:rPr>
          <w:rStyle w:val="StyleUnderline"/>
        </w:rPr>
        <w:t>Not only may the experience of race or gender discrimination</w:t>
      </w:r>
      <w:r w:rsidRPr="00A311FE">
        <w:rPr>
          <w:sz w:val="14"/>
        </w:rPr>
        <w:t xml:space="preserve">, for example, </w:t>
      </w:r>
      <w:r w:rsidRPr="00434C9A">
        <w:rPr>
          <w:rStyle w:val="StyleUnderline"/>
        </w:rPr>
        <w:t>differ</w:t>
      </w:r>
      <w:r w:rsidRPr="00A311FE">
        <w:rPr>
          <w:sz w:val="14"/>
        </w:rPr>
        <w:t xml:space="preserve"> for people of varying wealth, </w:t>
      </w:r>
      <w:r w:rsidRPr="00434C9A">
        <w:rPr>
          <w:rStyle w:val="StyleUnderline"/>
        </w:rPr>
        <w:t>the advocacy strategies needed to engage those communities may be different as well</w:t>
      </w:r>
      <w:r w:rsidRPr="00A311FE">
        <w:rPr>
          <w:sz w:val="14"/>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434C9A">
        <w:rPr>
          <w:rStyle w:val="Emphasis"/>
        </w:rPr>
        <w:t>Modern political justice lawyering must</w:t>
      </w:r>
      <w:r w:rsidRPr="00A311FE">
        <w:rPr>
          <w:sz w:val="14"/>
        </w:rPr>
        <w:t xml:space="preserve"> also </w:t>
      </w:r>
      <w:r w:rsidRPr="0054383D">
        <w:rPr>
          <w:rStyle w:val="Emphasis"/>
        </w:rPr>
        <w:t xml:space="preserve">include </w:t>
      </w:r>
      <w:r w:rsidRPr="00C14921">
        <w:rPr>
          <w:rStyle w:val="Emphasis"/>
          <w:highlight w:val="green"/>
        </w:rPr>
        <w:t>strategies to</w:t>
      </w:r>
      <w:r w:rsidRPr="00A311FE">
        <w:rPr>
          <w:sz w:val="14"/>
        </w:rPr>
        <w:t xml:space="preserve"> support and </w:t>
      </w:r>
      <w:r w:rsidRPr="00C14921">
        <w:rPr>
          <w:rStyle w:val="Emphasis"/>
          <w:highlight w:val="green"/>
        </w:rPr>
        <w:t>harness</w:t>
      </w:r>
      <w:r w:rsidRPr="00434C9A">
        <w:rPr>
          <w:rStyle w:val="Emphasis"/>
        </w:rPr>
        <w:t xml:space="preserve"> the </w:t>
      </w:r>
      <w:r w:rsidRPr="00C14921">
        <w:rPr>
          <w:rStyle w:val="Emphasis"/>
          <w:highlight w:val="green"/>
        </w:rPr>
        <w:t>“disruptive power”</w:t>
      </w:r>
      <w:r w:rsidRPr="00A311FE">
        <w:rPr>
          <w:sz w:val="14"/>
        </w:rPr>
        <w:t xml:space="preserve">140 </w:t>
      </w:r>
      <w:r w:rsidRPr="00C14921">
        <w:rPr>
          <w:rStyle w:val="Emphasis"/>
          <w:highlight w:val="green"/>
        </w:rPr>
        <w:t>of widespread youth-led movements, collective action, and protest</w:t>
      </w:r>
      <w:r w:rsidRPr="00434C9A">
        <w:rPr>
          <w:rStyle w:val="Emphasis"/>
        </w:rPr>
        <w:t>.</w:t>
      </w:r>
      <w:r w:rsidRPr="00A311FE">
        <w:rPr>
          <w:sz w:val="14"/>
        </w:rPr>
        <w:t xml:space="preserve"> Many justice movements seek to harness disruption or provoke unrest to redistribute power or force reforms.141 </w:t>
      </w:r>
      <w:r w:rsidRPr="00434C9A">
        <w:rPr>
          <w:rStyle w:val="StyleUnderline"/>
        </w:rPr>
        <w:t>While disruption through protest has been essential in bringing light</w:t>
      </w:r>
      <w:r w:rsidRPr="00A311FE">
        <w:rPr>
          <w:sz w:val="14"/>
        </w:rPr>
        <w:t xml:space="preserve"> and voice to </w:t>
      </w:r>
      <w:r w:rsidRPr="00434C9A">
        <w:rPr>
          <w:rStyle w:val="StyleUnderline"/>
        </w:rPr>
        <w:t>modern social justice issues such as police brutality</w:t>
      </w:r>
      <w:r w:rsidRPr="00A311FE">
        <w:rPr>
          <w:sz w:val="14"/>
        </w:rPr>
        <w:t xml:space="preserve"> (through, for example, the Black Lives Matter movement) </w:t>
      </w:r>
      <w:r w:rsidRPr="00434C9A">
        <w:rPr>
          <w:rStyle w:val="StyleUnderline"/>
        </w:rPr>
        <w:t>and economic inequality</w:t>
      </w:r>
      <w:r w:rsidRPr="00A311FE">
        <w:rPr>
          <w:sz w:val="14"/>
        </w:rPr>
        <w:t xml:space="preserve"> (through, for example, Occupy Wall Street), </w:t>
      </w:r>
      <w:r w:rsidRPr="00C14921">
        <w:rPr>
          <w:rStyle w:val="Emphasis"/>
          <w:highlight w:val="green"/>
        </w:rPr>
        <w:t>protests</w:t>
      </w:r>
      <w:r w:rsidRPr="00434C9A">
        <w:rPr>
          <w:rStyle w:val="Emphasis"/>
        </w:rPr>
        <w:t xml:space="preserve"> standing </w:t>
      </w:r>
      <w:r w:rsidRPr="00C14921">
        <w:rPr>
          <w:rStyle w:val="Emphasis"/>
          <w:highlight w:val="green"/>
        </w:rPr>
        <w:t>alone may not be enough</w:t>
      </w:r>
      <w:r w:rsidRPr="00434C9A">
        <w:rPr>
          <w:rStyle w:val="Emphasis"/>
        </w:rPr>
        <w:t xml:space="preserve"> to lead to structural reform or transformational change.</w:t>
      </w:r>
      <w:r w:rsidRPr="00A311FE">
        <w:rPr>
          <w:sz w:val="14"/>
        </w:rPr>
        <w:t xml:space="preserve"> </w:t>
      </w:r>
      <w:r w:rsidRPr="00C14921">
        <w:rPr>
          <w:rStyle w:val="Emphasis"/>
          <w:highlight w:val="green"/>
        </w:rPr>
        <w:t xml:space="preserve">Without a viable replacement to fill the void </w:t>
      </w:r>
      <w:r w:rsidRPr="00A311FE">
        <w:rPr>
          <w:rStyle w:val="Emphasis"/>
        </w:rPr>
        <w:t>left by a disrupted system, a clear demand for meaningful change, and a plan for implementing that change, the disruptive power may never translate to justice.</w:t>
      </w:r>
      <w:r>
        <w:rPr>
          <w:rStyle w:val="Emphasis"/>
        </w:rPr>
        <w:t xml:space="preserve"> </w:t>
      </w:r>
      <w:r w:rsidRPr="00A311FE">
        <w:rPr>
          <w:sz w:val="14"/>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A311FE">
        <w:rPr>
          <w:sz w:val="14"/>
        </w:rPr>
        <w:t xml:space="preserve">In order to effect systemic change, </w:t>
      </w:r>
      <w:r w:rsidRPr="00434C9A">
        <w:rPr>
          <w:rStyle w:val="StyleUnderline"/>
        </w:rPr>
        <w:t xml:space="preserve">lawyers need to understand </w:t>
      </w:r>
      <w:r w:rsidRPr="00434C9A">
        <w:rPr>
          <w:rStyle w:val="Emphasis"/>
        </w:rPr>
        <w:t>what levers are available</w:t>
      </w:r>
      <w:r w:rsidRPr="00434C9A">
        <w:rPr>
          <w:rStyle w:val="StyleUnderline"/>
        </w:rPr>
        <w:t xml:space="preserve"> to achieve that change, and </w:t>
      </w:r>
      <w:r w:rsidRPr="00434C9A">
        <w:rPr>
          <w:rStyle w:val="Emphasis"/>
        </w:rPr>
        <w:t>when</w:t>
      </w:r>
      <w:r w:rsidRPr="00434C9A">
        <w:rPr>
          <w:rStyle w:val="StyleUnderline"/>
        </w:rPr>
        <w:t xml:space="preserve">, </w:t>
      </w:r>
      <w:r w:rsidRPr="00434C9A">
        <w:rPr>
          <w:rStyle w:val="Emphasis"/>
        </w:rPr>
        <w:t>where</w:t>
      </w:r>
      <w:r w:rsidRPr="00434C9A">
        <w:rPr>
          <w:rStyle w:val="StyleUnderline"/>
        </w:rPr>
        <w:t xml:space="preserve">, and </w:t>
      </w:r>
      <w:r w:rsidRPr="00434C9A">
        <w:rPr>
          <w:rStyle w:val="Emphasis"/>
        </w:rPr>
        <w:t>how</w:t>
      </w:r>
      <w:r w:rsidRPr="00434C9A">
        <w:rPr>
          <w:rStyle w:val="StyleUnderline"/>
        </w:rPr>
        <w:t xml:space="preserve"> to pull each lever.</w:t>
      </w:r>
      <w:r w:rsidRPr="00A311FE">
        <w:rPr>
          <w:sz w:val="14"/>
        </w:rPr>
        <w:t xml:space="preserve"> </w:t>
      </w:r>
      <w:r w:rsidRPr="00434C9A">
        <w:rPr>
          <w:rStyle w:val="Emphasis"/>
        </w:rPr>
        <w:t>Political justice lawyers must be skilled at integrated advocacy</w:t>
      </w:r>
      <w:r w:rsidRPr="00A311FE">
        <w:rPr>
          <w:sz w:val="14"/>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A311FE">
        <w:rPr>
          <w:rStyle w:val="StyleUnderline"/>
        </w:rPr>
        <w:t>An effective political justice lawyer has many tools in her toolbox, and knows when and how to use each one.</w:t>
      </w:r>
      <w:r w:rsidRPr="00A311FE">
        <w:rPr>
          <w:sz w:val="14"/>
        </w:rPr>
        <w:t xml:space="preserve"> In addition to these tools, </w:t>
      </w:r>
      <w:r w:rsidRPr="00434C9A">
        <w:rPr>
          <w:rStyle w:val="StyleUnderline"/>
        </w:rPr>
        <w:t xml:space="preserve">political lawyers must learn </w:t>
      </w:r>
      <w:r w:rsidRPr="00C14921">
        <w:rPr>
          <w:rStyle w:val="StyleUnderline"/>
          <w:highlight w:val="green"/>
        </w:rPr>
        <w:t xml:space="preserve">to </w:t>
      </w:r>
      <w:r w:rsidRPr="00C14921">
        <w:rPr>
          <w:rStyle w:val="Emphasis"/>
          <w:highlight w:val="green"/>
        </w:rPr>
        <w:t>break systemic problems into their smaller components</w:t>
      </w:r>
      <w:r w:rsidRPr="00C14921">
        <w:rPr>
          <w:rStyle w:val="StyleUnderline"/>
          <w:highlight w:val="green"/>
        </w:rPr>
        <w:t xml:space="preserve">; </w:t>
      </w:r>
      <w:r w:rsidRPr="00C14921">
        <w:rPr>
          <w:rStyle w:val="Emphasis"/>
          <w:highlight w:val="green"/>
        </w:rPr>
        <w:t>identify advocacy alternatives</w:t>
      </w:r>
      <w:r w:rsidRPr="00C14921">
        <w:rPr>
          <w:rStyle w:val="StyleUnderline"/>
          <w:highlight w:val="green"/>
        </w:rPr>
        <w:t xml:space="preserve"> </w:t>
      </w:r>
      <w:r w:rsidRPr="0054383D">
        <w:rPr>
          <w:rStyle w:val="StyleUnderline"/>
        </w:rPr>
        <w:t xml:space="preserve">and </w:t>
      </w:r>
      <w:r w:rsidRPr="00C14921">
        <w:rPr>
          <w:rStyle w:val="Emphasis"/>
          <w:highlight w:val="green"/>
        </w:rPr>
        <w:t>evaluate the costs and benefits</w:t>
      </w:r>
      <w:r w:rsidRPr="00434C9A">
        <w:rPr>
          <w:rStyle w:val="StyleUnderline"/>
        </w:rPr>
        <w:t xml:space="preserve"> of each approach; and </w:t>
      </w:r>
      <w:r w:rsidRPr="00C14921">
        <w:rPr>
          <w:rStyle w:val="Emphasis"/>
          <w:highlight w:val="green"/>
        </w:rPr>
        <w:t>resolve instances in which</w:t>
      </w:r>
      <w:r w:rsidRPr="00434C9A">
        <w:rPr>
          <w:rStyle w:val="StyleUnderline"/>
        </w:rPr>
        <w:t xml:space="preserve"> an attorney’s own social justice </w:t>
      </w:r>
      <w:r w:rsidRPr="00C14921">
        <w:rPr>
          <w:rStyle w:val="Emphasis"/>
          <w:highlight w:val="green"/>
        </w:rPr>
        <w:t>values and vision collide</w:t>
      </w:r>
      <w:r w:rsidRPr="00434C9A">
        <w:rPr>
          <w:rStyle w:val="Emphasis"/>
        </w:rPr>
        <w:t>.</w:t>
      </w:r>
      <w:r>
        <w:rPr>
          <w:rStyle w:val="Emphasis"/>
        </w:rPr>
        <w:t xml:space="preserve"> </w:t>
      </w:r>
      <w:r w:rsidRPr="00A311FE">
        <w:rPr>
          <w:sz w:val="14"/>
        </w:rPr>
        <w:t xml:space="preserve">1. Breaking Apart Systemic Issues </w:t>
      </w:r>
      <w:r w:rsidRPr="00434C9A">
        <w:rPr>
          <w:rStyle w:val="StyleUnderline"/>
        </w:rPr>
        <w:t>Political justice lawyers must be able to break apart a systemic problem into manageable components. The complexity of social problems, can cause law students, and even experienced political lawyers, to become overwhelmed.</w:t>
      </w:r>
      <w:r w:rsidRPr="00A311FE">
        <w:rPr>
          <w:sz w:val="14"/>
        </w:rPr>
        <w:t xml:space="preserve"> In describing his work challenging United States military and economic interventions abroad, civil rights advocate and law professor Jules </w:t>
      </w:r>
      <w:proofErr w:type="spellStart"/>
      <w:r w:rsidRPr="00A311FE">
        <w:rPr>
          <w:sz w:val="14"/>
        </w:rPr>
        <w:t>Lobel</w:t>
      </w:r>
      <w:proofErr w:type="spellEnd"/>
      <w:r w:rsidRPr="00A311FE">
        <w:rPr>
          <w:sz w:val="14"/>
        </w:rPr>
        <w:t xml:space="preserve"> wrote of this process: “Our </w:t>
      </w:r>
      <w:r w:rsidRPr="00434C9A">
        <w:rPr>
          <w:rStyle w:val="StyleUnderline"/>
        </w:rPr>
        <w:t>foreign-policy litigation became a sort of Sisyphean quest as we maneuvered through a hazy maze cluttered with gates. Each gate we unlocked led to yet another that blocked our path</w:t>
      </w:r>
      <w:r w:rsidRPr="00A311FE">
        <w:rPr>
          <w:sz w:val="14"/>
        </w:rPr>
        <w:t xml:space="preserve">, with the elusive goal of judicial relief always shrouded in the twilight mist of the never-ending maze.”144 </w:t>
      </w:r>
      <w:r w:rsidRPr="00434C9A">
        <w:rPr>
          <w:rStyle w:val="StyleUnderline"/>
        </w:rPr>
        <w:t xml:space="preserve">Pulling apart a larger, systemic problem into its smaller components can help elucidate options for advocacy. </w:t>
      </w:r>
      <w:r w:rsidRPr="00434C9A">
        <w:rPr>
          <w:rStyle w:val="Emphasis"/>
        </w:rPr>
        <w:t xml:space="preserve">An instructive example is </w:t>
      </w:r>
      <w:r w:rsidRPr="00C14921">
        <w:rPr>
          <w:rStyle w:val="Emphasis"/>
          <w:highlight w:val="green"/>
        </w:rPr>
        <w:t>the use of excessive force by police officers against people of color</w:t>
      </w:r>
      <w:r w:rsidRPr="00434C9A">
        <w:rPr>
          <w:rStyle w:val="Emphasis"/>
        </w:rPr>
        <w:t>.</w:t>
      </w:r>
      <w:r w:rsidRPr="00A311FE">
        <w:rPr>
          <w:sz w:val="14"/>
        </w:rPr>
        <w:t xml:space="preserve"> </w:t>
      </w:r>
      <w:r w:rsidRPr="00434C9A">
        <w:rPr>
          <w:rStyle w:val="StyleUnderline"/>
        </w:rPr>
        <w:t>Every week seems to bring a new video featuring graphic police violence against Black men and women.</w:t>
      </w:r>
      <w:r w:rsidRPr="00A311FE">
        <w:rPr>
          <w:sz w:val="14"/>
        </w:rPr>
        <w:t xml:space="preserve"> </w:t>
      </w:r>
      <w:r w:rsidRPr="00434C9A">
        <w:rPr>
          <w:rStyle w:val="Emphasis"/>
        </w:rPr>
        <w:t>Law students are frequently outraged by these incidents.</w:t>
      </w:r>
      <w:r w:rsidRPr="00A311FE">
        <w:rPr>
          <w:sz w:val="14"/>
        </w:rPr>
        <w:t xml:space="preserve"> </w:t>
      </w:r>
      <w:r w:rsidRPr="00434C9A">
        <w:rPr>
          <w:rStyle w:val="StyleUnderline"/>
        </w:rPr>
        <w:t>But the sheer frequency of these videos and lack of repercussions for perpetrators overwhelm those students just as often.</w:t>
      </w:r>
      <w:r w:rsidRPr="00A311FE">
        <w:rPr>
          <w:sz w:val="14"/>
        </w:rPr>
        <w:t xml:space="preserve"> </w:t>
      </w:r>
      <w:r w:rsidRPr="00434C9A">
        <w:rPr>
          <w:rStyle w:val="Emphasis"/>
        </w:rPr>
        <w:t>What can be done</w:t>
      </w:r>
      <w:r w:rsidRPr="00A311FE">
        <w:rPr>
          <w:sz w:val="14"/>
        </w:rPr>
        <w:t xml:space="preserve"> about a problem so big and so pervasive</w:t>
      </w:r>
      <w:r w:rsidRPr="00434C9A">
        <w:rPr>
          <w:rStyle w:val="Emphasis"/>
        </w:rPr>
        <w:t>?</w:t>
      </w:r>
      <w:r w:rsidRPr="00A311FE">
        <w:rPr>
          <w:sz w:val="14"/>
        </w:rPr>
        <w:t xml:space="preserve"> To move toward justice, </w:t>
      </w:r>
      <w:r w:rsidRPr="00C14921">
        <w:rPr>
          <w:rStyle w:val="StyleUnderline"/>
          <w:highlight w:val="green"/>
        </w:rPr>
        <w:t xml:space="preserve">advocates must </w:t>
      </w:r>
      <w:r w:rsidRPr="00A311FE">
        <w:rPr>
          <w:rStyle w:val="StyleUnderline"/>
        </w:rPr>
        <w:t xml:space="preserve">be able to </w:t>
      </w:r>
      <w:r w:rsidRPr="00C14921">
        <w:rPr>
          <w:rStyle w:val="Emphasis"/>
          <w:highlight w:val="green"/>
        </w:rPr>
        <w:t>break apart</w:t>
      </w:r>
      <w:r w:rsidRPr="00434C9A">
        <w:rPr>
          <w:rStyle w:val="StyleUnderline"/>
        </w:rPr>
        <w:t xml:space="preserve"> the forces that came together to lead to that moment: </w:t>
      </w:r>
      <w:r w:rsidRPr="00A311FE">
        <w:rPr>
          <w:rStyle w:val="Emphasis"/>
        </w:rPr>
        <w:t xml:space="preserve">intentional </w:t>
      </w:r>
      <w:r w:rsidRPr="00C14921">
        <w:rPr>
          <w:rStyle w:val="Emphasis"/>
          <w:highlight w:val="green"/>
        </w:rPr>
        <w:t>discrimination</w:t>
      </w:r>
      <w:r w:rsidRPr="00A311FE">
        <w:rPr>
          <w:rStyle w:val="StyleUnderline"/>
        </w:rPr>
        <w:t xml:space="preserve">, </w:t>
      </w:r>
      <w:r w:rsidRPr="00A311FE">
        <w:rPr>
          <w:rStyle w:val="Emphasis"/>
        </w:rPr>
        <w:t>implicit bias</w:t>
      </w:r>
      <w:r w:rsidRPr="00A311FE">
        <w:rPr>
          <w:rStyle w:val="StyleUnderline"/>
        </w:rPr>
        <w:t xml:space="preserve">, </w:t>
      </w:r>
      <w:r w:rsidRPr="00A311FE">
        <w:rPr>
          <w:rStyle w:val="Emphasis"/>
        </w:rPr>
        <w:t>ineffective training</w:t>
      </w:r>
      <w:r w:rsidRPr="00A311FE">
        <w:rPr>
          <w:rStyle w:val="StyleUnderline"/>
        </w:rPr>
        <w:t xml:space="preserve">, racial </w:t>
      </w:r>
      <w:r w:rsidRPr="00A311FE">
        <w:rPr>
          <w:rStyle w:val="Emphasis"/>
        </w:rPr>
        <w:t>segregation</w:t>
      </w:r>
      <w:r w:rsidRPr="00A311FE">
        <w:rPr>
          <w:rStyle w:val="StyleUnderline"/>
        </w:rPr>
        <w:t xml:space="preserve">, </w:t>
      </w:r>
      <w:r w:rsidRPr="00A311FE">
        <w:rPr>
          <w:rStyle w:val="Emphasis"/>
        </w:rPr>
        <w:t>lack of economic opportunity</w:t>
      </w:r>
      <w:r w:rsidRPr="00A311FE">
        <w:rPr>
          <w:rStyle w:val="StyleUnderline"/>
        </w:rPr>
        <w:t xml:space="preserve">, the </w:t>
      </w:r>
      <w:r w:rsidRPr="00A311FE">
        <w:rPr>
          <w:rStyle w:val="Emphasis"/>
        </w:rPr>
        <w:t>over-policing</w:t>
      </w:r>
      <w:r w:rsidRPr="00A311FE">
        <w:rPr>
          <w:rStyle w:val="StyleUnderline"/>
        </w:rPr>
        <w:t xml:space="preserve"> of minority communities, and the </w:t>
      </w:r>
      <w:r w:rsidRPr="00A311FE">
        <w:rPr>
          <w:rStyle w:val="Emphasis"/>
        </w:rPr>
        <w:t>failure to invest in non-criminal justice interventions</w:t>
      </w:r>
      <w:r w:rsidRPr="00A311FE">
        <w:rPr>
          <w:rStyle w:val="StyleUnderline"/>
        </w:rPr>
        <w:t xml:space="preserve"> that adequately respond to homelessness, mental illness, and drug addiction</w:t>
      </w:r>
      <w:r w:rsidRPr="00434C9A">
        <w:rPr>
          <w:rStyle w:val="StyleUnderline"/>
        </w:rPr>
        <w:t>.</w:t>
      </w:r>
      <w:r w:rsidRPr="00A311FE">
        <w:rPr>
          <w:sz w:val="14"/>
        </w:rPr>
        <w:t xml:space="preserve"> None of these component problems are easily addressed, but </w:t>
      </w:r>
      <w:r w:rsidRPr="00A311FE">
        <w:rPr>
          <w:rStyle w:val="Emphasis"/>
        </w:rPr>
        <w:t xml:space="preserve">breaking them apart is </w:t>
      </w:r>
      <w:r w:rsidRPr="00C14921">
        <w:rPr>
          <w:rStyle w:val="Emphasis"/>
          <w:highlight w:val="green"/>
        </w:rPr>
        <w:t>more manageable</w:t>
      </w:r>
      <w:r w:rsidRPr="00A311FE">
        <w:rPr>
          <w:sz w:val="14"/>
        </w:rPr>
        <w:t>—and more realistic—</w:t>
      </w:r>
      <w:r w:rsidRPr="00C14921">
        <w:rPr>
          <w:rStyle w:val="Emphasis"/>
          <w:highlight w:val="green"/>
        </w:rPr>
        <w:t>than acting as though there is a single lever that will solve the problem</w:t>
      </w:r>
      <w:r w:rsidRPr="00434C9A">
        <w:rPr>
          <w:rStyle w:val="Emphasis"/>
        </w:rPr>
        <w:t>.</w:t>
      </w:r>
      <w:r w:rsidRPr="00A311FE">
        <w:rPr>
          <w:sz w:val="14"/>
        </w:rPr>
        <w:t xml:space="preserve"> </w:t>
      </w:r>
      <w:r w:rsidRPr="00434C9A">
        <w:rPr>
          <w:rStyle w:val="StyleUnderline"/>
        </w:rPr>
        <w:t>After identifying the component problems, advocates can select one and repeat the process of breaking down that problem until they get to a point of entry for their advocacy.</w:t>
      </w:r>
      <w:r>
        <w:rPr>
          <w:rStyle w:val="StyleUnderline"/>
        </w:rPr>
        <w:t xml:space="preserve"> </w:t>
      </w:r>
      <w:r w:rsidRPr="00A311FE">
        <w:rPr>
          <w:sz w:val="14"/>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A311FE">
        <w:rPr>
          <w:rStyle w:val="StyleUnderline"/>
        </w:rPr>
        <w:t>After parsing the underlying issues, lawyers need to identify what a lawyer can and should do on behalf of impacted communities and individuals, and</w:t>
      </w:r>
      <w:r w:rsidRPr="00434C9A">
        <w:rPr>
          <w:rStyle w:val="StyleUnderline"/>
        </w:rPr>
        <w:t xml:space="preserve"> this includes determining the most effective advocacy approach.</w:t>
      </w:r>
      <w:r w:rsidRPr="00A311FE">
        <w:rPr>
          <w:sz w:val="14"/>
        </w:rPr>
        <w:t xml:space="preserve"> </w:t>
      </w:r>
      <w:r w:rsidRPr="00C14921">
        <w:rPr>
          <w:rStyle w:val="StyleUnderline"/>
          <w:highlight w:val="green"/>
        </w:rPr>
        <w:t>Advocates must</w:t>
      </w:r>
      <w:r w:rsidRPr="00A311FE">
        <w:rPr>
          <w:sz w:val="14"/>
        </w:rPr>
        <w:t xml:space="preserve"> also </w:t>
      </w:r>
      <w:r w:rsidRPr="00C14921">
        <w:rPr>
          <w:rStyle w:val="StyleUnderline"/>
          <w:highlight w:val="green"/>
        </w:rPr>
        <w:t xml:space="preserve">strategize about </w:t>
      </w:r>
      <w:r w:rsidRPr="00A311FE">
        <w:rPr>
          <w:rStyle w:val="StyleUnderline"/>
        </w:rPr>
        <w:t xml:space="preserve">what can be achieved in </w:t>
      </w:r>
      <w:r w:rsidRPr="00C14921">
        <w:rPr>
          <w:rStyle w:val="StyleUnderline"/>
          <w:highlight w:val="green"/>
        </w:rPr>
        <w:t xml:space="preserve">the </w:t>
      </w:r>
      <w:r w:rsidRPr="00C14921">
        <w:rPr>
          <w:rStyle w:val="Emphasis"/>
          <w:highlight w:val="green"/>
        </w:rPr>
        <w:t>short term</w:t>
      </w:r>
      <w:r w:rsidRPr="00C14921">
        <w:rPr>
          <w:rStyle w:val="StyleUnderline"/>
          <w:highlight w:val="green"/>
        </w:rPr>
        <w:t xml:space="preserve"> </w:t>
      </w:r>
      <w:r w:rsidRPr="00C14921">
        <w:rPr>
          <w:rStyle w:val="Emphasis"/>
          <w:highlight w:val="green"/>
        </w:rPr>
        <w:t>versus</w:t>
      </w:r>
      <w:r w:rsidRPr="00C14921">
        <w:rPr>
          <w:rStyle w:val="StyleUnderline"/>
          <w:highlight w:val="green"/>
        </w:rPr>
        <w:t xml:space="preserve"> the </w:t>
      </w:r>
      <w:r w:rsidRPr="00C14921">
        <w:rPr>
          <w:rStyle w:val="Emphasis"/>
          <w:highlight w:val="green"/>
        </w:rPr>
        <w:t>long term</w:t>
      </w:r>
      <w:r w:rsidRPr="00A311FE">
        <w:rPr>
          <w:rStyle w:val="StyleUnderline"/>
        </w:rPr>
        <w:t>.</w:t>
      </w:r>
      <w:r w:rsidRPr="00A311FE">
        <w:rPr>
          <w:sz w:val="14"/>
        </w:rPr>
        <w:t xml:space="preserve"> </w:t>
      </w:r>
      <w:r w:rsidRPr="00A311FE">
        <w:rPr>
          <w:rStyle w:val="Emphasis"/>
        </w:rPr>
        <w:t>The fight for justice is a marathon</w:t>
      </w:r>
      <w:r w:rsidRPr="00A311FE">
        <w:rPr>
          <w:sz w:val="14"/>
        </w:rPr>
        <w:t xml:space="preserve">, not a sprint. Many law </w:t>
      </w:r>
      <w:r w:rsidRPr="00A311FE">
        <w:rPr>
          <w:rStyle w:val="Emphasis"/>
        </w:rPr>
        <w:t>students</w:t>
      </w:r>
      <w:r w:rsidRPr="00A311FE">
        <w:rPr>
          <w:rStyle w:val="StyleUnderline"/>
        </w:rPr>
        <w:t xml:space="preserve"> experience frustration with advocacy because they </w:t>
      </w:r>
      <w:r w:rsidRPr="00A311FE">
        <w:rPr>
          <w:rStyle w:val="Emphasis"/>
        </w:rPr>
        <w:t>expect immediate justice now.</w:t>
      </w:r>
      <w:r w:rsidRPr="00A311FE">
        <w:rPr>
          <w:sz w:val="14"/>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434C9A">
        <w:rPr>
          <w:rStyle w:val="StyleUnderline"/>
        </w:rPr>
        <w:t xml:space="preserve">Advocates cannot only fight for change they will see in their </w:t>
      </w:r>
      <w:proofErr w:type="gramStart"/>
      <w:r w:rsidRPr="00434C9A">
        <w:rPr>
          <w:rStyle w:val="StyleUnderline"/>
        </w:rPr>
        <w:t>lifetime,</w:t>
      </w:r>
      <w:proofErr w:type="gramEnd"/>
      <w:r w:rsidRPr="00434C9A">
        <w:rPr>
          <w:rStyle w:val="StyleUnderline"/>
        </w:rPr>
        <w:t xml:space="preserve"> they must also fight for the future.</w:t>
      </w:r>
      <w:r w:rsidRPr="00A311FE">
        <w:rPr>
          <w:sz w:val="14"/>
        </w:rPr>
        <w:t xml:space="preserve">146 Change did not happen </w:t>
      </w:r>
      <w:proofErr w:type="spellStart"/>
      <w:r w:rsidRPr="00A311FE">
        <w:rPr>
          <w:sz w:val="14"/>
        </w:rPr>
        <w:t>over night</w:t>
      </w:r>
      <w:proofErr w:type="spellEnd"/>
      <w:r w:rsidRPr="00A311FE">
        <w:rPr>
          <w:sz w:val="14"/>
        </w:rPr>
        <w:t xml:space="preserve"> in Brown and lasting change cannot happen </w:t>
      </w:r>
      <w:proofErr w:type="spellStart"/>
      <w:r w:rsidRPr="00A311FE">
        <w:rPr>
          <w:sz w:val="14"/>
        </w:rPr>
        <w:t>over night</w:t>
      </w:r>
      <w:proofErr w:type="spellEnd"/>
      <w:r w:rsidRPr="00A311FE">
        <w:rPr>
          <w:sz w:val="14"/>
        </w:rPr>
        <w:t xml:space="preserve"> today. </w:t>
      </w:r>
      <w:r w:rsidRPr="00C14921">
        <w:rPr>
          <w:rStyle w:val="Emphasis"/>
          <w:highlight w:val="green"/>
        </w:rPr>
        <w:t>Small victories can be building blocks for systemic reform</w:t>
      </w:r>
      <w:r w:rsidRPr="00434C9A">
        <w:rPr>
          <w:rStyle w:val="StyleUnderline"/>
        </w:rPr>
        <w:t>, and advocates must learn to see the benefit of short-term responsiveness as a component of long-term advocacy.</w:t>
      </w:r>
      <w:r>
        <w:rPr>
          <w:rStyle w:val="StyleUnderline"/>
        </w:rPr>
        <w:t xml:space="preserve"> </w:t>
      </w:r>
      <w:r w:rsidRPr="00434C9A">
        <w:rPr>
          <w:rStyle w:val="StyleUnderline"/>
        </w:rPr>
        <w:t>Many lawyers subscribe to the American culture of success, with its uncompromising focus on</w:t>
      </w:r>
      <w:r w:rsidRPr="00A311FE">
        <w:rPr>
          <w:sz w:val="14"/>
        </w:rPr>
        <w:t xml:space="preserve"> immediate </w:t>
      </w:r>
      <w:r w:rsidRPr="00434C9A">
        <w:rPr>
          <w:rStyle w:val="StyleUnderline"/>
        </w:rPr>
        <w:t>accomplishments and victories.</w:t>
      </w:r>
      <w:r w:rsidRPr="00A311FE">
        <w:rPr>
          <w:sz w:val="14"/>
        </w:rPr>
        <w:t xml:space="preserve">147 However, those interested in social justice must adjust their expectations. </w:t>
      </w:r>
      <w:r w:rsidRPr="00434C9A">
        <w:rPr>
          <w:rStyle w:val="StyleUnderline"/>
        </w:rPr>
        <w:t>Many pivotal civil rights victories were made possible by the seemingly hopeless cases that were brought, and lost, before them.</w:t>
      </w:r>
      <w:r w:rsidRPr="00A311FE">
        <w:rPr>
          <w:sz w:val="14"/>
        </w:rPr>
        <w:t xml:space="preserve">148 In the fight for justice, “success inheres in the creation of a tradition, of a commitment to struggle, of a narrative of resistance that can inspire others similarly to resist.”149 Again, Professor </w:t>
      </w:r>
      <w:proofErr w:type="spellStart"/>
      <w:r w:rsidRPr="00A311FE">
        <w:rPr>
          <w:sz w:val="14"/>
        </w:rPr>
        <w:t>Lobel’s</w:t>
      </w:r>
      <w:proofErr w:type="spellEnd"/>
      <w:r w:rsidRPr="00A311FE">
        <w:rPr>
          <w:sz w:val="14"/>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A311FE">
        <w:rPr>
          <w:sz w:val="14"/>
        </w:rPr>
        <w:t>Lobel</w:t>
      </w:r>
      <w:proofErr w:type="spellEnd"/>
      <w:r w:rsidRPr="00A311FE">
        <w:rPr>
          <w:sz w:val="14"/>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434C9A">
        <w:rPr>
          <w:rStyle w:val="StyleUnderline"/>
        </w:rPr>
        <w:t xml:space="preserve">Advocates </w:t>
      </w:r>
      <w:r w:rsidRPr="00A311FE">
        <w:rPr>
          <w:rStyle w:val="StyleUnderline"/>
        </w:rPr>
        <w:t xml:space="preserve">challenging complex social justice problems can </w:t>
      </w:r>
      <w:r w:rsidRPr="00A311FE">
        <w:rPr>
          <w:rStyle w:val="Emphasis"/>
        </w:rPr>
        <w:t>find it difficult to identify the correct solution</w:t>
      </w:r>
      <w:r w:rsidRPr="00A311FE">
        <w:rPr>
          <w:rStyle w:val="StyleUnderline"/>
        </w:rPr>
        <w:t xml:space="preserve"> when </w:t>
      </w:r>
      <w:r w:rsidRPr="00A311FE">
        <w:rPr>
          <w:rStyle w:val="Emphasis"/>
        </w:rPr>
        <w:t>one of their</w:t>
      </w:r>
      <w:r w:rsidRPr="00A311FE">
        <w:rPr>
          <w:rStyle w:val="StyleUnderline"/>
        </w:rPr>
        <w:t xml:space="preserve"> social justice </w:t>
      </w:r>
      <w:r w:rsidRPr="00A311FE">
        <w:rPr>
          <w:rStyle w:val="Emphasis"/>
        </w:rPr>
        <w:t>values is in conflict with another</w:t>
      </w:r>
      <w:r w:rsidRPr="00A311FE">
        <w:rPr>
          <w:rStyle w:val="StyleUnderline"/>
        </w:rPr>
        <w:t>.</w:t>
      </w:r>
      <w:r w:rsidRPr="00A311FE">
        <w:rPr>
          <w:sz w:val="14"/>
        </w:rPr>
        <w:t xml:space="preserve"> A simple example: </w:t>
      </w:r>
      <w:r w:rsidRPr="00A311FE">
        <w:rPr>
          <w:rStyle w:val="StyleUnderline"/>
        </w:rPr>
        <w:t>a social justice lawyer’s demands for swift justice for the victim of police brutality may conflict with the lawyer’s belief in the officer’s fundamental right to due process and a fair trial.</w:t>
      </w:r>
      <w:r w:rsidRPr="00A311FE">
        <w:rPr>
          <w:sz w:val="14"/>
        </w:rPr>
        <w:t xml:space="preserve"> </w:t>
      </w:r>
      <w:r w:rsidRPr="00A311FE">
        <w:rPr>
          <w:rStyle w:val="StyleUnderline"/>
        </w:rPr>
        <w:t>While social justice lawyers regularly face these dilemmas</w:t>
      </w:r>
      <w:r w:rsidRPr="00434C9A">
        <w:rPr>
          <w:rStyle w:val="StyleUnderline"/>
        </w:rPr>
        <w:t>,</w:t>
      </w:r>
      <w:r w:rsidRPr="00A311FE">
        <w:rPr>
          <w:sz w:val="14"/>
        </w:rPr>
        <w:t xml:space="preserve"> law </w:t>
      </w:r>
      <w:r w:rsidRPr="00C14921">
        <w:rPr>
          <w:rStyle w:val="Emphasis"/>
          <w:highlight w:val="green"/>
        </w:rPr>
        <w:t xml:space="preserve">students </w:t>
      </w:r>
      <w:r w:rsidRPr="00A311FE">
        <w:rPr>
          <w:rStyle w:val="Emphasis"/>
        </w:rPr>
        <w:t>are not often forced to struggle through them to resolution in real world scenarios</w:t>
      </w:r>
      <w:r w:rsidRPr="00A311FE">
        <w:rPr>
          <w:sz w:val="14"/>
        </w:rPr>
        <w:t>—</w:t>
      </w:r>
      <w:r w:rsidRPr="00A311FE">
        <w:rPr>
          <w:rStyle w:val="StyleUnderline"/>
        </w:rPr>
        <w:t xml:space="preserve">to </w:t>
      </w:r>
      <w:r w:rsidRPr="00C14921">
        <w:rPr>
          <w:rStyle w:val="Emphasis"/>
          <w:highlight w:val="green"/>
        </w:rPr>
        <w:t>make difficult decisions</w:t>
      </w:r>
      <w:r w:rsidRPr="00C14921">
        <w:rPr>
          <w:rStyle w:val="StyleUnderline"/>
          <w:highlight w:val="green"/>
        </w:rPr>
        <w:t xml:space="preserve"> and </w:t>
      </w:r>
      <w:r w:rsidRPr="00C14921">
        <w:rPr>
          <w:rStyle w:val="Emphasis"/>
          <w:highlight w:val="green"/>
        </w:rPr>
        <w:t>manage the fallout</w:t>
      </w:r>
      <w:r w:rsidRPr="00434C9A">
        <w:rPr>
          <w:rStyle w:val="Emphasis"/>
        </w:rPr>
        <w:t xml:space="preserve"> from the choices</w:t>
      </w:r>
      <w:r w:rsidRPr="00434C9A">
        <w:rPr>
          <w:rStyle w:val="StyleUnderline"/>
        </w:rPr>
        <w:t xml:space="preserve"> they make in resolving the conflict.</w:t>
      </w:r>
      <w:r w:rsidRPr="00A311FE">
        <w:rPr>
          <w:sz w:val="14"/>
        </w:rPr>
        <w:t xml:space="preserve"> Engaging in complex cases can force students to work through conflicts, helping them to articulate and sharpen their beliefs and goals, forcing them to clearly define what justice means broadly and in the specific context presented. </w:t>
      </w:r>
      <w:r w:rsidRPr="00A311FE">
        <w:rPr>
          <w:sz w:val="14"/>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A311FE">
        <w:rPr>
          <w:sz w:val="14"/>
          <w:szCs w:val="10"/>
        </w:rPr>
        <w:t>teach</w:t>
      </w:r>
      <w:proofErr w:type="gramEnd"/>
      <w:r w:rsidRPr="00A311FE">
        <w:rPr>
          <w:sz w:val="14"/>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A311FE">
        <w:rPr>
          <w:sz w:val="14"/>
          <w:szCs w:val="10"/>
        </w:rPr>
        <w:t>ones</w:t>
      </w:r>
      <w:proofErr w:type="spellEnd"/>
      <w:r w:rsidRPr="00A311FE">
        <w:rPr>
          <w:sz w:val="14"/>
          <w:szCs w:val="10"/>
        </w:rPr>
        <w:t xml:space="preserve"> own learning process.159 III. A Pedagogical Course Correction “If it offends your sense of justice, there’s a cause of action.” - Florence </w:t>
      </w:r>
      <w:proofErr w:type="spellStart"/>
      <w:r w:rsidRPr="00A311FE">
        <w:rPr>
          <w:sz w:val="14"/>
          <w:szCs w:val="10"/>
        </w:rPr>
        <w:t>Roisman</w:t>
      </w:r>
      <w:proofErr w:type="spellEnd"/>
      <w:r w:rsidRPr="00A311FE">
        <w:rPr>
          <w:sz w:val="14"/>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A311FE">
        <w:rPr>
          <w:sz w:val="14"/>
          <w:szCs w:val="10"/>
        </w:rPr>
        <w:t>status quo</w:t>
      </w:r>
      <w:proofErr w:type="gramEnd"/>
      <w:r w:rsidRPr="00A311FE">
        <w:rPr>
          <w:sz w:val="14"/>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A311FE">
        <w:rPr>
          <w:sz w:val="14"/>
          <w:szCs w:val="10"/>
        </w:rPr>
        <w:t>[ ]</w:t>
      </w:r>
      <w:proofErr w:type="gramEnd"/>
      <w:r w:rsidRPr="00A311FE">
        <w:rPr>
          <w:sz w:val="14"/>
          <w:szCs w:val="10"/>
        </w:rPr>
        <w:t xml:space="preserve"> Supreme Court case that upheld Charles Carlisle’s conviction because a </w:t>
      </w:r>
      <w:proofErr w:type="spellStart"/>
      <w:r w:rsidRPr="00A311FE">
        <w:rPr>
          <w:sz w:val="14"/>
          <w:szCs w:val="10"/>
        </w:rPr>
        <w:t>wyer</w:t>
      </w:r>
      <w:proofErr w:type="spellEnd"/>
      <w:r w:rsidRPr="00A311FE">
        <w:rPr>
          <w:sz w:val="14"/>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A311FE">
        <w:rPr>
          <w:sz w:val="14"/>
          <w:szCs w:val="10"/>
        </w:rPr>
        <w:t>check ups</w:t>
      </w:r>
      <w:proofErr w:type="spellEnd"/>
      <w:r w:rsidRPr="00A311FE">
        <w:rPr>
          <w:sz w:val="14"/>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A311FE">
        <w:rPr>
          <w:sz w:val="14"/>
          <w:szCs w:val="10"/>
        </w:rPr>
        <w:t>that public hospitals</w:t>
      </w:r>
      <w:proofErr w:type="gramEnd"/>
      <w:r w:rsidRPr="00A311FE">
        <w:rPr>
          <w:sz w:val="14"/>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A311FE">
        <w:rPr>
          <w:sz w:val="14"/>
          <w:szCs w:val="10"/>
        </w:rPr>
        <w:t>short and long term</w:t>
      </w:r>
      <w:proofErr w:type="gramEnd"/>
      <w:r w:rsidRPr="00A311FE">
        <w:rPr>
          <w:sz w:val="14"/>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A311FE">
        <w:rPr>
          <w:sz w:val="14"/>
        </w:rPr>
        <w:t xml:space="preserve">Working on this case also gave the </w:t>
      </w:r>
      <w:r w:rsidRPr="00434C9A">
        <w:rPr>
          <w:rStyle w:val="StyleUnderline"/>
        </w:rPr>
        <w:t>students</w:t>
      </w:r>
      <w:r w:rsidRPr="00A311FE">
        <w:rPr>
          <w:sz w:val="14"/>
        </w:rPr>
        <w:t xml:space="preserve"> and me the opportunity to </w:t>
      </w:r>
      <w:r w:rsidRPr="00434C9A">
        <w:rPr>
          <w:rStyle w:val="StyleUnderline"/>
        </w:rPr>
        <w:t>work through</w:t>
      </w:r>
      <w:r w:rsidRPr="00A311FE">
        <w:rPr>
          <w:sz w:val="14"/>
        </w:rPr>
        <w:t xml:space="preserve"> more nuanced applications of some of the lawyering concepts that were introduced in their smaller cases, </w:t>
      </w:r>
      <w:r w:rsidRPr="00434C9A">
        <w:rPr>
          <w:rStyle w:val="StyleUnderline"/>
        </w:rPr>
        <w:t>including</w:t>
      </w:r>
      <w:r w:rsidRPr="00A311FE">
        <w:rPr>
          <w:sz w:val="14"/>
        </w:rPr>
        <w:t xml:space="preserve"> client-centered lawyering when </w:t>
      </w:r>
      <w:r w:rsidRPr="00434C9A">
        <w:rPr>
          <w:rStyle w:val="StyleUnderline"/>
        </w:rPr>
        <w:t>working on behalf of the community</w:t>
      </w:r>
      <w:r w:rsidRPr="00A311FE">
        <w:rPr>
          <w:sz w:val="14"/>
        </w:rPr>
        <w:t xml:space="preserve">; </w:t>
      </w:r>
      <w:r w:rsidRPr="00C14921">
        <w:rPr>
          <w:rStyle w:val="Emphasis"/>
          <w:highlight w:val="green"/>
        </w:rPr>
        <w:t>large-scale fact investigation</w:t>
      </w:r>
      <w:r w:rsidRPr="00A311FE">
        <w:rPr>
          <w:sz w:val="14"/>
        </w:rPr>
        <w:t xml:space="preserve">; </w:t>
      </w:r>
      <w:r w:rsidRPr="00C14921">
        <w:rPr>
          <w:rStyle w:val="Emphasis"/>
          <w:highlight w:val="green"/>
        </w:rPr>
        <w:t>transferring</w:t>
      </w:r>
      <w:r w:rsidRPr="00A311FE">
        <w:rPr>
          <w:sz w:val="14"/>
        </w:rPr>
        <w:t xml:space="preserve"> their “</w:t>
      </w:r>
      <w:r w:rsidRPr="00C14921">
        <w:rPr>
          <w:rStyle w:val="StyleUnderline"/>
          <w:highlight w:val="green"/>
        </w:rPr>
        <w:t xml:space="preserve">social justice </w:t>
      </w:r>
      <w:r w:rsidRPr="00C14921">
        <w:rPr>
          <w:rStyle w:val="Emphasis"/>
          <w:highlight w:val="green"/>
        </w:rPr>
        <w:t>knowledge</w:t>
      </w:r>
      <w:r w:rsidRPr="00A311FE">
        <w:rPr>
          <w:sz w:val="14"/>
        </w:rPr>
        <w:t xml:space="preserve">” </w:t>
      </w:r>
      <w:r w:rsidRPr="00C14921">
        <w:rPr>
          <w:rStyle w:val="Emphasis"/>
          <w:highlight w:val="green"/>
        </w:rPr>
        <w:t>to different contexts</w:t>
      </w:r>
      <w:r w:rsidRPr="00A311FE">
        <w:rPr>
          <w:sz w:val="14"/>
        </w:rPr>
        <w:t xml:space="preserve">; </w:t>
      </w:r>
      <w:r w:rsidRPr="00434C9A">
        <w:rPr>
          <w:rStyle w:val="Emphasis"/>
        </w:rPr>
        <w:t>crafting legal and factual narratives</w:t>
      </w:r>
      <w:r w:rsidRPr="00434C9A">
        <w:rPr>
          <w:rStyle w:val="StyleUnderline"/>
        </w:rPr>
        <w:t xml:space="preserve"> that</w:t>
      </w:r>
      <w:r w:rsidRPr="00A311FE">
        <w:rPr>
          <w:sz w:val="14"/>
        </w:rPr>
        <w:t xml:space="preserve"> are not only true to the communities’ experience, but </w:t>
      </w:r>
      <w:r w:rsidRPr="00C14921">
        <w:rPr>
          <w:rStyle w:val="StyleUnderline"/>
          <w:highlight w:val="green"/>
        </w:rPr>
        <w:t xml:space="preserve">can </w:t>
      </w:r>
      <w:r w:rsidRPr="00C14921">
        <w:rPr>
          <w:rStyle w:val="Emphasis"/>
          <w:highlight w:val="green"/>
        </w:rPr>
        <w:t>persuade</w:t>
      </w:r>
      <w:r w:rsidRPr="00C14921">
        <w:rPr>
          <w:rStyle w:val="StyleUnderline"/>
          <w:highlight w:val="green"/>
        </w:rPr>
        <w:t xml:space="preserve"> </w:t>
      </w:r>
      <w:r w:rsidRPr="00A311FE">
        <w:rPr>
          <w:rStyle w:val="StyleUnderline"/>
        </w:rPr>
        <w:t xml:space="preserve">and </w:t>
      </w:r>
      <w:r w:rsidRPr="00A311FE">
        <w:rPr>
          <w:rStyle w:val="Emphasis"/>
        </w:rPr>
        <w:t>influence</w:t>
      </w:r>
      <w:r w:rsidRPr="00A311FE">
        <w:rPr>
          <w:rStyle w:val="StyleUnderline"/>
        </w:rPr>
        <w:t xml:space="preserve"> </w:t>
      </w:r>
      <w:r w:rsidRPr="00C14921">
        <w:rPr>
          <w:rStyle w:val="StyleUnderline"/>
          <w:highlight w:val="green"/>
        </w:rPr>
        <w:t>others</w:t>
      </w:r>
      <w:r w:rsidRPr="00A311FE">
        <w:rPr>
          <w:sz w:val="14"/>
        </w:rPr>
        <w:t xml:space="preserve">; </w:t>
      </w:r>
      <w:r w:rsidRPr="00434C9A">
        <w:rPr>
          <w:rStyle w:val="StyleUnderline"/>
        </w:rPr>
        <w:t>and</w:t>
      </w:r>
      <w:r w:rsidRPr="00A311FE">
        <w:rPr>
          <w:sz w:val="14"/>
        </w:rPr>
        <w:t xml:space="preserve"> how to </w:t>
      </w:r>
      <w:r w:rsidRPr="00434C9A">
        <w:rPr>
          <w:rStyle w:val="Emphasis"/>
        </w:rPr>
        <w:t>develop an integrated advocacy plan.</w:t>
      </w:r>
      <w:r w:rsidRPr="00A311FE">
        <w:rPr>
          <w:sz w:val="14"/>
        </w:rPr>
        <w:t xml:space="preserve"> </w:t>
      </w:r>
      <w:r w:rsidRPr="00434C9A">
        <w:rPr>
          <w:rStyle w:val="StyleUnderline"/>
        </w:rPr>
        <w:t>The students frequently asked whether we should even pursue the matter</w:t>
      </w:r>
      <w:r w:rsidRPr="00A311FE">
        <w:rPr>
          <w:sz w:val="14"/>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A311FE">
        <w:rPr>
          <w:sz w:val="14"/>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A311FE">
        <w:rPr>
          <w:sz w:val="14"/>
          <w:szCs w:val="10"/>
        </w:rPr>
        <w:t>harms</w:t>
      </w:r>
      <w:proofErr w:type="spellEnd"/>
      <w:r w:rsidRPr="00A311FE">
        <w:rPr>
          <w:sz w:val="14"/>
          <w:szCs w:val="10"/>
        </w:rPr>
        <w:t xml:space="preserve"> way by using illegal drugs against the privacy rights of poor and marginalized women. They were forced to pause and think deeply about what justice would look like for those mothers, children, and communities. CONCLUSION</w:t>
      </w:r>
      <w:r w:rsidRPr="00A311FE">
        <w:rPr>
          <w:sz w:val="14"/>
        </w:rPr>
        <w:t xml:space="preserve"> </w:t>
      </w:r>
      <w:r w:rsidRPr="00434C9A">
        <w:rPr>
          <w:rStyle w:val="StyleUnderline"/>
        </w:rPr>
        <w:t>America continues to grapple with systemic injustice.</w:t>
      </w:r>
      <w:r w:rsidRPr="00A311FE">
        <w:rPr>
          <w:sz w:val="14"/>
        </w:rPr>
        <w:t xml:space="preserve"> </w:t>
      </w:r>
      <w:r w:rsidRPr="00434C9A">
        <w:rPr>
          <w:rStyle w:val="Emphasis"/>
        </w:rPr>
        <w:t>Political justice lawyering offers powerful strategies to advance the cause of justice</w:t>
      </w:r>
      <w:r w:rsidRPr="00A311FE">
        <w:rPr>
          <w:sz w:val="14"/>
        </w:rPr>
        <w:t>—</w:t>
      </w:r>
      <w:r w:rsidRPr="00434C9A">
        <w:rPr>
          <w:rStyle w:val="StyleUnderline"/>
        </w:rPr>
        <w:t>through integrated advocacy comprising the full array of tools available to social justice advocates, including strategic systemic reform litigation.</w:t>
      </w:r>
      <w:r w:rsidRPr="00A311FE">
        <w:rPr>
          <w:sz w:val="14"/>
        </w:rPr>
        <w:t xml:space="preserve"> </w:t>
      </w:r>
      <w:r w:rsidRPr="00434C9A">
        <w:rPr>
          <w:rStyle w:val="Emphasis"/>
        </w:rPr>
        <w:t>It is the job of legal education to prepare law students to become effective lawyers.</w:t>
      </w:r>
      <w:r w:rsidRPr="00A311FE">
        <w:rPr>
          <w:sz w:val="14"/>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4FC4A35E" w14:textId="77777777" w:rsidR="009A0BD1" w:rsidRDefault="009A0BD1" w:rsidP="009A0BD1">
      <w:pPr>
        <w:rPr>
          <w:sz w:val="14"/>
        </w:rPr>
      </w:pPr>
    </w:p>
    <w:p w14:paraId="45BC3D77" w14:textId="77777777" w:rsidR="009A0BD1" w:rsidRPr="0055362D" w:rsidRDefault="009A0BD1" w:rsidP="009A0BD1"/>
    <w:p w14:paraId="618EE2C8" w14:textId="77777777" w:rsidR="009A0BD1" w:rsidRPr="00CE5D2F" w:rsidRDefault="009A0BD1" w:rsidP="009A0BD1"/>
    <w:p w14:paraId="419F09B8" w14:textId="77777777" w:rsidR="009A0BD1" w:rsidRPr="0055362D" w:rsidRDefault="009A0BD1" w:rsidP="009A0BD1"/>
    <w:p w14:paraId="0D44A360" w14:textId="77777777" w:rsidR="009A0BD1" w:rsidRDefault="009A0BD1" w:rsidP="009A0BD1"/>
    <w:p w14:paraId="1D3C50F3" w14:textId="77777777" w:rsidR="009A0BD1" w:rsidRPr="0079775F" w:rsidRDefault="009A0BD1" w:rsidP="009A0BD1"/>
    <w:p w14:paraId="2DFA4129" w14:textId="77777777" w:rsidR="009A0BD1" w:rsidRPr="00F767F1" w:rsidRDefault="009A0BD1" w:rsidP="009A0BD1">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justify and we’ll win reasonability links to our offense.</w:t>
      </w:r>
    </w:p>
    <w:p w14:paraId="74A29549" w14:textId="77777777" w:rsidR="009A0BD1" w:rsidRPr="00F767F1" w:rsidRDefault="009A0BD1" w:rsidP="009A0BD1">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1C461818" w14:textId="77777777" w:rsidR="009A0BD1" w:rsidRDefault="009A0BD1" w:rsidP="009A0BD1">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7610547D" w14:textId="729C3ECE" w:rsidR="00A95652" w:rsidRDefault="009A0BD1" w:rsidP="009A0BD1">
      <w:pPr>
        <w:pStyle w:val="Heading3"/>
      </w:pPr>
      <w:r>
        <w:t>2</w:t>
      </w:r>
    </w:p>
    <w:p w14:paraId="162BFB24" w14:textId="1510DB47" w:rsidR="009A0BD1" w:rsidRDefault="009A0BD1" w:rsidP="009A0BD1">
      <w:pPr>
        <w:pStyle w:val="Heading4"/>
      </w:pPr>
      <w:r>
        <w:t xml:space="preserve">CP Text: We affirm global orbital counter-operations against appropriation of outer space by private entities except for Space-Based Solar Power. Companies investing in Space-Based Solar Power should commit to at least 40% of the Energy Produced to be distributed to </w:t>
      </w:r>
      <w:r>
        <w:t>black communities</w:t>
      </w:r>
      <w:r>
        <w:t xml:space="preserve"> </w:t>
      </w:r>
    </w:p>
    <w:p w14:paraId="304E4D8D" w14:textId="77777777" w:rsidR="009A0BD1" w:rsidRDefault="009A0BD1" w:rsidP="009A0BD1">
      <w:pPr>
        <w:pStyle w:val="Heading4"/>
      </w:pPr>
      <w:r>
        <w:t xml:space="preserve">Space-Based Solar Power constitutes Appropriation. </w:t>
      </w:r>
    </w:p>
    <w:p w14:paraId="4701D9E9" w14:textId="77777777" w:rsidR="009A0BD1" w:rsidRPr="002E2CA5" w:rsidRDefault="009A0BD1" w:rsidP="009A0BD1">
      <w:r w:rsidRPr="002E2CA5">
        <w:rPr>
          <w:rStyle w:val="Style13ptBold"/>
        </w:rPr>
        <w:t>Matignon 19</w:t>
      </w:r>
      <w:r>
        <w:t xml:space="preserve"> </w:t>
      </w:r>
      <w:r w:rsidRPr="002E2CA5">
        <w:t xml:space="preserve">Louis De </w:t>
      </w:r>
      <w:proofErr w:type="spellStart"/>
      <w:r w:rsidRPr="002E2CA5">
        <w:t>Gouyon</w:t>
      </w:r>
      <w:proofErr w:type="spellEnd"/>
      <w:r w:rsidRPr="002E2CA5">
        <w:t xml:space="preserve"> Matignon 4-15-2019 "THE LEGAL STATUS OF CHINESE SPACE-BASED SOLAR POWER STATIONS"</w:t>
      </w:r>
      <w:r>
        <w:t xml:space="preserve"> </w:t>
      </w:r>
      <w:hyperlink r:id="rId7" w:history="1">
        <w:r w:rsidRPr="00065AC2">
          <w:rPr>
            <w:rStyle w:val="Hyperlink"/>
          </w:rPr>
          <w:t>https://www.spacelegalissues.com/the-legal-status-of-chinese-space-based-solar-power-stations/</w:t>
        </w:r>
      </w:hyperlink>
      <w:r>
        <w:t xml:space="preserve"> (</w:t>
      </w:r>
      <w:r w:rsidRPr="002E2CA5">
        <w:t>PhD in space law</w:t>
      </w:r>
      <w:r>
        <w:t xml:space="preserve">)//Elmer </w:t>
      </w:r>
    </w:p>
    <w:p w14:paraId="2D11A89F" w14:textId="77777777" w:rsidR="009A0BD1" w:rsidRPr="002E2CA5" w:rsidRDefault="009A0BD1" w:rsidP="009A0BD1">
      <w:pPr>
        <w:rPr>
          <w:sz w:val="16"/>
        </w:rPr>
      </w:pPr>
      <w:r w:rsidRPr="007033B1">
        <w:rPr>
          <w:rStyle w:val="Emphasis"/>
          <w:highlight w:val="green"/>
        </w:rPr>
        <w:t>N</w:t>
      </w:r>
      <w:r w:rsidRPr="002E2CA5">
        <w:rPr>
          <w:rStyle w:val="StyleUnderline"/>
        </w:rPr>
        <w:t>ear-</w:t>
      </w:r>
      <w:r w:rsidRPr="007033B1">
        <w:rPr>
          <w:rStyle w:val="Emphasis"/>
          <w:highlight w:val="green"/>
        </w:rPr>
        <w:t>E</w:t>
      </w:r>
      <w:r w:rsidRPr="002E2CA5">
        <w:rPr>
          <w:rStyle w:val="StyleUnderline"/>
        </w:rPr>
        <w:t xml:space="preserve">arth </w:t>
      </w:r>
      <w:r w:rsidRPr="007033B1">
        <w:rPr>
          <w:rStyle w:val="Emphasis"/>
          <w:highlight w:val="green"/>
        </w:rPr>
        <w:t>space</w:t>
      </w:r>
      <w:r w:rsidRPr="007033B1">
        <w:rPr>
          <w:rStyle w:val="StyleUnderline"/>
          <w:highlight w:val="green"/>
        </w:rPr>
        <w:t xml:space="preserve"> </w:t>
      </w:r>
      <w:r w:rsidRPr="002E2CA5">
        <w:rPr>
          <w:rStyle w:val="StyleUnderline"/>
        </w:rPr>
        <w:t xml:space="preserve">is </w:t>
      </w:r>
      <w:r w:rsidRPr="007033B1">
        <w:rPr>
          <w:rStyle w:val="Emphasis"/>
          <w:highlight w:val="green"/>
        </w:rPr>
        <w:t>formed of different orbital layers</w:t>
      </w:r>
      <w:r w:rsidRPr="002E2CA5">
        <w:rPr>
          <w:sz w:val="16"/>
        </w:rPr>
        <w:t xml:space="preserve">. Terrestrial orbits are limited common resources and inherently repugnant to any appropriation: they are not property in the sense of law. Orbits and frequencies are res communis (a Latin term derived from Roman law that preceded today’s </w:t>
      </w:r>
      <w:r w:rsidRPr="002E2CA5">
        <w:rPr>
          <w:rStyle w:val="StyleUnderline"/>
        </w:rPr>
        <w:t xml:space="preserve">concepts of the commons and common heritage of mankind; it has relevance in international law and common law). It’s the </w:t>
      </w:r>
      <w:r w:rsidRPr="007033B1">
        <w:rPr>
          <w:rStyle w:val="Emphasis"/>
          <w:highlight w:val="green"/>
        </w:rPr>
        <w:t>first-come, first-served principle</w:t>
      </w:r>
      <w:r w:rsidRPr="007033B1">
        <w:rPr>
          <w:rStyle w:val="StyleUnderline"/>
          <w:highlight w:val="green"/>
        </w:rPr>
        <w:t xml:space="preserve"> </w:t>
      </w:r>
      <w:r w:rsidRPr="002E2CA5">
        <w:rPr>
          <w:rStyle w:val="StyleUnderline"/>
        </w:rPr>
        <w:t xml:space="preserve">that applies to orbital positioning, which without any formal acquisition of sovereignty, records a promptness </w:t>
      </w:r>
      <w:proofErr w:type="spellStart"/>
      <w:r w:rsidRPr="002E2CA5">
        <w:rPr>
          <w:rStyle w:val="StyleUnderline"/>
        </w:rPr>
        <w:t>behaviour</w:t>
      </w:r>
      <w:proofErr w:type="spellEnd"/>
      <w:r w:rsidRPr="002E2CA5">
        <w:rPr>
          <w:rStyle w:val="StyleUnderline"/>
        </w:rPr>
        <w:t xml:space="preserve"> to which it </w:t>
      </w:r>
      <w:r w:rsidRPr="007033B1">
        <w:rPr>
          <w:rStyle w:val="Emphasis"/>
          <w:highlight w:val="green"/>
        </w:rPr>
        <w:t>grants</w:t>
      </w:r>
      <w:r w:rsidRPr="007033B1">
        <w:rPr>
          <w:rStyle w:val="StyleUnderline"/>
          <w:highlight w:val="green"/>
        </w:rPr>
        <w:t xml:space="preserve"> </w:t>
      </w:r>
      <w:r w:rsidRPr="002E2CA5">
        <w:rPr>
          <w:rStyle w:val="StyleUnderline"/>
        </w:rPr>
        <w:t xml:space="preserve">an </w:t>
      </w:r>
      <w:r w:rsidRPr="007033B1">
        <w:rPr>
          <w:rStyle w:val="Emphasis"/>
          <w:highlight w:val="green"/>
        </w:rPr>
        <w:t>exclusive grabbing</w:t>
      </w:r>
      <w:r w:rsidRPr="007033B1">
        <w:rPr>
          <w:rStyle w:val="StyleUnderline"/>
          <w:highlight w:val="green"/>
        </w:rPr>
        <w:t xml:space="preserve"> </w:t>
      </w:r>
      <w:r w:rsidRPr="002E2CA5">
        <w:rPr>
          <w:rStyle w:val="StyleUnderline"/>
        </w:rPr>
        <w:t>effect of the space concerned</w:t>
      </w:r>
      <w:r w:rsidRPr="002E2CA5">
        <w:rPr>
          <w:sz w:val="16"/>
        </w:rPr>
        <w:t xml:space="preserve">. </w:t>
      </w:r>
      <w:r w:rsidRPr="007033B1">
        <w:rPr>
          <w:rStyle w:val="Emphasis"/>
          <w:highlight w:val="green"/>
        </w:rPr>
        <w:t>Geostationary orbit is a limited</w:t>
      </w:r>
      <w:r w:rsidRPr="007033B1">
        <w:rPr>
          <w:sz w:val="16"/>
          <w:highlight w:val="green"/>
        </w:rPr>
        <w:t xml:space="preserve"> </w:t>
      </w:r>
      <w:r w:rsidRPr="002E2CA5">
        <w:rPr>
          <w:rStyle w:val="StyleUnderline"/>
        </w:rPr>
        <w:t>but permanent</w:t>
      </w:r>
      <w:r w:rsidRPr="002E2CA5">
        <w:rPr>
          <w:sz w:val="16"/>
        </w:rPr>
        <w:t xml:space="preserve"> </w:t>
      </w:r>
      <w:r w:rsidRPr="007033B1">
        <w:rPr>
          <w:rStyle w:val="Emphasis"/>
          <w:highlight w:val="green"/>
        </w:rPr>
        <w:t>resource</w:t>
      </w:r>
      <w:r w:rsidRPr="002E2CA5">
        <w:rPr>
          <w:rStyle w:val="StyleUnderline"/>
        </w:rPr>
        <w:t>: this de facto appropriation by the first-comers – the developed countries – of the orbit and the frequencies is protected by Space Law and the International Telecommunications</w:t>
      </w:r>
      <w:r w:rsidRPr="002E2CA5">
        <w:rPr>
          <w:sz w:val="16"/>
        </w:rPr>
        <w:t xml:space="preserve"> Law. The challenge by developing countries of grabbing these resources is therefore unjustified on the basis of existing law. Denying new entrants geostationary-access or making access more difficult does not constitute appropriation; it simply results from the traditional system of distribution of access rights. </w:t>
      </w:r>
      <w:r w:rsidRPr="002E2CA5">
        <w:rPr>
          <w:rStyle w:val="StyleUnderline"/>
        </w:rPr>
        <w:t xml:space="preserve">The </w:t>
      </w:r>
      <w:r w:rsidRPr="007033B1">
        <w:rPr>
          <w:rStyle w:val="Emphasis"/>
          <w:highlight w:val="green"/>
        </w:rPr>
        <w:t>practice of</w:t>
      </w:r>
      <w:r w:rsidRPr="007033B1">
        <w:rPr>
          <w:rStyle w:val="StyleUnderline"/>
          <w:highlight w:val="green"/>
        </w:rPr>
        <w:t xml:space="preserve"> </w:t>
      </w:r>
      <w:r w:rsidRPr="002E2CA5">
        <w:rPr>
          <w:rStyle w:val="StyleUnderline"/>
        </w:rPr>
        <w:t xml:space="preserve">developed States is based on </w:t>
      </w:r>
      <w:r w:rsidRPr="007033B1">
        <w:rPr>
          <w:rStyle w:val="Emphasis"/>
          <w:highlight w:val="green"/>
        </w:rPr>
        <w:t>free access and priority</w:t>
      </w:r>
      <w:r w:rsidRPr="007033B1">
        <w:rPr>
          <w:rStyle w:val="StyleUnderline"/>
          <w:highlight w:val="green"/>
        </w:rPr>
        <w:t xml:space="preserve"> </w:t>
      </w:r>
      <w:r w:rsidRPr="002E2CA5">
        <w:rPr>
          <w:rStyle w:val="StyleUnderline"/>
        </w:rPr>
        <w:t xml:space="preserve">given to the first satellites placed in geostationary orbit. The geostationary orbit is part of outer space and, as such, the customary </w:t>
      </w:r>
      <w:r w:rsidRPr="007033B1">
        <w:rPr>
          <w:rStyle w:val="Emphasis"/>
          <w:highlight w:val="green"/>
        </w:rPr>
        <w:t>principle of non-appropriation</w:t>
      </w:r>
      <w:r w:rsidRPr="007033B1">
        <w:rPr>
          <w:rStyle w:val="StyleUnderline"/>
          <w:highlight w:val="green"/>
        </w:rPr>
        <w:t xml:space="preserve"> </w:t>
      </w:r>
      <w:r w:rsidRPr="002E2CA5">
        <w:rPr>
          <w:rStyle w:val="StyleUnderline"/>
        </w:rPr>
        <w:t xml:space="preserve">and the 1967 Space Treaty </w:t>
      </w:r>
      <w:r w:rsidRPr="007033B1">
        <w:rPr>
          <w:rStyle w:val="Emphasis"/>
          <w:highlight w:val="green"/>
        </w:rPr>
        <w:t>apply</w:t>
      </w:r>
      <w:r w:rsidRPr="007033B1">
        <w:rPr>
          <w:rStyle w:val="StyleUnderline"/>
          <w:highlight w:val="green"/>
        </w:rPr>
        <w:t xml:space="preserve"> </w:t>
      </w:r>
      <w:r w:rsidRPr="002E2CA5">
        <w:rPr>
          <w:rStyle w:val="StyleUnderline"/>
        </w:rPr>
        <w:t xml:space="preserve">to it. </w:t>
      </w:r>
      <w:r w:rsidRPr="002E2CA5">
        <w:rPr>
          <w:sz w:val="16"/>
        </w:rPr>
        <w:t xml:space="preserve">The equatorial countries have claimed sovereignty, then preferential rights over this space. These claims are contrary to the 1967 Treaty and customary law. However, they testify to the concern of the equatorial countries, shared by developing countries, in the face of saturation and seizure of geostationary positions by developed countries. The regime of res communis of outer space in Space Law (free access and non-appropriation) does not meet the demand of the developing countries that their possibilities of future access to the geostationary orbit and associated radio frequencies are guaranteed. New rules appear necessary and have been envisaged to ensure the access of all States to these positions and frequencies. </w:t>
      </w:r>
      <w:r w:rsidRPr="002E2CA5">
        <w:rPr>
          <w:rStyle w:val="StyleUnderline"/>
        </w:rPr>
        <w:t xml:space="preserve">As a conclusion, we may say that those </w:t>
      </w:r>
      <w:r w:rsidRPr="007033B1">
        <w:rPr>
          <w:rStyle w:val="Emphasis"/>
          <w:highlight w:val="green"/>
        </w:rPr>
        <w:t>Chinese s</w:t>
      </w:r>
      <w:r w:rsidRPr="002E2CA5">
        <w:rPr>
          <w:rStyle w:val="StyleUnderline"/>
        </w:rPr>
        <w:t>pace-</w:t>
      </w:r>
      <w:r w:rsidRPr="007033B1">
        <w:rPr>
          <w:rStyle w:val="Emphasis"/>
          <w:highlight w:val="green"/>
        </w:rPr>
        <w:t>b</w:t>
      </w:r>
      <w:r w:rsidRPr="002E2CA5">
        <w:rPr>
          <w:rStyle w:val="StyleUnderline"/>
        </w:rPr>
        <w:t xml:space="preserve">ased </w:t>
      </w:r>
      <w:r w:rsidRPr="007033B1">
        <w:rPr>
          <w:rStyle w:val="Emphasis"/>
          <w:highlight w:val="green"/>
        </w:rPr>
        <w:t>s</w:t>
      </w:r>
      <w:r w:rsidRPr="002E2CA5">
        <w:rPr>
          <w:rStyle w:val="StyleUnderline"/>
        </w:rPr>
        <w:t xml:space="preserve">olar </w:t>
      </w:r>
      <w:r w:rsidRPr="007033B1">
        <w:rPr>
          <w:rStyle w:val="Emphasis"/>
          <w:highlight w:val="green"/>
        </w:rPr>
        <w:t>p</w:t>
      </w:r>
      <w:r w:rsidRPr="002E2CA5">
        <w:rPr>
          <w:rStyle w:val="StyleUnderline"/>
        </w:rPr>
        <w:t xml:space="preserve">ower stations would be considered space objects, the solar energy they would be exploiting would be free of use, and the </w:t>
      </w:r>
      <w:r w:rsidRPr="007033B1">
        <w:rPr>
          <w:rStyle w:val="Emphasis"/>
          <w:highlight w:val="green"/>
        </w:rPr>
        <w:t>orbital position</w:t>
      </w:r>
      <w:r w:rsidRPr="007033B1">
        <w:rPr>
          <w:rStyle w:val="StyleUnderline"/>
          <w:highlight w:val="green"/>
        </w:rPr>
        <w:t xml:space="preserve"> </w:t>
      </w:r>
      <w:r w:rsidRPr="002E2CA5">
        <w:rPr>
          <w:rStyle w:val="StyleUnderline"/>
        </w:rPr>
        <w:t xml:space="preserve">they would occupy </w:t>
      </w:r>
      <w:r w:rsidRPr="007033B1">
        <w:rPr>
          <w:rStyle w:val="Emphasis"/>
          <w:highlight w:val="green"/>
        </w:rPr>
        <w:t>would</w:t>
      </w:r>
      <w:r w:rsidRPr="007033B1">
        <w:rPr>
          <w:rStyle w:val="StyleUnderline"/>
          <w:highlight w:val="green"/>
        </w:rPr>
        <w:t xml:space="preserve"> </w:t>
      </w:r>
      <w:r w:rsidRPr="002E2CA5">
        <w:rPr>
          <w:rStyle w:val="StyleUnderline"/>
        </w:rPr>
        <w:t xml:space="preserve">have to </w:t>
      </w:r>
      <w:r w:rsidRPr="007033B1">
        <w:rPr>
          <w:rStyle w:val="Emphasis"/>
          <w:highlight w:val="green"/>
        </w:rPr>
        <w:t>obey the first-come, first-served principle</w:t>
      </w:r>
      <w:r w:rsidRPr="007033B1">
        <w:rPr>
          <w:rStyle w:val="StyleUnderline"/>
          <w:highlight w:val="green"/>
        </w:rPr>
        <w:t xml:space="preserve"> </w:t>
      </w:r>
      <w:r w:rsidRPr="002E2CA5">
        <w:rPr>
          <w:rStyle w:val="StyleUnderline"/>
        </w:rPr>
        <w:t>that applies to orbital positioning</w:t>
      </w:r>
      <w:r w:rsidRPr="002E2CA5">
        <w:rPr>
          <w:sz w:val="16"/>
        </w:rPr>
        <w:t>. Concerning Article I of the 1967 Outer Space Treaty, which imposes that “The exploration and use of outer space, including the Moon and other celestial bodies, shall be carried out for the benefit and in the interests of all countries, irrespective of their degree of economic or scientific development, and shall be the province of all mankind”, “the benefit and in the interests of all countries” doesn’t prohibit private exploitation, as it is the case with satellite navigation, satellite television and commercial satellite imagery for example.</w:t>
      </w:r>
    </w:p>
    <w:p w14:paraId="197EA199" w14:textId="77777777" w:rsidR="009A0BD1" w:rsidRDefault="009A0BD1" w:rsidP="009A0BD1">
      <w:pPr>
        <w:pStyle w:val="Heading4"/>
      </w:pPr>
      <w:r>
        <w:t xml:space="preserve">Chinese Private Companies are </w:t>
      </w:r>
      <w:r>
        <w:rPr>
          <w:u w:val="single"/>
        </w:rPr>
        <w:t>pursuing</w:t>
      </w:r>
      <w:r>
        <w:t xml:space="preserve"> Space-Based Solar Power.</w:t>
      </w:r>
    </w:p>
    <w:p w14:paraId="2A0A2926" w14:textId="77777777" w:rsidR="009A0BD1" w:rsidRDefault="009A0BD1" w:rsidP="009A0BD1">
      <w:proofErr w:type="spellStart"/>
      <w:r w:rsidRPr="000C5F88">
        <w:rPr>
          <w:rStyle w:val="Style13ptBold"/>
        </w:rPr>
        <w:t>McKirdy</w:t>
      </w:r>
      <w:proofErr w:type="spellEnd"/>
      <w:r w:rsidRPr="000C5F88">
        <w:rPr>
          <w:rStyle w:val="Style13ptBold"/>
        </w:rPr>
        <w:t xml:space="preserve"> and Fang 19</w:t>
      </w:r>
      <w:r w:rsidRPr="000C5F88">
        <w:t xml:space="preserve"> Euan </w:t>
      </w:r>
      <w:proofErr w:type="spellStart"/>
      <w:r w:rsidRPr="000C5F88">
        <w:t>McKirdy</w:t>
      </w:r>
      <w:proofErr w:type="spellEnd"/>
      <w:r w:rsidRPr="000C5F88">
        <w:t xml:space="preserve"> and </w:t>
      </w:r>
      <w:proofErr w:type="spellStart"/>
      <w:r w:rsidRPr="000C5F88">
        <w:t>Nanlin</w:t>
      </w:r>
      <w:proofErr w:type="spellEnd"/>
      <w:r w:rsidRPr="000C5F88">
        <w:t xml:space="preserve"> Fang 3-3-2019 "Space power plant and a mission to Mars: China’s new plans to conquer the final frontier"</w:t>
      </w:r>
      <w:r>
        <w:t xml:space="preserve"> </w:t>
      </w:r>
      <w:hyperlink r:id="rId8" w:history="1">
        <w:r w:rsidRPr="002B7B5B">
          <w:rPr>
            <w:rStyle w:val="Hyperlink"/>
          </w:rPr>
          <w:t>https://www.cnn.com/2019/03/03/asia/china-plans-solar-power-in-space-intl/index.html</w:t>
        </w:r>
      </w:hyperlink>
      <w:r>
        <w:t xml:space="preserve"> (Journalists at CNN)//Elmer   </w:t>
      </w:r>
    </w:p>
    <w:p w14:paraId="62D963FB" w14:textId="77777777" w:rsidR="009A0BD1" w:rsidRPr="004D5945" w:rsidRDefault="009A0BD1" w:rsidP="009A0BD1">
      <w:pPr>
        <w:rPr>
          <w:sz w:val="16"/>
        </w:rPr>
      </w:pPr>
      <w:r w:rsidRPr="007033B1">
        <w:rPr>
          <w:rStyle w:val="Emphasis"/>
          <w:highlight w:val="green"/>
        </w:rPr>
        <w:t>China</w:t>
      </w:r>
      <w:r w:rsidRPr="007033B1">
        <w:rPr>
          <w:sz w:val="16"/>
          <w:highlight w:val="green"/>
        </w:rPr>
        <w:t xml:space="preserve"> </w:t>
      </w:r>
      <w:r w:rsidRPr="007033B1">
        <w:rPr>
          <w:rStyle w:val="Emphasis"/>
          <w:highlight w:val="green"/>
        </w:rPr>
        <w:t>Aerospace</w:t>
      </w:r>
      <w:r w:rsidRPr="007033B1">
        <w:rPr>
          <w:sz w:val="16"/>
          <w:highlight w:val="green"/>
        </w:rPr>
        <w:t xml:space="preserve"> </w:t>
      </w:r>
      <w:r w:rsidRPr="007033B1">
        <w:rPr>
          <w:rStyle w:val="Emphasis"/>
          <w:highlight w:val="green"/>
        </w:rPr>
        <w:t>S</w:t>
      </w:r>
      <w:r w:rsidRPr="002E2CA5">
        <w:rPr>
          <w:rStyle w:val="StyleUnderline"/>
        </w:rPr>
        <w:t>cience</w:t>
      </w:r>
      <w:r w:rsidRPr="002E2CA5">
        <w:rPr>
          <w:sz w:val="16"/>
        </w:rPr>
        <w:t xml:space="preserve"> </w:t>
      </w:r>
      <w:r w:rsidRPr="007033B1">
        <w:rPr>
          <w:rStyle w:val="Emphasis"/>
          <w:highlight w:val="green"/>
        </w:rPr>
        <w:t>and</w:t>
      </w:r>
      <w:r w:rsidRPr="007033B1">
        <w:rPr>
          <w:sz w:val="16"/>
          <w:highlight w:val="green"/>
        </w:rPr>
        <w:t xml:space="preserve"> </w:t>
      </w:r>
      <w:r w:rsidRPr="007033B1">
        <w:rPr>
          <w:rStyle w:val="Emphasis"/>
          <w:highlight w:val="green"/>
        </w:rPr>
        <w:t>T</w:t>
      </w:r>
      <w:r w:rsidRPr="002E2CA5">
        <w:rPr>
          <w:rStyle w:val="StyleUnderline"/>
        </w:rPr>
        <w:t>echnology</w:t>
      </w:r>
      <w:r w:rsidRPr="002E2CA5">
        <w:rPr>
          <w:sz w:val="16"/>
        </w:rPr>
        <w:t xml:space="preserve"> </w:t>
      </w:r>
      <w:r w:rsidRPr="007033B1">
        <w:rPr>
          <w:rStyle w:val="Emphasis"/>
          <w:highlight w:val="green"/>
        </w:rPr>
        <w:t>Corporation</w:t>
      </w:r>
      <w:r w:rsidRPr="007033B1">
        <w:rPr>
          <w:sz w:val="16"/>
          <w:highlight w:val="green"/>
        </w:rPr>
        <w:t xml:space="preserve"> </w:t>
      </w:r>
      <w:r w:rsidRPr="007033B1">
        <w:rPr>
          <w:rStyle w:val="Emphasis"/>
          <w:highlight w:val="green"/>
        </w:rPr>
        <w:t>plans to launch</w:t>
      </w:r>
      <w:r w:rsidRPr="007033B1">
        <w:rPr>
          <w:sz w:val="16"/>
          <w:highlight w:val="green"/>
        </w:rPr>
        <w:t xml:space="preserve"> </w:t>
      </w:r>
      <w:r w:rsidRPr="002E2CA5">
        <w:rPr>
          <w:rStyle w:val="StyleUnderline"/>
        </w:rPr>
        <w:t>small</w:t>
      </w:r>
      <w:r w:rsidRPr="002E2CA5">
        <w:rPr>
          <w:sz w:val="16"/>
        </w:rPr>
        <w:t xml:space="preserve"> </w:t>
      </w:r>
      <w:r w:rsidRPr="007033B1">
        <w:rPr>
          <w:rStyle w:val="Emphasis"/>
          <w:highlight w:val="green"/>
        </w:rPr>
        <w:t>solar satellites</w:t>
      </w:r>
      <w:r w:rsidRPr="007033B1">
        <w:rPr>
          <w:sz w:val="16"/>
          <w:highlight w:val="green"/>
        </w:rPr>
        <w:t xml:space="preserve"> </w:t>
      </w:r>
      <w:r w:rsidRPr="002E2CA5">
        <w:rPr>
          <w:rStyle w:val="StyleUnderline"/>
        </w:rPr>
        <w:t>that can harness energy in space as soon as 2021.</w:t>
      </w:r>
      <w:r w:rsidRPr="002E2CA5">
        <w:rPr>
          <w:sz w:val="16"/>
        </w:rPr>
        <w:t xml:space="preserve"> Then it will </w:t>
      </w:r>
      <w:r w:rsidRPr="002E2CA5">
        <w:rPr>
          <w:rStyle w:val="StyleUnderline"/>
        </w:rPr>
        <w:t xml:space="preserve">test larger plants capable of advanced functions, such as beaming energy back to Earth via lasers. </w:t>
      </w:r>
      <w:r w:rsidRPr="002E2CA5">
        <w:rPr>
          <w:sz w:val="16"/>
        </w:rPr>
        <w:t xml:space="preserve">A receiving station will be built in Xian, around 500 miles northeast of the Chinese city of Chongqing. The city is a regional space hub where a facility to develop the solar power farms has been founded. </w:t>
      </w:r>
      <w:r w:rsidRPr="007033B1">
        <w:rPr>
          <w:rStyle w:val="Emphasis"/>
          <w:highlight w:val="green"/>
        </w:rPr>
        <w:t>By 2050</w:t>
      </w:r>
      <w:r w:rsidRPr="002E2CA5">
        <w:rPr>
          <w:rStyle w:val="StyleUnderline"/>
        </w:rPr>
        <w:t xml:space="preserve">, the </w:t>
      </w:r>
      <w:r w:rsidRPr="007033B1">
        <w:rPr>
          <w:rStyle w:val="Emphasis"/>
          <w:highlight w:val="green"/>
        </w:rPr>
        <w:t>company plans</w:t>
      </w:r>
      <w:r w:rsidRPr="007033B1">
        <w:rPr>
          <w:rStyle w:val="StyleUnderline"/>
          <w:highlight w:val="green"/>
        </w:rPr>
        <w:t xml:space="preserve"> </w:t>
      </w:r>
      <w:r w:rsidRPr="002E2CA5">
        <w:rPr>
          <w:rStyle w:val="StyleUnderline"/>
        </w:rPr>
        <w:t xml:space="preserve">that </w:t>
      </w:r>
      <w:r w:rsidRPr="007033B1">
        <w:rPr>
          <w:rStyle w:val="Emphasis"/>
          <w:highlight w:val="green"/>
        </w:rPr>
        <w:t>a full-sized space-based solar plant</w:t>
      </w:r>
      <w:r w:rsidRPr="007033B1">
        <w:rPr>
          <w:rStyle w:val="StyleUnderline"/>
          <w:highlight w:val="green"/>
        </w:rPr>
        <w:t xml:space="preserve"> </w:t>
      </w:r>
      <w:r w:rsidRPr="002E2CA5">
        <w:rPr>
          <w:rStyle w:val="StyleUnderline"/>
        </w:rPr>
        <w:t xml:space="preserve">would be </w:t>
      </w:r>
      <w:r w:rsidRPr="007033B1">
        <w:rPr>
          <w:rStyle w:val="Emphasis"/>
          <w:highlight w:val="green"/>
        </w:rPr>
        <w:t>ready for commercial use</w:t>
      </w:r>
      <w:r w:rsidRPr="002E2CA5">
        <w:rPr>
          <w:rStyle w:val="StyleUnderline"/>
        </w:rPr>
        <w:t>, the Chinese media report said.</w:t>
      </w:r>
    </w:p>
    <w:p w14:paraId="48DD7178" w14:textId="77777777" w:rsidR="009A0BD1" w:rsidRDefault="009A0BD1" w:rsidP="009A0BD1">
      <w:pPr>
        <w:pStyle w:val="Heading4"/>
      </w:pPr>
      <w:r>
        <w:t xml:space="preserve">Space-Based Solar Power </w:t>
      </w:r>
      <w:r>
        <w:rPr>
          <w:u w:val="single"/>
        </w:rPr>
        <w:t>solves Paris Goals</w:t>
      </w:r>
      <w:r>
        <w:t xml:space="preserve"> that checks back Warming.</w:t>
      </w:r>
    </w:p>
    <w:p w14:paraId="7256E7E6" w14:textId="77777777" w:rsidR="009A0BD1" w:rsidRPr="00F7181D" w:rsidRDefault="009A0BD1" w:rsidP="009A0BD1">
      <w:proofErr w:type="spellStart"/>
      <w:r w:rsidRPr="00F7181D">
        <w:rPr>
          <w:rStyle w:val="Style13ptBold"/>
        </w:rPr>
        <w:t>Ravisetti</w:t>
      </w:r>
      <w:proofErr w:type="spellEnd"/>
      <w:r w:rsidRPr="00F7181D">
        <w:rPr>
          <w:rStyle w:val="Style13ptBold"/>
        </w:rPr>
        <w:t xml:space="preserve"> 21</w:t>
      </w:r>
      <w:r>
        <w:t xml:space="preserve"> </w:t>
      </w:r>
      <w:proofErr w:type="spellStart"/>
      <w:r w:rsidRPr="00F7181D">
        <w:t>Monisha</w:t>
      </w:r>
      <w:proofErr w:type="spellEnd"/>
      <w:r w:rsidRPr="00F7181D">
        <w:t xml:space="preserve"> </w:t>
      </w:r>
      <w:proofErr w:type="spellStart"/>
      <w:r w:rsidRPr="00F7181D">
        <w:t>Ravisetti</w:t>
      </w:r>
      <w:proofErr w:type="spellEnd"/>
      <w:r w:rsidRPr="00F7181D">
        <w:t xml:space="preserve"> 11-8-2021 "Harvesting energy with space solar panels could power the Earth 24/7"</w:t>
      </w:r>
      <w:r>
        <w:t xml:space="preserve"> </w:t>
      </w:r>
      <w:hyperlink r:id="rId9" w:history="1">
        <w:r w:rsidRPr="002B7B5B">
          <w:rPr>
            <w:rStyle w:val="Hyperlink"/>
          </w:rPr>
          <w:t>https://www.cnet.com/news/harvesting-energy-with-space-solar-panels-could-power-the-earth-247/</w:t>
        </w:r>
      </w:hyperlink>
      <w:r>
        <w:t xml:space="preserve"> (Science Writer at </w:t>
      </w:r>
      <w:proofErr w:type="spellStart"/>
      <w:r>
        <w:t>CNet</w:t>
      </w:r>
      <w:proofErr w:type="spellEnd"/>
      <w:r>
        <w:t xml:space="preserve">)//Elmer </w:t>
      </w:r>
    </w:p>
    <w:p w14:paraId="0B0B648F" w14:textId="77777777" w:rsidR="009A0BD1" w:rsidRPr="007033B1" w:rsidRDefault="009A0BD1" w:rsidP="009A0BD1">
      <w:pPr>
        <w:rPr>
          <w:rStyle w:val="Emphasis"/>
          <w:highlight w:val="green"/>
        </w:rPr>
      </w:pPr>
      <w:r w:rsidRPr="007033B1">
        <w:rPr>
          <w:rStyle w:val="Emphasis"/>
          <w:highlight w:val="green"/>
        </w:rPr>
        <w:t>Solar power</w:t>
      </w:r>
      <w:r w:rsidRPr="007033B1">
        <w:rPr>
          <w:rStyle w:val="StyleUnderline"/>
          <w:highlight w:val="green"/>
        </w:rPr>
        <w:t xml:space="preserve"> </w:t>
      </w:r>
      <w:r w:rsidRPr="002E2CA5">
        <w:rPr>
          <w:rStyle w:val="StyleUnderline"/>
        </w:rPr>
        <w:t xml:space="preserve">has been a </w:t>
      </w:r>
      <w:r w:rsidRPr="007033B1">
        <w:rPr>
          <w:rStyle w:val="Emphasis"/>
          <w:highlight w:val="green"/>
        </w:rPr>
        <w:t>key</w:t>
      </w:r>
      <w:r w:rsidRPr="007033B1">
        <w:rPr>
          <w:rStyle w:val="StyleUnderline"/>
          <w:highlight w:val="green"/>
        </w:rPr>
        <w:t xml:space="preserve"> </w:t>
      </w:r>
      <w:r w:rsidRPr="007033B1">
        <w:rPr>
          <w:rStyle w:val="Emphasis"/>
          <w:highlight w:val="green"/>
        </w:rPr>
        <w:t>part</w:t>
      </w:r>
      <w:r w:rsidRPr="007033B1">
        <w:rPr>
          <w:rStyle w:val="StyleUnderline"/>
          <w:highlight w:val="green"/>
        </w:rPr>
        <w:t xml:space="preserve"> </w:t>
      </w:r>
      <w:r w:rsidRPr="007033B1">
        <w:rPr>
          <w:rStyle w:val="Emphasis"/>
          <w:highlight w:val="green"/>
        </w:rPr>
        <w:t>of</w:t>
      </w:r>
      <w:r w:rsidRPr="007033B1">
        <w:rPr>
          <w:rStyle w:val="StyleUnderline"/>
          <w:highlight w:val="green"/>
        </w:rPr>
        <w:t xml:space="preserve"> </w:t>
      </w:r>
      <w:r w:rsidRPr="002E2CA5">
        <w:rPr>
          <w:rStyle w:val="StyleUnderline"/>
        </w:rPr>
        <w:t xml:space="preserve">humanity's </w:t>
      </w:r>
      <w:r w:rsidRPr="007033B1">
        <w:rPr>
          <w:rStyle w:val="Emphasis"/>
          <w:highlight w:val="green"/>
        </w:rPr>
        <w:t>clean energy</w:t>
      </w:r>
      <w:r w:rsidRPr="007033B1">
        <w:rPr>
          <w:rStyle w:val="StyleUnderline"/>
          <w:highlight w:val="green"/>
        </w:rPr>
        <w:t xml:space="preserve"> </w:t>
      </w:r>
      <w:r w:rsidRPr="002E2CA5">
        <w:rPr>
          <w:rStyle w:val="StyleUnderline"/>
        </w:rPr>
        <w:t>repertoire</w:t>
      </w:r>
      <w:r w:rsidRPr="002E2CA5">
        <w:rPr>
          <w:sz w:val="16"/>
        </w:rPr>
        <w:t xml:space="preserve">. We spread masses of sunlight-harvesting panels on solar fields, and many people power their homes by decorating their roofs with the rectangles. But there's a caveat to this wonderful power source. Solar panels </w:t>
      </w:r>
      <w:r w:rsidRPr="007033B1">
        <w:rPr>
          <w:rStyle w:val="Emphasis"/>
          <w:highlight w:val="green"/>
        </w:rPr>
        <w:t>can't collect energy at night.</w:t>
      </w:r>
      <w:r w:rsidRPr="007033B1">
        <w:rPr>
          <w:sz w:val="16"/>
          <w:highlight w:val="green"/>
        </w:rPr>
        <w:t xml:space="preserve"> </w:t>
      </w:r>
      <w:r w:rsidRPr="002E2CA5">
        <w:rPr>
          <w:rStyle w:val="StyleUnderline"/>
        </w:rPr>
        <w:t xml:space="preserve">To work at peak efficiency, they need as much sunlight as possible. </w:t>
      </w:r>
      <w:proofErr w:type="gramStart"/>
      <w:r w:rsidRPr="002E2CA5">
        <w:rPr>
          <w:rStyle w:val="StyleUnderline"/>
        </w:rPr>
        <w:t>So</w:t>
      </w:r>
      <w:proofErr w:type="gramEnd"/>
      <w:r w:rsidRPr="002E2CA5">
        <w:rPr>
          <w:rStyle w:val="StyleUnderline"/>
        </w:rPr>
        <w:t xml:space="preserve"> </w:t>
      </w:r>
      <w:r w:rsidRPr="007033B1">
        <w:rPr>
          <w:rStyle w:val="Emphasis"/>
          <w:highlight w:val="green"/>
        </w:rPr>
        <w:t>to maximize</w:t>
      </w:r>
      <w:r w:rsidRPr="007033B1">
        <w:rPr>
          <w:rStyle w:val="StyleUnderline"/>
          <w:highlight w:val="green"/>
        </w:rPr>
        <w:t xml:space="preserve"> </w:t>
      </w:r>
      <w:r w:rsidRPr="002E2CA5">
        <w:rPr>
          <w:rStyle w:val="StyleUnderline"/>
        </w:rPr>
        <w:t xml:space="preserve">these sun catchers' </w:t>
      </w:r>
      <w:r w:rsidRPr="007033B1">
        <w:rPr>
          <w:rStyle w:val="Emphasis"/>
          <w:highlight w:val="green"/>
        </w:rPr>
        <w:t>performance</w:t>
      </w:r>
      <w:r w:rsidRPr="002E2CA5">
        <w:rPr>
          <w:rStyle w:val="StyleUnderline"/>
        </w:rPr>
        <w:t xml:space="preserve">, researchers are toying with a plan to </w:t>
      </w:r>
      <w:r w:rsidRPr="007033B1">
        <w:rPr>
          <w:rStyle w:val="Emphasis"/>
          <w:highlight w:val="green"/>
        </w:rPr>
        <w:t>send them to</w:t>
      </w:r>
      <w:r w:rsidRPr="007033B1">
        <w:rPr>
          <w:rStyle w:val="StyleUnderline"/>
          <w:highlight w:val="green"/>
        </w:rPr>
        <w:t xml:space="preserve"> </w:t>
      </w:r>
      <w:r w:rsidRPr="002E2CA5">
        <w:rPr>
          <w:rStyle w:val="StyleUnderline"/>
        </w:rPr>
        <w:t xml:space="preserve">a place where the sun never sets: </w:t>
      </w:r>
      <w:r w:rsidRPr="007033B1">
        <w:rPr>
          <w:rStyle w:val="Emphasis"/>
          <w:highlight w:val="green"/>
        </w:rPr>
        <w:t>outer space</w:t>
      </w:r>
      <w:r w:rsidRPr="002E2CA5">
        <w:rPr>
          <w:sz w:val="16"/>
        </w:rPr>
        <w:t xml:space="preserve">. </w:t>
      </w:r>
      <w:r w:rsidRPr="002E2CA5">
        <w:rPr>
          <w:rStyle w:val="StyleUnderline"/>
        </w:rPr>
        <w:t xml:space="preserve">Theoretically, if a bunch of solar panels were blasted into orbit, they'd </w:t>
      </w:r>
      <w:r w:rsidRPr="007033B1">
        <w:rPr>
          <w:rStyle w:val="Emphasis"/>
          <w:highlight w:val="green"/>
        </w:rPr>
        <w:t>soak up</w:t>
      </w:r>
      <w:r w:rsidRPr="007033B1">
        <w:rPr>
          <w:rStyle w:val="StyleUnderline"/>
          <w:highlight w:val="green"/>
        </w:rPr>
        <w:t xml:space="preserve"> </w:t>
      </w:r>
      <w:r w:rsidRPr="002E2CA5">
        <w:rPr>
          <w:rStyle w:val="StyleUnderline"/>
        </w:rPr>
        <w:t xml:space="preserve">the </w:t>
      </w:r>
      <w:r w:rsidRPr="007033B1">
        <w:rPr>
          <w:rStyle w:val="Emphasis"/>
          <w:highlight w:val="green"/>
        </w:rPr>
        <w:t>sun</w:t>
      </w:r>
      <w:r w:rsidRPr="007033B1">
        <w:rPr>
          <w:rStyle w:val="StyleUnderline"/>
          <w:highlight w:val="green"/>
        </w:rPr>
        <w:t xml:space="preserve"> </w:t>
      </w:r>
      <w:r w:rsidRPr="007033B1">
        <w:rPr>
          <w:rStyle w:val="Emphasis"/>
          <w:highlight w:val="green"/>
        </w:rPr>
        <w:t>even on</w:t>
      </w:r>
      <w:r w:rsidRPr="007033B1">
        <w:rPr>
          <w:rStyle w:val="StyleUnderline"/>
          <w:highlight w:val="green"/>
        </w:rPr>
        <w:t xml:space="preserve"> </w:t>
      </w:r>
      <w:r w:rsidRPr="002E2CA5">
        <w:rPr>
          <w:rStyle w:val="StyleUnderline"/>
        </w:rPr>
        <w:t xml:space="preserve">the </w:t>
      </w:r>
      <w:r w:rsidRPr="007033B1">
        <w:rPr>
          <w:rStyle w:val="Emphasis"/>
          <w:highlight w:val="green"/>
        </w:rPr>
        <w:t>foggiest days</w:t>
      </w:r>
      <w:r w:rsidRPr="002E2CA5">
        <w:rPr>
          <w:rStyle w:val="Emphasis"/>
        </w:rPr>
        <w:t xml:space="preserve"> </w:t>
      </w:r>
      <w:r w:rsidRPr="007033B1">
        <w:rPr>
          <w:rStyle w:val="Emphasis"/>
          <w:highlight w:val="green"/>
        </w:rPr>
        <w:t>and</w:t>
      </w:r>
      <w:r w:rsidRPr="007033B1">
        <w:rPr>
          <w:rStyle w:val="StyleUnderline"/>
          <w:highlight w:val="green"/>
        </w:rPr>
        <w:t xml:space="preserve"> </w:t>
      </w:r>
      <w:r w:rsidRPr="002E2CA5">
        <w:rPr>
          <w:rStyle w:val="StyleUnderline"/>
        </w:rPr>
        <w:t xml:space="preserve">the </w:t>
      </w:r>
      <w:r w:rsidRPr="007033B1">
        <w:rPr>
          <w:rStyle w:val="Emphasis"/>
          <w:highlight w:val="green"/>
        </w:rPr>
        <w:t>darkest nights</w:t>
      </w:r>
      <w:r w:rsidRPr="002E2CA5">
        <w:rPr>
          <w:rStyle w:val="StyleUnderline"/>
        </w:rPr>
        <w:t>, storing an enormous amount of power</w:t>
      </w:r>
      <w:r w:rsidRPr="002E2CA5">
        <w:rPr>
          <w:sz w:val="16"/>
        </w:rPr>
        <w:t xml:space="preserve">. </w:t>
      </w:r>
      <w:r w:rsidRPr="007033B1">
        <w:rPr>
          <w:rStyle w:val="Emphasis"/>
          <w:highlight w:val="green"/>
        </w:rPr>
        <w:t>If</w:t>
      </w:r>
      <w:r w:rsidRPr="007033B1">
        <w:rPr>
          <w:sz w:val="16"/>
          <w:highlight w:val="green"/>
        </w:rPr>
        <w:t xml:space="preserve"> </w:t>
      </w:r>
      <w:r w:rsidRPr="002E2CA5">
        <w:rPr>
          <w:sz w:val="16"/>
        </w:rPr>
        <w:t xml:space="preserve">that </w:t>
      </w:r>
      <w:r w:rsidRPr="007033B1">
        <w:rPr>
          <w:rStyle w:val="Emphasis"/>
          <w:highlight w:val="green"/>
        </w:rPr>
        <w:t>power</w:t>
      </w:r>
      <w:r w:rsidRPr="007033B1">
        <w:rPr>
          <w:sz w:val="16"/>
          <w:highlight w:val="green"/>
        </w:rPr>
        <w:t xml:space="preserve"> </w:t>
      </w:r>
      <w:r w:rsidRPr="002E2CA5">
        <w:rPr>
          <w:sz w:val="16"/>
        </w:rPr>
        <w:t xml:space="preserve">were </w:t>
      </w:r>
      <w:r w:rsidRPr="007033B1">
        <w:rPr>
          <w:rStyle w:val="Emphasis"/>
          <w:highlight w:val="green"/>
        </w:rPr>
        <w:t>wirelessly beamed down</w:t>
      </w:r>
      <w:r w:rsidRPr="007033B1">
        <w:rPr>
          <w:sz w:val="16"/>
          <w:highlight w:val="green"/>
        </w:rPr>
        <w:t xml:space="preserve"> </w:t>
      </w:r>
      <w:r w:rsidRPr="002E2CA5">
        <w:rPr>
          <w:sz w:val="16"/>
        </w:rPr>
        <w:t xml:space="preserve">to Earth, </w:t>
      </w:r>
      <w:r w:rsidRPr="007033B1">
        <w:rPr>
          <w:rStyle w:val="Emphasis"/>
          <w:highlight w:val="green"/>
        </w:rPr>
        <w:t xml:space="preserve">our planet could </w:t>
      </w:r>
      <w:r w:rsidRPr="007033B1">
        <w:rPr>
          <w:rStyle w:val="Emphasis"/>
          <w:highlight w:val="green"/>
          <w:bdr w:val="single" w:sz="18" w:space="0" w:color="auto"/>
        </w:rPr>
        <w:t>breathe in renewable clean energy, 24/7</w:t>
      </w:r>
      <w:r w:rsidRPr="002E2CA5">
        <w:rPr>
          <w:sz w:val="16"/>
        </w:rPr>
        <w:t xml:space="preserve">. </w:t>
      </w:r>
      <w:r w:rsidRPr="002E2CA5">
        <w:rPr>
          <w:u w:val="single"/>
        </w:rPr>
        <w:t xml:space="preserve">That would </w:t>
      </w:r>
      <w:r w:rsidRPr="007033B1">
        <w:rPr>
          <w:rStyle w:val="Emphasis"/>
          <w:highlight w:val="green"/>
        </w:rPr>
        <w:t>significantly reduce our carbon footprint</w:t>
      </w:r>
      <w:r w:rsidRPr="002E2CA5">
        <w:rPr>
          <w:u w:val="single"/>
        </w:rPr>
        <w:t xml:space="preserve">. </w:t>
      </w:r>
      <w:r w:rsidRPr="007033B1">
        <w:rPr>
          <w:rStyle w:val="Emphasis"/>
          <w:highlight w:val="green"/>
        </w:rPr>
        <w:t>Against</w:t>
      </w:r>
      <w:r w:rsidRPr="007033B1">
        <w:rPr>
          <w:highlight w:val="green"/>
          <w:u w:val="single"/>
        </w:rPr>
        <w:t xml:space="preserve"> </w:t>
      </w:r>
      <w:r w:rsidRPr="002E2CA5">
        <w:rPr>
          <w:u w:val="single"/>
        </w:rPr>
        <w:t xml:space="preserve">the backdrop of a worsening </w:t>
      </w:r>
      <w:r w:rsidRPr="007033B1">
        <w:rPr>
          <w:rStyle w:val="Emphasis"/>
          <w:highlight w:val="green"/>
        </w:rPr>
        <w:t>climate</w:t>
      </w:r>
      <w:r w:rsidRPr="007033B1">
        <w:rPr>
          <w:highlight w:val="green"/>
          <w:u w:val="single"/>
        </w:rPr>
        <w:t xml:space="preserve"> </w:t>
      </w:r>
      <w:r w:rsidRPr="007033B1">
        <w:rPr>
          <w:rStyle w:val="Emphasis"/>
          <w:highlight w:val="green"/>
        </w:rPr>
        <w:t>crisis</w:t>
      </w:r>
      <w:r w:rsidRPr="002E2CA5">
        <w:rPr>
          <w:u w:val="single"/>
        </w:rPr>
        <w:t xml:space="preserve">, </w:t>
      </w:r>
      <w:r w:rsidRPr="007033B1">
        <w:rPr>
          <w:rStyle w:val="Emphasis"/>
          <w:highlight w:val="green"/>
        </w:rPr>
        <w:t>the success of s</w:t>
      </w:r>
      <w:r w:rsidRPr="002E2CA5">
        <w:rPr>
          <w:u w:val="single"/>
        </w:rPr>
        <w:t>pace-</w:t>
      </w:r>
      <w:r w:rsidRPr="007033B1">
        <w:rPr>
          <w:rStyle w:val="Emphasis"/>
          <w:highlight w:val="green"/>
        </w:rPr>
        <w:t>b</w:t>
      </w:r>
      <w:r w:rsidRPr="002E2CA5">
        <w:rPr>
          <w:u w:val="single"/>
        </w:rPr>
        <w:t xml:space="preserve">ased </w:t>
      </w:r>
      <w:r w:rsidRPr="007033B1">
        <w:rPr>
          <w:rStyle w:val="Emphasis"/>
          <w:highlight w:val="green"/>
        </w:rPr>
        <w:t>s</w:t>
      </w:r>
      <w:r w:rsidRPr="002E2CA5">
        <w:rPr>
          <w:u w:val="single"/>
        </w:rPr>
        <w:t xml:space="preserve">olar </w:t>
      </w:r>
      <w:r w:rsidRPr="007033B1">
        <w:rPr>
          <w:rStyle w:val="Emphasis"/>
          <w:highlight w:val="green"/>
        </w:rPr>
        <w:t>p</w:t>
      </w:r>
      <w:r w:rsidRPr="002E2CA5">
        <w:rPr>
          <w:u w:val="single"/>
        </w:rPr>
        <w:t xml:space="preserve">ower </w:t>
      </w:r>
      <w:r w:rsidRPr="007033B1">
        <w:rPr>
          <w:rStyle w:val="Emphasis"/>
          <w:highlight w:val="green"/>
          <w:bdr w:val="single" w:sz="18" w:space="0" w:color="auto"/>
        </w:rPr>
        <w:t>could be more important than ever</w:t>
      </w:r>
      <w:r w:rsidRPr="002E2CA5">
        <w:rPr>
          <w:sz w:val="16"/>
        </w:rPr>
        <w:t xml:space="preserve">. The state of the climate is in the spotlight right now as world leaders gather in Glasgow, Scotland, for the COP26 summit, </w:t>
      </w:r>
      <w:r w:rsidRPr="002E2CA5">
        <w:rPr>
          <w:rStyle w:val="StyleUnderline"/>
        </w:rPr>
        <w:t>which has been called the "world's best last chance" to get the crisis under control</w:t>
      </w:r>
      <w:r w:rsidRPr="002E2CA5">
        <w:rPr>
          <w:sz w:val="16"/>
        </w:rPr>
        <w:t xml:space="preserve">. CNET Science is highlighting a few futuristic strategies intended to aid countries in cutting back on human-generated carbon emissions. Next-generation tech like space-based solar power can't solve our climate problems -- we still need to rapidly decarbonize our energy systems -- </w:t>
      </w:r>
      <w:r w:rsidRPr="002E2CA5">
        <w:rPr>
          <w:u w:val="single"/>
        </w:rPr>
        <w:t xml:space="preserve">but </w:t>
      </w:r>
      <w:r w:rsidRPr="007033B1">
        <w:rPr>
          <w:rStyle w:val="Emphasis"/>
          <w:highlight w:val="green"/>
        </w:rPr>
        <w:t>green innovation</w:t>
      </w:r>
      <w:r w:rsidRPr="007033B1">
        <w:rPr>
          <w:highlight w:val="green"/>
          <w:u w:val="single"/>
        </w:rPr>
        <w:t xml:space="preserve"> </w:t>
      </w:r>
      <w:r w:rsidRPr="007033B1">
        <w:rPr>
          <w:rStyle w:val="Emphasis"/>
          <w:highlight w:val="green"/>
        </w:rPr>
        <w:t>could help achieve</w:t>
      </w:r>
      <w:r w:rsidRPr="007033B1">
        <w:rPr>
          <w:highlight w:val="green"/>
          <w:u w:val="single"/>
        </w:rPr>
        <w:t xml:space="preserve"> </w:t>
      </w:r>
      <w:r w:rsidRPr="002E2CA5">
        <w:rPr>
          <w:u w:val="single"/>
        </w:rPr>
        <w:t xml:space="preserve">the goals of the </w:t>
      </w:r>
      <w:r w:rsidRPr="007033B1">
        <w:rPr>
          <w:rStyle w:val="Emphasis"/>
          <w:highlight w:val="green"/>
        </w:rPr>
        <w:t>Paris</w:t>
      </w:r>
      <w:r w:rsidRPr="007033B1">
        <w:rPr>
          <w:highlight w:val="green"/>
          <w:u w:val="single"/>
        </w:rPr>
        <w:t xml:space="preserve"> </w:t>
      </w:r>
      <w:r w:rsidRPr="002E2CA5">
        <w:rPr>
          <w:u w:val="single"/>
        </w:rPr>
        <w:t xml:space="preserve">Agreement: Limit global warming to well below 2 degrees Celsius (3.6 degrees Fahrenheit) by the end of the century. An </w:t>
      </w:r>
      <w:r w:rsidRPr="007033B1">
        <w:rPr>
          <w:rStyle w:val="Emphasis"/>
          <w:highlight w:val="green"/>
        </w:rPr>
        <w:t>unlimited</w:t>
      </w:r>
      <w:r w:rsidRPr="007033B1">
        <w:rPr>
          <w:highlight w:val="green"/>
          <w:u w:val="single"/>
        </w:rPr>
        <w:t xml:space="preserve"> </w:t>
      </w:r>
      <w:r w:rsidRPr="002E2CA5">
        <w:rPr>
          <w:u w:val="single"/>
        </w:rPr>
        <w:t xml:space="preserve">supply of </w:t>
      </w:r>
      <w:r w:rsidRPr="007033B1">
        <w:rPr>
          <w:rStyle w:val="Emphasis"/>
          <w:highlight w:val="green"/>
        </w:rPr>
        <w:t>renewable energy</w:t>
      </w:r>
      <w:r w:rsidRPr="007033B1">
        <w:rPr>
          <w:highlight w:val="green"/>
          <w:u w:val="single"/>
        </w:rPr>
        <w:t xml:space="preserve"> </w:t>
      </w:r>
      <w:r w:rsidRPr="002E2CA5">
        <w:rPr>
          <w:u w:val="single"/>
        </w:rPr>
        <w:t xml:space="preserve">from the sun </w:t>
      </w:r>
      <w:r w:rsidRPr="007033B1">
        <w:rPr>
          <w:rStyle w:val="Emphasis"/>
          <w:highlight w:val="green"/>
        </w:rPr>
        <w:t>might help us do that.</w:t>
      </w:r>
    </w:p>
    <w:p w14:paraId="4F1D7B1E" w14:textId="77777777" w:rsidR="009A0BD1" w:rsidRDefault="009A0BD1" w:rsidP="009A0BD1">
      <w:pPr>
        <w:pStyle w:val="Heading4"/>
        <w:rPr>
          <w:rFonts w:cs="Times New Roman"/>
        </w:rPr>
      </w:pPr>
      <w:r>
        <w:rPr>
          <w:rFonts w:cs="Times New Roman"/>
        </w:rPr>
        <w:t>Warming causes Extinction</w:t>
      </w:r>
    </w:p>
    <w:p w14:paraId="39091E71" w14:textId="77777777" w:rsidR="009A0BD1" w:rsidRPr="00601C82" w:rsidRDefault="009A0BD1" w:rsidP="009A0BD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DE1A826" w14:textId="77777777" w:rsidR="009A0BD1" w:rsidRDefault="009A0BD1" w:rsidP="009A0BD1">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7033B1">
        <w:rPr>
          <w:b/>
          <w:sz w:val="26"/>
          <w:highlight w:val="green"/>
          <w:u w:val="single"/>
        </w:rPr>
        <w:t>climate</w:t>
      </w:r>
      <w:r w:rsidRPr="00F376F3">
        <w:rPr>
          <w:b/>
          <w:sz w:val="26"/>
          <w:u w:val="single"/>
        </w:rPr>
        <w:t xml:space="preserve"> </w:t>
      </w:r>
      <w:r w:rsidRPr="007033B1">
        <w:rPr>
          <w:b/>
          <w:sz w:val="26"/>
          <w:highlight w:val="green"/>
          <w:u w:val="single"/>
        </w:rPr>
        <w:t>change</w:t>
      </w:r>
      <w:r w:rsidRPr="00F376F3">
        <w:rPr>
          <w:u w:val="single"/>
        </w:rPr>
        <w:t xml:space="preserve">, global </w:t>
      </w:r>
      <w:r w:rsidRPr="007033B1">
        <w:rPr>
          <w:b/>
          <w:sz w:val="26"/>
          <w:highlight w:val="green"/>
          <w:u w:val="single"/>
        </w:rPr>
        <w:t>freshwater</w:t>
      </w:r>
      <w:r w:rsidRPr="007033B1">
        <w:rPr>
          <w:highlight w:val="green"/>
          <w:u w:val="single"/>
        </w:rPr>
        <w:t xml:space="preserve"> </w:t>
      </w:r>
      <w:r w:rsidRPr="00F376F3">
        <w:rPr>
          <w:u w:val="single"/>
        </w:rPr>
        <w:t xml:space="preserve">cycle, </w:t>
      </w:r>
      <w:r w:rsidRPr="007033B1">
        <w:rPr>
          <w:b/>
          <w:sz w:val="26"/>
          <w:highlight w:val="green"/>
          <w:u w:val="single"/>
        </w:rPr>
        <w:t>and</w:t>
      </w:r>
      <w:r w:rsidRPr="00F376F3">
        <w:rPr>
          <w:u w:val="single"/>
        </w:rPr>
        <w:t xml:space="preserve"> ocean </w:t>
      </w:r>
      <w:r w:rsidRPr="007033B1">
        <w:rPr>
          <w:b/>
          <w:sz w:val="26"/>
          <w:highlight w:val="green"/>
          <w:u w:val="single"/>
        </w:rPr>
        <w:t>acidification</w:t>
      </w:r>
      <w:r w:rsidRPr="00F376F3">
        <w:rPr>
          <w:u w:val="single"/>
        </w:rPr>
        <w:t xml:space="preserve">) do </w:t>
      </w:r>
      <w:r w:rsidRPr="007033B1">
        <w:rPr>
          <w:b/>
          <w:sz w:val="26"/>
          <w:highlight w:val="green"/>
          <w:u w:val="single"/>
          <w:bdr w:val="single" w:sz="4" w:space="0" w:color="auto"/>
        </w:rPr>
        <w:t>pose existential risks</w:t>
      </w:r>
      <w:r w:rsidRPr="00F376F3">
        <w:rPr>
          <w:u w:val="single"/>
        </w:rPr>
        <w:t xml:space="preserve">. </w:t>
      </w:r>
      <w:r w:rsidRPr="007033B1">
        <w:rPr>
          <w:highlight w:val="green"/>
          <w:u w:val="single"/>
        </w:rPr>
        <w:t>This is</w:t>
      </w:r>
      <w:r w:rsidRPr="00F376F3">
        <w:rPr>
          <w:u w:val="single"/>
        </w:rPr>
        <w:t xml:space="preserve"> </w:t>
      </w:r>
      <w:r w:rsidRPr="007033B1">
        <w:rPr>
          <w:b/>
          <w:sz w:val="26"/>
          <w:highlight w:val="green"/>
          <w:u w:val="single"/>
        </w:rPr>
        <w:t>because of</w:t>
      </w:r>
      <w:r w:rsidRPr="00F376F3">
        <w:rPr>
          <w:u w:val="single"/>
        </w:rPr>
        <w:t xml:space="preserve"> intrinsic </w:t>
      </w:r>
      <w:r w:rsidRPr="007033B1">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7033B1">
        <w:rPr>
          <w:b/>
          <w:sz w:val="26"/>
          <w:highlight w:val="green"/>
          <w:u w:val="single"/>
        </w:rPr>
        <w:t>directly connected to</w:t>
      </w:r>
      <w:r w:rsidRPr="00F376F3">
        <w:rPr>
          <w:b/>
          <w:sz w:val="26"/>
          <w:u w:val="single"/>
        </w:rPr>
        <w:t xml:space="preserve"> </w:t>
      </w:r>
      <w:r w:rsidRPr="00F376F3">
        <w:rPr>
          <w:u w:val="single"/>
        </w:rPr>
        <w:t xml:space="preserve">the provision of </w:t>
      </w:r>
      <w:r w:rsidRPr="007033B1">
        <w:rPr>
          <w:b/>
          <w:sz w:val="26"/>
          <w:highlight w:val="green"/>
          <w:u w:val="single"/>
        </w:rPr>
        <w:t>food and water</w:t>
      </w:r>
      <w:r w:rsidRPr="00F376F3">
        <w:rPr>
          <w:u w:val="single"/>
        </w:rPr>
        <w:t xml:space="preserve">, and </w:t>
      </w:r>
      <w:r w:rsidRPr="007033B1">
        <w:rPr>
          <w:b/>
          <w:sz w:val="26"/>
          <w:highlight w:val="green"/>
          <w:u w:val="single"/>
        </w:rPr>
        <w:t>shortages</w:t>
      </w:r>
      <w:r w:rsidRPr="00F376F3">
        <w:rPr>
          <w:u w:val="single"/>
        </w:rPr>
        <w:t xml:space="preserve"> of food and water can </w:t>
      </w:r>
      <w:r w:rsidRPr="007033B1">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7033B1">
        <w:rPr>
          <w:b/>
          <w:sz w:val="26"/>
          <w:highlight w:val="green"/>
          <w:u w:val="single"/>
        </w:rPr>
        <w:t>Ample clean water</w:t>
      </w:r>
      <w:r w:rsidRPr="00F376F3">
        <w:rPr>
          <w:u w:val="single"/>
        </w:rPr>
        <w:t xml:space="preserve"> is not a luxury—it </w:t>
      </w:r>
      <w:r w:rsidRPr="007033B1">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7033B1">
        <w:rPr>
          <w:b/>
          <w:sz w:val="26"/>
          <w:highlight w:val="green"/>
          <w:u w:val="single"/>
        </w:rPr>
        <w:t>Humans</w:t>
      </w:r>
      <w:r w:rsidRPr="00F376F3">
        <w:rPr>
          <w:u w:val="single"/>
        </w:rPr>
        <w:t xml:space="preserve"> are remarkably ingenious, and </w:t>
      </w:r>
      <w:r w:rsidRPr="007033B1">
        <w:rPr>
          <w:b/>
          <w:sz w:val="26"/>
          <w:highlight w:val="green"/>
          <w:u w:val="single"/>
        </w:rPr>
        <w:t>have adapted</w:t>
      </w:r>
      <w:r w:rsidRPr="00F376F3">
        <w:rPr>
          <w:u w:val="single"/>
        </w:rPr>
        <w:t xml:space="preserve"> to crises </w:t>
      </w:r>
      <w:r w:rsidRPr="007033B1">
        <w:rPr>
          <w:b/>
          <w:sz w:val="26"/>
          <w:highlight w:val="green"/>
          <w:u w:val="single"/>
        </w:rPr>
        <w:t>throughout</w:t>
      </w:r>
      <w:r w:rsidRPr="007033B1">
        <w:rPr>
          <w:highlight w:val="green"/>
          <w:u w:val="single"/>
        </w:rPr>
        <w:t xml:space="preserve"> </w:t>
      </w:r>
      <w:r w:rsidRPr="00F376F3">
        <w:rPr>
          <w:u w:val="single"/>
        </w:rPr>
        <w:t xml:space="preserve">their </w:t>
      </w:r>
      <w:r w:rsidRPr="007033B1">
        <w:rPr>
          <w:b/>
          <w:sz w:val="26"/>
          <w:highlight w:val="green"/>
          <w:u w:val="single"/>
        </w:rPr>
        <w:t>history</w:t>
      </w:r>
      <w:r w:rsidRPr="00F376F3">
        <w:rPr>
          <w:u w:val="single"/>
        </w:rPr>
        <w:t xml:space="preserve">. Our doom has been repeatedly predicted, only to be averted by innovation (Ridley, 2011). </w:t>
      </w:r>
      <w:r w:rsidRPr="007033B1">
        <w:rPr>
          <w:b/>
          <w:sz w:val="26"/>
          <w:highlight w:val="green"/>
          <w:u w:val="single"/>
        </w:rPr>
        <w:t>However</w:t>
      </w:r>
      <w:r w:rsidRPr="00F376F3">
        <w:rPr>
          <w:u w:val="single"/>
        </w:rPr>
        <w:t xml:space="preserve">, the many </w:t>
      </w:r>
      <w:r w:rsidRPr="007033B1">
        <w:rPr>
          <w:b/>
          <w:sz w:val="26"/>
          <w:highlight w:val="green"/>
          <w:u w:val="single"/>
        </w:rPr>
        <w:t>stories</w:t>
      </w:r>
      <w:r w:rsidRPr="007033B1">
        <w:rPr>
          <w:highlight w:val="green"/>
          <w:u w:val="single"/>
        </w:rPr>
        <w:t xml:space="preserve"> </w:t>
      </w:r>
      <w:r w:rsidRPr="007033B1">
        <w:rPr>
          <w:b/>
          <w:sz w:val="26"/>
          <w:highlight w:val="green"/>
          <w:u w:val="single"/>
        </w:rPr>
        <w:t>of</w:t>
      </w:r>
      <w:r w:rsidRPr="00F376F3">
        <w:rPr>
          <w:u w:val="single"/>
        </w:rPr>
        <w:t xml:space="preserve"> human ingenuity </w:t>
      </w:r>
      <w:r w:rsidRPr="007033B1">
        <w:rPr>
          <w:b/>
          <w:sz w:val="26"/>
          <w:highlight w:val="green"/>
          <w:u w:val="single"/>
        </w:rPr>
        <w:t>successfully</w:t>
      </w:r>
      <w:r w:rsidRPr="007033B1">
        <w:rPr>
          <w:highlight w:val="green"/>
          <w:u w:val="single"/>
        </w:rPr>
        <w:t xml:space="preserve"> </w:t>
      </w:r>
      <w:r w:rsidRPr="007033B1">
        <w:rPr>
          <w:b/>
          <w:sz w:val="26"/>
          <w:highlight w:val="green"/>
          <w:u w:val="single"/>
        </w:rPr>
        <w:t>addressing</w:t>
      </w:r>
      <w:r w:rsidRPr="007033B1">
        <w:rPr>
          <w:highlight w:val="green"/>
          <w:u w:val="single"/>
        </w:rPr>
        <w:t xml:space="preserve"> </w:t>
      </w:r>
      <w:r w:rsidRPr="007033B1">
        <w:rPr>
          <w:b/>
          <w:sz w:val="26"/>
          <w:highlight w:val="green"/>
          <w:u w:val="single"/>
        </w:rPr>
        <w:t>existential risks</w:t>
      </w:r>
      <w:r w:rsidRPr="00F376F3">
        <w:rPr>
          <w:u w:val="single"/>
        </w:rPr>
        <w:t xml:space="preserve"> such as global famine or extreme air pollution </w:t>
      </w:r>
      <w:r w:rsidRPr="007033B1">
        <w:rPr>
          <w:b/>
          <w:sz w:val="26"/>
          <w:highlight w:val="green"/>
          <w:u w:val="single"/>
        </w:rPr>
        <w:t>represent</w:t>
      </w:r>
      <w:r w:rsidRPr="00F376F3">
        <w:rPr>
          <w:u w:val="single"/>
        </w:rPr>
        <w:t xml:space="preserve"> environmental </w:t>
      </w:r>
      <w:r w:rsidRPr="007033B1">
        <w:rPr>
          <w:highlight w:val="green"/>
          <w:u w:val="single"/>
        </w:rPr>
        <w:t>c</w:t>
      </w:r>
      <w:r w:rsidRPr="007033B1">
        <w:rPr>
          <w:b/>
          <w:sz w:val="26"/>
          <w:highlight w:val="green"/>
          <w:u w:val="single"/>
        </w:rPr>
        <w:t>hallenges that are</w:t>
      </w:r>
      <w:r w:rsidRPr="007033B1">
        <w:rPr>
          <w:highlight w:val="green"/>
          <w:u w:val="single"/>
        </w:rPr>
        <w:t xml:space="preserve"> </w:t>
      </w:r>
      <w:r w:rsidRPr="00F376F3">
        <w:rPr>
          <w:u w:val="single"/>
        </w:rPr>
        <w:t xml:space="preserve">largely </w:t>
      </w:r>
      <w:r w:rsidRPr="007033B1">
        <w:rPr>
          <w:b/>
          <w:sz w:val="26"/>
          <w:highlight w:val="green"/>
          <w:u w:val="single"/>
        </w:rPr>
        <w:t>linear</w:t>
      </w:r>
      <w:r w:rsidRPr="007033B1">
        <w:rPr>
          <w:highlight w:val="green"/>
          <w:u w:val="single"/>
        </w:rPr>
        <w:t xml:space="preserve">, </w:t>
      </w:r>
      <w:r w:rsidRPr="00F376F3">
        <w:rPr>
          <w:u w:val="single"/>
        </w:rPr>
        <w:t xml:space="preserve">have immediate consequences, </w:t>
      </w:r>
      <w:r w:rsidRPr="007033B1">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7033B1">
        <w:rPr>
          <w:b/>
          <w:sz w:val="26"/>
          <w:highlight w:val="green"/>
          <w:u w:val="single"/>
        </w:rPr>
        <w:t>forest fires will become more</w:t>
      </w:r>
      <w:r w:rsidRPr="00F376F3">
        <w:rPr>
          <w:b/>
          <w:sz w:val="26"/>
          <w:u w:val="single"/>
        </w:rPr>
        <w:t xml:space="preserve"> </w:t>
      </w:r>
      <w:r w:rsidRPr="007033B1">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7033B1">
        <w:rPr>
          <w:b/>
          <w:sz w:val="26"/>
          <w:highlight w:val="green"/>
          <w:u w:val="single"/>
        </w:rPr>
        <w:t>catastrophic fire</w:t>
      </w:r>
      <w:r w:rsidRPr="00F376F3">
        <w:rPr>
          <w:u w:val="single"/>
        </w:rPr>
        <w:t xml:space="preserve"> embodies the sorts of positive feedbacks and interacting factors that </w:t>
      </w:r>
      <w:r w:rsidRPr="007033B1">
        <w:rPr>
          <w:b/>
          <w:sz w:val="26"/>
          <w:highlight w:val="green"/>
          <w:u w:val="single"/>
        </w:rPr>
        <w:t>could catch humanity off-guard and produce a</w:t>
      </w:r>
      <w:r w:rsidRPr="007033B1">
        <w:rPr>
          <w:highlight w:val="green"/>
          <w:u w:val="single"/>
        </w:rPr>
        <w:t xml:space="preserve"> </w:t>
      </w:r>
      <w:r w:rsidRPr="00F376F3">
        <w:rPr>
          <w:u w:val="single"/>
        </w:rPr>
        <w:t xml:space="preserve">true </w:t>
      </w:r>
      <w:r w:rsidRPr="007033B1">
        <w:rPr>
          <w:b/>
          <w:sz w:val="26"/>
          <w:highlight w:val="green"/>
          <w:u w:val="single"/>
        </w:rPr>
        <w:t>apocalyptic event.</w:t>
      </w:r>
      <w:r w:rsidRPr="007033B1">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7033B1">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7033B1">
        <w:rPr>
          <w:b/>
          <w:sz w:val="26"/>
          <w:highlight w:val="green"/>
          <w:u w:val="single"/>
        </w:rPr>
        <w:t>portends</w:t>
      </w:r>
      <w:r w:rsidRPr="00F376F3">
        <w:rPr>
          <w:u w:val="single"/>
        </w:rPr>
        <w:t xml:space="preserve"> even greater </w:t>
      </w:r>
      <w:r w:rsidRPr="007033B1">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4FC7E24" w14:textId="77777777" w:rsidR="009A0BD1" w:rsidRPr="007033B1" w:rsidRDefault="009A0BD1" w:rsidP="009A0BD1">
      <w:pPr>
        <w:pStyle w:val="Heading4"/>
      </w:pPr>
      <w:r>
        <w:rPr>
          <w:rFonts w:cs="Times New Roman"/>
        </w:rPr>
        <w:t xml:space="preserve">SPSB is the </w:t>
      </w:r>
      <w:r>
        <w:rPr>
          <w:rFonts w:cs="Times New Roman"/>
          <w:u w:val="single"/>
        </w:rPr>
        <w:t>only</w:t>
      </w:r>
      <w:r>
        <w:t xml:space="preserve"> thing capable of ending Energy Poverty – just one country getting to it would have </w:t>
      </w:r>
      <w:r>
        <w:rPr>
          <w:u w:val="single"/>
        </w:rPr>
        <w:t>universal benefits</w:t>
      </w:r>
      <w:r>
        <w:t>.</w:t>
      </w:r>
    </w:p>
    <w:p w14:paraId="257FF7BB" w14:textId="77777777" w:rsidR="009A0BD1" w:rsidRPr="001A0DF5" w:rsidRDefault="009A0BD1" w:rsidP="009A0BD1">
      <w:r>
        <w:t xml:space="preserve">Aleksey </w:t>
      </w:r>
      <w:proofErr w:type="spellStart"/>
      <w:r w:rsidRPr="001A0DF5">
        <w:rPr>
          <w:rStyle w:val="Style13ptBold"/>
        </w:rPr>
        <w:t>Shtivelman</w:t>
      </w:r>
      <w:proofErr w:type="spellEnd"/>
      <w:r w:rsidRPr="001A0DF5">
        <w:rPr>
          <w:rStyle w:val="Style13ptBold"/>
        </w:rPr>
        <w:t xml:space="preserve"> 12</w:t>
      </w:r>
      <w:r>
        <w:t xml:space="preserve">, Boston JD, “Solar Power Satellites: The Right </w:t>
      </w:r>
      <w:proofErr w:type="gramStart"/>
      <w:r>
        <w:t>To</w:t>
      </w:r>
      <w:proofErr w:type="gramEnd"/>
      <w:r>
        <w:t xml:space="preserve"> A Spot In The World's Highest Parking Lot,” https://www.bu.edu/jostl/files/2015/02/Shtivelman_web.pdf</w:t>
      </w:r>
    </w:p>
    <w:p w14:paraId="394F93CE" w14:textId="77777777" w:rsidR="009A0BD1" w:rsidRPr="001A0DF5" w:rsidRDefault="009A0BD1" w:rsidP="009A0BD1">
      <w:r w:rsidRPr="001A0DF5">
        <w:t>***edited for gendered language</w:t>
      </w:r>
    </w:p>
    <w:p w14:paraId="3CE61BA1" w14:textId="77777777" w:rsidR="009A0BD1" w:rsidRPr="00236C47" w:rsidRDefault="009A0BD1" w:rsidP="009A0BD1">
      <w:pPr>
        <w:rPr>
          <w:sz w:val="8"/>
        </w:rPr>
      </w:pPr>
      <w:r w:rsidRPr="00236C47">
        <w:rPr>
          <w:sz w:val="8"/>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RPr="007033B1">
        <w:rPr>
          <w:rStyle w:val="StyleUnderline"/>
          <w:highlight w:val="green"/>
        </w:rPr>
        <w:t>SBSP</w:t>
      </w:r>
      <w:r w:rsidRPr="00236C47">
        <w:rPr>
          <w:sz w:val="8"/>
        </w:rPr>
        <w:t xml:space="preserve"> satellites </w:t>
      </w:r>
      <w:r w:rsidRPr="007033B1">
        <w:rPr>
          <w:rStyle w:val="StyleUnderline"/>
          <w:highlight w:val="green"/>
        </w:rPr>
        <w:t xml:space="preserve">generate about </w:t>
      </w:r>
      <w:r w:rsidRPr="007033B1">
        <w:rPr>
          <w:rStyle w:val="Emphasis"/>
          <w:highlight w:val="green"/>
        </w:rPr>
        <w:t>eight to ten times</w:t>
      </w:r>
      <w:r w:rsidRPr="007033B1">
        <w:rPr>
          <w:rStyle w:val="StyleUnderline"/>
          <w:highlight w:val="green"/>
        </w:rPr>
        <w:t xml:space="preserve"> as much power as land-based</w:t>
      </w:r>
      <w:r w:rsidRPr="00236C47">
        <w:rPr>
          <w:sz w:val="8"/>
        </w:rPr>
        <w:t xml:space="preserve"> solar </w:t>
      </w:r>
      <w:proofErr w:type="spellStart"/>
      <w:r w:rsidRPr="00236C47">
        <w:rPr>
          <w:sz w:val="8"/>
        </w:rPr>
        <w:t>farms."l</w:t>
      </w:r>
      <w:proofErr w:type="spellEnd"/>
      <w:r w:rsidRPr="00236C47">
        <w:rPr>
          <w:sz w:val="8"/>
        </w:rPr>
        <w:t xml:space="preserve"> 4 This means that </w:t>
      </w:r>
      <w:r w:rsidRPr="001A0DF5">
        <w:rPr>
          <w:rStyle w:val="StyleUnderline"/>
        </w:rPr>
        <w:t xml:space="preserve">after one and a half years, SBSP satellites would generate </w:t>
      </w:r>
      <w:r w:rsidRPr="007033B1">
        <w:rPr>
          <w:rStyle w:val="Emphasis"/>
          <w:highlight w:val="green"/>
        </w:rPr>
        <w:t>eight to ten times the revenue</w:t>
      </w:r>
      <w:r w:rsidRPr="001A0DF5">
        <w:rPr>
          <w:rStyle w:val="Emphasis"/>
        </w:rPr>
        <w:t xml:space="preserve"> </w:t>
      </w:r>
      <w:r w:rsidRPr="00236C47">
        <w:rPr>
          <w:sz w:val="8"/>
        </w:rPr>
        <w:t xml:space="preserve">of a land-based solar farm. As a result, </w:t>
      </w:r>
      <w:r w:rsidRPr="007033B1">
        <w:rPr>
          <w:rStyle w:val="StyleUnderline"/>
          <w:highlight w:val="green"/>
        </w:rPr>
        <w:t>countries that</w:t>
      </w:r>
      <w:r w:rsidRPr="001A0DF5">
        <w:rPr>
          <w:rStyle w:val="StyleUnderline"/>
        </w:rPr>
        <w:t xml:space="preserve"> currently </w:t>
      </w:r>
      <w:r w:rsidRPr="007033B1">
        <w:rPr>
          <w:rStyle w:val="StyleUnderline"/>
          <w:highlight w:val="green"/>
        </w:rPr>
        <w:t>rely on</w:t>
      </w:r>
      <w:r w:rsidRPr="001A0DF5">
        <w:rPr>
          <w:rStyle w:val="StyleUnderline"/>
        </w:rPr>
        <w:t xml:space="preserve"> coal, nuclear or</w:t>
      </w:r>
      <w:r w:rsidRPr="00236C47">
        <w:rPr>
          <w:sz w:val="8"/>
        </w:rPr>
        <w:t xml:space="preserve"> other types of non-clean, </w:t>
      </w:r>
      <w:r w:rsidRPr="007033B1">
        <w:rPr>
          <w:rStyle w:val="StyleUnderline"/>
          <w:highlight w:val="green"/>
        </w:rPr>
        <w:t>non-renewable energy</w:t>
      </w:r>
      <w:r w:rsidRPr="007033B1">
        <w:rPr>
          <w:sz w:val="8"/>
          <w:highlight w:val="green"/>
        </w:rPr>
        <w:t xml:space="preserve"> </w:t>
      </w:r>
      <w:r w:rsidRPr="007033B1">
        <w:rPr>
          <w:rStyle w:val="Emphasis"/>
          <w:highlight w:val="green"/>
        </w:rPr>
        <w:t>may look to SBSP</w:t>
      </w:r>
      <w:r w:rsidRPr="00236C47">
        <w:rPr>
          <w:sz w:val="8"/>
        </w:rPr>
        <w:t xml:space="preserve"> for their energy needs, </w:t>
      </w:r>
      <w:r w:rsidRPr="007033B1">
        <w:rPr>
          <w:rStyle w:val="StyleUnderline"/>
          <w:highlight w:val="green"/>
        </w:rPr>
        <w:t>and</w:t>
      </w:r>
      <w:r w:rsidRPr="00236C47">
        <w:rPr>
          <w:sz w:val="8"/>
        </w:rPr>
        <w:t xml:space="preserve"> consequently </w:t>
      </w:r>
      <w:r w:rsidRPr="007033B1">
        <w:rPr>
          <w:rStyle w:val="StyleUnderline"/>
          <w:highlight w:val="green"/>
        </w:rPr>
        <w:t xml:space="preserve">generate a </w:t>
      </w:r>
      <w:r w:rsidRPr="007033B1">
        <w:rPr>
          <w:rStyle w:val="Emphasis"/>
          <w:highlight w:val="green"/>
        </w:rPr>
        <w:t>significant spike in demand</w:t>
      </w:r>
      <w:r w:rsidRPr="00236C47">
        <w:rPr>
          <w:sz w:val="8"/>
        </w:rPr>
        <w:t xml:space="preserve"> for orbital locations on the GSO. This </w:t>
      </w:r>
      <w:r w:rsidRPr="001A0DF5">
        <w:rPr>
          <w:rStyle w:val="StyleUnderline"/>
        </w:rPr>
        <w:t>increased demand will raise two issues</w:t>
      </w:r>
      <w:r w:rsidRPr="00236C47">
        <w:rPr>
          <w:sz w:val="8"/>
        </w:rPr>
        <w:t xml:space="preserve">: (1) </w:t>
      </w:r>
      <w:r w:rsidRPr="001A0DF5">
        <w:rPr>
          <w:rStyle w:val="StyleUnderline"/>
        </w:rPr>
        <w:t xml:space="preserve">whether a GSO </w:t>
      </w:r>
      <w:r w:rsidRPr="00236C47">
        <w:rPr>
          <w:sz w:val="8"/>
        </w:rPr>
        <w:t xml:space="preserve">orbital </w:t>
      </w:r>
      <w:r w:rsidRPr="001A0DF5">
        <w:rPr>
          <w:rStyle w:val="Emphasis"/>
        </w:rPr>
        <w:t>slot can be owned</w:t>
      </w:r>
      <w:r w:rsidRPr="00236C47">
        <w:rPr>
          <w:sz w:val="8"/>
        </w:rPr>
        <w:t xml:space="preserve">, </w:t>
      </w:r>
      <w:r w:rsidRPr="001A0DF5">
        <w:rPr>
          <w:rStyle w:val="StyleUnderline"/>
        </w:rPr>
        <w:t>and</w:t>
      </w:r>
      <w:r w:rsidRPr="00236C47">
        <w:rPr>
          <w:sz w:val="8"/>
        </w:rPr>
        <w:t xml:space="preserve">, (2) if not, </w:t>
      </w:r>
      <w:r w:rsidRPr="001A0DF5">
        <w:rPr>
          <w:rStyle w:val="StyleUnderline"/>
        </w:rPr>
        <w:t>whether there is a way to allocate the right to access GSO orbital</w:t>
      </w:r>
      <w:r w:rsidRPr="00236C47">
        <w:rPr>
          <w:sz w:val="8"/>
        </w:rPr>
        <w:t xml:space="preserve"> slots </w:t>
      </w:r>
      <w:r w:rsidRPr="001A0DF5">
        <w:rPr>
          <w:rStyle w:val="StyleUnderline"/>
        </w:rPr>
        <w:t>for</w:t>
      </w:r>
      <w:r w:rsidRPr="00236C47">
        <w:rPr>
          <w:sz w:val="8"/>
        </w:rPr>
        <w:t xml:space="preserve"> a period of </w:t>
      </w:r>
      <w:r w:rsidRPr="001A0DF5">
        <w:rPr>
          <w:rStyle w:val="StyleUnderline"/>
        </w:rPr>
        <w:t>time</w:t>
      </w:r>
      <w:r w:rsidRPr="00236C47">
        <w:rPr>
          <w:sz w:val="8"/>
        </w:rPr>
        <w:t xml:space="preserve">.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 An unsuccessful attempt to appropriate GSO slots The ITU allocation is one way to solve the problem, but given the physical limitations of the GSO, there is an underlying conflict between the goals of fair and equitable access on one side and the GSO's efficient use on the other.' 5 The </w:t>
      </w:r>
      <w:r w:rsidRPr="001A0DF5">
        <w:rPr>
          <w:rStyle w:val="StyleUnderline"/>
        </w:rPr>
        <w:t>conflict arises when developed countries receive priority to access the GSO</w:t>
      </w:r>
      <w:r w:rsidRPr="00236C47">
        <w:rPr>
          <w:sz w:val="8"/>
        </w:rPr>
        <w:t xml:space="preserve"> </w:t>
      </w:r>
      <w:r w:rsidRPr="001A0DF5">
        <w:rPr>
          <w:rStyle w:val="StyleUnderline"/>
        </w:rPr>
        <w:t>because they have</w:t>
      </w:r>
      <w:r w:rsidRPr="00236C47">
        <w:rPr>
          <w:sz w:val="8"/>
        </w:rPr>
        <w:t xml:space="preserve"> the </w:t>
      </w:r>
      <w:r w:rsidRPr="001A0DF5">
        <w:rPr>
          <w:rStyle w:val="StyleUnderline"/>
        </w:rPr>
        <w:t>demand, infrastructure, and funding</w:t>
      </w:r>
      <w:r w:rsidRPr="00236C47">
        <w:rPr>
          <w:sz w:val="8"/>
        </w:rPr>
        <w:t xml:space="preserve"> to put satellites into orbit, while developing countries without viable satellites also want access the GSO. 116 </w:t>
      </w:r>
      <w:r w:rsidRPr="001A0DF5">
        <w:rPr>
          <w:rStyle w:val="StyleUnderline"/>
        </w:rPr>
        <w:t>This</w:t>
      </w:r>
      <w:r w:rsidRPr="00236C47">
        <w:rPr>
          <w:sz w:val="8"/>
        </w:rPr>
        <w:t xml:space="preserve"> a posteriori </w:t>
      </w:r>
      <w:r w:rsidRPr="001A0DF5">
        <w:rPr>
          <w:rStyle w:val="StyleUnderline"/>
        </w:rPr>
        <w:t>approach</w:t>
      </w:r>
      <w:r w:rsidRPr="00236C47">
        <w:rPr>
          <w:sz w:val="8"/>
        </w:rPr>
        <w:t xml:space="preserve"> to GSO property rights </w:t>
      </w:r>
      <w:r w:rsidRPr="001A0DF5">
        <w:rPr>
          <w:rStyle w:val="StyleUnderline"/>
        </w:rPr>
        <w:t>favors those who are first to apply</w:t>
      </w:r>
      <w:r w:rsidRPr="00236C47">
        <w:rPr>
          <w:sz w:val="8"/>
        </w:rPr>
        <w:t xml:space="preserve"> for frequency and orbital slots and protects those applicants from interference by later users."17 At the same time, </w:t>
      </w:r>
      <w:r w:rsidRPr="007033B1">
        <w:rPr>
          <w:rStyle w:val="StyleUnderline"/>
          <w:highlight w:val="green"/>
        </w:rPr>
        <w:t>developing countries</w:t>
      </w:r>
      <w:r w:rsidRPr="00236C47">
        <w:rPr>
          <w:sz w:val="8"/>
        </w:rPr>
        <w:t xml:space="preserve"> do not favor such a "free-market-approach" to GSO access; on the contrary, they </w:t>
      </w:r>
      <w:r w:rsidRPr="007033B1">
        <w:rPr>
          <w:rStyle w:val="Emphasis"/>
          <w:highlight w:val="green"/>
        </w:rPr>
        <w:t>would like a multilateral approach</w:t>
      </w:r>
      <w:r w:rsidRPr="007033B1">
        <w:rPr>
          <w:sz w:val="8"/>
          <w:highlight w:val="green"/>
        </w:rPr>
        <w:t xml:space="preserve"> </w:t>
      </w:r>
      <w:r w:rsidRPr="007033B1">
        <w:rPr>
          <w:rStyle w:val="StyleUnderline"/>
          <w:highlight w:val="green"/>
        </w:rPr>
        <w:t>that distributes access to the GSO equitably</w:t>
      </w:r>
      <w:r w:rsidRPr="00236C47">
        <w:rPr>
          <w:sz w:val="8"/>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 These </w:t>
      </w:r>
      <w:r w:rsidRPr="001A0DF5">
        <w:rPr>
          <w:rStyle w:val="StyleUnderline"/>
        </w:rPr>
        <w:t>countries have tried to gain leverage</w:t>
      </w:r>
      <w:r w:rsidRPr="00236C47">
        <w:rPr>
          <w:sz w:val="8"/>
        </w:rPr>
        <w:t xml:space="preserve"> over the GSO resource </w:t>
      </w:r>
      <w:r w:rsidRPr="001A0DF5">
        <w:rPr>
          <w:rStyle w:val="StyleUnderline"/>
        </w:rPr>
        <w:t>by advocating for the creation of an</w:t>
      </w:r>
      <w:r w:rsidRPr="00236C47">
        <w:rPr>
          <w:sz w:val="8"/>
        </w:rPr>
        <w:t xml:space="preserve"> administrative </w:t>
      </w:r>
      <w:r w:rsidRPr="001A0DF5">
        <w:rPr>
          <w:rStyle w:val="StyleUnderline"/>
        </w:rPr>
        <w:t>agency that would allocate</w:t>
      </w:r>
      <w:r w:rsidRPr="00236C47">
        <w:rPr>
          <w:sz w:val="8"/>
        </w:rPr>
        <w:t xml:space="preserve"> a part of </w:t>
      </w:r>
      <w:r w:rsidRPr="001A0DF5">
        <w:rPr>
          <w:rStyle w:val="StyleUnderline"/>
        </w:rPr>
        <w:t>the GSO</w:t>
      </w:r>
      <w:r w:rsidRPr="00236C47">
        <w:rPr>
          <w:sz w:val="8"/>
        </w:rPr>
        <w:t xml:space="preserve"> to each country. </w:t>
      </w:r>
      <w:r w:rsidRPr="001A0DF5">
        <w:rPr>
          <w:rStyle w:val="StyleUnderline"/>
        </w:rPr>
        <w:t>In 1976,</w:t>
      </w:r>
      <w:r w:rsidRPr="00236C47">
        <w:rPr>
          <w:sz w:val="8"/>
        </w:rPr>
        <w:t xml:space="preserve"> </w:t>
      </w:r>
      <w:r w:rsidRPr="001A0DF5">
        <w:rPr>
          <w:rStyle w:val="StyleUnderline"/>
        </w:rPr>
        <w:t>eight developing countries above the equator claimed sovereign right over</w:t>
      </w:r>
      <w:r w:rsidRPr="00236C47">
        <w:rPr>
          <w:sz w:val="8"/>
        </w:rPr>
        <w:t xml:space="preserve"> the </w:t>
      </w:r>
      <w:r w:rsidRPr="001A0DF5">
        <w:rPr>
          <w:rStyle w:val="StyleUnderline"/>
        </w:rPr>
        <w:t>parts of the GSO lying over their territories</w:t>
      </w:r>
      <w:r w:rsidRPr="00236C47">
        <w:rPr>
          <w:sz w:val="8"/>
        </w:rPr>
        <w:t xml:space="preserve"> and called for the administration of the rest of the GSO. 12 ' The Declaration of the First Meeting of Equatorial Countries (</w:t>
      </w:r>
      <w:r w:rsidRPr="001A0DF5">
        <w:rPr>
          <w:rStyle w:val="Emphasis"/>
        </w:rPr>
        <w:t>the "Bogota Declaration</w:t>
      </w:r>
      <w:r w:rsidRPr="00236C47">
        <w:rPr>
          <w:sz w:val="8"/>
        </w:rPr>
        <w:t xml:space="preserve">") </w:t>
      </w:r>
      <w:r w:rsidRPr="001A0DF5">
        <w:rPr>
          <w:rStyle w:val="StyleUnderline"/>
        </w:rPr>
        <w:t>asserted</w:t>
      </w:r>
      <w:r w:rsidRPr="00236C47">
        <w:rPr>
          <w:sz w:val="8"/>
        </w:rPr>
        <w:t xml:space="preserve"> that </w:t>
      </w:r>
      <w:r w:rsidRPr="001A0DF5">
        <w:rPr>
          <w:rStyle w:val="StyleUnderline"/>
        </w:rPr>
        <w:t>these countries had the right to parts</w:t>
      </w:r>
      <w:r w:rsidRPr="00236C47">
        <w:rPr>
          <w:sz w:val="8"/>
        </w:rPr>
        <w:t xml:space="preserve"> of the GSO </w:t>
      </w:r>
      <w:r w:rsidRPr="001A0DF5">
        <w:rPr>
          <w:rStyle w:val="StyleUnderline"/>
        </w:rPr>
        <w:t>because the orbit should be considered part of the earth</w:t>
      </w:r>
      <w:r w:rsidRPr="00236C47">
        <w:rPr>
          <w:sz w:val="8"/>
        </w:rPr>
        <w:t xml:space="preserve"> and not outer space. 22 These countries argued that the gravitational force that produces the GSO was </w:t>
      </w:r>
      <w:proofErr w:type="spellStart"/>
      <w:r w:rsidRPr="00236C47">
        <w:rPr>
          <w:sz w:val="8"/>
        </w:rPr>
        <w:t>defived</w:t>
      </w:r>
      <w:proofErr w:type="spellEnd"/>
      <w:r w:rsidRPr="00236C47">
        <w:rPr>
          <w:sz w:val="8"/>
        </w:rPr>
        <w:t xml:space="preserve"> from their land.' 23 Both </w:t>
      </w:r>
      <w:r w:rsidRPr="001A0DF5">
        <w:rPr>
          <w:rStyle w:val="StyleUnderline"/>
        </w:rPr>
        <w:t>developed</w:t>
      </w:r>
      <w:r w:rsidRPr="00236C47">
        <w:rPr>
          <w:sz w:val="8"/>
        </w:rPr>
        <w:t xml:space="preserve"> </w:t>
      </w:r>
      <w:r w:rsidRPr="001A0DF5">
        <w:rPr>
          <w:rStyle w:val="Emphasis"/>
        </w:rPr>
        <w:t>and developing</w:t>
      </w:r>
      <w:r w:rsidRPr="00236C47">
        <w:rPr>
          <w:sz w:val="8"/>
        </w:rPr>
        <w:t xml:space="preserve"> </w:t>
      </w:r>
      <w:r w:rsidRPr="001A0DF5">
        <w:rPr>
          <w:rStyle w:val="StyleUnderline"/>
        </w:rPr>
        <w:t>countries</w:t>
      </w:r>
      <w:r w:rsidRPr="00236C47">
        <w:rPr>
          <w:sz w:val="8"/>
        </w:rPr>
        <w:t xml:space="preserve"> </w:t>
      </w:r>
      <w:r w:rsidRPr="001A0DF5">
        <w:rPr>
          <w:rStyle w:val="StyleUnderline"/>
        </w:rPr>
        <w:t>rejected</w:t>
      </w:r>
      <w:r w:rsidRPr="00236C47">
        <w:rPr>
          <w:sz w:val="8"/>
        </w:rPr>
        <w:t xml:space="preserve"> the </w:t>
      </w:r>
      <w:r w:rsidRPr="001A0DF5">
        <w:rPr>
          <w:rStyle w:val="StyleUnderline"/>
        </w:rPr>
        <w:t>Bogota</w:t>
      </w:r>
      <w:r w:rsidRPr="00236C47">
        <w:rPr>
          <w:sz w:val="8"/>
        </w:rPr>
        <w:t xml:space="preserve"> Declaration's arguments </w:t>
      </w:r>
      <w:r w:rsidRPr="001A0DF5">
        <w:rPr>
          <w:rStyle w:val="StyleUnderline"/>
        </w:rPr>
        <w:t xml:space="preserve">because its claims were weak: the gravity that produces the orbit (1) is </w:t>
      </w:r>
      <w:r w:rsidRPr="001A0DF5">
        <w:rPr>
          <w:rStyle w:val="Emphasis"/>
        </w:rPr>
        <w:t>produced by the entire earth</w:t>
      </w:r>
      <w:r w:rsidRPr="001A0DF5">
        <w:rPr>
          <w:rStyle w:val="StyleUnderline"/>
        </w:rPr>
        <w:t>, not just these eight nations</w:t>
      </w:r>
      <w:r w:rsidRPr="00236C47">
        <w:rPr>
          <w:sz w:val="8"/>
        </w:rPr>
        <w:t xml:space="preserve">, and (2) produces all orbits, not just the GSO.124 Another of the arguments in the Bogota Declaration was that </w:t>
      </w:r>
      <w:r w:rsidRPr="001A0DF5">
        <w:rPr>
          <w:rStyle w:val="StyleUnderline"/>
        </w:rPr>
        <w:t>there is no legally defined boundary</w:t>
      </w:r>
      <w:r w:rsidRPr="00236C47">
        <w:rPr>
          <w:sz w:val="8"/>
        </w:rPr>
        <w:t xml:space="preserve"> as </w:t>
      </w:r>
      <w:r w:rsidRPr="001A0DF5">
        <w:rPr>
          <w:rStyle w:val="StyleUnderline"/>
        </w:rPr>
        <w:t>to</w:t>
      </w:r>
      <w:r w:rsidRPr="00236C47">
        <w:rPr>
          <w:sz w:val="8"/>
        </w:rPr>
        <w:t xml:space="preserve"> </w:t>
      </w:r>
      <w:r w:rsidRPr="001A0DF5">
        <w:rPr>
          <w:rStyle w:val="Emphasis"/>
        </w:rPr>
        <w:t>where an atmosphere ends and space begins</w:t>
      </w:r>
      <w:r w:rsidRPr="00236C47">
        <w:rPr>
          <w:sz w:val="8"/>
        </w:rPr>
        <w:t xml:space="preserve">.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 Space law must allow appropriation of space for the good of everyone The </w:t>
      </w:r>
      <w:r w:rsidRPr="001A0DF5">
        <w:rPr>
          <w:rStyle w:val="StyleUnderline"/>
        </w:rPr>
        <w:t>Bogota</w:t>
      </w:r>
      <w:r w:rsidRPr="00236C47">
        <w:rPr>
          <w:sz w:val="8"/>
        </w:rPr>
        <w:t xml:space="preserve"> Declaration </w:t>
      </w:r>
      <w:r w:rsidRPr="001A0DF5">
        <w:rPr>
          <w:rStyle w:val="StyleUnderline"/>
        </w:rPr>
        <w:t>was</w:t>
      </w:r>
      <w:r w:rsidRPr="00236C47">
        <w:rPr>
          <w:sz w:val="8"/>
        </w:rPr>
        <w:t xml:space="preserve"> ultimately </w:t>
      </w:r>
      <w:r w:rsidRPr="001A0DF5">
        <w:rPr>
          <w:rStyle w:val="StyleUnderline"/>
        </w:rPr>
        <w:t xml:space="preserve">a failure because it </w:t>
      </w:r>
      <w:r w:rsidRPr="001A0DF5">
        <w:rPr>
          <w:rStyle w:val="Emphasis"/>
        </w:rPr>
        <w:t>violated</w:t>
      </w:r>
      <w:r w:rsidRPr="00236C47">
        <w:rPr>
          <w:sz w:val="8"/>
        </w:rPr>
        <w:t xml:space="preserve"> </w:t>
      </w:r>
      <w:r w:rsidRPr="001A0DF5">
        <w:rPr>
          <w:rStyle w:val="StyleUnderline"/>
        </w:rPr>
        <w:t>internationally accepted principles</w:t>
      </w:r>
      <w:r w:rsidRPr="00236C47">
        <w:rPr>
          <w:sz w:val="8"/>
        </w:rPr>
        <w:t xml:space="preserve">. </w:t>
      </w:r>
      <w:r w:rsidRPr="001A0DF5">
        <w:rPr>
          <w:rStyle w:val="StyleUnderline"/>
        </w:rPr>
        <w:t>According to the Outer Space Treaty</w:t>
      </w:r>
      <w:r w:rsidRPr="00236C47">
        <w:rPr>
          <w:sz w:val="8"/>
        </w:rPr>
        <w:t xml:space="preserve"> of 1967, </w:t>
      </w:r>
      <w:r w:rsidRPr="001A0DF5">
        <w:rPr>
          <w:rStyle w:val="StyleUnderline"/>
        </w:rPr>
        <w:t>GSO orbital positions</w:t>
      </w:r>
      <w:r w:rsidRPr="00236C47">
        <w:rPr>
          <w:sz w:val="8"/>
        </w:rPr>
        <w:t xml:space="preserve"> </w:t>
      </w:r>
      <w:r w:rsidRPr="001A0DF5">
        <w:rPr>
          <w:rStyle w:val="StyleUnderline"/>
        </w:rPr>
        <w:t>and frequencies cannot be appropriated because no country can appropriate</w:t>
      </w:r>
      <w:r w:rsidRPr="00236C47">
        <w:rPr>
          <w:sz w:val="8"/>
        </w:rPr>
        <w:t xml:space="preserve"> or own </w:t>
      </w:r>
      <w:r w:rsidRPr="001A0DF5">
        <w:rPr>
          <w:rStyle w:val="StyleUnderline"/>
        </w:rPr>
        <w:t>space</w:t>
      </w:r>
      <w:r w:rsidRPr="00236C47">
        <w:rPr>
          <w:sz w:val="8"/>
        </w:rPr>
        <w:t xml:space="preserve">. 31 </w:t>
      </w:r>
      <w:r w:rsidRPr="001A0DF5">
        <w:rPr>
          <w:rStyle w:val="Emphasis"/>
        </w:rPr>
        <w:t>Ninety-one states have signed this treaty, including the United States, the United Kingdom, Ukraine, Japan, Greece, Denmark, Spain, Uganda, Afghanistan, Iraq and many others</w:t>
      </w:r>
      <w:r w:rsidRPr="00236C47">
        <w:rPr>
          <w:sz w:val="8"/>
        </w:rPr>
        <w:t xml:space="preserve">. 32 The treaty specifies that outer space is the "province of mankind" and that all activity should be done for the benefit of all of humanity. 133 It would then seem that no country could have exclusive ownership over an orbital position in the GSO or any orbit. 134 </w:t>
      </w:r>
      <w:r w:rsidRPr="001A0DF5">
        <w:rPr>
          <w:rStyle w:val="StyleUnderline"/>
        </w:rPr>
        <w:t>Even if the Outer Space Treaty</w:t>
      </w:r>
      <w:r w:rsidRPr="00236C47">
        <w:rPr>
          <w:sz w:val="8"/>
        </w:rPr>
        <w:t xml:space="preserve"> of 1967 </w:t>
      </w:r>
      <w:r w:rsidRPr="001A0DF5">
        <w:rPr>
          <w:rStyle w:val="StyleUnderline"/>
        </w:rPr>
        <w:t xml:space="preserve">prohibits countries from </w:t>
      </w:r>
      <w:r w:rsidRPr="001A0DF5">
        <w:rPr>
          <w:rStyle w:val="Emphasis"/>
        </w:rPr>
        <w:t>owning orbital slots</w:t>
      </w:r>
      <w:r w:rsidRPr="00236C47">
        <w:rPr>
          <w:sz w:val="8"/>
        </w:rPr>
        <w:t xml:space="preserve"> in the GSO, </w:t>
      </w:r>
      <w:r w:rsidRPr="001A0DF5">
        <w:rPr>
          <w:rStyle w:val="StyleUnderline"/>
        </w:rPr>
        <w:t>the slots should still be allocated to countries that will use them</w:t>
      </w:r>
      <w:r w:rsidRPr="00236C47">
        <w:rPr>
          <w:sz w:val="8"/>
        </w:rPr>
        <w:t>, on a first-come, first-served basis</w:t>
      </w:r>
      <w:r w:rsidRPr="007033B1">
        <w:rPr>
          <w:sz w:val="8"/>
          <w:highlight w:val="green"/>
        </w:rPr>
        <w:t xml:space="preserve">. </w:t>
      </w:r>
      <w:r w:rsidRPr="007033B1">
        <w:rPr>
          <w:rStyle w:val="StyleUnderline"/>
          <w:highlight w:val="green"/>
        </w:rPr>
        <w:t>SBSP has so much potential to benefit</w:t>
      </w:r>
      <w:r w:rsidRPr="001A0DF5">
        <w:rPr>
          <w:rStyle w:val="StyleUnderline"/>
        </w:rPr>
        <w:t xml:space="preserve"> all of [</w:t>
      </w:r>
      <w:r w:rsidRPr="007033B1">
        <w:rPr>
          <w:rStyle w:val="StyleUnderline"/>
          <w:highlight w:val="green"/>
        </w:rPr>
        <w:t>hu]mankind that if even a single country</w:t>
      </w:r>
      <w:r w:rsidRPr="001A0DF5">
        <w:rPr>
          <w:rStyle w:val="StyleUnderline"/>
        </w:rPr>
        <w:t xml:space="preserve"> </w:t>
      </w:r>
      <w:r w:rsidRPr="007033B1">
        <w:rPr>
          <w:rStyle w:val="StyleUnderline"/>
          <w:highlight w:val="green"/>
        </w:rPr>
        <w:t>uses a GSO slot to gather power, the advantage of</w:t>
      </w:r>
      <w:r w:rsidRPr="001A0DF5">
        <w:rPr>
          <w:rStyle w:val="StyleUnderline"/>
        </w:rPr>
        <w:t xml:space="preserve"> developing the technology of </w:t>
      </w:r>
      <w:r w:rsidRPr="007033B1">
        <w:rPr>
          <w:rStyle w:val="StyleUnderline"/>
          <w:highlight w:val="green"/>
        </w:rPr>
        <w:t xml:space="preserve">SBSP </w:t>
      </w:r>
      <w:r w:rsidRPr="007033B1">
        <w:rPr>
          <w:rStyle w:val="Emphasis"/>
          <w:highlight w:val="green"/>
        </w:rPr>
        <w:t>may outweigh</w:t>
      </w:r>
      <w:r w:rsidRPr="001A0DF5">
        <w:rPr>
          <w:rStyle w:val="StyleUnderline"/>
        </w:rPr>
        <w:t xml:space="preserve"> the argument that all nations should have equal access to space.'</w:t>
      </w:r>
      <w:r w:rsidRPr="00236C47">
        <w:rPr>
          <w:sz w:val="8"/>
        </w:rPr>
        <w:t xml:space="preserve">3 5 Countries like </w:t>
      </w:r>
      <w:r w:rsidRPr="001A0DF5">
        <w:rPr>
          <w:rStyle w:val="StyleUnderline"/>
        </w:rPr>
        <w:t>Tonga</w:t>
      </w:r>
      <w:r w:rsidRPr="00236C47">
        <w:rPr>
          <w:sz w:val="8"/>
        </w:rPr>
        <w:t xml:space="preserve"> that have no capability of sending satellites into orbit </w:t>
      </w:r>
      <w:r w:rsidRPr="001A0DF5">
        <w:rPr>
          <w:rStyle w:val="StyleUnderline"/>
        </w:rPr>
        <w:t>should not be able to claim GSO slots because this would prohibit</w:t>
      </w:r>
      <w:r w:rsidRPr="00236C47">
        <w:rPr>
          <w:sz w:val="8"/>
        </w:rPr>
        <w:t xml:space="preserve"> developed countries from </w:t>
      </w:r>
      <w:r w:rsidRPr="007033B1">
        <w:rPr>
          <w:rStyle w:val="Emphasis"/>
        </w:rPr>
        <w:t>placing satellites into orbit that can benefit the whole world.</w:t>
      </w:r>
      <w:r w:rsidRPr="007033B1">
        <w:rPr>
          <w:sz w:val="8"/>
        </w:rPr>
        <w:t xml:space="preserve">136 </w:t>
      </w:r>
      <w:r w:rsidRPr="007033B1">
        <w:rPr>
          <w:rStyle w:val="StyleUnderline"/>
        </w:rPr>
        <w:t>The Outer Space Treaty</w:t>
      </w:r>
      <w:r w:rsidRPr="007033B1">
        <w:rPr>
          <w:sz w:val="8"/>
        </w:rPr>
        <w:t xml:space="preserve"> of 1967 likely </w:t>
      </w:r>
      <w:r w:rsidRPr="007033B1">
        <w:rPr>
          <w:rStyle w:val="StyleUnderline"/>
        </w:rPr>
        <w:t>permits</w:t>
      </w:r>
      <w:r w:rsidRPr="007033B1">
        <w:rPr>
          <w:sz w:val="8"/>
        </w:rPr>
        <w:t xml:space="preserve"> the </w:t>
      </w:r>
      <w:r w:rsidRPr="007033B1">
        <w:rPr>
          <w:rStyle w:val="StyleUnderline"/>
        </w:rPr>
        <w:t>allocation of GSO</w:t>
      </w:r>
      <w:r w:rsidRPr="007033B1">
        <w:rPr>
          <w:sz w:val="8"/>
        </w:rPr>
        <w:t xml:space="preserve"> slots to individual countries </w:t>
      </w:r>
      <w:r w:rsidRPr="007033B1">
        <w:rPr>
          <w:rStyle w:val="Emphasis"/>
        </w:rPr>
        <w:t>on the condition</w:t>
      </w:r>
      <w:r w:rsidRPr="007033B1">
        <w:rPr>
          <w:sz w:val="8"/>
        </w:rPr>
        <w:t xml:space="preserve"> that </w:t>
      </w:r>
      <w:r w:rsidRPr="007033B1">
        <w:rPr>
          <w:rStyle w:val="StyleUnderline"/>
        </w:rPr>
        <w:t>the slots are used for SBSP satellites</w:t>
      </w:r>
      <w:r w:rsidRPr="001A0DF5">
        <w:rPr>
          <w:rStyle w:val="StyleUnderline"/>
        </w:rPr>
        <w:t xml:space="preserve"> that </w:t>
      </w:r>
      <w:r w:rsidRPr="001A0DF5">
        <w:rPr>
          <w:rStyle w:val="Emphasis"/>
        </w:rPr>
        <w:t>benefit all mankind</w:t>
      </w:r>
      <w:r w:rsidRPr="00236C47">
        <w:rPr>
          <w:sz w:val="8"/>
        </w:rPr>
        <w:t xml:space="preserve">. </w:t>
      </w:r>
      <w:r w:rsidRPr="007033B1">
        <w:rPr>
          <w:rStyle w:val="StyleUnderline"/>
          <w:highlight w:val="green"/>
        </w:rPr>
        <w:t>Countries with orbiting SBSP</w:t>
      </w:r>
      <w:r w:rsidRPr="00236C47">
        <w:rPr>
          <w:sz w:val="8"/>
        </w:rPr>
        <w:t xml:space="preserve"> satellites </w:t>
      </w:r>
      <w:r w:rsidRPr="001A0DF5">
        <w:rPr>
          <w:rStyle w:val="StyleUnderline"/>
        </w:rPr>
        <w:t>could meet</w:t>
      </w:r>
      <w:r w:rsidRPr="00236C47">
        <w:rPr>
          <w:sz w:val="8"/>
        </w:rPr>
        <w:t xml:space="preserve"> such conditional </w:t>
      </w:r>
      <w:r w:rsidRPr="001A0DF5">
        <w:rPr>
          <w:rStyle w:val="StyleUnderline"/>
        </w:rPr>
        <w:t>requirements in three ways</w:t>
      </w:r>
      <w:r w:rsidRPr="00236C47">
        <w:rPr>
          <w:sz w:val="8"/>
        </w:rPr>
        <w:t xml:space="preserve">. First, </w:t>
      </w:r>
      <w:r w:rsidRPr="001A0DF5">
        <w:rPr>
          <w:rStyle w:val="StyleUnderline"/>
        </w:rPr>
        <w:t>they</w:t>
      </w:r>
      <w:r w:rsidRPr="00236C47">
        <w:rPr>
          <w:sz w:val="8"/>
        </w:rPr>
        <w:t xml:space="preserve"> </w:t>
      </w:r>
      <w:r w:rsidRPr="007033B1">
        <w:rPr>
          <w:rStyle w:val="Emphasis"/>
          <w:highlight w:val="green"/>
        </w:rPr>
        <w:t>could be required to provide power</w:t>
      </w:r>
      <w:r w:rsidRPr="007033B1">
        <w:rPr>
          <w:sz w:val="8"/>
          <w:highlight w:val="green"/>
        </w:rPr>
        <w:t xml:space="preserve"> </w:t>
      </w:r>
      <w:r w:rsidRPr="007033B1">
        <w:rPr>
          <w:rStyle w:val="StyleUnderline"/>
          <w:highlight w:val="green"/>
        </w:rPr>
        <w:t>to less developed countries</w:t>
      </w:r>
      <w:r w:rsidRPr="00236C47">
        <w:rPr>
          <w:sz w:val="8"/>
        </w:rPr>
        <w:t xml:space="preserve">. Second, </w:t>
      </w:r>
      <w:r w:rsidRPr="001A0DF5">
        <w:rPr>
          <w:rStyle w:val="StyleUnderline"/>
        </w:rPr>
        <w:t>launching countries can</w:t>
      </w:r>
      <w:r w:rsidRPr="00236C47">
        <w:rPr>
          <w:sz w:val="8"/>
        </w:rPr>
        <w:t xml:space="preserve"> help </w:t>
      </w:r>
      <w:r w:rsidRPr="001A0DF5">
        <w:rPr>
          <w:rStyle w:val="StyleUnderline"/>
        </w:rPr>
        <w:t xml:space="preserve">decrease global warming because SBSP satellites provide clean </w:t>
      </w:r>
      <w:r w:rsidRPr="007033B1">
        <w:rPr>
          <w:rStyle w:val="StyleUnderline"/>
        </w:rPr>
        <w:t>energy</w:t>
      </w:r>
      <w:r w:rsidRPr="007033B1">
        <w:rPr>
          <w:sz w:val="8"/>
        </w:rPr>
        <w:t xml:space="preserve">. Third, </w:t>
      </w:r>
      <w:r w:rsidRPr="007033B1">
        <w:rPr>
          <w:rStyle w:val="StyleUnderline"/>
        </w:rPr>
        <w:t xml:space="preserve">launching countries can lower the cost of solar power systems as they become </w:t>
      </w:r>
      <w:r w:rsidRPr="007033B1">
        <w:rPr>
          <w:rStyle w:val="Emphasis"/>
        </w:rPr>
        <w:t>cheaper and more affordable</w:t>
      </w:r>
      <w:r w:rsidRPr="007033B1">
        <w:rPr>
          <w:rStyle w:val="StyleUnderline"/>
        </w:rPr>
        <w:t xml:space="preserve"> with time so that many less developed countries </w:t>
      </w:r>
      <w:r w:rsidRPr="007033B1">
        <w:rPr>
          <w:sz w:val="8"/>
        </w:rPr>
        <w:t xml:space="preserve">around the world </w:t>
      </w:r>
      <w:r w:rsidRPr="007033B1">
        <w:rPr>
          <w:rStyle w:val="StyleUnderline"/>
        </w:rPr>
        <w:t>will be able to access solar power</w:t>
      </w:r>
      <w:r w:rsidRPr="007033B1">
        <w:rPr>
          <w:sz w:val="8"/>
        </w:rPr>
        <w:t xml:space="preserve"> from space. By satisfying any of these conditions, deployment of SBSP satellites would qualify under the treaty as "use of outer space ... carried out for the benefit and in the interests of all countries."'137 </w:t>
      </w:r>
      <w:r w:rsidRPr="007033B1">
        <w:rPr>
          <w:rStyle w:val="StyleUnderline"/>
        </w:rPr>
        <w:t>The universal benefits</w:t>
      </w:r>
      <w:r w:rsidRPr="007033B1">
        <w:rPr>
          <w:sz w:val="8"/>
        </w:rPr>
        <w:t xml:space="preserve"> provided by SBSP satellites </w:t>
      </w:r>
      <w:r w:rsidRPr="007033B1">
        <w:rPr>
          <w:rStyle w:val="StyleUnderline"/>
        </w:rPr>
        <w:t>would</w:t>
      </w:r>
      <w:r w:rsidRPr="007033B1">
        <w:rPr>
          <w:sz w:val="8"/>
        </w:rPr>
        <w:t xml:space="preserve"> therefore </w:t>
      </w:r>
      <w:r w:rsidRPr="007033B1">
        <w:rPr>
          <w:rStyle w:val="Emphasis"/>
        </w:rPr>
        <w:t>be consistent</w:t>
      </w:r>
      <w:r w:rsidRPr="007033B1">
        <w:rPr>
          <w:sz w:val="8"/>
        </w:rPr>
        <w:t xml:space="preserve"> </w:t>
      </w:r>
      <w:r w:rsidRPr="007033B1">
        <w:rPr>
          <w:rStyle w:val="StyleUnderline"/>
        </w:rPr>
        <w:t>with the</w:t>
      </w:r>
      <w:r w:rsidRPr="007033B1">
        <w:rPr>
          <w:sz w:val="8"/>
        </w:rPr>
        <w:t xml:space="preserve"> treaty's requirement that the use of outer space "shall be the province of all mankind." 138 Thus, while the </w:t>
      </w:r>
      <w:r w:rsidRPr="007033B1">
        <w:rPr>
          <w:rStyle w:val="Emphasis"/>
        </w:rPr>
        <w:t>Outer Space Treaty</w:t>
      </w:r>
      <w:r w:rsidRPr="007033B1">
        <w:rPr>
          <w:sz w:val="8"/>
        </w:rPr>
        <w:t xml:space="preserve"> of 1967 may prohibit ownership of GSO slots, the temporary allocation of GSO slots for the use of SBSP satellites would be compatible with the goals of the treaty. ." </w:t>
      </w:r>
      <w:r w:rsidRPr="007033B1">
        <w:rPr>
          <w:rStyle w:val="StyleUnderline"/>
        </w:rPr>
        <w:t>As a result of the need to allow SBSP</w:t>
      </w:r>
      <w:r w:rsidRPr="007033B1">
        <w:rPr>
          <w:sz w:val="8"/>
        </w:rPr>
        <w:t xml:space="preserve"> to have access to the GSO, </w:t>
      </w:r>
      <w:r w:rsidRPr="007033B1">
        <w:rPr>
          <w:rStyle w:val="StyleUnderline"/>
        </w:rPr>
        <w:t>there will need to be some sort of regulatory structure</w:t>
      </w:r>
      <w:r w:rsidRPr="007033B1">
        <w:rPr>
          <w:sz w:val="8"/>
        </w:rPr>
        <w:t xml:space="preserve"> to GSO slot allocation. If a regulatory organization, such as the ITU, allows licensees to use a particular GSO position and microwave</w:t>
      </w:r>
      <w:r w:rsidRPr="00236C47">
        <w:rPr>
          <w:sz w:val="8"/>
        </w:rPr>
        <w:t xml:space="preser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RPr="007033B1">
        <w:rPr>
          <w:rStyle w:val="StyleUnderline"/>
          <w:highlight w:val="green"/>
        </w:rPr>
        <w:t xml:space="preserve">SBSP can </w:t>
      </w:r>
      <w:r w:rsidRPr="007033B1">
        <w:rPr>
          <w:rStyle w:val="Emphasis"/>
          <w:highlight w:val="green"/>
        </w:rPr>
        <w:t>decrease global warming</w:t>
      </w:r>
      <w:r w:rsidRPr="007033B1">
        <w:rPr>
          <w:rStyle w:val="StyleUnderline"/>
          <w:highlight w:val="green"/>
        </w:rPr>
        <w:t xml:space="preserve"> and help less developed countries by </w:t>
      </w:r>
      <w:r w:rsidRPr="007033B1">
        <w:rPr>
          <w:rStyle w:val="Emphasis"/>
          <w:highlight w:val="green"/>
        </w:rPr>
        <w:t>providing them with electricity in areas lacking infrastructure</w:t>
      </w:r>
      <w:r w:rsidRPr="00236C47">
        <w:rPr>
          <w:sz w:val="8"/>
        </w:rPr>
        <w:t xml:space="preserve">. Furthermore, SBSP satellites in GSO would satisfy the "peaceful purposes" requirement of the Outer Space Treaty of 1967 because </w:t>
      </w:r>
      <w:r w:rsidRPr="001A0DF5">
        <w:rPr>
          <w:rStyle w:val="StyleUnderline"/>
        </w:rPr>
        <w:t xml:space="preserve">the </w:t>
      </w:r>
      <w:r w:rsidRPr="007033B1">
        <w:rPr>
          <w:rStyle w:val="StyleUnderline"/>
          <w:highlight w:val="green"/>
        </w:rPr>
        <w:t>satellites</w:t>
      </w:r>
      <w:r w:rsidRPr="001A0DF5">
        <w:rPr>
          <w:rStyle w:val="StyleUnderline"/>
        </w:rPr>
        <w:t xml:space="preserve"> are used for commercial power production and </w:t>
      </w:r>
      <w:r w:rsidRPr="007033B1">
        <w:rPr>
          <w:rStyle w:val="Emphasis"/>
          <w:highlight w:val="green"/>
        </w:rPr>
        <w:t>cannot be converted into weapons</w:t>
      </w:r>
      <w:r w:rsidRPr="00236C47">
        <w:rPr>
          <w:sz w:val="8"/>
        </w:rPr>
        <w:t xml:space="preserve">. 139 </w:t>
      </w:r>
    </w:p>
    <w:p w14:paraId="62BEC880" w14:textId="77777777" w:rsidR="009A0BD1" w:rsidRPr="004D5945" w:rsidRDefault="009A0BD1" w:rsidP="009A0BD1">
      <w:pPr>
        <w:pStyle w:val="Heading4"/>
      </w:pPr>
      <w:r>
        <w:t xml:space="preserve">CP solves the Case – their indicting things like Exploration and Colonization which have </w:t>
      </w:r>
      <w:r>
        <w:rPr>
          <w:u w:val="single"/>
        </w:rPr>
        <w:t>no benefits</w:t>
      </w:r>
      <w:r>
        <w:t xml:space="preserve"> other than Accumulation. Space-Based Solar Power occupies just </w:t>
      </w:r>
      <w:r>
        <w:rPr>
          <w:u w:val="single"/>
        </w:rPr>
        <w:t>one section</w:t>
      </w:r>
      <w:r>
        <w:t xml:space="preserve"> of Space, doesn’t expand, and the CP has </w:t>
      </w:r>
      <w:r>
        <w:rPr>
          <w:u w:val="single"/>
        </w:rPr>
        <w:t>distributive effects</w:t>
      </w:r>
      <w:r>
        <w:t xml:space="preserve"> that avoids Space as a “playground” or “colonial romanticism” BUT rather uses it as a tool to combat </w:t>
      </w:r>
      <w:r>
        <w:rPr>
          <w:u w:val="single"/>
        </w:rPr>
        <w:t>material</w:t>
      </w:r>
      <w:r>
        <w:t xml:space="preserve"> issues like Warming and Energy Poverty. </w:t>
      </w:r>
    </w:p>
    <w:p w14:paraId="4C1ECE9C" w14:textId="2869DC99" w:rsidR="009A0BD1" w:rsidRDefault="009A0BD1" w:rsidP="009A0BD1">
      <w:pPr>
        <w:pStyle w:val="Heading3"/>
      </w:pPr>
      <w:r>
        <w:t>3</w:t>
      </w:r>
    </w:p>
    <w:p w14:paraId="4D6C6531" w14:textId="77777777" w:rsidR="009A0BD1" w:rsidRPr="00DC0F71" w:rsidRDefault="009A0BD1" w:rsidP="009A0BD1">
      <w:pPr>
        <w:pStyle w:val="Heading4"/>
        <w:rPr>
          <w:rFonts w:cs="Calibri"/>
        </w:rPr>
      </w:pPr>
      <w:r w:rsidRPr="00DC0F71">
        <w:rPr>
          <w:rFonts w:cs="Calibri"/>
        </w:rPr>
        <w:t xml:space="preserve">Their attempt to </w:t>
      </w:r>
      <w:r>
        <w:rPr>
          <w:rFonts w:cs="Calibri"/>
        </w:rPr>
        <w:t>disrupt a social system or</w:t>
      </w:r>
      <w:r w:rsidRPr="00DC0F71">
        <w:rPr>
          <w:rFonts w:cs="Calibri"/>
        </w:rPr>
        <w:t xml:space="preserve"> debate</w:t>
      </w:r>
      <w:r>
        <w:rPr>
          <w:rFonts w:cs="Calibri"/>
        </w:rPr>
        <w:t xml:space="preserve"> through self-actualization</w:t>
      </w:r>
      <w:r w:rsidRPr="00DC0F71">
        <w:rPr>
          <w:rFonts w:cs="Calibri"/>
        </w:rPr>
        <w:t xml:space="preserve"> creates a safety valve for capitalism’s fundamental contradiction</w:t>
      </w:r>
      <w:r>
        <w:rPr>
          <w:rFonts w:cs="Calibri"/>
        </w:rPr>
        <w:t xml:space="preserve"> and necessitates a right-wing politics of exclusion</w:t>
      </w:r>
    </w:p>
    <w:p w14:paraId="5272D860" w14:textId="77777777" w:rsidR="009A0BD1" w:rsidRPr="00BF513A" w:rsidRDefault="009A0BD1" w:rsidP="009A0BD1">
      <w:pPr>
        <w:rPr>
          <w:rFonts w:asciiTheme="minorHAnsi" w:hAnsiTheme="minorHAnsi" w:cstheme="minorHAnsi"/>
        </w:rPr>
      </w:pPr>
      <w:proofErr w:type="spellStart"/>
      <w:r w:rsidRPr="00BF513A">
        <w:rPr>
          <w:rStyle w:val="Style13ptBold"/>
          <w:rFonts w:asciiTheme="minorHAnsi" w:hAnsiTheme="minorHAnsi" w:cstheme="minorHAnsi"/>
        </w:rPr>
        <w:t>Bluhdorn</w:t>
      </w:r>
      <w:proofErr w:type="spellEnd"/>
      <w:r w:rsidRPr="00BF513A">
        <w:rPr>
          <w:rStyle w:val="Style13ptBold"/>
          <w:rFonts w:asciiTheme="minorHAnsi" w:hAnsiTheme="minorHAnsi" w:cstheme="minorHAnsi"/>
        </w:rPr>
        <w:t xml:space="preserve"> 07</w:t>
      </w:r>
      <w:r w:rsidRPr="00BF513A">
        <w:rPr>
          <w:rFonts w:asciiTheme="minorHAnsi" w:hAnsiTheme="minorHAnsi" w:cstheme="minorHAnsi"/>
        </w:rPr>
        <w:t xml:space="preserve"> – (May 2007, </w:t>
      </w:r>
      <w:proofErr w:type="spellStart"/>
      <w:r w:rsidRPr="00BF513A">
        <w:rPr>
          <w:rFonts w:asciiTheme="minorHAnsi" w:hAnsiTheme="minorHAnsi" w:cstheme="minorHAnsi"/>
        </w:rPr>
        <w:t>Ingolfur</w:t>
      </w:r>
      <w:proofErr w:type="spellEnd"/>
      <w:r w:rsidRPr="00BF513A">
        <w:rPr>
          <w:rFonts w:asciiTheme="minorHAnsi" w:hAnsiTheme="minorHAnsi" w:cstheme="minorHAnsi"/>
        </w:rPr>
        <w:t>, PhD, Reader in Politics/Political Sociology, University of Bath, “Self-description, Self-deception, Simulation: A Systems-theoretical Perspective on Contemporary Discourses of Radical Change,” Social Movement Studies, Vol. 6, No. 1, 1–20, May 2007, google scholar)</w:t>
      </w:r>
    </w:p>
    <w:p w14:paraId="1AE3BF5B" w14:textId="77777777" w:rsidR="009A0BD1" w:rsidRPr="00105C9B" w:rsidRDefault="009A0BD1" w:rsidP="009A0BD1">
      <w:r w:rsidRPr="002D1941">
        <w:rPr>
          <w:rFonts w:asciiTheme="minorHAnsi" w:hAnsiTheme="minorHAnsi" w:cstheme="minorHAnsi"/>
          <w:szCs w:val="26"/>
        </w:rPr>
        <w:t xml:space="preserve">Yet the </w:t>
      </w:r>
      <w:r w:rsidRPr="002D1941">
        <w:rPr>
          <w:rFonts w:asciiTheme="minorHAnsi" w:hAnsiTheme="minorHAnsi" w:cstheme="minorHAnsi"/>
          <w:b/>
          <w:sz w:val="26"/>
          <w:szCs w:val="26"/>
          <w:u w:val="single"/>
        </w:rPr>
        <w:t>established patterns of self-construction, which</w:t>
      </w:r>
      <w:r w:rsidRPr="002D1941">
        <w:rPr>
          <w:rFonts w:asciiTheme="minorHAnsi" w:hAnsiTheme="minorHAnsi" w:cstheme="minorHAnsi"/>
          <w:szCs w:val="26"/>
        </w:rPr>
        <w:t xml:space="preserve"> thus </w:t>
      </w:r>
      <w:r w:rsidRPr="002D1941">
        <w:rPr>
          <w:rFonts w:asciiTheme="minorHAnsi" w:hAnsiTheme="minorHAnsi" w:cstheme="minorHAnsi"/>
          <w:b/>
          <w:sz w:val="26"/>
          <w:szCs w:val="26"/>
          <w:u w:val="single"/>
        </w:rPr>
        <w:t>have to be defended and</w:t>
      </w:r>
      <w:r w:rsidRPr="002D1941">
        <w:rPr>
          <w:rFonts w:asciiTheme="minorHAnsi" w:hAnsiTheme="minorHAnsi" w:cstheme="minorHAnsi"/>
          <w:szCs w:val="26"/>
        </w:rPr>
        <w:t xml:space="preserve"> further </w:t>
      </w:r>
      <w:r w:rsidRPr="002D1941">
        <w:rPr>
          <w:rFonts w:asciiTheme="minorHAnsi" w:hAnsiTheme="minorHAnsi" w:cstheme="minorHAnsi"/>
          <w:b/>
          <w:sz w:val="26"/>
          <w:szCs w:val="26"/>
          <w:u w:val="single"/>
        </w:rPr>
        <w:t xml:space="preserve">developed </w:t>
      </w:r>
      <w:r w:rsidRPr="002D1941">
        <w:rPr>
          <w:rFonts w:asciiTheme="minorHAnsi" w:hAnsiTheme="minorHAnsi" w:cstheme="minorHAnsi"/>
          <w:szCs w:val="26"/>
        </w:rPr>
        <w:t xml:space="preserve">at any price, </w:t>
      </w:r>
      <w:r w:rsidRPr="002D1941">
        <w:rPr>
          <w:rFonts w:asciiTheme="minorHAnsi" w:hAnsiTheme="minorHAnsi" w:cstheme="minorHAnsi"/>
          <w:b/>
          <w:sz w:val="26"/>
          <w:szCs w:val="26"/>
          <w:u w:val="single"/>
        </w:rPr>
        <w:t>have fundamental problems</w:t>
      </w:r>
      <w:r w:rsidRPr="002D1941">
        <w:rPr>
          <w:rFonts w:asciiTheme="minorHAnsi" w:hAnsiTheme="minorHAnsi" w:cstheme="minorHAnsi"/>
          <w:szCs w:val="26"/>
        </w:rPr>
        <w:t xml:space="preserve"> attached to them: ﬁrstly, </w:t>
      </w:r>
      <w:r w:rsidRPr="00981431">
        <w:rPr>
          <w:rFonts w:asciiTheme="minorHAnsi" w:hAnsiTheme="minorHAnsi" w:cstheme="minorHAnsi"/>
          <w:b/>
          <w:sz w:val="26"/>
          <w:szCs w:val="26"/>
          <w:highlight w:val="green"/>
          <w:u w:val="single"/>
        </w:rPr>
        <w:t>the attempt to constitute</w:t>
      </w:r>
      <w:r w:rsidRPr="002D1941">
        <w:rPr>
          <w:rFonts w:asciiTheme="minorHAnsi" w:hAnsiTheme="minorHAnsi" w:cstheme="minorHAnsi"/>
          <w:b/>
          <w:sz w:val="26"/>
          <w:szCs w:val="26"/>
          <w:u w:val="single"/>
        </w:rPr>
        <w:t>, on the basis of</w:t>
      </w:r>
      <w:r w:rsidRPr="002D1941">
        <w:rPr>
          <w:rFonts w:asciiTheme="minorHAnsi" w:hAnsiTheme="minorHAnsi" w:cstheme="minorHAnsi"/>
          <w:szCs w:val="26"/>
        </w:rPr>
        <w:t xml:space="preserve"> product choices and acts of </w:t>
      </w:r>
      <w:r w:rsidRPr="00981431">
        <w:rPr>
          <w:rFonts w:asciiTheme="minorHAnsi" w:hAnsiTheme="minorHAnsi" w:cstheme="minorHAnsi"/>
          <w:b/>
          <w:sz w:val="26"/>
          <w:szCs w:val="26"/>
          <w:highlight w:val="green"/>
          <w:u w:val="single"/>
        </w:rPr>
        <w:t>consumption, a Self and identity</w:t>
      </w:r>
      <w:r w:rsidRPr="002D1941">
        <w:rPr>
          <w:rFonts w:asciiTheme="minorHAnsi" w:hAnsiTheme="minorHAnsi" w:cstheme="minorHAnsi"/>
          <w:szCs w:val="26"/>
        </w:rPr>
        <w:t xml:space="preserve"> that are </w:t>
      </w:r>
      <w:r w:rsidRPr="00981431">
        <w:rPr>
          <w:rFonts w:asciiTheme="minorHAnsi" w:hAnsiTheme="minorHAnsi" w:cstheme="minorHAnsi"/>
          <w:b/>
          <w:sz w:val="26"/>
          <w:szCs w:val="26"/>
          <w:highlight w:val="green"/>
          <w:u w:val="single"/>
        </w:rPr>
        <w:t>distinct from</w:t>
      </w:r>
      <w:r w:rsidRPr="002D1941">
        <w:rPr>
          <w:rFonts w:asciiTheme="minorHAnsi" w:hAnsiTheme="minorHAnsi" w:cstheme="minorHAnsi"/>
          <w:b/>
          <w:sz w:val="26"/>
          <w:szCs w:val="26"/>
          <w:u w:val="single"/>
        </w:rPr>
        <w:t xml:space="preserve"> and autonomous vis-a`-vis </w:t>
      </w:r>
      <w:r w:rsidRPr="00981431">
        <w:rPr>
          <w:rFonts w:asciiTheme="minorHAnsi" w:hAnsiTheme="minorHAnsi" w:cstheme="minorHAnsi"/>
          <w:b/>
          <w:sz w:val="26"/>
          <w:szCs w:val="26"/>
          <w:highlight w:val="green"/>
          <w:u w:val="single"/>
        </w:rPr>
        <w:t>the market is a contradiction</w:t>
      </w:r>
      <w:r w:rsidRPr="002D1941">
        <w:rPr>
          <w:rFonts w:asciiTheme="minorHAnsi" w:hAnsiTheme="minorHAnsi" w:cstheme="minorHAnsi"/>
          <w:b/>
          <w:sz w:val="26"/>
          <w:szCs w:val="26"/>
          <w:u w:val="single"/>
        </w:rPr>
        <w:t xml:space="preserve"> in terms</w:t>
      </w:r>
      <w:r w:rsidRPr="002D1941">
        <w:rPr>
          <w:rFonts w:asciiTheme="minorHAnsi" w:hAnsiTheme="minorHAnsi" w:cstheme="minorHAnsi"/>
          <w:szCs w:val="26"/>
        </w:rPr>
        <w:t xml:space="preserve">. Secondly, </w:t>
      </w:r>
      <w:r w:rsidRPr="002D1941">
        <w:rPr>
          <w:rFonts w:asciiTheme="minorHAnsi" w:hAnsiTheme="minorHAnsi" w:cstheme="minorHAnsi"/>
          <w:b/>
          <w:sz w:val="26"/>
          <w:szCs w:val="26"/>
          <w:u w:val="single"/>
        </w:rPr>
        <w:t xml:space="preserve">late-modern society’s established </w:t>
      </w:r>
      <w:r w:rsidRPr="00981431">
        <w:rPr>
          <w:rFonts w:asciiTheme="minorHAnsi" w:hAnsiTheme="minorHAnsi" w:cstheme="minorHAnsi"/>
          <w:b/>
          <w:sz w:val="26"/>
          <w:szCs w:val="26"/>
          <w:highlight w:val="green"/>
          <w:u w:val="single"/>
        </w:rPr>
        <w:t>patterns of consumption are known to be socially exclusive and</w:t>
      </w:r>
      <w:r w:rsidRPr="002D1941">
        <w:rPr>
          <w:rFonts w:asciiTheme="minorHAnsi" w:hAnsiTheme="minorHAnsi" w:cstheme="minorHAnsi"/>
          <w:b/>
          <w:sz w:val="26"/>
          <w:szCs w:val="26"/>
          <w:u w:val="single"/>
        </w:rPr>
        <w:t xml:space="preserve"> environmentally </w:t>
      </w:r>
      <w:r w:rsidRPr="00981431">
        <w:rPr>
          <w:rFonts w:asciiTheme="minorHAnsi" w:hAnsiTheme="minorHAnsi" w:cstheme="minorHAnsi"/>
          <w:b/>
          <w:sz w:val="26"/>
          <w:szCs w:val="26"/>
          <w:highlight w:val="green"/>
          <w:u w:val="single"/>
        </w:rPr>
        <w:t>destructive</w:t>
      </w:r>
      <w:r w:rsidRPr="002D1941">
        <w:rPr>
          <w:rFonts w:asciiTheme="minorHAnsi" w:hAnsiTheme="minorHAnsi" w:cstheme="minorHAnsi"/>
          <w:szCs w:val="26"/>
        </w:rPr>
        <w:t>. Despite all hopes for ecological modernization and revolutionary improvements in resource efﬁciency (</w:t>
      </w:r>
      <w:proofErr w:type="gramStart"/>
      <w:r w:rsidRPr="002D1941">
        <w:rPr>
          <w:rFonts w:asciiTheme="minorHAnsi" w:hAnsiTheme="minorHAnsi" w:cstheme="minorHAnsi"/>
          <w:szCs w:val="26"/>
        </w:rPr>
        <w:t>e.g.</w:t>
      </w:r>
      <w:proofErr w:type="gramEnd"/>
      <w:r w:rsidRPr="002D1941">
        <w:rPr>
          <w:rFonts w:asciiTheme="minorHAnsi" w:hAnsiTheme="minorHAnsi" w:cstheme="minorHAnsi"/>
          <w:szCs w:val="26"/>
        </w:rPr>
        <w:t xml:space="preserve"> </w:t>
      </w:r>
      <w:proofErr w:type="spellStart"/>
      <w:r w:rsidRPr="002D1941">
        <w:rPr>
          <w:rFonts w:asciiTheme="minorHAnsi" w:hAnsiTheme="minorHAnsi" w:cstheme="minorHAnsi"/>
          <w:szCs w:val="26"/>
        </w:rPr>
        <w:t>Weizsa¨cker</w:t>
      </w:r>
      <w:proofErr w:type="spellEnd"/>
      <w:r w:rsidRPr="002D1941">
        <w:rPr>
          <w:rFonts w:asciiTheme="minorHAnsi" w:hAnsiTheme="minorHAnsi" w:cstheme="minorHAnsi"/>
          <w:szCs w:val="26"/>
        </w:rPr>
        <w:t xml:space="preserve"> et al., 1998; </w:t>
      </w:r>
      <w:proofErr w:type="spellStart"/>
      <w:r w:rsidRPr="002D1941">
        <w:rPr>
          <w:rFonts w:asciiTheme="minorHAnsi" w:hAnsiTheme="minorHAnsi" w:cstheme="minorHAnsi"/>
          <w:szCs w:val="26"/>
        </w:rPr>
        <w:t>Hawkenet</w:t>
      </w:r>
      <w:proofErr w:type="spellEnd"/>
      <w:r w:rsidRPr="002D1941">
        <w:rPr>
          <w:rFonts w:asciiTheme="minorHAnsi" w:hAnsiTheme="minorHAnsi" w:cstheme="minorHAnsi"/>
          <w:szCs w:val="26"/>
        </w:rPr>
        <w:t xml:space="preserve"> al., 1999; Lomborg, 2001), </w:t>
      </w:r>
      <w:r w:rsidRPr="002D1941">
        <w:rPr>
          <w:rFonts w:asciiTheme="minorHAnsi" w:hAnsiTheme="minorHAnsi" w:cstheme="minorHAnsi"/>
          <w:b/>
          <w:sz w:val="26"/>
          <w:szCs w:val="26"/>
          <w:u w:val="single"/>
        </w:rPr>
        <w:t xml:space="preserve">physical environmental limits imply that the </w:t>
      </w:r>
      <w:r w:rsidRPr="00981431">
        <w:rPr>
          <w:rFonts w:asciiTheme="minorHAnsi" w:hAnsiTheme="minorHAnsi" w:cstheme="minorHAnsi"/>
          <w:b/>
          <w:sz w:val="26"/>
          <w:szCs w:val="26"/>
          <w:highlight w:val="green"/>
          <w:u w:val="single"/>
        </w:rPr>
        <w:t>lifestyles and established patterns of consumption</w:t>
      </w:r>
      <w:r w:rsidRPr="002D1941">
        <w:rPr>
          <w:rFonts w:asciiTheme="minorHAnsi" w:hAnsiTheme="minorHAnsi" w:cstheme="minorHAnsi"/>
          <w:szCs w:val="26"/>
        </w:rPr>
        <w:t xml:space="preserve"> cherishe</w:t>
      </w:r>
      <w:r w:rsidRPr="000041C2">
        <w:rPr>
          <w:rFonts w:asciiTheme="minorHAnsi" w:hAnsiTheme="minorHAnsi" w:cstheme="minorHAnsi"/>
          <w:szCs w:val="26"/>
        </w:rPr>
        <w:t xml:space="preserve">d by advanced modern societies </w:t>
      </w:r>
      <w:r w:rsidRPr="000041C2">
        <w:rPr>
          <w:rFonts w:asciiTheme="minorHAnsi" w:hAnsiTheme="minorHAnsi" w:cstheme="minorHAnsi"/>
          <w:b/>
          <w:sz w:val="26"/>
          <w:szCs w:val="26"/>
          <w:u w:val="single"/>
        </w:rPr>
        <w:t>cannot even be extended to all residents of the richest countries</w:t>
      </w:r>
      <w:r w:rsidRPr="000041C2">
        <w:rPr>
          <w:rFonts w:asciiTheme="minorHAnsi" w:hAnsiTheme="minorHAnsi" w:cstheme="minorHAnsi"/>
          <w:szCs w:val="26"/>
        </w:rPr>
        <w:t xml:space="preserve">, let alone to the populations of the developing world. For the sake of the (re)construction of an </w:t>
      </w:r>
      <w:proofErr w:type="gramStart"/>
      <w:r w:rsidRPr="000041C2">
        <w:rPr>
          <w:rFonts w:asciiTheme="minorHAnsi" w:hAnsiTheme="minorHAnsi" w:cstheme="minorHAnsi"/>
          <w:szCs w:val="26"/>
        </w:rPr>
        <w:t>ever elusive</w:t>
      </w:r>
      <w:proofErr w:type="gramEnd"/>
      <w:r w:rsidRPr="000041C2">
        <w:rPr>
          <w:rFonts w:asciiTheme="minorHAnsi" w:hAnsiTheme="minorHAnsi" w:cstheme="minorHAnsi"/>
          <w:szCs w:val="26"/>
        </w:rPr>
        <w:t xml:space="preserve"> Self, </w:t>
      </w:r>
      <w:r w:rsidRPr="000041C2">
        <w:rPr>
          <w:rFonts w:asciiTheme="minorHAnsi" w:hAnsiTheme="minorHAnsi" w:cstheme="minorHAnsi"/>
          <w:b/>
          <w:sz w:val="26"/>
          <w:szCs w:val="26"/>
          <w:u w:val="single"/>
        </w:rPr>
        <w:t>in their struggle against self-refere</w:t>
      </w:r>
      <w:r w:rsidRPr="002D1941">
        <w:rPr>
          <w:rFonts w:asciiTheme="minorHAnsi" w:hAnsiTheme="minorHAnsi" w:cstheme="minorHAnsi"/>
          <w:b/>
          <w:sz w:val="26"/>
          <w:szCs w:val="26"/>
          <w:u w:val="single"/>
        </w:rPr>
        <w:t>ntiality</w:t>
      </w:r>
      <w:r w:rsidRPr="002D1941">
        <w:rPr>
          <w:rFonts w:asciiTheme="minorHAnsi" w:hAnsiTheme="minorHAnsi" w:cstheme="minorHAnsi"/>
          <w:szCs w:val="26"/>
        </w:rPr>
        <w:t xml:space="preserve"> and in pursuit of the regeneration of difference, </w:t>
      </w:r>
      <w:r w:rsidRPr="002D1941">
        <w:rPr>
          <w:rFonts w:asciiTheme="minorHAnsi" w:hAnsiTheme="minorHAnsi" w:cstheme="minorHAnsi"/>
          <w:b/>
          <w:sz w:val="26"/>
          <w:szCs w:val="26"/>
          <w:u w:val="single"/>
        </w:rPr>
        <w:t xml:space="preserve">late-modern </w:t>
      </w:r>
      <w:r w:rsidRPr="00981431">
        <w:rPr>
          <w:rFonts w:asciiTheme="minorHAnsi" w:hAnsiTheme="minorHAnsi" w:cstheme="minorHAnsi"/>
          <w:b/>
          <w:sz w:val="26"/>
          <w:szCs w:val="26"/>
          <w:highlight w:val="green"/>
          <w:u w:val="single"/>
        </w:rPr>
        <w:t>societies are</w:t>
      </w:r>
      <w:r w:rsidRPr="00981431">
        <w:rPr>
          <w:rFonts w:asciiTheme="minorHAnsi" w:hAnsiTheme="minorHAnsi" w:cstheme="minorHAnsi"/>
          <w:szCs w:val="26"/>
          <w:highlight w:val="green"/>
        </w:rPr>
        <w:t xml:space="preserve"> </w:t>
      </w:r>
      <w:r w:rsidRPr="002D1941">
        <w:rPr>
          <w:rFonts w:asciiTheme="minorHAnsi" w:hAnsiTheme="minorHAnsi" w:cstheme="minorHAnsi"/>
          <w:szCs w:val="26"/>
        </w:rPr>
        <w:t xml:space="preserve">thus </w:t>
      </w:r>
      <w:r w:rsidRPr="00981431">
        <w:rPr>
          <w:rFonts w:asciiTheme="minorHAnsi" w:hAnsiTheme="minorHAnsi" w:cstheme="minorHAnsi"/>
          <w:b/>
          <w:sz w:val="26"/>
          <w:szCs w:val="26"/>
          <w:highlight w:val="green"/>
          <w:u w:val="single"/>
        </w:rPr>
        <w:t>locked into</w:t>
      </w:r>
      <w:r w:rsidRPr="002D1941">
        <w:rPr>
          <w:rFonts w:asciiTheme="minorHAnsi" w:hAnsiTheme="minorHAnsi" w:cstheme="minorHAnsi"/>
          <w:b/>
          <w:sz w:val="26"/>
          <w:szCs w:val="26"/>
          <w:u w:val="single"/>
        </w:rPr>
        <w:t xml:space="preserve"> the imperative of </w:t>
      </w:r>
      <w:r w:rsidRPr="00981431">
        <w:rPr>
          <w:rFonts w:asciiTheme="minorHAnsi" w:hAnsiTheme="minorHAnsi" w:cstheme="minorHAnsi"/>
          <w:b/>
          <w:sz w:val="26"/>
          <w:szCs w:val="26"/>
          <w:highlight w:val="green"/>
          <w:u w:val="single"/>
        </w:rPr>
        <w:t>maintaining</w:t>
      </w:r>
      <w:r w:rsidRPr="002D1941">
        <w:rPr>
          <w:rFonts w:asciiTheme="minorHAnsi" w:hAnsiTheme="minorHAnsi" w:cstheme="minorHAnsi"/>
          <w:szCs w:val="26"/>
        </w:rPr>
        <w:t xml:space="preserve"> and further developing the principle of </w:t>
      </w:r>
      <w:r w:rsidRPr="00981431">
        <w:rPr>
          <w:rFonts w:asciiTheme="minorHAnsi" w:hAnsiTheme="minorHAnsi" w:cstheme="minorHAnsi"/>
          <w:b/>
          <w:sz w:val="26"/>
          <w:szCs w:val="26"/>
          <w:highlight w:val="green"/>
          <w:u w:val="single"/>
        </w:rPr>
        <w:t>exclusion</w:t>
      </w:r>
      <w:r w:rsidRPr="002D1941">
        <w:rPr>
          <w:rFonts w:asciiTheme="minorHAnsi" w:hAnsiTheme="minorHAnsi" w:cstheme="minorHAnsi"/>
          <w:szCs w:val="26"/>
        </w:rPr>
        <w:t xml:space="preserve"> (</w:t>
      </w:r>
      <w:proofErr w:type="spellStart"/>
      <w:r w:rsidRPr="002D1941">
        <w:rPr>
          <w:rFonts w:asciiTheme="minorHAnsi" w:hAnsiTheme="minorHAnsi" w:cstheme="minorHAnsi"/>
          <w:szCs w:val="26"/>
        </w:rPr>
        <w:t>Blu¨hdorn</w:t>
      </w:r>
      <w:proofErr w:type="spellEnd"/>
      <w:r w:rsidRPr="002D1941">
        <w:rPr>
          <w:rFonts w:asciiTheme="minorHAnsi" w:hAnsiTheme="minorHAnsi" w:cstheme="minorHAnsi"/>
          <w:szCs w:val="26"/>
        </w:rPr>
        <w:t xml:space="preserve">, 2002, 2003). At any price they have to, and indeed do, defend </w:t>
      </w:r>
      <w:r w:rsidRPr="002D1941">
        <w:rPr>
          <w:rFonts w:asciiTheme="minorHAnsi" w:hAnsiTheme="minorHAnsi" w:cstheme="minorHAnsi"/>
          <w:b/>
          <w:sz w:val="26"/>
          <w:szCs w:val="26"/>
          <w:u w:val="single"/>
        </w:rPr>
        <w:t xml:space="preserve">a lifestyle </w:t>
      </w:r>
      <w:r w:rsidRPr="00981431">
        <w:rPr>
          <w:rFonts w:asciiTheme="minorHAnsi" w:hAnsiTheme="minorHAnsi" w:cstheme="minorHAnsi"/>
          <w:b/>
          <w:sz w:val="26"/>
          <w:szCs w:val="26"/>
          <w:highlight w:val="green"/>
          <w:u w:val="single"/>
        </w:rPr>
        <w:t>that</w:t>
      </w:r>
      <w:r w:rsidRPr="002D1941">
        <w:rPr>
          <w:rFonts w:asciiTheme="minorHAnsi" w:hAnsiTheme="minorHAnsi" w:cstheme="minorHAnsi"/>
          <w:b/>
          <w:sz w:val="26"/>
          <w:szCs w:val="26"/>
          <w:u w:val="single"/>
        </w:rPr>
        <w:t xml:space="preserve"> </w:t>
      </w:r>
      <w:r w:rsidRPr="00981431">
        <w:rPr>
          <w:rFonts w:asciiTheme="minorHAnsi" w:hAnsiTheme="minorHAnsi" w:cstheme="minorHAnsi"/>
          <w:b/>
          <w:sz w:val="26"/>
          <w:szCs w:val="26"/>
          <w:highlight w:val="green"/>
          <w:u w:val="single"/>
        </w:rPr>
        <w:t xml:space="preserve">requires </w:t>
      </w:r>
      <w:r w:rsidRPr="00981431">
        <w:rPr>
          <w:rFonts w:asciiTheme="minorHAnsi" w:hAnsiTheme="minorHAnsi" w:cstheme="minorHAnsi"/>
          <w:b/>
          <w:sz w:val="26"/>
          <w:szCs w:val="26"/>
          <w:highlight w:val="green"/>
          <w:u w:val="single"/>
          <w:bdr w:val="single" w:sz="4" w:space="0" w:color="auto"/>
        </w:rPr>
        <w:t>ever increasing social inequality</w:t>
      </w:r>
      <w:r w:rsidRPr="002D1941">
        <w:rPr>
          <w:rFonts w:asciiTheme="minorHAnsi" w:hAnsiTheme="minorHAnsi" w:cstheme="minorHAnsi"/>
          <w:b/>
          <w:sz w:val="26"/>
          <w:szCs w:val="26"/>
          <w:u w:val="single"/>
          <w:bdr w:val="single" w:sz="4" w:space="0" w:color="auto"/>
        </w:rPr>
        <w:t xml:space="preserve">, environmental </w:t>
      </w:r>
      <w:r w:rsidRPr="00981431">
        <w:rPr>
          <w:rFonts w:asciiTheme="minorHAnsi" w:hAnsiTheme="minorHAnsi" w:cstheme="minorHAnsi"/>
          <w:b/>
          <w:sz w:val="26"/>
          <w:szCs w:val="26"/>
          <w:highlight w:val="green"/>
          <w:u w:val="single"/>
          <w:bdr w:val="single" w:sz="4" w:space="0" w:color="auto"/>
        </w:rPr>
        <w:t>degradation,</w:t>
      </w:r>
      <w:r w:rsidRPr="002D1941">
        <w:rPr>
          <w:rFonts w:asciiTheme="minorHAnsi" w:hAnsiTheme="minorHAnsi" w:cstheme="minorHAnsi"/>
          <w:b/>
          <w:sz w:val="26"/>
          <w:szCs w:val="26"/>
          <w:u w:val="single"/>
          <w:bdr w:val="single" w:sz="4" w:space="0" w:color="auto"/>
        </w:rPr>
        <w:t xml:space="preserve"> predatory </w:t>
      </w:r>
      <w:r w:rsidRPr="00981431">
        <w:rPr>
          <w:rFonts w:asciiTheme="minorHAnsi" w:hAnsiTheme="minorHAnsi" w:cstheme="minorHAnsi"/>
          <w:b/>
          <w:sz w:val="26"/>
          <w:szCs w:val="26"/>
          <w:highlight w:val="green"/>
          <w:u w:val="single"/>
          <w:bdr w:val="single" w:sz="4" w:space="0" w:color="auto"/>
        </w:rPr>
        <w:t>resource wars</w:t>
      </w:r>
      <w:r w:rsidRPr="002D1941">
        <w:rPr>
          <w:rFonts w:asciiTheme="minorHAnsi" w:hAnsiTheme="minorHAnsi" w:cstheme="minorHAnsi"/>
          <w:b/>
          <w:sz w:val="26"/>
          <w:szCs w:val="26"/>
          <w:u w:val="single"/>
          <w:bdr w:val="single" w:sz="4" w:space="0" w:color="auto"/>
        </w:rPr>
        <w:t xml:space="preserve">, </w:t>
      </w:r>
      <w:r w:rsidRPr="00981431">
        <w:rPr>
          <w:rFonts w:asciiTheme="minorHAnsi" w:hAnsiTheme="minorHAnsi" w:cstheme="minorHAnsi"/>
          <w:b/>
          <w:sz w:val="26"/>
          <w:szCs w:val="26"/>
          <w:highlight w:val="green"/>
          <w:u w:val="single"/>
          <w:bdr w:val="single" w:sz="4" w:space="0" w:color="auto"/>
        </w:rPr>
        <w:t>and</w:t>
      </w:r>
      <w:r w:rsidRPr="002D1941">
        <w:rPr>
          <w:rFonts w:asciiTheme="minorHAnsi" w:hAnsiTheme="minorHAnsi" w:cstheme="minorHAnsi"/>
          <w:b/>
          <w:sz w:val="26"/>
          <w:szCs w:val="26"/>
          <w:u w:val="single"/>
          <w:bdr w:val="single" w:sz="4" w:space="0" w:color="auto"/>
        </w:rPr>
        <w:t xml:space="preserve"> the tight policing of potential internal and external </w:t>
      </w:r>
      <w:r w:rsidRPr="00981431">
        <w:rPr>
          <w:rFonts w:asciiTheme="minorHAnsi" w:hAnsiTheme="minorHAnsi" w:cstheme="minorHAnsi"/>
          <w:b/>
          <w:sz w:val="26"/>
          <w:szCs w:val="26"/>
          <w:highlight w:val="green"/>
          <w:u w:val="single"/>
          <w:bdr w:val="single" w:sz="4" w:space="0" w:color="auto"/>
        </w:rPr>
        <w:t>enemies</w:t>
      </w:r>
      <w:r w:rsidRPr="002D1941">
        <w:rPr>
          <w:rFonts w:asciiTheme="minorHAnsi" w:hAnsiTheme="minorHAnsi" w:cstheme="minorHAnsi"/>
          <w:szCs w:val="26"/>
        </w:rPr>
        <w:t xml:space="preserve">.14 For this effort, </w:t>
      </w:r>
      <w:r w:rsidRPr="002D1941">
        <w:rPr>
          <w:rFonts w:asciiTheme="minorHAnsi" w:hAnsiTheme="minorHAnsi" w:cstheme="minorHAnsi"/>
          <w:b/>
          <w:sz w:val="26"/>
          <w:szCs w:val="26"/>
          <w:u w:val="single"/>
        </w:rPr>
        <w:t>military and surveillance technology provide ever more sophisticated and efﬁcient means</w:t>
      </w:r>
      <w:r w:rsidRPr="002D1941">
        <w:rPr>
          <w:rFonts w:asciiTheme="minorHAnsi" w:hAnsiTheme="minorHAnsi" w:cstheme="minorHAnsi"/>
          <w:szCs w:val="26"/>
        </w:rPr>
        <w:t xml:space="preserve">. Nevertheless, the principle of </w:t>
      </w:r>
      <w:r w:rsidRPr="002D1941">
        <w:rPr>
          <w:rFonts w:asciiTheme="minorHAnsi" w:hAnsiTheme="minorHAnsi" w:cstheme="minorHAnsi"/>
          <w:b/>
          <w:sz w:val="26"/>
          <w:szCs w:val="26"/>
          <w:u w:val="single"/>
        </w:rPr>
        <w:t xml:space="preserve">exclusion is ultimately still unsustainable, not only because of </w:t>
      </w:r>
      <w:proofErr w:type="spellStart"/>
      <w:r w:rsidRPr="002D1941">
        <w:rPr>
          <w:rFonts w:asciiTheme="minorHAnsi" w:hAnsiTheme="minorHAnsi" w:cstheme="minorHAnsi"/>
          <w:b/>
          <w:sz w:val="26"/>
          <w:szCs w:val="26"/>
          <w:u w:val="single"/>
        </w:rPr>
        <w:t>spiralling</w:t>
      </w:r>
      <w:proofErr w:type="spellEnd"/>
      <w:r w:rsidRPr="002D1941">
        <w:rPr>
          <w:rFonts w:asciiTheme="minorHAnsi" w:hAnsiTheme="minorHAnsi" w:cstheme="minorHAnsi"/>
          <w:b/>
          <w:sz w:val="26"/>
          <w:szCs w:val="26"/>
          <w:u w:val="single"/>
        </w:rPr>
        <w:t xml:space="preserve"> ‘security’ expenses but also because it</w:t>
      </w:r>
      <w:r w:rsidRPr="002D1941">
        <w:rPr>
          <w:rFonts w:asciiTheme="minorHAnsi" w:hAnsiTheme="minorHAnsi" w:cstheme="minorHAnsi"/>
          <w:szCs w:val="26"/>
        </w:rPr>
        <w:t xml:space="preserve"> directly </w:t>
      </w:r>
      <w:r w:rsidRPr="002D1941">
        <w:rPr>
          <w:rFonts w:asciiTheme="minorHAnsi" w:hAnsiTheme="minorHAnsi" w:cstheme="minorHAnsi"/>
          <w:b/>
          <w:sz w:val="26"/>
          <w:szCs w:val="26"/>
          <w:u w:val="single"/>
        </w:rPr>
        <w:t>contradicts the</w:t>
      </w:r>
      <w:r w:rsidRPr="002D1941">
        <w:rPr>
          <w:rFonts w:asciiTheme="minorHAnsi" w:hAnsiTheme="minorHAnsi" w:cstheme="minorHAnsi"/>
          <w:szCs w:val="26"/>
        </w:rPr>
        <w:t xml:space="preserve"> modernist </w:t>
      </w:r>
      <w:r w:rsidRPr="002D1941">
        <w:rPr>
          <w:rFonts w:asciiTheme="minorHAnsi" w:hAnsiTheme="minorHAnsi" w:cstheme="minorHAnsi"/>
          <w:b/>
          <w:sz w:val="26"/>
          <w:szCs w:val="26"/>
          <w:u w:val="single"/>
        </w:rPr>
        <w:t>notion of the free and autonomous individual</w:t>
      </w:r>
      <w:r w:rsidRPr="002D1941">
        <w:rPr>
          <w:rFonts w:asciiTheme="minorHAnsi" w:hAnsiTheme="minorHAnsi" w:cstheme="minorHAnsi"/>
          <w:szCs w:val="26"/>
        </w:rPr>
        <w:t xml:space="preserve"> that late-modern society desperately aims to sustain. For this reason, late-modern society is confronted with the task of having to sustain both the late-modern principle of exclusion as well as its opposite, </w:t>
      </w:r>
      <w:proofErr w:type="gramStart"/>
      <w:r w:rsidRPr="002D1941">
        <w:rPr>
          <w:rFonts w:asciiTheme="minorHAnsi" w:hAnsiTheme="minorHAnsi" w:cstheme="minorHAnsi"/>
          <w:szCs w:val="26"/>
        </w:rPr>
        <w:t>i.e.</w:t>
      </w:r>
      <w:proofErr w:type="gramEnd"/>
      <w:r w:rsidRPr="002D1941">
        <w:rPr>
          <w:rFonts w:asciiTheme="minorHAnsi" w:hAnsiTheme="minorHAnsi" w:cstheme="minorHAnsi"/>
          <w:szCs w:val="26"/>
        </w:rPr>
        <w:t xml:space="preserv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w:t>
      </w:r>
      <w:r w:rsidRPr="000041C2">
        <w:rPr>
          <w:rFonts w:asciiTheme="minorHAnsi" w:hAnsiTheme="minorHAnsi" w:cstheme="minorHAnsi"/>
          <w:szCs w:val="26"/>
        </w:rPr>
        <w:t xml:space="preserve">believes in nor even desires political transcendence, the particular challenge is that the two principles can also no longer be attributed to different dimensions of time, </w:t>
      </w:r>
      <w:proofErr w:type="gramStart"/>
      <w:r w:rsidRPr="000041C2">
        <w:rPr>
          <w:rFonts w:asciiTheme="minorHAnsi" w:hAnsiTheme="minorHAnsi" w:cstheme="minorHAnsi"/>
          <w:szCs w:val="26"/>
        </w:rPr>
        <w:t>i.e.</w:t>
      </w:r>
      <w:proofErr w:type="gramEnd"/>
      <w:r w:rsidRPr="000041C2">
        <w:rPr>
          <w:rFonts w:asciiTheme="minorHAnsi" w:hAnsiTheme="minorHAnsi" w:cstheme="minorHAnsi"/>
          <w:szCs w:val="26"/>
        </w:rPr>
        <w:t xml:space="preserve"> the former to the present, and the latter to some future society. Instead, late-modern society needs to represent and reproduce itself and its opposite at the same time. If considered </w:t>
      </w:r>
      <w:r w:rsidRPr="000041C2">
        <w:rPr>
          <w:rFonts w:asciiTheme="minorHAnsi" w:hAnsiTheme="minorHAnsi" w:cstheme="minorHAnsi"/>
          <w:b/>
          <w:sz w:val="26"/>
          <w:szCs w:val="26"/>
          <w:u w:val="single"/>
        </w:rPr>
        <w:t>within this framework</w:t>
      </w:r>
      <w:r w:rsidRPr="000041C2">
        <w:rPr>
          <w:rFonts w:asciiTheme="minorHAnsi" w:hAnsiTheme="minorHAnsi" w:cstheme="minorHAnsi"/>
          <w:szCs w:val="26"/>
        </w:rPr>
        <w:t xml:space="preserve"> of this analysis, the function of </w:t>
      </w:r>
      <w:proofErr w:type="spellStart"/>
      <w:r w:rsidRPr="000041C2">
        <w:rPr>
          <w:rFonts w:asciiTheme="minorHAnsi" w:hAnsiTheme="minorHAnsi" w:cstheme="minorHAnsi"/>
          <w:szCs w:val="26"/>
        </w:rPr>
        <w:t>Luhmann’s</w:t>
      </w:r>
      <w:proofErr w:type="spellEnd"/>
      <w:r w:rsidRPr="000041C2">
        <w:rPr>
          <w:rFonts w:asciiTheme="minorHAnsi" w:hAnsiTheme="minorHAnsi" w:cstheme="minorHAnsi"/>
          <w:szCs w:val="26"/>
        </w:rPr>
        <w:t xml:space="preserve"> system of protest communication, or in the terms of this article, </w:t>
      </w:r>
      <w:r w:rsidRPr="000041C2">
        <w:rPr>
          <w:rFonts w:asciiTheme="minorHAnsi" w:hAnsiTheme="minorHAnsi" w:cstheme="minorHAnsi"/>
          <w:b/>
          <w:sz w:val="26"/>
          <w:szCs w:val="26"/>
          <w:u w:val="single"/>
        </w:rPr>
        <w:t>the signiﬁcance of</w:t>
      </w:r>
      <w:r w:rsidRPr="000041C2">
        <w:rPr>
          <w:rFonts w:asciiTheme="minorHAnsi" w:hAnsiTheme="minorHAnsi" w:cstheme="minorHAnsi"/>
          <w:szCs w:val="26"/>
        </w:rPr>
        <w:t xml:space="preserve"> late-modern societies’ </w:t>
      </w:r>
      <w:r w:rsidRPr="000041C2">
        <w:rPr>
          <w:rFonts w:asciiTheme="minorHAnsi" w:hAnsiTheme="minorHAnsi" w:cstheme="minorHAnsi"/>
          <w:b/>
          <w:sz w:val="26"/>
          <w:szCs w:val="26"/>
          <w:u w:val="single"/>
        </w:rPr>
        <w:t>discourses of radical change becomes immediately evident</w:t>
      </w:r>
      <w:r w:rsidRPr="000041C2">
        <w:rPr>
          <w:rFonts w:asciiTheme="minorHAnsi" w:hAnsiTheme="minorHAnsi" w:cstheme="minorHAnsi"/>
          <w:szCs w:val="26"/>
        </w:rPr>
        <w:t xml:space="preserve">. </w:t>
      </w:r>
      <w:r w:rsidRPr="000041C2">
        <w:rPr>
          <w:rFonts w:asciiTheme="minorHAnsi" w:hAnsiTheme="minorHAnsi" w:cstheme="minorHAnsi"/>
          <w:b/>
          <w:sz w:val="26"/>
          <w:szCs w:val="26"/>
          <w:u w:val="single"/>
        </w:rPr>
        <w:t>At a stage when the possibility</w:t>
      </w:r>
      <w:r w:rsidRPr="000041C2">
        <w:rPr>
          <w:rFonts w:asciiTheme="minorHAnsi" w:hAnsiTheme="minorHAnsi" w:cstheme="minorHAnsi"/>
          <w:szCs w:val="26"/>
        </w:rPr>
        <w:t xml:space="preserve"> and desirability </w:t>
      </w:r>
      <w:r w:rsidRPr="000041C2">
        <w:rPr>
          <w:rFonts w:asciiTheme="minorHAnsi" w:hAnsiTheme="minorHAnsi" w:cstheme="minorHAnsi"/>
          <w:b/>
          <w:sz w:val="26"/>
          <w:szCs w:val="26"/>
          <w:u w:val="single"/>
        </w:rPr>
        <w:t>of transcending</w:t>
      </w:r>
      <w:r w:rsidRPr="000041C2">
        <w:rPr>
          <w:rFonts w:asciiTheme="minorHAnsi" w:hAnsiTheme="minorHAnsi" w:cstheme="minorHAnsi"/>
          <w:szCs w:val="26"/>
        </w:rPr>
        <w:t xml:space="preserve"> the principle of </w:t>
      </w:r>
      <w:r w:rsidRPr="000041C2">
        <w:rPr>
          <w:rFonts w:asciiTheme="minorHAnsi" w:hAnsiTheme="minorHAnsi" w:cstheme="minorHAnsi"/>
          <w:b/>
          <w:sz w:val="26"/>
          <w:szCs w:val="26"/>
          <w:u w:val="single"/>
        </w:rPr>
        <w:t>exclusion has been pulled into</w:t>
      </w:r>
      <w:r w:rsidRPr="000041C2">
        <w:rPr>
          <w:rFonts w:asciiTheme="minorHAnsi" w:hAnsiTheme="minorHAnsi" w:cstheme="minorHAnsi"/>
          <w:szCs w:val="26"/>
        </w:rPr>
        <w:t xml:space="preserve"> radical </w:t>
      </w:r>
      <w:r w:rsidRPr="000041C2">
        <w:rPr>
          <w:rFonts w:asciiTheme="minorHAnsi" w:hAnsiTheme="minorHAnsi" w:cstheme="minorHAnsi"/>
          <w:b/>
          <w:sz w:val="26"/>
          <w:szCs w:val="26"/>
          <w:u w:val="single"/>
        </w:rPr>
        <w:t>doubt but when</w:t>
      </w:r>
      <w:r w:rsidRPr="000041C2">
        <w:rPr>
          <w:rFonts w:asciiTheme="minorHAnsi" w:hAnsiTheme="minorHAnsi" w:cstheme="minorHAnsi"/>
          <w:szCs w:val="26"/>
        </w:rPr>
        <w:t xml:space="preserve">, at the same time, the principle of </w:t>
      </w:r>
      <w:r w:rsidRPr="000041C2">
        <w:rPr>
          <w:rFonts w:asciiTheme="minorHAnsi" w:hAnsiTheme="minorHAnsi" w:cstheme="minorHAnsi"/>
          <w:b/>
          <w:sz w:val="26"/>
          <w:szCs w:val="26"/>
          <w:u w:val="single"/>
        </w:rPr>
        <w:t>inclusion is vitally important</w:t>
      </w:r>
      <w:r w:rsidRPr="000041C2">
        <w:rPr>
          <w:rFonts w:asciiTheme="minorHAnsi" w:hAnsiTheme="minorHAnsi" w:cstheme="minorHAnsi"/>
          <w:szCs w:val="26"/>
        </w:rPr>
        <w:t xml:space="preserve">, </w:t>
      </w:r>
      <w:r w:rsidRPr="000041C2">
        <w:rPr>
          <w:rFonts w:asciiTheme="minorHAnsi" w:hAnsiTheme="minorHAnsi" w:cstheme="minorHAnsi"/>
          <w:b/>
          <w:sz w:val="26"/>
          <w:szCs w:val="26"/>
          <w:u w:val="single"/>
        </w:rPr>
        <w:t>these discourses simulate the validity of the latter as a social ideal</w:t>
      </w:r>
      <w:r w:rsidRPr="000041C2">
        <w:rPr>
          <w:rFonts w:asciiTheme="minorHAnsi" w:hAnsiTheme="minorHAnsi" w:cstheme="minorHAnsi"/>
          <w:szCs w:val="26"/>
        </w:rPr>
        <w:t xml:space="preserve">. In other words, </w:t>
      </w:r>
      <w:proofErr w:type="spellStart"/>
      <w:r w:rsidRPr="000041C2">
        <w:rPr>
          <w:rFonts w:asciiTheme="minorHAnsi" w:hAnsiTheme="minorHAnsi" w:cstheme="minorHAnsi"/>
          <w:b/>
          <w:sz w:val="26"/>
          <w:szCs w:val="26"/>
          <w:u w:val="single"/>
        </w:rPr>
        <w:t>latemodern</w:t>
      </w:r>
      <w:proofErr w:type="spellEnd"/>
      <w:r w:rsidRPr="000041C2">
        <w:rPr>
          <w:rFonts w:asciiTheme="minorHAnsi" w:hAnsiTheme="minorHAnsi" w:cstheme="minorHAnsi"/>
          <w:b/>
          <w:sz w:val="26"/>
          <w:szCs w:val="26"/>
          <w:u w:val="single"/>
        </w:rPr>
        <w:t xml:space="preserve"> society reconciles the tension between the</w:t>
      </w:r>
      <w:r w:rsidRPr="000041C2">
        <w:rPr>
          <w:rFonts w:asciiTheme="minorHAnsi" w:hAnsiTheme="minorHAnsi" w:cstheme="minorHAnsi"/>
          <w:szCs w:val="26"/>
        </w:rPr>
        <w:t xml:space="preserve"> cherished but exclusive </w:t>
      </w:r>
      <w:r w:rsidRPr="000041C2">
        <w:rPr>
          <w:rFonts w:asciiTheme="minorHAnsi" w:hAnsiTheme="minorHAnsi" w:cstheme="minorHAnsi"/>
          <w:b/>
          <w:sz w:val="26"/>
          <w:szCs w:val="26"/>
          <w:u w:val="single"/>
        </w:rPr>
        <w:t>status quo</w:t>
      </w:r>
      <w:r w:rsidRPr="000041C2">
        <w:rPr>
          <w:rFonts w:asciiTheme="minorHAnsi" w:hAnsiTheme="minorHAnsi" w:cstheme="minorHAnsi"/>
          <w:szCs w:val="26"/>
        </w:rPr>
        <w:t xml:space="preserve"> – for which there is no alternative – </w:t>
      </w:r>
      <w:r w:rsidRPr="000041C2">
        <w:rPr>
          <w:rFonts w:asciiTheme="minorHAnsi" w:hAnsiTheme="minorHAnsi" w:cstheme="minorHAnsi"/>
          <w:b/>
          <w:sz w:val="26"/>
          <w:szCs w:val="26"/>
          <w:u w:val="single"/>
        </w:rPr>
        <w:t>and the non-existent</w:t>
      </w:r>
      <w:r w:rsidRPr="000041C2">
        <w:rPr>
          <w:rFonts w:asciiTheme="minorHAnsi" w:hAnsiTheme="minorHAnsi" w:cstheme="minorHAnsi"/>
          <w:szCs w:val="26"/>
        </w:rPr>
        <w:t xml:space="preserve"> inclusive </w:t>
      </w:r>
      <w:r w:rsidRPr="000041C2">
        <w:rPr>
          <w:rFonts w:asciiTheme="minorHAnsi" w:hAnsiTheme="minorHAnsi" w:cstheme="minorHAnsi"/>
          <w:b/>
          <w:sz w:val="26"/>
          <w:szCs w:val="26"/>
          <w:u w:val="single"/>
        </w:rPr>
        <w:t xml:space="preserve">alternative </w:t>
      </w:r>
      <w:r w:rsidRPr="000041C2">
        <w:rPr>
          <w:rFonts w:asciiTheme="minorHAnsi" w:hAnsiTheme="minorHAnsi" w:cstheme="minorHAnsi"/>
          <w:szCs w:val="26"/>
        </w:rPr>
        <w:t xml:space="preserve">– on whose existence it depends – </w:t>
      </w:r>
      <w:r w:rsidRPr="000041C2">
        <w:rPr>
          <w:rFonts w:asciiTheme="minorHAnsi" w:hAnsiTheme="minorHAnsi" w:cstheme="minorHAnsi"/>
          <w:b/>
          <w:sz w:val="26"/>
          <w:szCs w:val="26"/>
          <w:u w:val="single"/>
          <w:bdr w:val="single" w:sz="4" w:space="0" w:color="auto"/>
        </w:rPr>
        <w:t>by means of simulation</w:t>
      </w:r>
      <w:r w:rsidRPr="000041C2">
        <w:rPr>
          <w:rFonts w:asciiTheme="minorHAnsi" w:hAnsiTheme="minorHAnsi" w:cstheme="minorHAnsi"/>
          <w:szCs w:val="26"/>
        </w:rPr>
        <w:t>. The analysis</w:t>
      </w:r>
      <w:r w:rsidRPr="002D1941">
        <w:rPr>
          <w:rFonts w:asciiTheme="minorHAnsi" w:hAnsiTheme="minorHAnsi" w:cstheme="minorHAnsi"/>
          <w:szCs w:val="26"/>
        </w:rPr>
        <w:t xml:space="preserve"> of </w:t>
      </w:r>
      <w:proofErr w:type="spellStart"/>
      <w:r w:rsidRPr="002D1941">
        <w:rPr>
          <w:rFonts w:asciiTheme="minorHAnsi" w:hAnsiTheme="minorHAnsi" w:cstheme="minorHAnsi"/>
          <w:szCs w:val="26"/>
        </w:rPr>
        <w:t>Luhmann’s</w:t>
      </w:r>
      <w:proofErr w:type="spellEnd"/>
      <w:r w:rsidRPr="002D1941">
        <w:rPr>
          <w:rFonts w:asciiTheme="minorHAnsi" w:hAnsiTheme="minorHAnsi" w:cstheme="minorHAnsi"/>
          <w:szCs w:val="26"/>
        </w:rPr>
        <w:t xml:space="preserve"> work has demonstrated how the societal self-descriptions produced by the system of protest communication, or late-modern society’s discourses of radical change, fulﬁl this </w:t>
      </w:r>
      <w:proofErr w:type="gramStart"/>
      <w:r w:rsidRPr="002D1941">
        <w:rPr>
          <w:rFonts w:asciiTheme="minorHAnsi" w:hAnsiTheme="minorHAnsi" w:cstheme="minorHAnsi"/>
          <w:szCs w:val="26"/>
        </w:rPr>
        <w:t>function</w:t>
      </w:r>
      <w:proofErr w:type="gramEnd"/>
      <w:r w:rsidRPr="002D1941">
        <w:rPr>
          <w:rFonts w:asciiTheme="minorHAnsi" w:hAnsiTheme="minorHAnsi" w:cstheme="minorHAnsi"/>
          <w:szCs w:val="26"/>
        </w:rPr>
        <w:t xml:space="preserve"> exactly. </w:t>
      </w:r>
      <w:r w:rsidRPr="002D1941">
        <w:rPr>
          <w:rFonts w:asciiTheme="minorHAnsi" w:hAnsiTheme="minorHAnsi" w:cstheme="minorHAnsi"/>
          <w:b/>
          <w:sz w:val="26"/>
          <w:szCs w:val="26"/>
          <w:u w:val="single"/>
        </w:rPr>
        <w:t>They are</w:t>
      </w:r>
      <w:r w:rsidRPr="002D1941">
        <w:rPr>
          <w:rFonts w:asciiTheme="minorHAnsi" w:hAnsiTheme="minorHAnsi" w:cstheme="minorHAnsi"/>
          <w:szCs w:val="26"/>
        </w:rPr>
        <w:t xml:space="preserve"> an </w:t>
      </w:r>
      <w:r w:rsidRPr="002D1941">
        <w:rPr>
          <w:rFonts w:asciiTheme="minorHAnsi" w:hAnsiTheme="minorHAnsi" w:cstheme="minorHAnsi"/>
          <w:b/>
          <w:sz w:val="26"/>
          <w:szCs w:val="26"/>
          <w:u w:val="single"/>
        </w:rPr>
        <w:t xml:space="preserve">indispensable </w:t>
      </w:r>
      <w:r w:rsidRPr="002D1941">
        <w:rPr>
          <w:rFonts w:asciiTheme="minorHAnsi" w:hAnsiTheme="minorHAnsi" w:cstheme="minorHAnsi"/>
          <w:szCs w:val="26"/>
        </w:rPr>
        <w:t xml:space="preserve">function system not so much because they help to resolve late-modern society’s problems of mal-coordination, but </w:t>
      </w:r>
      <w:r w:rsidRPr="002D1941">
        <w:rPr>
          <w:rStyle w:val="StyleUnderline"/>
          <w:rFonts w:asciiTheme="minorHAnsi" w:hAnsiTheme="minorHAnsi" w:cstheme="minorHAnsi"/>
          <w:szCs w:val="26"/>
        </w:rPr>
        <w:t xml:space="preserve">because </w:t>
      </w:r>
      <w:r w:rsidRPr="00981431">
        <w:rPr>
          <w:rStyle w:val="StyleUnderline"/>
          <w:rFonts w:asciiTheme="minorHAnsi" w:hAnsiTheme="minorHAnsi" w:cstheme="minorHAnsi"/>
          <w:szCs w:val="26"/>
          <w:highlight w:val="green"/>
        </w:rPr>
        <w:t>by performing the possibility of the alternative they</w:t>
      </w:r>
      <w:r w:rsidRPr="002D1941">
        <w:rPr>
          <w:rStyle w:val="StyleUnderline"/>
          <w:rFonts w:asciiTheme="minorHAnsi" w:hAnsiTheme="minorHAnsi" w:cstheme="minorHAnsi"/>
          <w:szCs w:val="26"/>
        </w:rPr>
        <w:t xml:space="preserve"> help to </w:t>
      </w:r>
      <w:r w:rsidRPr="00981431">
        <w:rPr>
          <w:rStyle w:val="StyleUnderline"/>
          <w:rFonts w:asciiTheme="minorHAnsi" w:hAnsiTheme="minorHAnsi" w:cstheme="minorHAnsi"/>
          <w:szCs w:val="26"/>
          <w:highlight w:val="green"/>
        </w:rPr>
        <w:t>cope with the fundamental problem</w:t>
      </w:r>
      <w:r w:rsidRPr="002D1941">
        <w:rPr>
          <w:rStyle w:val="StyleUnderline"/>
          <w:rFonts w:asciiTheme="minorHAnsi" w:hAnsiTheme="minorHAnsi" w:cstheme="minorHAnsi"/>
          <w:szCs w:val="26"/>
        </w:rPr>
        <w:t xml:space="preserve"> of self-referentiality</w:t>
      </w:r>
      <w:r w:rsidRPr="002D1941">
        <w:rPr>
          <w:rFonts w:asciiTheme="minorHAnsi" w:hAnsiTheme="minorHAnsi" w:cstheme="minorHAnsi"/>
          <w:szCs w:val="2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2D1941">
        <w:rPr>
          <w:rFonts w:asciiTheme="minorHAnsi" w:hAnsiTheme="minorHAnsi" w:cstheme="minorHAnsi"/>
          <w:szCs w:val="26"/>
        </w:rPr>
        <w:t>i.e.</w:t>
      </w:r>
      <w:proofErr w:type="gramEnd"/>
      <w:r w:rsidRPr="002D1941">
        <w:rPr>
          <w:rFonts w:asciiTheme="minorHAnsi" w:hAnsiTheme="minorHAnsi" w:cstheme="minorHAnsi"/>
          <w:szCs w:val="26"/>
        </w:rPr>
        <w:t xml:space="preserve"> the sustainability of the principle of exclusion. Protest movements as networks of physical actors and actions complement the purely communicative </w:t>
      </w:r>
      <w:r w:rsidRPr="00981431">
        <w:rPr>
          <w:rFonts w:asciiTheme="minorHAnsi" w:hAnsiTheme="minorHAnsi" w:cstheme="minorHAnsi"/>
          <w:b/>
          <w:sz w:val="26"/>
          <w:szCs w:val="26"/>
          <w:highlight w:val="green"/>
          <w:u w:val="single"/>
        </w:rPr>
        <w:t>discourses of radical change</w:t>
      </w:r>
      <w:r w:rsidRPr="002D1941">
        <w:rPr>
          <w:rFonts w:asciiTheme="minorHAnsi" w:hAnsiTheme="minorHAnsi" w:cstheme="minorHAnsi"/>
          <w:szCs w:val="26"/>
        </w:rPr>
        <w:t xml:space="preserve"> in that they bring their narrative and societal </w:t>
      </w:r>
      <w:proofErr w:type="spellStart"/>
      <w:r w:rsidRPr="002D1941">
        <w:rPr>
          <w:rFonts w:asciiTheme="minorHAnsi" w:hAnsiTheme="minorHAnsi" w:cstheme="minorHAnsi"/>
          <w:szCs w:val="26"/>
        </w:rPr>
        <w:t>selfdescription</w:t>
      </w:r>
      <w:proofErr w:type="spellEnd"/>
      <w:r w:rsidRPr="002D1941">
        <w:rPr>
          <w:rFonts w:asciiTheme="minorHAnsi" w:hAnsiTheme="minorHAnsi" w:cstheme="minorHAnsi"/>
          <w:szCs w:val="26"/>
        </w:rPr>
        <w:t xml:space="preserve"> to life. Whilst the declarations of institutionalized mainstream politics cannot escape the generalized suspicion that they are purely rhetorical, social movements </w:t>
      </w:r>
      <w:r w:rsidRPr="00981431">
        <w:rPr>
          <w:rFonts w:asciiTheme="minorHAnsi" w:hAnsiTheme="minorHAnsi" w:cstheme="minorHAnsi"/>
          <w:b/>
          <w:sz w:val="26"/>
          <w:szCs w:val="26"/>
          <w:highlight w:val="green"/>
          <w:u w:val="single"/>
        </w:rPr>
        <w:t>provide an arena for</w:t>
      </w:r>
      <w:r w:rsidRPr="002D1941">
        <w:rPr>
          <w:rFonts w:asciiTheme="minorHAnsi" w:hAnsiTheme="minorHAnsi" w:cstheme="minorHAnsi"/>
          <w:b/>
          <w:sz w:val="26"/>
          <w:szCs w:val="26"/>
          <w:u w:val="single"/>
        </w:rPr>
        <w:t xml:space="preserve"> </w:t>
      </w:r>
      <w:r w:rsidRPr="002D1941">
        <w:rPr>
          <w:rFonts w:asciiTheme="minorHAnsi" w:hAnsiTheme="minorHAnsi" w:cstheme="minorHAnsi"/>
          <w:szCs w:val="26"/>
        </w:rPr>
        <w:t xml:space="preserve">the physical expression and </w:t>
      </w:r>
      <w:r w:rsidRPr="00981431">
        <w:rPr>
          <w:rFonts w:asciiTheme="minorHAnsi" w:hAnsiTheme="minorHAnsi" w:cstheme="minorHAnsi"/>
          <w:b/>
          <w:sz w:val="26"/>
          <w:szCs w:val="26"/>
          <w:highlight w:val="green"/>
          <w:u w:val="single"/>
        </w:rPr>
        <w:t xml:space="preserve">experience of </w:t>
      </w:r>
      <w:r w:rsidRPr="002D1941">
        <w:rPr>
          <w:rFonts w:asciiTheme="minorHAnsi" w:hAnsiTheme="minorHAnsi" w:cstheme="minorHAnsi"/>
          <w:b/>
          <w:sz w:val="26"/>
          <w:szCs w:val="26"/>
          <w:u w:val="single"/>
        </w:rPr>
        <w:t xml:space="preserve">the </w:t>
      </w:r>
      <w:r w:rsidRPr="00981431">
        <w:rPr>
          <w:rFonts w:asciiTheme="minorHAnsi" w:hAnsiTheme="minorHAnsi" w:cstheme="minorHAnsi"/>
          <w:b/>
          <w:sz w:val="26"/>
          <w:szCs w:val="26"/>
          <w:highlight w:val="green"/>
          <w:u w:val="single"/>
        </w:rPr>
        <w:t>authenticity</w:t>
      </w:r>
      <w:r w:rsidRPr="002D1941">
        <w:rPr>
          <w:rFonts w:asciiTheme="minorHAnsi" w:hAnsiTheme="minorHAnsi" w:cstheme="minorHAnsi"/>
          <w:b/>
          <w:sz w:val="26"/>
          <w:szCs w:val="26"/>
          <w:u w:val="single"/>
        </w:rPr>
        <w:t xml:space="preserve"> and reality of the alternative</w:t>
      </w:r>
      <w:r w:rsidRPr="00105C9B">
        <w:t>, or at least of the reality of its possibility and the authenticity of the commitment to its realization. For late-modern individuals who seek to find their elusive identity in ever new acts of consumption, protest movements offer</w:t>
      </w:r>
      <w:r w:rsidRPr="00FC76A7">
        <w:t xml:space="preserve"> </w:t>
      </w:r>
      <w:r w:rsidRPr="00105C9B">
        <w:rPr>
          <w:rStyle w:val="StyleUnderline"/>
        </w:rPr>
        <w:t>an opportunity to experience themselves as autonomous, as subjects, as actors, as distinct from and opposed to the all-embracing market. Social movements and the more or less institutionalized discourses of radical change</w:t>
      </w:r>
      <w:r w:rsidRPr="00FC76A7">
        <w:rPr>
          <w:sz w:val="14"/>
        </w:rPr>
        <w:t xml:space="preserve"> </w:t>
      </w:r>
      <w:r w:rsidRPr="00105C9B">
        <w:t>thus</w:t>
      </w:r>
      <w:r w:rsidRPr="00FC76A7">
        <w:rPr>
          <w:sz w:val="14"/>
        </w:rPr>
        <w:t xml:space="preserve"> </w:t>
      </w:r>
      <w:r w:rsidRPr="00105C9B">
        <w:rPr>
          <w:rStyle w:val="StyleUnderline"/>
        </w:rPr>
        <w:t>transmute</w:t>
      </w:r>
      <w:r w:rsidRPr="00FC76A7">
        <w:rPr>
          <w:u w:val="single"/>
        </w:rPr>
        <w:t xml:space="preserve"> </w:t>
      </w:r>
      <w:r w:rsidRPr="00105C9B">
        <w:t>from germ cells of the alternative society</w:t>
      </w:r>
      <w:r w:rsidRPr="00FC76A7">
        <w:rPr>
          <w:sz w:val="14"/>
        </w:rPr>
        <w:t xml:space="preserve"> </w:t>
      </w:r>
      <w:r w:rsidRPr="00105C9B">
        <w:rPr>
          <w:rStyle w:val="StyleUnderline"/>
        </w:rPr>
        <w:t>into reserves of alterity, or theme-parks for simulated alterity</w:t>
      </w:r>
      <w:r w:rsidRPr="00105C9B">
        <w:t xml:space="preserve"> (</w:t>
      </w:r>
      <w:proofErr w:type="spellStart"/>
      <w:r w:rsidRPr="00105C9B">
        <w:t>Blu¨hdorn</w:t>
      </w:r>
      <w:proofErr w:type="spellEnd"/>
      <w:r w:rsidRPr="00105C9B">
        <w:t xml:space="preserve">, 2005a). This interpretation reflects </w:t>
      </w:r>
      <w:proofErr w:type="spellStart"/>
      <w:r w:rsidRPr="00105C9B">
        <w:t>Luhmann’s</w:t>
      </w:r>
      <w:proofErr w:type="spellEnd"/>
      <w:r w:rsidRPr="00105C9B">
        <w:t xml:space="preserve"> suggestion that contemporary discourses of radical change are not so much about the actual implementation of radical social change as about the ‘symbolism of the alternative’. And it </w:t>
      </w:r>
      <w:proofErr w:type="spellStart"/>
      <w:r w:rsidRPr="00105C9B">
        <w:t>nowappears</w:t>
      </w:r>
      <w:proofErr w:type="spellEnd"/>
      <w:r w:rsidRPr="00105C9B">
        <w:t xml:space="preserve"> that the societal self-descriptions they generate fulfil a vital function not in so far as they increase the reflexivity of late-modern society but in so far as they are arenas for the experience of simulated subjectivity, duality and modernity. They provide an opportunity to reconcile the cherished but exclusive status quo with the equally cherished but unsustainable belief in the inclusive alternative.</w:t>
      </w:r>
      <w:r w:rsidRPr="00FC76A7">
        <w:rPr>
          <w:sz w:val="14"/>
        </w:rPr>
        <w:t xml:space="preserve"> </w:t>
      </w:r>
      <w:r w:rsidRPr="00D06FED">
        <w:rPr>
          <w:rStyle w:val="StyleUnderline"/>
          <w:highlight w:val="green"/>
        </w:rPr>
        <w:t>Protest movements</w:t>
      </w:r>
      <w:r w:rsidRPr="009172E7">
        <w:rPr>
          <w:rStyle w:val="StyleUnderline"/>
        </w:rPr>
        <w:t xml:space="preserve"> and discourses of radical change are the </w:t>
      </w:r>
      <w:r w:rsidRPr="00D06FED">
        <w:rPr>
          <w:rStyle w:val="StyleUnderline"/>
          <w:highlight w:val="green"/>
        </w:rPr>
        <w:t>implant</w:t>
      </w:r>
      <w:r w:rsidRPr="009172E7">
        <w:rPr>
          <w:rStyle w:val="StyleUnderline"/>
        </w:rPr>
        <w:t xml:space="preserve">ation of </w:t>
      </w:r>
      <w:r w:rsidRPr="00D06FED">
        <w:rPr>
          <w:rStyle w:val="StyleUnderline"/>
          <w:highlight w:val="green"/>
        </w:rPr>
        <w:t>the alternative into the system</w:t>
      </w:r>
      <w:r w:rsidRPr="009172E7">
        <w:rPr>
          <w:rStyle w:val="StyleUnderline"/>
        </w:rPr>
        <w:t xml:space="preserve"> itself</w:t>
      </w:r>
      <w:r w:rsidRPr="00FC76A7">
        <w:rPr>
          <w:sz w:val="14"/>
        </w:rPr>
        <w:t xml:space="preserve">, </w:t>
      </w:r>
      <w:r w:rsidRPr="00105C9B">
        <w:t xml:space="preserve">or the simulated reproduction of alterity </w:t>
      </w:r>
      <w:proofErr w:type="spellStart"/>
      <w:r w:rsidRPr="00105C9B">
        <w:t>fromthe</w:t>
      </w:r>
      <w:proofErr w:type="spellEnd"/>
      <w:r w:rsidRPr="00105C9B">
        <w:t xml:space="preserve"> system’s own resources. As the real alternatives to the system are utterly unattractive, disappearing fast, and indeed resisted and annihilated at any price, this internal simulation of alterity is becoming late-modern society’s only remaining way of coping with the threat of self-referentiality.</w:t>
      </w:r>
    </w:p>
    <w:p w14:paraId="2E30CFCA" w14:textId="77777777" w:rsidR="009A0BD1" w:rsidRPr="005C3BFF" w:rsidRDefault="009A0BD1" w:rsidP="009A0BD1"/>
    <w:p w14:paraId="21A04809" w14:textId="77777777" w:rsidR="009A0BD1" w:rsidRPr="00365CFE" w:rsidRDefault="009A0BD1" w:rsidP="009A0BD1">
      <w:pPr>
        <w:pStyle w:val="Heading4"/>
      </w:pPr>
      <w:r>
        <w:t>Cap causes extinction – war, disease, climate, inequality, and econ</w:t>
      </w:r>
    </w:p>
    <w:p w14:paraId="1CF837F8" w14:textId="77777777" w:rsidR="009A0BD1" w:rsidRPr="00365CFE" w:rsidRDefault="009A0BD1" w:rsidP="009A0BD1">
      <w:pPr>
        <w:pStyle w:val="ListParagraph"/>
        <w:numPr>
          <w:ilvl w:val="0"/>
          <w:numId w:val="11"/>
        </w:numPr>
      </w:pPr>
      <w:r w:rsidRPr="00365CFE">
        <w:t>human rights</w:t>
      </w:r>
      <w:r>
        <w:t>,</w:t>
      </w:r>
      <w:r w:rsidRPr="00365CFE">
        <w:t xml:space="preserve"> healthcare crises, climate change, structural racism, </w:t>
      </w:r>
      <w:r>
        <w:t xml:space="preserve">econ, </w:t>
      </w:r>
      <w:proofErr w:type="spellStart"/>
      <w:r>
        <w:t>vtl</w:t>
      </w:r>
      <w:proofErr w:type="spellEnd"/>
      <w:r w:rsidRPr="00365CFE">
        <w:t xml:space="preserve"> </w:t>
      </w:r>
    </w:p>
    <w:p w14:paraId="7987EF7F" w14:textId="77777777" w:rsidR="009A0BD1" w:rsidRPr="008B7163" w:rsidRDefault="009A0BD1" w:rsidP="009A0BD1">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6EFBC322" w14:textId="77777777" w:rsidR="009A0BD1" w:rsidRDefault="009A0BD1" w:rsidP="009A0BD1">
      <w:pPr>
        <w:rPr>
          <w:szCs w:val="16"/>
        </w:rPr>
      </w:pPr>
      <w:r w:rsidRPr="008B7163">
        <w:t xml:space="preserve">The COVID19 pandemic has exposed a strange anomaly in </w:t>
      </w:r>
      <w:r w:rsidRPr="008B7163">
        <w:rPr>
          <w:rStyle w:val="StyleUnderline"/>
        </w:rPr>
        <w:t>the global economy</w:t>
      </w:r>
      <w:r w:rsidRPr="008B7163">
        <w:t xml:space="preserve">. If it </w:t>
      </w:r>
      <w:r w:rsidRPr="008B7163">
        <w:rPr>
          <w:rStyle w:val="StyleUnderline"/>
        </w:rPr>
        <w:t>doesn’t keep growing endlessly, it just breaks. Grow, or die.</w:t>
      </w:r>
      <w:r>
        <w:t xml:space="preserve"> </w:t>
      </w:r>
      <w:r w:rsidRPr="008B7163">
        <w:t>But there’s a deeper problem</w:t>
      </w:r>
      <w:r w:rsidRPr="003B3B5E">
        <w:t xml:space="preserve">. </w:t>
      </w:r>
      <w:r w:rsidRPr="003B3B5E">
        <w:rPr>
          <w:rStyle w:val="Emphasis"/>
          <w:szCs w:val="26"/>
        </w:rPr>
        <w:t>New scientific research confirms</w:t>
      </w:r>
      <w:r w:rsidRPr="003B3B5E">
        <w:t xml:space="preserve"> that</w:t>
      </w:r>
      <w:r w:rsidRPr="008B7163">
        <w:t xml:space="preserve"> </w:t>
      </w:r>
      <w:r w:rsidRPr="00365CFE">
        <w:rPr>
          <w:rStyle w:val="Emphasis"/>
          <w:szCs w:val="26"/>
          <w:highlight w:val="green"/>
        </w:rPr>
        <w:t>capitalism</w:t>
      </w:r>
      <w:r w:rsidRPr="008B7163">
        <w:rPr>
          <w:rStyle w:val="Emphasis"/>
          <w:szCs w:val="26"/>
        </w:rPr>
        <w:t xml:space="preserve">’s structural obsession with endless growth </w:t>
      </w:r>
      <w:r w:rsidRPr="00365CFE">
        <w:rPr>
          <w:rStyle w:val="Emphasis"/>
          <w:szCs w:val="26"/>
          <w:highlight w:val="green"/>
        </w:rPr>
        <w:t>is destroying</w:t>
      </w:r>
      <w:r w:rsidRPr="008B7163">
        <w:t xml:space="preserve"> the very </w:t>
      </w:r>
      <w:r w:rsidRPr="00365CFE">
        <w:rPr>
          <w:rStyle w:val="Emphasis"/>
          <w:szCs w:val="26"/>
          <w:highlight w:val="green"/>
        </w:rPr>
        <w:t>conditions for human survival</w:t>
      </w:r>
      <w:r w:rsidRPr="008B7163">
        <w:t xml:space="preserve"> on planet Earth.</w:t>
      </w:r>
      <w:r>
        <w:t xml:space="preserve"> </w:t>
      </w:r>
      <w:r w:rsidRPr="008B7163">
        <w:t>A</w:t>
      </w:r>
      <w:r>
        <w:t xml:space="preserve"> </w:t>
      </w:r>
      <w:r w:rsidRPr="008B7163">
        <w:t>landmark study</w:t>
      </w:r>
      <w:r>
        <w:t xml:space="preserve"> </w:t>
      </w:r>
      <w:r w:rsidRPr="008B7163">
        <w:t xml:space="preserve">in </w:t>
      </w:r>
      <w:r w:rsidRPr="008B7163">
        <w:rPr>
          <w:rStyle w:val="StyleUnderline"/>
        </w:rPr>
        <w:t>the journal</w:t>
      </w:r>
      <w:r>
        <w:rPr>
          <w:rStyle w:val="StyleUnderline"/>
        </w:rPr>
        <w:t xml:space="preserve"> </w:t>
      </w:r>
      <w:r w:rsidRPr="008B7163">
        <w:rPr>
          <w:rStyle w:val="StyleUnderline"/>
        </w:rPr>
        <w:t>Nature Communications</w:t>
      </w:r>
      <w:r w:rsidRPr="008B7163">
        <w:t xml:space="preserve">, “Scientists’ warning on affluence” — </w:t>
      </w:r>
      <w:r w:rsidRPr="008B7163">
        <w:rPr>
          <w:rStyle w:val="StyleUnderline"/>
        </w:rPr>
        <w:t xml:space="preserve">by </w:t>
      </w:r>
      <w:r w:rsidRPr="00A60A4D">
        <w:rPr>
          <w:rStyle w:val="Emphasis"/>
        </w:rPr>
        <w:t>sc</w:t>
      </w:r>
      <w:r w:rsidRPr="008B7163">
        <w:rPr>
          <w:rStyle w:val="Emphasis"/>
        </w:rPr>
        <w:t>ientists in Australia, Switzerland and the UK</w:t>
      </w:r>
      <w:r w:rsidRPr="008B7163">
        <w:t xml:space="preserve"> — </w:t>
      </w:r>
      <w:r w:rsidRPr="008B7163">
        <w:rPr>
          <w:rStyle w:val="Emphasis"/>
        </w:rPr>
        <w:t>concludes</w:t>
      </w:r>
      <w:r w:rsidRPr="008B7163">
        <w:t xml:space="preserve"> </w:t>
      </w:r>
      <w:r w:rsidRPr="003B3B5E">
        <w:t xml:space="preserve">that </w:t>
      </w:r>
      <w:r w:rsidRPr="003B3B5E">
        <w:rPr>
          <w:rStyle w:val="Emphasis"/>
          <w:szCs w:val="26"/>
        </w:rPr>
        <w:t>the</w:t>
      </w:r>
      <w:r>
        <w:t xml:space="preserve"> </w:t>
      </w:r>
      <w:r w:rsidRPr="003B3B5E">
        <w:t>most</w:t>
      </w:r>
      <w:r w:rsidRPr="008B7163">
        <w:t xml:space="preserve"> </w:t>
      </w:r>
      <w:r w:rsidRPr="00365CFE">
        <w:rPr>
          <w:rStyle w:val="Emphasis"/>
          <w:szCs w:val="26"/>
        </w:rPr>
        <w:t xml:space="preserve">fundamental </w:t>
      </w:r>
      <w:r w:rsidRPr="00365CFE">
        <w:rPr>
          <w:rStyle w:val="Emphasis"/>
          <w:szCs w:val="26"/>
          <w:highlight w:val="green"/>
        </w:rPr>
        <w:t>driver</w:t>
      </w:r>
      <w:r>
        <w:rPr>
          <w:rStyle w:val="Emphasis"/>
          <w:szCs w:val="26"/>
          <w:highlight w:val="green"/>
        </w:rPr>
        <w:t xml:space="preserve"> </w:t>
      </w:r>
      <w:r w:rsidRPr="00365CFE">
        <w:rPr>
          <w:rStyle w:val="Emphasis"/>
          <w:szCs w:val="26"/>
          <w:highlight w:val="green"/>
        </w:rPr>
        <w:t>of environmental destruction is</w:t>
      </w:r>
      <w:r w:rsidRPr="008B7163">
        <w:t xml:space="preserve"> the </w:t>
      </w:r>
      <w:r w:rsidRPr="00365CFE">
        <w:rPr>
          <w:rStyle w:val="Emphasis"/>
          <w:szCs w:val="26"/>
          <w:highlight w:val="green"/>
        </w:rPr>
        <w:t xml:space="preserve">overconsumption </w:t>
      </w:r>
      <w:r w:rsidRPr="00365CFE">
        <w:rPr>
          <w:rStyle w:val="Emphasis"/>
          <w:szCs w:val="26"/>
        </w:rPr>
        <w:t>of the super-rich</w:t>
      </w:r>
      <w:r w:rsidRPr="00365CFE">
        <w:rPr>
          <w:szCs w:val="16"/>
        </w:rPr>
        <w:t>.</w:t>
      </w:r>
      <w:r>
        <w:rPr>
          <w:rStyle w:val="Emphasis"/>
          <w:szCs w:val="26"/>
        </w:rPr>
        <w:t xml:space="preserve"> </w:t>
      </w:r>
      <w:r w:rsidRPr="00365CFE">
        <w:rPr>
          <w:rStyle w:val="Emphasis"/>
          <w:szCs w:val="26"/>
        </w:rPr>
        <w:t>This factor lies</w:t>
      </w:r>
      <w:r w:rsidRPr="00365CFE">
        <w:t xml:space="preserve"> over and </w:t>
      </w:r>
      <w:r w:rsidRPr="00365CFE">
        <w:rPr>
          <w:rStyle w:val="Emphasis"/>
          <w:szCs w:val="26"/>
        </w:rPr>
        <w:t>above other f</w:t>
      </w:r>
      <w:r w:rsidRPr="008B7163">
        <w:rPr>
          <w:rStyle w:val="Emphasis"/>
          <w:szCs w:val="26"/>
        </w:rPr>
        <w:t xml:space="preserve">actors like </w:t>
      </w:r>
      <w:r w:rsidRPr="00365CFE">
        <w:rPr>
          <w:rStyle w:val="Emphasis"/>
          <w:szCs w:val="26"/>
          <w:highlight w:val="green"/>
        </w:rPr>
        <w:t>fossil fuel consumption, industrial ag</w:t>
      </w:r>
      <w:r w:rsidRPr="008B7163">
        <w:rPr>
          <w:rStyle w:val="Emphasis"/>
          <w:szCs w:val="26"/>
        </w:rPr>
        <w:t xml:space="preserve">riculture </w:t>
      </w:r>
      <w:r w:rsidRPr="00365CFE">
        <w:rPr>
          <w:rStyle w:val="Emphasis"/>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r>
        <w:rPr>
          <w:rStyle w:val="StyleUnderline"/>
        </w:rPr>
        <w:t xml:space="preserve"> </w:t>
      </w:r>
      <w:r w:rsidRPr="00906E7D">
        <w:t xml:space="preserve">The paper notes that </w:t>
      </w:r>
      <w:r w:rsidRPr="00365CFE">
        <w:rPr>
          <w:rStyle w:val="Emphasis"/>
          <w:szCs w:val="26"/>
        </w:rPr>
        <w:t xml:space="preserve">the </w:t>
      </w:r>
      <w:r w:rsidRPr="00365CFE">
        <w:rPr>
          <w:rStyle w:val="Emphasis"/>
          <w:szCs w:val="26"/>
          <w:highlight w:val="green"/>
        </w:rPr>
        <w:t>richest 10 percent</w:t>
      </w:r>
      <w:r w:rsidRPr="008B7163">
        <w:rPr>
          <w:rStyle w:val="Emphasis"/>
        </w:rPr>
        <w:t xml:space="preserve"> of people </w:t>
      </w:r>
      <w:r w:rsidRPr="00365CFE">
        <w:rPr>
          <w:rStyle w:val="Emphasis"/>
          <w:szCs w:val="26"/>
        </w:rPr>
        <w:t xml:space="preserve">are </w:t>
      </w:r>
      <w:r w:rsidRPr="00365CFE">
        <w:rPr>
          <w:rStyle w:val="Emphasis"/>
          <w:szCs w:val="26"/>
          <w:highlight w:val="green"/>
        </w:rPr>
        <w:t>responsible for</w:t>
      </w:r>
      <w:r w:rsidRPr="008B7163">
        <w:rPr>
          <w:rStyle w:val="Emphasis"/>
        </w:rPr>
        <w:t xml:space="preserve"> up to </w:t>
      </w:r>
      <w:r w:rsidRPr="00365CFE">
        <w:rPr>
          <w:rStyle w:val="Emphasis"/>
          <w:szCs w:val="26"/>
          <w:highlight w:val="green"/>
        </w:rPr>
        <w:t>43 percent of</w:t>
      </w:r>
      <w:r w:rsidRPr="008B7163">
        <w:rPr>
          <w:rStyle w:val="Emphasis"/>
          <w:szCs w:val="26"/>
        </w:rPr>
        <w:t xml:space="preserve"> </w:t>
      </w:r>
      <w:r w:rsidRPr="008B7163">
        <w:rPr>
          <w:rStyle w:val="Emphasis"/>
        </w:rPr>
        <w:t xml:space="preserve">destructive </w:t>
      </w:r>
      <w:r w:rsidRPr="00365CFE">
        <w:rPr>
          <w:rStyle w:val="Emphasis"/>
          <w:highlight w:val="green"/>
        </w:rPr>
        <w:t>global</w:t>
      </w:r>
      <w:r w:rsidRPr="008B7163">
        <w:rPr>
          <w:rStyle w:val="Emphasis"/>
        </w:rPr>
        <w:t xml:space="preserve"> </w:t>
      </w:r>
      <w:r w:rsidRPr="008B7163">
        <w:rPr>
          <w:rStyle w:val="Emphasis"/>
          <w:szCs w:val="26"/>
        </w:rPr>
        <w:t xml:space="preserve">environmental </w:t>
      </w:r>
      <w:r w:rsidRPr="00365CFE">
        <w:rPr>
          <w:rStyle w:val="Emphasis"/>
          <w:szCs w:val="26"/>
          <w:highlight w:val="green"/>
        </w:rPr>
        <w:t>impacts</w:t>
      </w:r>
      <w:r w:rsidRPr="008B7163">
        <w:rPr>
          <w:szCs w:val="16"/>
        </w:rPr>
        <w:t>.</w:t>
      </w:r>
      <w:r>
        <w:rPr>
          <w:rStyle w:val="Emphasis"/>
        </w:rPr>
        <w:t xml:space="preserve"> </w:t>
      </w:r>
      <w:r w:rsidRPr="008B7163">
        <w:t xml:space="preserve">In contrast, </w:t>
      </w:r>
      <w:r w:rsidRPr="008B7163">
        <w:rPr>
          <w:rStyle w:val="StyleUnderline"/>
        </w:rPr>
        <w:t>the poorest 10 percent</w:t>
      </w:r>
      <w:r w:rsidRPr="008B7163">
        <w:t xml:space="preserve"> in the world </w:t>
      </w:r>
      <w:r w:rsidRPr="008B7163">
        <w:rPr>
          <w:rStyle w:val="StyleUnderline"/>
        </w:rPr>
        <w:t>are responsible just around 5 percent</w:t>
      </w:r>
      <w:r w:rsidRPr="008B7163">
        <w:t xml:space="preserve"> of these environmental impacts:</w:t>
      </w:r>
      <w:r>
        <w:t xml:space="preserve"> </w:t>
      </w:r>
      <w:r w:rsidRPr="008B7163">
        <w:t xml:space="preserve">The new paper is authored by Thomas </w:t>
      </w:r>
      <w:proofErr w:type="spellStart"/>
      <w:r w:rsidRPr="008B7163">
        <w:t>Wiedmann</w:t>
      </w:r>
      <w:proofErr w:type="spellEnd"/>
      <w:r w:rsidRPr="008B7163">
        <w:t xml:space="preserve"> of </w:t>
      </w:r>
      <w:r w:rsidRPr="008B7163">
        <w:rPr>
          <w:rStyle w:val="StyleUnderline"/>
        </w:rPr>
        <w:t>UNSW Sydney’s School of Civil and Environmental Engineering</w:t>
      </w:r>
      <w:r w:rsidRPr="008B7163">
        <w:t xml:space="preserve">, Manfred </w:t>
      </w:r>
      <w:proofErr w:type="spellStart"/>
      <w:r w:rsidRPr="008B7163">
        <w:t>Lenzen</w:t>
      </w:r>
      <w:proofErr w:type="spellEnd"/>
      <w:r w:rsidRPr="008B7163">
        <w:t xml:space="preserve"> of the </w:t>
      </w:r>
      <w:r w:rsidRPr="008B7163">
        <w:rPr>
          <w:rStyle w:val="StyleUnderline"/>
        </w:rPr>
        <w:t>University of Sydney’s School of Physics</w:t>
      </w:r>
      <w:r w:rsidRPr="008B7163">
        <w:t xml:space="preserve">, Lorenz T. </w:t>
      </w:r>
      <w:proofErr w:type="spellStart"/>
      <w:r w:rsidRPr="008B7163">
        <w:t>Keysser</w:t>
      </w:r>
      <w:proofErr w:type="spellEnd"/>
      <w:r w:rsidRPr="008B7163">
        <w:t xml:space="preserve"> of </w:t>
      </w:r>
      <w:r w:rsidRPr="008B7163">
        <w:rPr>
          <w:rStyle w:val="StyleUnderline"/>
        </w:rPr>
        <w:t>ETH Zürich’s Department of Environmental Systems Science, and</w:t>
      </w:r>
      <w:r w:rsidRPr="008B7163">
        <w:t xml:space="preserve"> Julia K. Steinberger of </w:t>
      </w:r>
      <w:r w:rsidRPr="008B7163">
        <w:rPr>
          <w:rStyle w:val="StyleUnderline"/>
        </w:rPr>
        <w:t>Leeds University’s School of Earth and Environment.</w:t>
      </w:r>
      <w:r>
        <w:t xml:space="preserve"> </w:t>
      </w:r>
      <w:r w:rsidRPr="00365CFE">
        <w:t xml:space="preserve">It </w:t>
      </w:r>
      <w:r w:rsidRPr="00365CFE">
        <w:rPr>
          <w:rStyle w:val="StyleUnderline"/>
        </w:rPr>
        <w:t>confirms</w:t>
      </w:r>
      <w:r w:rsidRPr="00365CFE">
        <w:t xml:space="preserve"> that </w:t>
      </w:r>
      <w:r w:rsidRPr="00365CFE">
        <w:rPr>
          <w:rStyle w:val="Emphasis"/>
          <w:szCs w:val="26"/>
        </w:rPr>
        <w:t>global structural inequalities in the distribution of wealth are intimately related to</w:t>
      </w:r>
      <w:r w:rsidRPr="00365CFE">
        <w:t xml:space="preserve"> an </w:t>
      </w:r>
      <w:r w:rsidRPr="00365CFE">
        <w:rPr>
          <w:rStyle w:val="Emphasis"/>
          <w:szCs w:val="26"/>
        </w:rPr>
        <w:t>escalating environmental crisis threatening the very existence of human</w:t>
      </w:r>
      <w:r w:rsidRPr="00255157">
        <w:rPr>
          <w:rStyle w:val="Emphasis"/>
          <w:szCs w:val="26"/>
        </w:rPr>
        <w:t xml:space="preserve"> societies.</w:t>
      </w:r>
      <w:r>
        <w:rPr>
          <w:rStyle w:val="Emphasis"/>
          <w:szCs w:val="26"/>
        </w:rPr>
        <w:t xml:space="preserve"> </w:t>
      </w:r>
      <w:proofErr w:type="spellStart"/>
      <w:r w:rsidRPr="00255157">
        <w:t>Synthesising</w:t>
      </w:r>
      <w:proofErr w:type="spellEnd"/>
      <w:r w:rsidRPr="00255157">
        <w:t xml:space="preserve"> knowledge from across the scientific community, the paper identifies </w:t>
      </w:r>
      <w:r w:rsidRPr="00255157">
        <w:rPr>
          <w:rStyle w:val="Emphasis"/>
          <w:szCs w:val="26"/>
        </w:rPr>
        <w:t>capitalism</w:t>
      </w:r>
      <w:r w:rsidRPr="00255157">
        <w:t xml:space="preserve"> as the main cause behind “alarming trends of environmental </w:t>
      </w:r>
      <w:r w:rsidRPr="003B3B5E">
        <w:t xml:space="preserve">degradation” which </w:t>
      </w:r>
      <w:r w:rsidRPr="003B3B5E">
        <w:rPr>
          <w:rStyle w:val="Emphasis"/>
          <w:szCs w:val="26"/>
        </w:rPr>
        <w:t xml:space="preserve">now pose </w:t>
      </w:r>
      <w:r w:rsidRPr="00365CFE">
        <w:rPr>
          <w:rStyle w:val="Emphasis"/>
          <w:szCs w:val="26"/>
          <w:highlight w:val="green"/>
        </w:rPr>
        <w:t>“existential threats to natural systems, economies and societies</w:t>
      </w:r>
      <w:r w:rsidRPr="00877D3F">
        <w:rPr>
          <w:szCs w:val="16"/>
        </w:rPr>
        <w:t xml:space="preserve">.” </w:t>
      </w:r>
      <w:r w:rsidRPr="00255157">
        <w:t>The paper concludes:</w:t>
      </w:r>
      <w:r>
        <w:t xml:space="preserve"> </w:t>
      </w:r>
      <w:r w:rsidRPr="00255157">
        <w:t>“</w:t>
      </w:r>
      <w:r w:rsidRPr="00255157">
        <w:rPr>
          <w:rStyle w:val="StyleUnderline"/>
        </w:rPr>
        <w:t>It is clear that</w:t>
      </w:r>
      <w:r w:rsidRPr="00255157">
        <w:t xml:space="preserve"> prevailing </w:t>
      </w:r>
      <w:r w:rsidRPr="00365CFE">
        <w:rPr>
          <w:rStyle w:val="Emphasis"/>
        </w:rPr>
        <w:t>capitalist</w:t>
      </w:r>
      <w:r w:rsidRPr="00365CFE">
        <w:t xml:space="preserve">, growth-driven </w:t>
      </w:r>
      <w:r w:rsidRPr="00365CFE">
        <w:rPr>
          <w:rStyle w:val="StyleUnderline"/>
        </w:rPr>
        <w:t xml:space="preserve">economic </w:t>
      </w:r>
      <w:r w:rsidRPr="00365CFE">
        <w:rPr>
          <w:rStyle w:val="Emphasis"/>
        </w:rPr>
        <w:t>systems</w:t>
      </w:r>
      <w:r w:rsidRPr="00365CFE">
        <w:t xml:space="preserve"> have not only increased affluence since World War II, but have </w:t>
      </w:r>
      <w:r w:rsidRPr="00365CFE">
        <w:rPr>
          <w:rStyle w:val="Emphasis"/>
        </w:rPr>
        <w:t>led to eno</w:t>
      </w:r>
      <w:r w:rsidRPr="00255157">
        <w:rPr>
          <w:rStyle w:val="Emphasis"/>
        </w:rPr>
        <w:t xml:space="preserve">rmous </w:t>
      </w:r>
      <w:r w:rsidRPr="00365CFE">
        <w:rPr>
          <w:rStyle w:val="Emphasis"/>
          <w:highlight w:val="green"/>
        </w:rPr>
        <w:t>increases in inequality</w:t>
      </w:r>
      <w:r w:rsidRPr="00365CFE">
        <w:rPr>
          <w:rStyle w:val="Emphasis"/>
        </w:rPr>
        <w:t>, financial instability, resource consumption and environmental pressures</w:t>
      </w:r>
      <w:r w:rsidRPr="00365CFE">
        <w:rPr>
          <w:rStyle w:val="StyleUnderline"/>
        </w:rPr>
        <w:t xml:space="preserve"> on vital earth support systems</w:t>
      </w:r>
      <w:r w:rsidRPr="00365CFE">
        <w:t>.”</w:t>
      </w:r>
      <w:r>
        <w:t xml:space="preserve"> </w:t>
      </w:r>
      <w:r w:rsidRPr="00255157">
        <w:rPr>
          <w:szCs w:val="16"/>
        </w:rPr>
        <w:t>Capitalism and the pandemic</w:t>
      </w:r>
      <w:r>
        <w:rPr>
          <w:szCs w:val="16"/>
        </w:rPr>
        <w:t xml:space="preserve"> </w:t>
      </w:r>
      <w:r w:rsidRPr="00255157">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t xml:space="preserve"> overall.</w:t>
      </w:r>
      <w:r>
        <w:t xml:space="preserve"> </w:t>
      </w:r>
      <w:r w:rsidRPr="00255157">
        <w:t xml:space="preserve">The research provides an important scientific context for how we can understand many earlier scientific studies revealing that </w:t>
      </w:r>
      <w:r w:rsidRPr="00365CFE">
        <w:rPr>
          <w:rStyle w:val="Emphasis"/>
          <w:szCs w:val="26"/>
          <w:highlight w:val="green"/>
        </w:rPr>
        <w:t>industrial expansion</w:t>
      </w:r>
      <w:r w:rsidRPr="00255157">
        <w:t xml:space="preserve"> has </w:t>
      </w:r>
      <w:r w:rsidRPr="00365CFE">
        <w:rPr>
          <w:rStyle w:val="Emphasis"/>
          <w:szCs w:val="26"/>
        </w:rPr>
        <w:t xml:space="preserve">hugely </w:t>
      </w:r>
      <w:r w:rsidRPr="00365CFE">
        <w:rPr>
          <w:rStyle w:val="Emphasis"/>
          <w:szCs w:val="26"/>
          <w:highlight w:val="green"/>
        </w:rPr>
        <w:t>increased</w:t>
      </w:r>
      <w:r w:rsidRPr="00255157">
        <w:rPr>
          <w:rStyle w:val="Emphasis"/>
          <w:szCs w:val="26"/>
        </w:rPr>
        <w:t xml:space="preserve"> the </w:t>
      </w:r>
      <w:r w:rsidRPr="00365CFE">
        <w:rPr>
          <w:rStyle w:val="Emphasis"/>
          <w:szCs w:val="26"/>
        </w:rPr>
        <w:t xml:space="preserve">risks of </w:t>
      </w:r>
      <w:r w:rsidRPr="00365CFE">
        <w:rPr>
          <w:rStyle w:val="Emphasis"/>
          <w:szCs w:val="26"/>
          <w:highlight w:val="green"/>
        </w:rPr>
        <w:t>new disease outbreaks</w:t>
      </w:r>
      <w:r w:rsidRPr="00877D3F">
        <w:rPr>
          <w:szCs w:val="16"/>
        </w:rPr>
        <w:t>.</w:t>
      </w:r>
      <w:r>
        <w:rPr>
          <w:rStyle w:val="Emphasis"/>
          <w:szCs w:val="26"/>
        </w:rPr>
        <w:t xml:space="preserve"> </w:t>
      </w:r>
      <w:r w:rsidRPr="004A1C5B">
        <w:t xml:space="preserve">Just last April, </w:t>
      </w:r>
      <w:r w:rsidRPr="004A1C5B">
        <w:rPr>
          <w:rStyle w:val="Emphasis"/>
        </w:rPr>
        <w:t>a</w:t>
      </w:r>
      <w:r>
        <w:rPr>
          <w:rStyle w:val="Emphasis"/>
        </w:rPr>
        <w:t xml:space="preserve"> </w:t>
      </w:r>
      <w:r w:rsidRPr="004A1C5B">
        <w:rPr>
          <w:rStyle w:val="Emphasis"/>
        </w:rPr>
        <w:t>paper</w:t>
      </w:r>
      <w:r>
        <w:rPr>
          <w:rStyle w:val="Emphasis"/>
        </w:rPr>
        <w:t xml:space="preserve"> </w:t>
      </w:r>
      <w:r w:rsidRPr="004A1C5B">
        <w:rPr>
          <w:rStyle w:val="Emphasis"/>
        </w:rPr>
        <w:t>in</w:t>
      </w:r>
      <w:r>
        <w:rPr>
          <w:rStyle w:val="Emphasis"/>
        </w:rPr>
        <w:t xml:space="preserve"> </w:t>
      </w:r>
      <w:r w:rsidRPr="004A1C5B">
        <w:rPr>
          <w:rStyle w:val="Emphasis"/>
        </w:rPr>
        <w:t>Landscape Ecology</w:t>
      </w:r>
      <w:r>
        <w:rPr>
          <w:rStyle w:val="Emphasis"/>
        </w:rPr>
        <w:t xml:space="preserve"> </w:t>
      </w:r>
      <w:r w:rsidRPr="004A1C5B">
        <w:rPr>
          <w:rStyle w:val="Emphasis"/>
        </w:rPr>
        <w:t>found</w:t>
      </w:r>
      <w:r w:rsidRPr="004A1C5B">
        <w:t xml:space="preserve"> that </w:t>
      </w:r>
      <w:r w:rsidRPr="004A1C5B">
        <w:rPr>
          <w:rStyle w:val="Emphasis"/>
        </w:rPr>
        <w:t>deforestation</w:t>
      </w:r>
      <w:r w:rsidRPr="004A1C5B">
        <w:rPr>
          <w:rStyle w:val="StyleUnderline"/>
        </w:rPr>
        <w:t xml:space="preserve"> driven by increased demand for consumption of agricultural commodities or beef</w:t>
      </w:r>
      <w:r w:rsidRPr="004A1C5B">
        <w:t xml:space="preserve"> have </w:t>
      </w:r>
      <w:r w:rsidRPr="004A1C5B">
        <w:rPr>
          <w:rStyle w:val="Emphasis"/>
        </w:rPr>
        <w:t>increased</w:t>
      </w:r>
      <w:r w:rsidRPr="004A1C5B">
        <w:t xml:space="preserve"> the </w:t>
      </w:r>
      <w:r w:rsidRPr="004A1C5B">
        <w:rPr>
          <w:rStyle w:val="Emphasis"/>
        </w:rPr>
        <w:t>probability of ‘zoonotic’ diseases</w:t>
      </w:r>
      <w:r w:rsidRPr="004A1C5B">
        <w:t xml:space="preserve"> (exotic diseases circulating amongst animals) </w:t>
      </w:r>
      <w:r w:rsidRPr="004A1C5B">
        <w:rPr>
          <w:rStyle w:val="StyleUnderline"/>
        </w:rPr>
        <w:t>jumping to humans</w:t>
      </w:r>
      <w:r w:rsidRPr="004A1C5B">
        <w:t xml:space="preserve">. This is because </w:t>
      </w:r>
      <w:r w:rsidRPr="004A1C5B">
        <w:rPr>
          <w:rStyle w:val="StyleUnderline"/>
        </w:rPr>
        <w:t>industrial expansion, driven by capitalist pressures</w:t>
      </w:r>
      <w:r w:rsidRPr="004A1C5B">
        <w:t xml:space="preserve">, has </w:t>
      </w:r>
      <w:r w:rsidRPr="004A1C5B">
        <w:rPr>
          <w:rStyle w:val="StyleUnderline"/>
        </w:rPr>
        <w:t>intensified</w:t>
      </w:r>
      <w:r w:rsidRPr="004A1C5B">
        <w:t xml:space="preserve"> the </w:t>
      </w:r>
      <w:r w:rsidRPr="004A1C5B">
        <w:rPr>
          <w:rStyle w:val="StyleUnderline"/>
        </w:rPr>
        <w:t>encroachment of human activities on wildlife and natural ecosystems.</w:t>
      </w:r>
      <w:r>
        <w:rPr>
          <w:rStyle w:val="StyleUnderline"/>
        </w:rPr>
        <w:t xml:space="preserve"> </w:t>
      </w:r>
      <w:r w:rsidRPr="00C33282">
        <w:t xml:space="preserve">Two years ago, </w:t>
      </w:r>
      <w:r w:rsidRPr="00C33282">
        <w:rPr>
          <w:rStyle w:val="Emphasis"/>
        </w:rPr>
        <w:t>another</w:t>
      </w:r>
      <w:r>
        <w:rPr>
          <w:rStyle w:val="Emphasis"/>
        </w:rPr>
        <w:t xml:space="preserve"> </w:t>
      </w:r>
      <w:r w:rsidRPr="00C33282">
        <w:rPr>
          <w:rStyle w:val="Emphasis"/>
        </w:rPr>
        <w:t>study</w:t>
      </w:r>
      <w:r>
        <w:rPr>
          <w:rStyle w:val="Emphasis"/>
        </w:rPr>
        <w:t xml:space="preserve"> </w:t>
      </w:r>
      <w:r w:rsidRPr="00C33282">
        <w:rPr>
          <w:rStyle w:val="Emphasis"/>
        </w:rPr>
        <w:t>in</w:t>
      </w:r>
      <w:r>
        <w:rPr>
          <w:rStyle w:val="Emphasis"/>
        </w:rPr>
        <w:t xml:space="preserve"> </w:t>
      </w:r>
      <w:r w:rsidRPr="00C33282">
        <w:rPr>
          <w:rStyle w:val="Emphasis"/>
        </w:rPr>
        <w:t>Frontiers of Microbiology</w:t>
      </w:r>
      <w:r>
        <w:rPr>
          <w:rStyle w:val="Emphasis"/>
        </w:rPr>
        <w:t xml:space="preserve"> </w:t>
      </w:r>
      <w:r w:rsidRPr="00C33282">
        <w:rPr>
          <w:rStyle w:val="Emphasis"/>
        </w:rPr>
        <w:t>concluded</w:t>
      </w:r>
      <w:r w:rsidRPr="00C33282">
        <w:t xml:space="preserve"> presciently that </w:t>
      </w:r>
      <w:r w:rsidRPr="00C33282">
        <w:rPr>
          <w:rStyle w:val="StyleUnderline"/>
        </w:rPr>
        <w:t>accelerating deforestation due to “demographic growth” and</w:t>
      </w:r>
      <w:r w:rsidRPr="00C33282">
        <w:t xml:space="preserve"> the associated </w:t>
      </w:r>
      <w:r w:rsidRPr="00C33282">
        <w:rPr>
          <w:rStyle w:val="Emphasis"/>
        </w:rPr>
        <w:t>expansion of “farming, logging, and hunting”, is</w:t>
      </w:r>
      <w:r w:rsidRPr="00C33282">
        <w:rPr>
          <w:rStyle w:val="StyleUnderline"/>
        </w:rPr>
        <w:t xml:space="preserve"> dangerously transforming rural environment</w:t>
      </w:r>
      <w:r w:rsidRPr="00C33282">
        <w:t xml:space="preserve">s. More bat species carrying exotic viruses have ended up next to human dwellings, the study said. This is </w:t>
      </w:r>
      <w:r w:rsidRPr="00C33282">
        <w:rPr>
          <w:rStyle w:val="Emphasis"/>
        </w:rPr>
        <w:t>increasing</w:t>
      </w:r>
      <w:r w:rsidRPr="00C33282">
        <w:t xml:space="preserve"> “the </w:t>
      </w:r>
      <w:r w:rsidRPr="00C33282">
        <w:rPr>
          <w:rStyle w:val="Emphasis"/>
        </w:rPr>
        <w:t>risk of</w:t>
      </w:r>
      <w:r w:rsidRPr="00C33282">
        <w:rPr>
          <w:rStyle w:val="StyleUnderline"/>
        </w:rPr>
        <w:t xml:space="preserve"> transmission of </w:t>
      </w:r>
      <w:r w:rsidRPr="00C33282">
        <w:rPr>
          <w:rStyle w:val="Emphasis"/>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r>
        <w:t xml:space="preserve"> </w:t>
      </w:r>
      <w:r w:rsidRPr="00F56BC8">
        <w:t xml:space="preserve">It is difficult to avoid the conclusion that </w:t>
      </w:r>
      <w:r w:rsidRPr="00F56BC8">
        <w:rPr>
          <w:rStyle w:val="Emphasis"/>
        </w:rPr>
        <w:t xml:space="preserve">the </w:t>
      </w:r>
      <w:r w:rsidRPr="00365CFE">
        <w:rPr>
          <w:rStyle w:val="Emphasis"/>
          <w:szCs w:val="26"/>
          <w:highlight w:val="green"/>
        </w:rPr>
        <w:t>COVID19</w:t>
      </w:r>
      <w:r w:rsidRPr="00F56BC8">
        <w:rPr>
          <w:rStyle w:val="Emphasis"/>
        </w:rPr>
        <w:t xml:space="preserve"> pandemic</w:t>
      </w:r>
      <w:r w:rsidRPr="00F56BC8">
        <w:t xml:space="preserve"> thus </w:t>
      </w:r>
      <w:r w:rsidRPr="00365CFE">
        <w:rPr>
          <w:rStyle w:val="Emphasis"/>
          <w:szCs w:val="26"/>
        </w:rPr>
        <w:t>emerged directly from these</w:t>
      </w:r>
      <w:r w:rsidRPr="00365CFE">
        <w:t xml:space="preserve"> rapidly growing </w:t>
      </w:r>
      <w:r w:rsidRPr="00365CFE">
        <w:rPr>
          <w:rStyle w:val="Emphasis"/>
          <w:szCs w:val="26"/>
        </w:rPr>
        <w:t>impacts</w:t>
      </w:r>
      <w:r w:rsidRPr="00365CFE">
        <w:t xml:space="preserve"> of human activities. As </w:t>
      </w:r>
      <w:r w:rsidRPr="00365CFE">
        <w:rPr>
          <w:rStyle w:val="StyleUnderline"/>
        </w:rPr>
        <w:t>the new paper in</w:t>
      </w:r>
      <w:r>
        <w:rPr>
          <w:rStyle w:val="StyleUnderline"/>
        </w:rPr>
        <w:t xml:space="preserve"> </w:t>
      </w:r>
      <w:r w:rsidRPr="00365CFE">
        <w:rPr>
          <w:rStyle w:val="StyleUnderline"/>
        </w:rPr>
        <w:t>Nature Communications</w:t>
      </w:r>
      <w:r>
        <w:rPr>
          <w:rStyle w:val="StyleUnderline"/>
        </w:rPr>
        <w:t xml:space="preserve"> </w:t>
      </w:r>
      <w:r w:rsidRPr="00365CFE">
        <w:rPr>
          <w:rStyle w:val="StyleUnderline"/>
        </w:rPr>
        <w:t>confirms</w:t>
      </w:r>
      <w:r w:rsidRPr="00365CFE">
        <w:t xml:space="preserve">, these </w:t>
      </w:r>
      <w:r w:rsidRPr="00365CFE">
        <w:rPr>
          <w:rStyle w:val="Emphasis"/>
        </w:rPr>
        <w:t>impacts have accelerated</w:t>
      </w:r>
      <w:r w:rsidRPr="00365CFE">
        <w:t xml:space="preserve"> in the context of the fundamental operations of industrial capitalism.</w:t>
      </w:r>
      <w:r>
        <w:t xml:space="preserve"> </w:t>
      </w:r>
      <w:r w:rsidRPr="00365CFE">
        <w:rPr>
          <w:szCs w:val="16"/>
        </w:rPr>
        <w:t>Eroding the ‘safe operating space’</w:t>
      </w:r>
      <w:r>
        <w:rPr>
          <w:szCs w:val="16"/>
        </w:rPr>
        <w:t xml:space="preserve"> </w:t>
      </w:r>
      <w:r w:rsidRPr="00A60A4D">
        <w:rPr>
          <w:szCs w:val="16"/>
        </w:rPr>
        <w:t xml:space="preserve">The result is that </w:t>
      </w:r>
      <w:r w:rsidRPr="00A60A4D">
        <w:rPr>
          <w:rStyle w:val="Emphasis"/>
        </w:rPr>
        <w:t>capitalism is causing human societies to increasingly</w:t>
      </w:r>
      <w:r>
        <w:rPr>
          <w:rStyle w:val="Emphasis"/>
        </w:rPr>
        <w:t xml:space="preserve"> </w:t>
      </w:r>
      <w:r w:rsidRPr="00A60A4D">
        <w:rPr>
          <w:rStyle w:val="Emphasis"/>
        </w:rPr>
        <w:t>breach key planetary boundaries</w:t>
      </w:r>
      <w:r w:rsidRPr="00A60A4D">
        <w:rPr>
          <w:szCs w:val="16"/>
        </w:rPr>
        <w:t>, such as land-use change, biosphere integrity and climate change.</w:t>
      </w:r>
      <w:r>
        <w:rPr>
          <w:szCs w:val="16"/>
        </w:rPr>
        <w:t xml:space="preserve"> </w:t>
      </w:r>
      <w:r w:rsidRPr="00A60A4D">
        <w:rPr>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r>
        <w:rPr>
          <w:szCs w:val="16"/>
        </w:rPr>
        <w:t xml:space="preserve"> </w:t>
      </w:r>
      <w:r w:rsidRPr="00365CFE">
        <w:rPr>
          <w:szCs w:val="16"/>
        </w:rPr>
        <w:t xml:space="preserve">“The evidence is clear,” write </w:t>
      </w:r>
      <w:proofErr w:type="spellStart"/>
      <w:r w:rsidRPr="00365CFE">
        <w:rPr>
          <w:szCs w:val="16"/>
        </w:rPr>
        <w:t>Weidmann</w:t>
      </w:r>
      <w:proofErr w:type="spellEnd"/>
      <w:r w:rsidRPr="00365CFE">
        <w:rPr>
          <w:szCs w:val="16"/>
        </w:rPr>
        <w:t xml:space="preserve"> and his co-authors.</w:t>
      </w:r>
      <w:r>
        <w:rPr>
          <w:szCs w:val="16"/>
        </w:rPr>
        <w:t xml:space="preserve"> </w:t>
      </w:r>
      <w:r w:rsidRPr="00365CFE">
        <w:rPr>
          <w:szCs w:val="16"/>
        </w:rPr>
        <w:t xml:space="preserve">“Long-term and concurrent </w:t>
      </w:r>
      <w:r w:rsidRPr="00365CFE">
        <w:rPr>
          <w:rStyle w:val="Emphasis"/>
          <w:szCs w:val="26"/>
        </w:rPr>
        <w:t>human and planetary wellbeing will not be achieved in the Anthropocene</w:t>
      </w:r>
      <w:r w:rsidRPr="00365CFE">
        <w:rPr>
          <w:szCs w:val="16"/>
        </w:rPr>
        <w:t xml:space="preserve"> if affluent overconsumption continues, </w:t>
      </w:r>
      <w:r w:rsidRPr="00365CFE">
        <w:rPr>
          <w:rStyle w:val="Emphasis"/>
        </w:rPr>
        <w:t>spurred by economic systems that exploit nature and humans</w:t>
      </w:r>
      <w:r w:rsidRPr="00365CFE">
        <w:rPr>
          <w:szCs w:val="16"/>
        </w:rPr>
        <w:t xml:space="preserve">. We find that, to a large extent, </w:t>
      </w:r>
      <w:r w:rsidRPr="00365CFE">
        <w:rPr>
          <w:rStyle w:val="Emphasis"/>
        </w:rPr>
        <w:t xml:space="preserve">the affluent lifestyles of </w:t>
      </w:r>
      <w:r w:rsidRPr="00365CFE">
        <w:rPr>
          <w:rStyle w:val="Emphasis"/>
          <w:szCs w:val="26"/>
        </w:rPr>
        <w:t>the world’s rich</w:t>
      </w:r>
      <w:r w:rsidRPr="00365CFE">
        <w:rPr>
          <w:rStyle w:val="Emphasis"/>
        </w:rPr>
        <w:t xml:space="preserve"> determine and </w:t>
      </w:r>
      <w:r w:rsidRPr="00365CFE">
        <w:rPr>
          <w:rStyle w:val="Emphasis"/>
          <w:szCs w:val="26"/>
        </w:rPr>
        <w:t>drive global environmental and social impact</w:t>
      </w:r>
      <w:r w:rsidRPr="00365CFE">
        <w:rPr>
          <w:szCs w:val="16"/>
        </w:rPr>
        <w:t xml:space="preserve">. Moreover, </w:t>
      </w:r>
      <w:r w:rsidRPr="00365CFE">
        <w:rPr>
          <w:rStyle w:val="Emphasis"/>
          <w:szCs w:val="26"/>
        </w:rPr>
        <w:t>international trade mechanisms</w:t>
      </w:r>
      <w:r w:rsidRPr="00365CFE">
        <w:rPr>
          <w:szCs w:val="16"/>
        </w:rPr>
        <w:t xml:space="preserve"> allow the rich world to </w:t>
      </w:r>
      <w:r w:rsidRPr="00365CFE">
        <w:rPr>
          <w:rStyle w:val="Emphasis"/>
          <w:szCs w:val="26"/>
        </w:rPr>
        <w:t>displace</w:t>
      </w:r>
      <w:r w:rsidRPr="00365CFE">
        <w:rPr>
          <w:szCs w:val="16"/>
        </w:rPr>
        <w:t xml:space="preserve"> its </w:t>
      </w:r>
      <w:r w:rsidRPr="00365CFE">
        <w:rPr>
          <w:rStyle w:val="Emphasis"/>
          <w:szCs w:val="26"/>
        </w:rPr>
        <w:t>impact to the global poor</w:t>
      </w:r>
      <w:r w:rsidRPr="00365CFE">
        <w:rPr>
          <w:szCs w:val="16"/>
        </w:rPr>
        <w:t>.”</w:t>
      </w:r>
      <w:r>
        <w:rPr>
          <w:szCs w:val="16"/>
        </w:rPr>
        <w:t xml:space="preserve"> </w:t>
      </w:r>
      <w:r w:rsidRPr="00A60A4D">
        <w:rPr>
          <w:szCs w:val="16"/>
        </w:rPr>
        <w:t xml:space="preserve">The </w:t>
      </w:r>
      <w:r w:rsidRPr="00A60A4D">
        <w:rPr>
          <w:rStyle w:val="StyleUnderline"/>
        </w:rPr>
        <w:t xml:space="preserve">new </w:t>
      </w:r>
      <w:r w:rsidRPr="00A60A4D">
        <w:rPr>
          <w:rStyle w:val="Emphasis"/>
        </w:rPr>
        <w:t>scientific research</w:t>
      </w:r>
      <w:r w:rsidRPr="00A60A4D">
        <w:rPr>
          <w:szCs w:val="16"/>
        </w:rPr>
        <w:t xml:space="preserve"> thus </w:t>
      </w:r>
      <w:r w:rsidRPr="00A60A4D">
        <w:rPr>
          <w:rStyle w:val="Emphasis"/>
        </w:rPr>
        <w:t>confirms</w:t>
      </w:r>
      <w:r w:rsidRPr="00A60A4D">
        <w:rPr>
          <w:szCs w:val="16"/>
        </w:rPr>
        <w:t xml:space="preserve"> that the normal functioning of </w:t>
      </w:r>
      <w:r w:rsidRPr="00A60A4D">
        <w:rPr>
          <w:rStyle w:val="Emphasis"/>
        </w:rPr>
        <w:t xml:space="preserve">capitalism is eroding the ‘safe space’ by which human </w:t>
      </w:r>
      <w:proofErr w:type="spellStart"/>
      <w:r w:rsidRPr="00A60A4D">
        <w:rPr>
          <w:rStyle w:val="Emphasis"/>
        </w:rPr>
        <w:t>civilisation</w:t>
      </w:r>
      <w:proofErr w:type="spellEnd"/>
      <w:r w:rsidRPr="00A60A4D">
        <w:rPr>
          <w:rStyle w:val="Emphasis"/>
        </w:rPr>
        <w:t xml:space="preserve"> is able to survive.</w:t>
      </w:r>
      <w:r>
        <w:rPr>
          <w:rStyle w:val="Emphasis"/>
        </w:rPr>
        <w:t xml:space="preserve"> </w:t>
      </w:r>
      <w:r w:rsidRPr="00A60A4D">
        <w:rPr>
          <w:szCs w:val="16"/>
        </w:rPr>
        <w:t>The structures</w:t>
      </w:r>
      <w:r>
        <w:rPr>
          <w:szCs w:val="16"/>
        </w:rPr>
        <w:t xml:space="preserve"> </w:t>
      </w:r>
      <w:proofErr w:type="gramStart"/>
      <w:r w:rsidRPr="00A60A4D">
        <w:rPr>
          <w:szCs w:val="16"/>
        </w:rPr>
        <w:t>The</w:t>
      </w:r>
      <w:proofErr w:type="gramEnd"/>
      <w:r w:rsidRPr="00A60A4D">
        <w:rPr>
          <w:szCs w:val="16"/>
        </w:rPr>
        <w:t xml:space="preserve"> paper also sets out how this is happening in some detail. </w:t>
      </w:r>
      <w:r w:rsidRPr="00A60A4D">
        <w:rPr>
          <w:rStyle w:val="StyleUnderline"/>
        </w:rPr>
        <w:t>The super-rich</w:t>
      </w:r>
      <w:r w:rsidRPr="00A60A4D">
        <w:rPr>
          <w:szCs w:val="16"/>
        </w:rPr>
        <w:t xml:space="preserve"> basically end up driving this destructive system forward in three key ways.</w:t>
      </w:r>
      <w:r>
        <w:rPr>
          <w:szCs w:val="16"/>
        </w:rPr>
        <w:t xml:space="preserve"> </w:t>
      </w:r>
      <w:r w:rsidRPr="00A60A4D">
        <w:rPr>
          <w:szCs w:val="16"/>
        </w:rPr>
        <w:t xml:space="preserve">Firstly, they </w:t>
      </w:r>
      <w:r w:rsidRPr="00A60A4D">
        <w:rPr>
          <w:rStyle w:val="StyleUnderline"/>
        </w:rPr>
        <w:t>are</w:t>
      </w:r>
      <w:r w:rsidRPr="00A60A4D">
        <w:rPr>
          <w:szCs w:val="16"/>
        </w:rPr>
        <w:t xml:space="preserve"> directly </w:t>
      </w:r>
      <w:r w:rsidRPr="00A60A4D">
        <w:rPr>
          <w:rStyle w:val="StyleUnderline"/>
        </w:rPr>
        <w:t>responsible for “biophysical resource use… through high consumption</w:t>
      </w:r>
      <w:r w:rsidRPr="00A60A4D">
        <w:rPr>
          <w:szCs w:val="16"/>
        </w:rPr>
        <w:t>.”</w:t>
      </w:r>
      <w:r>
        <w:rPr>
          <w:szCs w:val="16"/>
        </w:rPr>
        <w:t xml:space="preserve"> </w:t>
      </w:r>
      <w:r w:rsidRPr="00A60A4D">
        <w:rPr>
          <w:szCs w:val="16"/>
        </w:rPr>
        <w:t>Secondly</w:t>
      </w:r>
      <w:r w:rsidRPr="00A60A4D">
        <w:rPr>
          <w:rStyle w:val="StyleUnderline"/>
        </w:rPr>
        <w:t>, they are “members of powerful factions of the capitalist class.”</w:t>
      </w:r>
      <w:r>
        <w:rPr>
          <w:szCs w:val="16"/>
        </w:rPr>
        <w:t xml:space="preserve"> </w:t>
      </w:r>
      <w:r w:rsidRPr="00A60A4D">
        <w:rPr>
          <w:szCs w:val="16"/>
        </w:rPr>
        <w:t xml:space="preserve">Thirdly, </w:t>
      </w:r>
      <w:r w:rsidRPr="00A60A4D">
        <w:rPr>
          <w:rStyle w:val="StyleUnderline"/>
        </w:rPr>
        <w:t>due to that</w:t>
      </w:r>
      <w:r w:rsidRPr="00A60A4D">
        <w:rPr>
          <w:szCs w:val="16"/>
        </w:rPr>
        <w:t xml:space="preserve"> positioning, </w:t>
      </w:r>
      <w:r w:rsidRPr="00A60A4D">
        <w:rPr>
          <w:rStyle w:val="StyleUnderline"/>
        </w:rPr>
        <w:t>they end up “driving consumption norms across the population.”</w:t>
      </w:r>
      <w:r>
        <w:rPr>
          <w:rStyle w:val="StyleUnderline"/>
        </w:rPr>
        <w:t xml:space="preserve"> </w:t>
      </w: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r>
        <w:rPr>
          <w:sz w:val="12"/>
          <w:szCs w:val="12"/>
        </w:rPr>
        <w:t xml:space="preserve"> </w:t>
      </w: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r>
        <w:rPr>
          <w:sz w:val="12"/>
          <w:szCs w:val="12"/>
        </w:rPr>
        <w:t xml:space="preserve"> </w:t>
      </w:r>
      <w:r w:rsidRPr="00537540">
        <w:rPr>
          <w:rStyle w:val="StyleUnderline"/>
        </w:rPr>
        <w:t>At the core of capitalism</w:t>
      </w:r>
      <w:r w:rsidRPr="00A60A4D">
        <w:rPr>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Cs w:val="16"/>
        </w:rPr>
        <w:t xml:space="preserve"> from access to the productive resources of the earth, along with the mechanisms used to extract these resources and produce goods and services.</w:t>
      </w:r>
      <w:r>
        <w:rPr>
          <w:szCs w:val="16"/>
        </w:rPr>
        <w:t xml:space="preserve"> </w:t>
      </w:r>
      <w:r w:rsidRPr="00A60A4D">
        <w:rPr>
          <w:szCs w:val="16"/>
        </w:rPr>
        <w:t xml:space="preserve">This means </w:t>
      </w:r>
      <w:r w:rsidRPr="00537540">
        <w:rPr>
          <w:rStyle w:val="StyleUnderline"/>
        </w:rPr>
        <w:t>that to survive economically</w:t>
      </w:r>
      <w:r w:rsidRPr="00A60A4D">
        <w:rPr>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Cs w:val="16"/>
        </w:rPr>
        <w:t xml:space="preserve"> not just </w:t>
      </w:r>
      <w:proofErr w:type="spellStart"/>
      <w:r w:rsidRPr="00537540">
        <w:rPr>
          <w:rStyle w:val="StyleUnderline"/>
        </w:rPr>
        <w:t>normalised</w:t>
      </w:r>
      <w:proofErr w:type="spellEnd"/>
      <w:r w:rsidRPr="00A60A4D">
        <w:rPr>
          <w:szCs w:val="16"/>
        </w:rPr>
        <w:t xml:space="preserve">, but </w:t>
      </w:r>
      <w:r w:rsidRPr="00537540">
        <w:rPr>
          <w:rStyle w:val="StyleUnderline"/>
        </w:rPr>
        <w:t>seemingly entirely rational</w:t>
      </w:r>
      <w:r w:rsidRPr="00A60A4D">
        <w:rPr>
          <w:szCs w:val="16"/>
        </w:rPr>
        <w:t xml:space="preserve"> — at least from a limited perspective that ignores wider societal and environmental consequences. In the words of the authors:</w:t>
      </w:r>
      <w:r>
        <w:rPr>
          <w:szCs w:val="16"/>
        </w:rPr>
        <w:t xml:space="preserve"> </w:t>
      </w: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r>
        <w:rPr>
          <w:sz w:val="12"/>
          <w:szCs w:val="12"/>
        </w:rPr>
        <w:t xml:space="preserve"> </w:t>
      </w: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w:t>
      </w:r>
      <w:proofErr w:type="gramStart"/>
      <w:r w:rsidRPr="00537540">
        <w:rPr>
          <w:sz w:val="12"/>
          <w:szCs w:val="12"/>
        </w:rPr>
        <w:t>e.g.</w:t>
      </w:r>
      <w:proofErr w:type="gramEnd"/>
      <w:r w:rsidRPr="00537540">
        <w:rPr>
          <w:sz w:val="12"/>
          <w:szCs w:val="12"/>
        </w:rPr>
        <w:t xml:space="preserve">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r>
        <w:rPr>
          <w:sz w:val="12"/>
          <w:szCs w:val="12"/>
        </w:rPr>
        <w:t xml:space="preserve"> </w:t>
      </w: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r>
        <w:rPr>
          <w:sz w:val="12"/>
          <w:szCs w:val="12"/>
        </w:rPr>
        <w:t xml:space="preserve"> </w:t>
      </w:r>
      <w:r w:rsidRPr="00537540">
        <w:rPr>
          <w:sz w:val="12"/>
          <w:szCs w:val="12"/>
        </w:rPr>
        <w:t>The irony is that, as the paper also shows, the “affluence” accumulated by the super-rich isn’t correlated with happiness or well-being.</w:t>
      </w:r>
      <w:r>
        <w:rPr>
          <w:sz w:val="12"/>
          <w:szCs w:val="12"/>
        </w:rPr>
        <w:t xml:space="preserve"> </w:t>
      </w:r>
      <w:r w:rsidRPr="00537540">
        <w:rPr>
          <w:sz w:val="12"/>
          <w:szCs w:val="12"/>
        </w:rPr>
        <w:t>Restructure</w:t>
      </w:r>
      <w:r>
        <w:rPr>
          <w:sz w:val="12"/>
          <w:szCs w:val="12"/>
        </w:rPr>
        <w:t xml:space="preserve"> </w:t>
      </w:r>
      <w:r w:rsidRPr="00365CFE">
        <w:rPr>
          <w:rStyle w:val="Emphasis"/>
        </w:rPr>
        <w:t xml:space="preserve">The “hegemonic” </w:t>
      </w:r>
      <w:r w:rsidRPr="00365CFE">
        <w:rPr>
          <w:rStyle w:val="Emphasis"/>
          <w:highlight w:val="green"/>
        </w:rPr>
        <w:t>dominance of</w:t>
      </w:r>
      <w:r w:rsidRPr="008411CE">
        <w:rPr>
          <w:rStyle w:val="Emphasis"/>
        </w:rPr>
        <w:t xml:space="preserve"> global </w:t>
      </w:r>
      <w:r w:rsidRPr="00365CFE">
        <w:rPr>
          <w:rStyle w:val="Emphasis"/>
          <w:highlight w:val="green"/>
        </w:rPr>
        <w:t>capitalism</w:t>
      </w:r>
      <w:r w:rsidRPr="00A60A4D">
        <w:rPr>
          <w:szCs w:val="16"/>
        </w:rPr>
        <w:t xml:space="preserve">, then, </w:t>
      </w:r>
      <w:r w:rsidRPr="00365CFE">
        <w:rPr>
          <w:rStyle w:val="Emphasis"/>
          <w:highlight w:val="green"/>
        </w:rPr>
        <w:t xml:space="preserve">is </w:t>
      </w:r>
      <w:r w:rsidRPr="00365CFE">
        <w:rPr>
          <w:rStyle w:val="Emphasis"/>
        </w:rPr>
        <w:t xml:space="preserve">the principal </w:t>
      </w:r>
      <w:r w:rsidRPr="00365CFE">
        <w:rPr>
          <w:rStyle w:val="Emphasis"/>
          <w:highlight w:val="green"/>
        </w:rPr>
        <w:t>obstacle to</w:t>
      </w:r>
      <w:r w:rsidRPr="008411CE">
        <w:rPr>
          <w:rStyle w:val="Emphasis"/>
        </w:rPr>
        <w:t xml:space="preserve"> the </w:t>
      </w:r>
      <w:r w:rsidRPr="00365CFE">
        <w:rPr>
          <w:rStyle w:val="Emphasis"/>
        </w:rPr>
        <w:t xml:space="preserve">systemic </w:t>
      </w:r>
      <w:r w:rsidRPr="00365CFE">
        <w:rPr>
          <w:rStyle w:val="Emphasis"/>
          <w:highlight w:val="green"/>
        </w:rPr>
        <w:t>transformation</w:t>
      </w:r>
      <w:r w:rsidRPr="008411CE">
        <w:rPr>
          <w:rStyle w:val="Emphasis"/>
        </w:rPr>
        <w:t xml:space="preserve"> needed </w:t>
      </w:r>
      <w:r w:rsidRPr="00365CFE">
        <w:rPr>
          <w:rStyle w:val="Emphasis"/>
        </w:rPr>
        <w:t>to reduce overconsumption</w:t>
      </w:r>
      <w:r w:rsidRPr="00365CFE">
        <w:rPr>
          <w:szCs w:val="16"/>
        </w:rPr>
        <w:t xml:space="preserve">. So </w:t>
      </w:r>
      <w:r w:rsidRPr="00365CFE">
        <w:rPr>
          <w:rStyle w:val="Emphasis"/>
          <w:szCs w:val="26"/>
        </w:rPr>
        <w:t>it’s not enough to</w:t>
      </w:r>
      <w:r w:rsidRPr="00365CFE">
        <w:rPr>
          <w:rStyle w:val="Emphasis"/>
        </w:rPr>
        <w:t xml:space="preserve"> simply try to </w:t>
      </w:r>
      <w:r w:rsidRPr="00365CFE">
        <w:rPr>
          <w:rStyle w:val="Emphasis"/>
          <w:szCs w:val="26"/>
        </w:rPr>
        <w:t>“green” current consumption</w:t>
      </w:r>
      <w:r w:rsidRPr="00365CFE">
        <w:rPr>
          <w:rStyle w:val="Emphasis"/>
        </w:rPr>
        <w:t xml:space="preserve"> through</w:t>
      </w:r>
      <w:r w:rsidRPr="00365CFE">
        <w:rPr>
          <w:szCs w:val="16"/>
        </w:rPr>
        <w:t xml:space="preserve"> technologies like </w:t>
      </w:r>
      <w:r w:rsidRPr="00365CFE">
        <w:rPr>
          <w:rStyle w:val="Emphasis"/>
        </w:rPr>
        <w:t>renewable energy</w:t>
      </w:r>
      <w:r w:rsidRPr="00365CFE">
        <w:rPr>
          <w:szCs w:val="16"/>
        </w:rPr>
        <w:t xml:space="preserve"> — we need to actually reduce our environmental impacts by changing our </w:t>
      </w:r>
      <w:proofErr w:type="spellStart"/>
      <w:r w:rsidRPr="00365CFE">
        <w:rPr>
          <w:szCs w:val="16"/>
        </w:rPr>
        <w:t>behaviours</w:t>
      </w:r>
      <w:proofErr w:type="spellEnd"/>
      <w:r w:rsidRPr="00365CFE">
        <w:rPr>
          <w:szCs w:val="16"/>
        </w:rPr>
        <w:t xml:space="preserve"> with a focus on cutting back our use of planetary resources:</w:t>
      </w:r>
      <w:r>
        <w:rPr>
          <w:szCs w:val="16"/>
        </w:rPr>
        <w:t xml:space="preserve"> </w:t>
      </w:r>
      <w:r w:rsidRPr="00365CFE">
        <w:rPr>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365CFE">
        <w:rPr>
          <w:szCs w:val="16"/>
        </w:rPr>
        <w:t>utilisation</w:t>
      </w:r>
      <w:proofErr w:type="spellEnd"/>
      <w:r w:rsidRPr="00365CFE">
        <w:rPr>
          <w:szCs w:val="16"/>
        </w:rPr>
        <w:t xml:space="preserve"> per se.”</w:t>
      </w:r>
      <w:r>
        <w:rPr>
          <w:szCs w:val="16"/>
        </w:rPr>
        <w:t xml:space="preserve"> </w:t>
      </w:r>
      <w:r w:rsidRPr="00365CFE">
        <w:rPr>
          <w:szCs w:val="16"/>
        </w:rPr>
        <w:t>The good news is that it doesn’t have to be this way.</w:t>
      </w:r>
      <w:r>
        <w:rPr>
          <w:szCs w:val="16"/>
        </w:rPr>
        <w:t xml:space="preserve"> </w:t>
      </w:r>
      <w:r w:rsidRPr="00365CFE">
        <w:rPr>
          <w:szCs w:val="16"/>
        </w:rPr>
        <w:t>The paper reviews a range of “bottom-up studies” showing that dramatic reductions in our material footprint are perfectly possible while still maintaining good material living standards.</w:t>
      </w:r>
      <w:r>
        <w:rPr>
          <w:szCs w:val="16"/>
        </w:rPr>
        <w:t xml:space="preserve"> </w:t>
      </w:r>
      <w:r w:rsidRPr="00365CFE">
        <w:rPr>
          <w:rStyle w:val="StyleUnderline"/>
        </w:rPr>
        <w:t>In India, Brazil and South Africa, “</w:t>
      </w:r>
      <w:r w:rsidRPr="00365CFE">
        <w:rPr>
          <w:rStyle w:val="Emphasis"/>
        </w:rPr>
        <w:t>decent living standards” can be supported “with</w:t>
      </w:r>
      <w:r w:rsidRPr="00365CFE">
        <w:rPr>
          <w:szCs w:val="16"/>
        </w:rPr>
        <w:t xml:space="preserve"> around </w:t>
      </w:r>
      <w:r w:rsidRPr="00365CFE">
        <w:rPr>
          <w:rStyle w:val="Emphasis"/>
          <w:szCs w:val="26"/>
        </w:rPr>
        <w:t>90 percent less per-capita energy use</w:t>
      </w:r>
      <w:r w:rsidRPr="00365CFE">
        <w:rPr>
          <w:szCs w:val="16"/>
        </w:rPr>
        <w:t xml:space="preserve"> than currently consumed in affluent countries.” </w:t>
      </w:r>
      <w:r w:rsidRPr="00365CFE">
        <w:rPr>
          <w:rStyle w:val="StyleUnderline"/>
        </w:rPr>
        <w:t>Similar</w:t>
      </w:r>
      <w:r w:rsidRPr="00365CFE">
        <w:rPr>
          <w:szCs w:val="16"/>
        </w:rPr>
        <w:t xml:space="preserve"> possible </w:t>
      </w:r>
      <w:r w:rsidRPr="00365CFE">
        <w:rPr>
          <w:rStyle w:val="StyleUnderline"/>
        </w:rPr>
        <w:t xml:space="preserve">reductions are </w:t>
      </w:r>
      <w:r w:rsidRPr="00365CFE">
        <w:rPr>
          <w:rStyle w:val="Emphasis"/>
          <w:szCs w:val="26"/>
        </w:rPr>
        <w:t>feasible for modern industrial economies</w:t>
      </w:r>
      <w:r w:rsidRPr="00365CFE">
        <w:rPr>
          <w:rStyle w:val="StyleUnderline"/>
        </w:rPr>
        <w:t xml:space="preserve"> such as Australia and the US.</w:t>
      </w:r>
      <w:r>
        <w:rPr>
          <w:rStyle w:val="StyleUnderline"/>
        </w:rPr>
        <w:t xml:space="preserve"> </w:t>
      </w:r>
      <w:r w:rsidRPr="00365CFE">
        <w:rPr>
          <w:szCs w:val="16"/>
        </w:rPr>
        <w:t xml:space="preserve">By becoming aware of how the wider economic system </w:t>
      </w:r>
      <w:proofErr w:type="spellStart"/>
      <w:r w:rsidRPr="00365CFE">
        <w:rPr>
          <w:szCs w:val="16"/>
        </w:rPr>
        <w:t>incentivises</w:t>
      </w:r>
      <w:proofErr w:type="spellEnd"/>
      <w:r w:rsidRPr="00365CFE">
        <w:rPr>
          <w:szCs w:val="16"/>
        </w:rPr>
        <w:t xml:space="preserve"> </w:t>
      </w:r>
      <w:proofErr w:type="spellStart"/>
      <w:r w:rsidRPr="00365CFE">
        <w:rPr>
          <w:szCs w:val="16"/>
        </w:rPr>
        <w:t>behaviour</w:t>
      </w:r>
      <w:proofErr w:type="spellEnd"/>
      <w:r w:rsidRPr="00365CFE">
        <w:rPr>
          <w:szCs w:val="16"/>
        </w:rPr>
        <w:t xml:space="preserve"> that is destructive of human societies and planetary ecosystems critical for human survival, both ordinary workers and more wealthy sectors — including the super-rich — can work toward rewriting the global economic operating system.</w:t>
      </w:r>
      <w:r>
        <w:rPr>
          <w:szCs w:val="16"/>
        </w:rPr>
        <w:t xml:space="preserve"> </w:t>
      </w:r>
      <w:r w:rsidRPr="00365CFE">
        <w:rPr>
          <w:szCs w:val="16"/>
        </w:rPr>
        <w:t xml:space="preserve">This can be done by restructuring ownership in firms, </w:t>
      </w:r>
      <w:proofErr w:type="spellStart"/>
      <w:r w:rsidRPr="00365CFE">
        <w:rPr>
          <w:szCs w:val="16"/>
        </w:rPr>
        <w:t>equalising</w:t>
      </w:r>
      <w:proofErr w:type="spellEnd"/>
      <w:r w:rsidRPr="00365CFE">
        <w:rPr>
          <w:szCs w:val="16"/>
        </w:rPr>
        <w:t xml:space="preserve"> relations with workers, and intentionally</w:t>
      </w:r>
      <w:r w:rsidRPr="00A60A4D">
        <w:rPr>
          <w:szCs w:val="16"/>
        </w:rPr>
        <w:t xml:space="preserve"> </w:t>
      </w:r>
      <w:proofErr w:type="spellStart"/>
      <w:r w:rsidRPr="00A60A4D">
        <w:rPr>
          <w:szCs w:val="16"/>
        </w:rPr>
        <w:t>reorganising</w:t>
      </w:r>
      <w:proofErr w:type="spellEnd"/>
      <w:r w:rsidRPr="00A60A4D">
        <w:rPr>
          <w:szCs w:val="16"/>
        </w:rPr>
        <w:t xml:space="preserve"> the way decisions are made about investment priorities.</w:t>
      </w:r>
      <w:r>
        <w:rPr>
          <w:szCs w:val="16"/>
        </w:rPr>
        <w:t xml:space="preserve"> </w:t>
      </w:r>
      <w:r w:rsidRPr="00A60A4D">
        <w:rPr>
          <w:szCs w:val="16"/>
        </w:rPr>
        <w:t xml:space="preserve">The paper points out that </w:t>
      </w:r>
      <w:r w:rsidRPr="00365CFE">
        <w:rPr>
          <w:rStyle w:val="Emphasis"/>
          <w:szCs w:val="26"/>
          <w:highlight w:val="green"/>
        </w:rPr>
        <w:t>citizens</w:t>
      </w:r>
      <w:r w:rsidRPr="00537540">
        <w:rPr>
          <w:rStyle w:val="Emphasis"/>
          <w:szCs w:val="26"/>
        </w:rPr>
        <w:t xml:space="preserve"> and communities </w:t>
      </w:r>
      <w:r w:rsidRPr="00365CFE">
        <w:rPr>
          <w:rStyle w:val="Emphasis"/>
          <w:szCs w:val="26"/>
          <w:highlight w:val="green"/>
        </w:rPr>
        <w:t>have a crucial role</w:t>
      </w:r>
      <w:r w:rsidRPr="00537540">
        <w:rPr>
          <w:rStyle w:val="Emphasis"/>
          <w:szCs w:val="26"/>
        </w:rPr>
        <w:t xml:space="preserve"> to play </w:t>
      </w:r>
      <w:r w:rsidRPr="00365CFE">
        <w:rPr>
          <w:rStyle w:val="Emphasis"/>
          <w:szCs w:val="26"/>
          <w:highlight w:val="green"/>
        </w:rPr>
        <w:t xml:space="preserve">in getting </w:t>
      </w:r>
      <w:proofErr w:type="spellStart"/>
      <w:r w:rsidRPr="00365CFE">
        <w:rPr>
          <w:rStyle w:val="Emphasis"/>
          <w:szCs w:val="26"/>
          <w:highlight w:val="green"/>
        </w:rPr>
        <w:t>organised</w:t>
      </w:r>
      <w:proofErr w:type="spellEnd"/>
      <w:r w:rsidRPr="00365CFE">
        <w:rPr>
          <w:rStyle w:val="Emphasis"/>
          <w:szCs w:val="26"/>
          <w:highlight w:val="green"/>
        </w:rPr>
        <w:t>, upgrading</w:t>
      </w:r>
      <w:r w:rsidRPr="00537540">
        <w:rPr>
          <w:rStyle w:val="Emphasis"/>
          <w:szCs w:val="26"/>
        </w:rPr>
        <w:t xml:space="preserve"> efforts for </w:t>
      </w:r>
      <w:r w:rsidRPr="00365CFE">
        <w:rPr>
          <w:rStyle w:val="Emphasis"/>
          <w:szCs w:val="26"/>
          <w:highlight w:val="green"/>
        </w:rPr>
        <w:t>public education</w:t>
      </w:r>
      <w:r w:rsidRPr="00A60A4D">
        <w:rPr>
          <w:szCs w:val="16"/>
        </w:rPr>
        <w:t xml:space="preserve"> about these key issues</w:t>
      </w:r>
      <w:r w:rsidRPr="00365CFE">
        <w:rPr>
          <w:szCs w:val="16"/>
          <w:highlight w:val="green"/>
        </w:rPr>
        <w:t xml:space="preserve">, </w:t>
      </w:r>
      <w:r w:rsidRPr="00365CFE">
        <w:rPr>
          <w:rStyle w:val="Emphasis"/>
          <w:szCs w:val="26"/>
          <w:highlight w:val="green"/>
        </w:rPr>
        <w:t>and</w:t>
      </w:r>
      <w:r w:rsidRPr="00537540">
        <w:rPr>
          <w:rStyle w:val="Emphasis"/>
          <w:szCs w:val="26"/>
        </w:rPr>
        <w:t xml:space="preserve"> experimenting</w:t>
      </w:r>
      <w:r w:rsidRPr="00537540">
        <w:rPr>
          <w:rStyle w:val="StyleUnderline"/>
        </w:rPr>
        <w:t xml:space="preserve"> with new ways to work together in </w:t>
      </w:r>
      <w:r w:rsidRPr="00365CFE">
        <w:rPr>
          <w:rStyle w:val="StyleUnderline"/>
          <w:highlight w:val="green"/>
        </w:rPr>
        <w:t xml:space="preserve">bringing </w:t>
      </w:r>
      <w:r w:rsidRPr="00F84A82">
        <w:rPr>
          <w:rStyle w:val="StyleUnderline"/>
        </w:rPr>
        <w:t>about</w:t>
      </w:r>
      <w:r w:rsidRPr="00A60A4D">
        <w:rPr>
          <w:szCs w:val="16"/>
        </w:rPr>
        <w:t xml:space="preserve"> “social tipping points” — points at which social action can </w:t>
      </w:r>
      <w:proofErr w:type="spellStart"/>
      <w:r w:rsidRPr="00A60A4D">
        <w:rPr>
          <w:szCs w:val="16"/>
        </w:rPr>
        <w:t>catalyse</w:t>
      </w:r>
      <w:proofErr w:type="spellEnd"/>
      <w:r w:rsidRPr="00A60A4D">
        <w:rPr>
          <w:szCs w:val="16"/>
        </w:rPr>
        <w:t xml:space="preserve"> </w:t>
      </w:r>
      <w:r w:rsidRPr="00365CFE">
        <w:rPr>
          <w:rStyle w:val="Emphasis"/>
          <w:szCs w:val="26"/>
          <w:highlight w:val="green"/>
        </w:rPr>
        <w:t>mass change</w:t>
      </w:r>
      <w:r w:rsidRPr="00F84A82">
        <w:rPr>
          <w:szCs w:val="16"/>
        </w:rPr>
        <w:t>.</w:t>
      </w:r>
      <w:r>
        <w:rPr>
          <w:szCs w:val="16"/>
        </w:rPr>
        <w:t xml:space="preserve"> </w:t>
      </w:r>
      <w:r w:rsidRPr="003B3B5E">
        <w:rPr>
          <w:rStyle w:val="Emphasis"/>
          <w:szCs w:val="26"/>
        </w:rPr>
        <w:t>While a sense of doom and apathy about</w:t>
      </w:r>
      <w:r w:rsidRPr="003B3B5E">
        <w:rPr>
          <w:rStyle w:val="Emphasis"/>
        </w:rPr>
        <w:t xml:space="preserve"> the </w:t>
      </w:r>
      <w:r w:rsidRPr="003B3B5E">
        <w:rPr>
          <w:rStyle w:val="Emphasis"/>
          <w:szCs w:val="26"/>
        </w:rPr>
        <w:t xml:space="preserve">prospects for such change is </w:t>
      </w:r>
      <w:r w:rsidRPr="00365CFE">
        <w:rPr>
          <w:rStyle w:val="Emphasis"/>
          <w:szCs w:val="26"/>
        </w:rPr>
        <w:t>understandable</w:t>
      </w:r>
      <w:r w:rsidRPr="00365CFE">
        <w:rPr>
          <w:szCs w:val="16"/>
        </w:rPr>
        <w:t xml:space="preserve">, </w:t>
      </w:r>
      <w:r w:rsidRPr="00365CFE">
        <w:rPr>
          <w:rStyle w:val="Emphasis"/>
        </w:rPr>
        <w:t>mounting evidence based on systems science suggests</w:t>
      </w:r>
      <w:r w:rsidRPr="00365CFE">
        <w:rPr>
          <w:szCs w:val="16"/>
        </w:rPr>
        <w:t xml:space="preserve"> that</w:t>
      </w:r>
      <w:r w:rsidRPr="00A60A4D">
        <w:rPr>
          <w:szCs w:val="16"/>
        </w:rPr>
        <w:t xml:space="preserve"> </w:t>
      </w:r>
      <w:r w:rsidRPr="00537540">
        <w:rPr>
          <w:rStyle w:val="Emphasis"/>
        </w:rPr>
        <w:t xml:space="preserve">global </w:t>
      </w:r>
      <w:r w:rsidRPr="00365CFE">
        <w:rPr>
          <w:rStyle w:val="Emphasis"/>
          <w:highlight w:val="green"/>
        </w:rPr>
        <w:t>capitalism</w:t>
      </w:r>
      <w:r w:rsidRPr="00A60A4D">
        <w:rPr>
          <w:szCs w:val="16"/>
        </w:rPr>
        <w:t xml:space="preserve"> as we know it </w:t>
      </w:r>
      <w:r w:rsidRPr="00365CFE">
        <w:rPr>
          <w:rStyle w:val="Emphasis"/>
          <w:highlight w:val="green"/>
        </w:rPr>
        <w:t>is in</w:t>
      </w:r>
      <w:r w:rsidRPr="00537540">
        <w:rPr>
          <w:rStyle w:val="StyleUnderline"/>
        </w:rPr>
        <w:t xml:space="preserve"> a state of </w:t>
      </w:r>
      <w:r w:rsidRPr="00537540">
        <w:rPr>
          <w:rStyle w:val="Emphasis"/>
        </w:rPr>
        <w:t xml:space="preserve">protracted </w:t>
      </w:r>
      <w:r w:rsidRPr="00365CFE">
        <w:rPr>
          <w:rStyle w:val="Emphasis"/>
          <w:highlight w:val="green"/>
        </w:rPr>
        <w:t>crisis</w:t>
      </w:r>
      <w:r w:rsidRPr="00537540">
        <w:rPr>
          <w:rStyle w:val="Emphasis"/>
        </w:rPr>
        <w:t xml:space="preserve"> and collapse</w:t>
      </w:r>
      <w:r w:rsidRPr="00537540">
        <w:rPr>
          <w:rStyle w:val="StyleUnderline"/>
        </w:rPr>
        <w:t xml:space="preserve"> that began </w:t>
      </w:r>
      <w:r w:rsidRPr="00365CFE">
        <w:rPr>
          <w:rStyle w:val="StyleUnderline"/>
        </w:rPr>
        <w:t>some decades ago.</w:t>
      </w:r>
      <w:r w:rsidRPr="00365CFE">
        <w:rPr>
          <w:szCs w:val="16"/>
        </w:rPr>
        <w:t xml:space="preserve"> This research strongly supports the view that as industrial civilization reaches the last stages of its systemic life-cycle, </w:t>
      </w:r>
      <w:r w:rsidRPr="00365CFE">
        <w:rPr>
          <w:rStyle w:val="Emphasis"/>
          <w:szCs w:val="26"/>
        </w:rPr>
        <w:t xml:space="preserve">there is unprecedented and increasing opportunity for </w:t>
      </w:r>
      <w:r w:rsidRPr="00365CFE">
        <w:rPr>
          <w:rStyle w:val="Emphasis"/>
          <w:szCs w:val="26"/>
          <w:highlight w:val="green"/>
        </w:rPr>
        <w:t>small-scale</w:t>
      </w:r>
      <w:r w:rsidRPr="00365CFE">
        <w:rPr>
          <w:rStyle w:val="Emphasis"/>
          <w:szCs w:val="26"/>
        </w:rPr>
        <w:t xml:space="preserve"> actions and </w:t>
      </w:r>
      <w:r w:rsidRPr="00365CFE">
        <w:rPr>
          <w:rStyle w:val="Emphasis"/>
          <w:szCs w:val="26"/>
          <w:highlight w:val="green"/>
        </w:rPr>
        <w:t>efforts</w:t>
      </w:r>
      <w:r w:rsidRPr="00365CFE">
        <w:rPr>
          <w:rStyle w:val="Emphasis"/>
          <w:szCs w:val="26"/>
        </w:rPr>
        <w:t xml:space="preserve"> to </w:t>
      </w:r>
      <w:r w:rsidRPr="00365CFE">
        <w:rPr>
          <w:rStyle w:val="Emphasis"/>
          <w:szCs w:val="26"/>
          <w:highlight w:val="green"/>
        </w:rPr>
        <w:t>have</w:t>
      </w:r>
      <w:r w:rsidRPr="00365CFE">
        <w:rPr>
          <w:rStyle w:val="Emphasis"/>
          <w:szCs w:val="26"/>
        </w:rPr>
        <w:t xml:space="preserve"> large </w:t>
      </w:r>
      <w:r w:rsidRPr="00365CFE">
        <w:rPr>
          <w:rStyle w:val="Emphasis"/>
          <w:szCs w:val="26"/>
          <w:highlight w:val="green"/>
        </w:rPr>
        <w:t>system-wide impacts</w:t>
      </w:r>
      <w:r w:rsidRPr="00365CFE">
        <w:rPr>
          <w:szCs w:val="16"/>
        </w:rPr>
        <w:t>.</w:t>
      </w:r>
      <w:r>
        <w:rPr>
          <w:rStyle w:val="Emphasis"/>
          <w:szCs w:val="26"/>
        </w:rPr>
        <w:t xml:space="preserve"> </w:t>
      </w:r>
      <w:r w:rsidRPr="00365CFE">
        <w:rPr>
          <w:szCs w:val="16"/>
        </w:rPr>
        <w:t xml:space="preserve">The new paper shows that </w:t>
      </w:r>
      <w:r w:rsidRPr="00365CFE">
        <w:rPr>
          <w:rStyle w:val="Emphasis"/>
          <w:szCs w:val="26"/>
        </w:rPr>
        <w:t>the need for joined-up action is paramount</w:t>
      </w:r>
      <w:r w:rsidRPr="00365CFE">
        <w:rPr>
          <w:rStyle w:val="Emphasis"/>
        </w:rPr>
        <w:t xml:space="preserve">: </w:t>
      </w:r>
      <w:r w:rsidRPr="00365CFE">
        <w:rPr>
          <w:rStyle w:val="Emphasis"/>
          <w:szCs w:val="26"/>
        </w:rPr>
        <w:t>structural racism, environmental crisis, global inequalities are not</w:t>
      </w:r>
      <w:r w:rsidRPr="00365CFE">
        <w:rPr>
          <w:rStyle w:val="StyleUnderline"/>
        </w:rPr>
        <w:t xml:space="preserve"> really </w:t>
      </w:r>
      <w:r w:rsidRPr="00365CFE">
        <w:rPr>
          <w:rStyle w:val="Emphasis"/>
          <w:szCs w:val="26"/>
        </w:rPr>
        <w:t>separate crises</w:t>
      </w:r>
      <w:r w:rsidRPr="00365CFE">
        <w:rPr>
          <w:rStyle w:val="Emphasis"/>
        </w:rPr>
        <w:t xml:space="preserve"> — </w:t>
      </w:r>
      <w:r w:rsidRPr="00365CFE">
        <w:rPr>
          <w:rStyle w:val="Emphasis"/>
          <w:szCs w:val="26"/>
        </w:rPr>
        <w:t>but different facets of</w:t>
      </w:r>
      <w:r w:rsidRPr="00365CFE">
        <w:rPr>
          <w:rStyle w:val="Emphasis"/>
        </w:rPr>
        <w:t xml:space="preserve"> human </w:t>
      </w:r>
      <w:r w:rsidRPr="00365CFE">
        <w:rPr>
          <w:rStyle w:val="Emphasis"/>
          <w:szCs w:val="26"/>
        </w:rPr>
        <w:t>civilization’s broken relationship with nature.</w:t>
      </w:r>
      <w:r>
        <w:rPr>
          <w:sz w:val="26"/>
          <w:szCs w:val="26"/>
        </w:rPr>
        <w:t xml:space="preserve"> </w:t>
      </w:r>
      <w:r w:rsidRPr="00A60A4D">
        <w:rPr>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B79F40D" w14:textId="77777777" w:rsidR="009A0BD1" w:rsidRPr="00B55AD5" w:rsidRDefault="009A0BD1" w:rsidP="009A0BD1"/>
    <w:p w14:paraId="20946493" w14:textId="77777777" w:rsidR="009A0BD1" w:rsidRPr="00DC0F71" w:rsidRDefault="009A0BD1" w:rsidP="009A0BD1">
      <w:pPr>
        <w:pStyle w:val="Heading4"/>
        <w:rPr>
          <w:rFonts w:cs="Calibri"/>
        </w:rPr>
      </w:pPr>
      <w:r w:rsidRPr="00DC0F71">
        <w:rPr>
          <w:rFonts w:cs="Calibri"/>
        </w:rPr>
        <w:t>The alternative is to theorize through Marxist Materialism, which contests the political efficacy and descriptive accuracy of the 1AC by returning to the conceptual tools long central to the American black radical tradition</w:t>
      </w:r>
    </w:p>
    <w:p w14:paraId="77E32AAC" w14:textId="77777777" w:rsidR="009A0BD1" w:rsidRPr="00DC0F71" w:rsidRDefault="009A0BD1" w:rsidP="009A0BD1">
      <w:r w:rsidRPr="00DC0F71">
        <w:rPr>
          <w:rStyle w:val="Style13ptBold"/>
        </w:rPr>
        <w:t>Ferguson ‘15</w:t>
      </w:r>
      <w:r w:rsidRPr="00DC0F71">
        <w:t xml:space="preserve"> (Stephen C., Assoc. Prof. in Liberal Studies @ North Carolina A &amp; T State U., </w:t>
      </w:r>
      <w:r w:rsidRPr="00DC0F71">
        <w:rPr>
          <w:i/>
        </w:rPr>
        <w:t>Philosophy of African American Studies: Nothing Left of Blackness</w:t>
      </w:r>
      <w:r w:rsidRPr="00DC0F71">
        <w:t>, p. 7-14)</w:t>
      </w:r>
    </w:p>
    <w:p w14:paraId="60E90F6E" w14:textId="77777777" w:rsidR="009A0BD1" w:rsidRPr="000041C2" w:rsidRDefault="009A0BD1" w:rsidP="009A0BD1">
      <w:pPr>
        <w:rPr>
          <w:sz w:val="14"/>
        </w:rPr>
      </w:pPr>
      <w:r w:rsidRPr="00DC0F71">
        <w:rPr>
          <w:sz w:val="14"/>
        </w:rPr>
        <w:t xml:space="preserve">Marxism in Ebony Materialist Philosophical Inquiry and Black Studies In any academic discipline, there exist varying, oftentimes even conflicting, conceptual frameworks, theoretical approaches, and methods. Black Studies is no different. In light of the theoretical works prominent today, however, a number of students in AAS might easily conclude that philosophical idealism is the only school of thought. To the contrary, </w:t>
      </w:r>
      <w:r w:rsidRPr="00DC0F71">
        <w:rPr>
          <w:rStyle w:val="StyleUnderline"/>
        </w:rPr>
        <w:t>Black Leftist activists were significant players during the early period of Black Studies.</w:t>
      </w:r>
      <w:r w:rsidRPr="00DC0F71">
        <w:rPr>
          <w:sz w:val="14"/>
        </w:rPr>
        <w:t xml:space="preserve"> </w:t>
      </w:r>
      <w:r w:rsidRPr="00DC0F71">
        <w:rPr>
          <w:rStyle w:val="StyleUnderline"/>
        </w:rPr>
        <w:t>The first introductory textbooks in African American Studies were written by Marxist/socialist scholars</w:t>
      </w:r>
      <w:r w:rsidRPr="00DC0F71">
        <w:rPr>
          <w:sz w:val="14"/>
        </w:rPr>
        <w:t xml:space="preserve"> and activists; for instance, Peoples College's Introduction to Afro-American Studies and Clarence Munford's Production Relations, Class and Black Liberation: A Marxist Perspective in Afro-American Studies. Communist like Jack O'Dell and Robert Rhodes taught African American Studies courses at the Antioch College branch campus in Washington, D. C. And pioneering Black historian and "antibourgeois gadfly" Earl Thorpe - chair of the history department at North Carolina College - was recruited to teach courses on "Marxism and Black Liberation" for the Black Studies program at Duke University.23 However, </w:t>
      </w:r>
      <w:r w:rsidRPr="00DC0F71">
        <w:rPr>
          <w:rStyle w:val="StyleUnderline"/>
        </w:rPr>
        <w:t xml:space="preserve">today, Leftist thought is marginal to the politics and philosophy of Black Studies. </w:t>
      </w:r>
      <w:r w:rsidRPr="00981431">
        <w:rPr>
          <w:rStyle w:val="StyleUnderline"/>
          <w:highlight w:val="green"/>
        </w:rPr>
        <w:t>Socialism and Marxism</w:t>
      </w:r>
      <w:r w:rsidRPr="00DC0F71">
        <w:rPr>
          <w:rStyle w:val="StyleUnderline"/>
        </w:rPr>
        <w:t xml:space="preserve">-Leninism </w:t>
      </w:r>
      <w:r w:rsidRPr="00981431">
        <w:rPr>
          <w:rStyle w:val="StyleUnderline"/>
          <w:highlight w:val="green"/>
        </w:rPr>
        <w:t>are integral parts of African American history and culture</w:t>
      </w:r>
      <w:r w:rsidRPr="00DC0F71">
        <w:rPr>
          <w:rStyle w:val="StyleUnderline"/>
        </w:rPr>
        <w:t>.</w:t>
      </w:r>
      <w:r w:rsidRPr="00DC0F71">
        <w:rPr>
          <w:sz w:val="14"/>
        </w:rPr>
        <w:t xml:space="preserve"> Of course, </w:t>
      </w:r>
      <w:r w:rsidRPr="00DC0F71">
        <w:rPr>
          <w:rStyle w:val="StyleUnderline"/>
        </w:rPr>
        <w:t>Marxist scholar/activists contributed to African American intellectual history and culture long before what is</w:t>
      </w:r>
      <w:r w:rsidRPr="00DC0F71">
        <w:rPr>
          <w:sz w:val="14"/>
        </w:rPr>
        <w:t xml:space="preserve">, in more formal terms, </w:t>
      </w:r>
      <w:r w:rsidRPr="00DC0F71">
        <w:rPr>
          <w:rStyle w:val="StyleUnderline"/>
        </w:rPr>
        <w:t>considered the advent of Black Studies</w:t>
      </w:r>
      <w:r w:rsidRPr="00DC0F71">
        <w:rPr>
          <w:sz w:val="14"/>
        </w:rPr>
        <w:t xml:space="preserve"> during the late 1960s. </w:t>
      </w:r>
      <w:r w:rsidRPr="00DC0F71">
        <w:rPr>
          <w:rStyle w:val="StyleUnderline"/>
        </w:rPr>
        <w:t>In the tradition of</w:t>
      </w:r>
      <w:r w:rsidRPr="00DC0F71">
        <w:rPr>
          <w:sz w:val="14"/>
        </w:rPr>
        <w:t xml:space="preserve"> </w:t>
      </w:r>
      <w:r w:rsidRPr="0035248D">
        <w:rPr>
          <w:sz w:val="14"/>
        </w:rPr>
        <w:t xml:space="preserve">Hubert </w:t>
      </w:r>
      <w:r w:rsidRPr="0035248D">
        <w:rPr>
          <w:rStyle w:val="StyleUnderline"/>
        </w:rPr>
        <w:t>Harrison,</w:t>
      </w:r>
      <w:r w:rsidRPr="0035248D">
        <w:rPr>
          <w:sz w:val="14"/>
        </w:rPr>
        <w:t xml:space="preserve"> Susie Revels </w:t>
      </w:r>
      <w:r w:rsidRPr="0035248D">
        <w:rPr>
          <w:rStyle w:val="StyleUnderline"/>
        </w:rPr>
        <w:t>Cayton,</w:t>
      </w:r>
      <w:r w:rsidRPr="0035248D">
        <w:rPr>
          <w:sz w:val="14"/>
        </w:rPr>
        <w:t xml:space="preserve"> Maude White Katz, Richard B. Moore, Paul </w:t>
      </w:r>
      <w:r w:rsidRPr="0035248D">
        <w:rPr>
          <w:rStyle w:val="StyleUnderline"/>
        </w:rPr>
        <w:t>Robeson,</w:t>
      </w:r>
      <w:r w:rsidRPr="0035248D">
        <w:rPr>
          <w:sz w:val="14"/>
        </w:rPr>
        <w:t xml:space="preserve"> Oliver Cox, Eugene Holmes, Abram Harris, Claudia Jones, Walter Rodney, Angela </w:t>
      </w:r>
      <w:r w:rsidRPr="0035248D">
        <w:rPr>
          <w:rStyle w:val="StyleUnderline"/>
        </w:rPr>
        <w:t>Davis, and</w:t>
      </w:r>
      <w:r w:rsidRPr="0035248D">
        <w:rPr>
          <w:sz w:val="14"/>
        </w:rPr>
        <w:t xml:space="preserve"> John </w:t>
      </w:r>
      <w:r w:rsidRPr="0035248D">
        <w:rPr>
          <w:rStyle w:val="StyleUnderline"/>
        </w:rPr>
        <w:t>McClendon, there</w:t>
      </w:r>
      <w:r w:rsidRPr="00DC0F71">
        <w:rPr>
          <w:rStyle w:val="StyleUnderline"/>
        </w:rPr>
        <w:t xml:space="preserve"> is a need to bring the Black working-class-men and women-back into AAS. A materialist philosophy inquiry into Black Stu</w:t>
      </w:r>
      <w:r w:rsidRPr="000041C2">
        <w:rPr>
          <w:rStyle w:val="StyleUnderline"/>
        </w:rPr>
        <w:t>dies is grounded on three presuppositions.</w:t>
      </w:r>
      <w:r w:rsidRPr="000041C2">
        <w:rPr>
          <w:sz w:val="14"/>
        </w:rPr>
        <w:t xml:space="preserve"> </w:t>
      </w:r>
      <w:r w:rsidRPr="000041C2">
        <w:rPr>
          <w:rStyle w:val="StyleUnderline"/>
        </w:rPr>
        <w:t>A materialist conception of epistemology and ontology presumes that there is a reality independent of our consciousness.</w:t>
      </w:r>
      <w:r w:rsidRPr="000041C2">
        <w:rPr>
          <w:sz w:val="14"/>
        </w:rPr>
        <w:t xml:space="preserve"> </w:t>
      </w:r>
      <w:r w:rsidRPr="000041C2">
        <w:rPr>
          <w:rStyle w:val="StyleUnderline"/>
        </w:rPr>
        <w:t>A materialist ontology asserts the primacy of material reality over consciousness.</w:t>
      </w:r>
      <w:r w:rsidRPr="000041C2">
        <w:rPr>
          <w:sz w:val="14"/>
        </w:rPr>
        <w:t xml:space="preserve"> </w:t>
      </w:r>
      <w:r w:rsidRPr="000041C2">
        <w:rPr>
          <w:rStyle w:val="StyleUnderline"/>
        </w:rPr>
        <w:t>And a materialist epistemology posits that this reality is knowable and knowledge or what is cognitive</w:t>
      </w:r>
      <w:r w:rsidRPr="000041C2">
        <w:rPr>
          <w:sz w:val="14"/>
        </w:rPr>
        <w:t xml:space="preserve"> (social consciousness) </w:t>
      </w:r>
      <w:r w:rsidRPr="000041C2">
        <w:rPr>
          <w:rStyle w:val="StyleUnderline"/>
        </w:rPr>
        <w:t>correspon</w:t>
      </w:r>
      <w:r w:rsidRPr="00DC0F71">
        <w:rPr>
          <w:rStyle w:val="StyleUnderline"/>
        </w:rPr>
        <w:t>ds to and</w:t>
      </w:r>
      <w:r w:rsidRPr="00DC0F71">
        <w:rPr>
          <w:sz w:val="14"/>
        </w:rPr>
        <w:t xml:space="preserve"> thus </w:t>
      </w:r>
      <w:r w:rsidRPr="00DC0F71">
        <w:rPr>
          <w:rStyle w:val="StyleUnderline"/>
        </w:rPr>
        <w:t>ideally approximates this material reality.</w:t>
      </w:r>
      <w:r w:rsidRPr="00DC0F71">
        <w:rPr>
          <w:sz w:val="14"/>
        </w:rPr>
        <w:t xml:space="preserve"> Lastly, </w:t>
      </w:r>
      <w:r w:rsidRPr="00DC0F71">
        <w:rPr>
          <w:rStyle w:val="StyleUnderline"/>
        </w:rPr>
        <w:t xml:space="preserve">a materialist philosophy presupposes that </w:t>
      </w:r>
      <w:r w:rsidRPr="00981431">
        <w:rPr>
          <w:rStyle w:val="StyleUnderline"/>
          <w:highlight w:val="green"/>
        </w:rPr>
        <w:t>the social world is a stratified ontology of which class relations</w:t>
      </w:r>
      <w:r w:rsidRPr="00DC0F71">
        <w:rPr>
          <w:sz w:val="14"/>
        </w:rPr>
        <w:t xml:space="preserve"> (i.e., social relations of production) </w:t>
      </w:r>
      <w:r w:rsidRPr="00981431">
        <w:rPr>
          <w:rStyle w:val="StyleUnderline"/>
          <w:highlight w:val="green"/>
        </w:rPr>
        <w:t>form</w:t>
      </w:r>
      <w:r w:rsidRPr="00DC0F71">
        <w:rPr>
          <w:rStyle w:val="StyleUnderline"/>
        </w:rPr>
        <w:t xml:space="preserve"> the ground for understanding </w:t>
      </w:r>
      <w:r w:rsidRPr="00981431">
        <w:rPr>
          <w:rStyle w:val="StyleUnderline"/>
          <w:highlight w:val="green"/>
        </w:rPr>
        <w:t>social processes</w:t>
      </w:r>
      <w:r w:rsidRPr="00DC0F71">
        <w:rPr>
          <w:rStyle w:val="StyleUnderline"/>
        </w:rPr>
        <w:t>.</w:t>
      </w:r>
      <w:r w:rsidRPr="00DC0F71">
        <w:rPr>
          <w:sz w:val="14"/>
        </w:rPr>
        <w:t xml:space="preserve"> </w:t>
      </w:r>
      <w:r w:rsidRPr="00DC0F71">
        <w:rPr>
          <w:rStyle w:val="StyleUnderline"/>
        </w:rPr>
        <w:t>The call for a materialist conception of science and epistemology should not be seen as a call for an essentialist ascription of AAS, wherein it is viewed only as a social scientific enterprise devoid of cultural studies.</w:t>
      </w:r>
      <w:r w:rsidRPr="00DC0F71">
        <w:rPr>
          <w:sz w:val="14"/>
        </w:rPr>
        <w:t xml:space="preserve"> </w:t>
      </w:r>
      <w:r w:rsidRPr="00DC0F71">
        <w:rPr>
          <w:rStyle w:val="StyleUnderline"/>
        </w:rPr>
        <w:t xml:space="preserve">The current popularity of </w:t>
      </w:r>
      <w:r w:rsidRPr="00981431">
        <w:rPr>
          <w:rStyle w:val="StyleUnderline"/>
          <w:highlight w:val="green"/>
        </w:rPr>
        <w:t>cultural studies</w:t>
      </w:r>
      <w:r w:rsidRPr="00DC0F71">
        <w:rPr>
          <w:sz w:val="14"/>
        </w:rPr>
        <w:t xml:space="preserve">, often in collaboration with various species of historicism and postmodernist trends, </w:t>
      </w:r>
      <w:r w:rsidRPr="00DC0F71">
        <w:rPr>
          <w:rStyle w:val="StyleUnderline"/>
        </w:rPr>
        <w:t>fosters a separation between cultural studies and social relations of production.</w:t>
      </w:r>
      <w:r w:rsidRPr="00DC0F71">
        <w:rPr>
          <w:sz w:val="14"/>
        </w:rPr>
        <w:t xml:space="preserve"> As a school of thought, </w:t>
      </w:r>
      <w:r w:rsidRPr="00DC0F71">
        <w:rPr>
          <w:rStyle w:val="StyleUnderline"/>
        </w:rPr>
        <w:t xml:space="preserve">it </w:t>
      </w:r>
      <w:r w:rsidRPr="00981431">
        <w:rPr>
          <w:rStyle w:val="StyleUnderline"/>
          <w:highlight w:val="green"/>
        </w:rPr>
        <w:t>gives less attention to</w:t>
      </w:r>
      <w:r w:rsidRPr="00DC0F71">
        <w:rPr>
          <w:rStyle w:val="StyleUnderline"/>
        </w:rPr>
        <w:t xml:space="preserve"> the </w:t>
      </w:r>
      <w:r w:rsidRPr="00981431">
        <w:rPr>
          <w:rStyle w:val="StyleUnderline"/>
          <w:highlight w:val="green"/>
        </w:rPr>
        <w:t>material conditions that</w:t>
      </w:r>
      <w:r w:rsidRPr="00DC0F71">
        <w:rPr>
          <w:rStyle w:val="StyleUnderline"/>
        </w:rPr>
        <w:t xml:space="preserve"> give rise to African American culture and </w:t>
      </w:r>
      <w:r w:rsidRPr="00981431">
        <w:rPr>
          <w:rStyle w:val="StyleUnderline"/>
          <w:highlight w:val="green"/>
        </w:rPr>
        <w:t>relativize</w:t>
      </w:r>
      <w:r w:rsidRPr="00DC0F71">
        <w:rPr>
          <w:rStyle w:val="StyleUnderline"/>
        </w:rPr>
        <w:t xml:space="preserve">s </w:t>
      </w:r>
      <w:r w:rsidRPr="00981431">
        <w:rPr>
          <w:rStyle w:val="StyleUnderline"/>
          <w:highlight w:val="green"/>
        </w:rPr>
        <w:t>the objective character of the Black experience</w:t>
      </w:r>
      <w:r w:rsidRPr="00DC0F71">
        <w:rPr>
          <w:rStyle w:val="StyleUnderline"/>
        </w:rPr>
        <w:t xml:space="preserve">. </w:t>
      </w:r>
      <w:r w:rsidRPr="00DC0F71">
        <w:rPr>
          <w:sz w:val="14"/>
        </w:rPr>
        <w:t xml:space="preserve">In my estimation, </w:t>
      </w:r>
      <w:r w:rsidRPr="00DC0F71">
        <w:rPr>
          <w:rStyle w:val="StyleUnderline"/>
        </w:rPr>
        <w:t>the Black working-class has become lost in the whirlwind of cultural idealism.</w:t>
      </w:r>
      <w:r w:rsidRPr="00DC0F71">
        <w:rPr>
          <w:sz w:val="14"/>
        </w:rPr>
        <w:t xml:space="preserve"> </w:t>
      </w:r>
      <w:r w:rsidRPr="00DC0F71">
        <w:rPr>
          <w:rStyle w:val="StyleUnderline"/>
        </w:rPr>
        <w:t xml:space="preserve">Contemporary Black cultural theory – under the spell of poststructuralism and Afrocentricity – has declared: class is dead! </w:t>
      </w:r>
      <w:r w:rsidRPr="00981431">
        <w:rPr>
          <w:rStyle w:val="StyleUnderline"/>
          <w:highlight w:val="green"/>
        </w:rPr>
        <w:t>All that exists is intersectionality and a "matrix of domination,"</w:t>
      </w:r>
      <w:r w:rsidRPr="00DC0F71">
        <w:rPr>
          <w:rStyle w:val="StyleUnderline"/>
        </w:rPr>
        <w:t xml:space="preserve"> in which everyone is oppressed</w:t>
      </w:r>
      <w:r w:rsidRPr="00DC0F71">
        <w:rPr>
          <w:sz w:val="14"/>
        </w:rPr>
        <w:t xml:space="preserve"> – women, men, capitalist, workers, children, ad infinitum. </w:t>
      </w:r>
      <w:r w:rsidRPr="00DC0F71">
        <w:rPr>
          <w:rStyle w:val="StyleUnderline"/>
        </w:rPr>
        <w:t xml:space="preserve">And there is a tendency in Black Studies to transform the Black </w:t>
      </w:r>
      <w:proofErr w:type="spellStart"/>
      <w:r w:rsidRPr="00DC0F71">
        <w:rPr>
          <w:rStyle w:val="StyleUnderline"/>
        </w:rPr>
        <w:t>workingclass</w:t>
      </w:r>
      <w:proofErr w:type="spellEnd"/>
      <w:r w:rsidRPr="00DC0F71">
        <w:rPr>
          <w:rStyle w:val="StyleUnderline"/>
        </w:rPr>
        <w:t xml:space="preserve"> into some obscure gray matter known as the consumer</w:t>
      </w:r>
      <w:r w:rsidRPr="00DC0F71">
        <w:rPr>
          <w:sz w:val="14"/>
        </w:rPr>
        <w:t xml:space="preserve">, the multitude, or – my favorite from the "friends of the poor" – the Black underclass.24 </w:t>
      </w:r>
      <w:r w:rsidRPr="00DC0F71">
        <w:rPr>
          <w:rStyle w:val="StyleUnderline"/>
        </w:rPr>
        <w:t xml:space="preserve">The relevance and importance of the </w:t>
      </w:r>
      <w:r w:rsidRPr="00981431">
        <w:rPr>
          <w:rStyle w:val="StyleUnderline"/>
          <w:highlight w:val="green"/>
        </w:rPr>
        <w:t>Black working-class must be brought to the forefront</w:t>
      </w:r>
      <w:r w:rsidRPr="00DC0F71">
        <w:rPr>
          <w:rStyle w:val="StyleUnderline"/>
        </w:rPr>
        <w:t xml:space="preserve"> of Black Studies.</w:t>
      </w:r>
      <w:r w:rsidRPr="00DC0F71">
        <w:rPr>
          <w:sz w:val="14"/>
        </w:rPr>
        <w:t xml:space="preserve">25 </w:t>
      </w:r>
      <w:r w:rsidRPr="00DC0F71">
        <w:rPr>
          <w:rStyle w:val="StyleUnderline"/>
        </w:rPr>
        <w:t xml:space="preserve">This would entail </w:t>
      </w:r>
      <w:r w:rsidRPr="00981431">
        <w:rPr>
          <w:rStyle w:val="StyleUnderline"/>
          <w:highlight w:val="green"/>
        </w:rPr>
        <w:t>discarding analytical notions such as</w:t>
      </w:r>
      <w:r w:rsidRPr="00DC0F71">
        <w:rPr>
          <w:rStyle w:val="StyleUnderline"/>
        </w:rPr>
        <w:t xml:space="preserve"> "cultural deprivation," "</w:t>
      </w:r>
      <w:r w:rsidRPr="00981431">
        <w:rPr>
          <w:rStyle w:val="StyleUnderline"/>
          <w:highlight w:val="green"/>
        </w:rPr>
        <w:t>human capital</w:t>
      </w:r>
      <w:r w:rsidRPr="00DC0F71">
        <w:rPr>
          <w:rStyle w:val="StyleUnderline"/>
        </w:rPr>
        <w:t>," "culture of poverty," "nihilism," "feminization of poverty," "</w:t>
      </w:r>
      <w:r w:rsidRPr="00981431">
        <w:rPr>
          <w:rStyle w:val="StyleUnderline"/>
          <w:highlight w:val="green"/>
        </w:rPr>
        <w:t>intersectionality</w:t>
      </w:r>
      <w:r w:rsidRPr="00DC0F71">
        <w:rPr>
          <w:rStyle w:val="StyleUnderline"/>
        </w:rPr>
        <w:t xml:space="preserve">," "underclass," "cultural pathology," and "menticide" that </w:t>
      </w:r>
      <w:r w:rsidRPr="00DC0F71">
        <w:rPr>
          <w:sz w:val="14"/>
        </w:rPr>
        <w:t xml:space="preserve">have served to </w:t>
      </w:r>
      <w:r w:rsidRPr="00DC0F71">
        <w:rPr>
          <w:rStyle w:val="StyleUnderline"/>
        </w:rPr>
        <w:t>explain the contemporary</w:t>
      </w:r>
      <w:r w:rsidRPr="00DC0F71">
        <w:rPr>
          <w:sz w:val="14"/>
        </w:rPr>
        <w:t xml:space="preserve"> and historical </w:t>
      </w:r>
      <w:r w:rsidRPr="00DC0F71">
        <w:rPr>
          <w:rStyle w:val="StyleUnderline"/>
        </w:rPr>
        <w:t xml:space="preserve">crisis </w:t>
      </w:r>
      <w:r w:rsidRPr="00981431">
        <w:rPr>
          <w:rStyle w:val="StyleUnderline"/>
          <w:highlight w:val="green"/>
        </w:rPr>
        <w:t>that</w:t>
      </w:r>
      <w:r w:rsidRPr="00DC0F71">
        <w:rPr>
          <w:rStyle w:val="StyleUnderline"/>
        </w:rPr>
        <w:t xml:space="preserve"> confronts the Black working-class.</w:t>
      </w:r>
      <w:r w:rsidRPr="00DC0F71">
        <w:rPr>
          <w:sz w:val="14"/>
        </w:rPr>
        <w:t xml:space="preserve"> </w:t>
      </w:r>
      <w:r w:rsidRPr="00DC0F71">
        <w:rPr>
          <w:rStyle w:val="StyleUnderline"/>
        </w:rPr>
        <w:t>We must discard the cultural idealism of</w:t>
      </w:r>
      <w:r w:rsidRPr="00DC0F71">
        <w:rPr>
          <w:sz w:val="14"/>
        </w:rPr>
        <w:t xml:space="preserve"> Maulana Karenga, </w:t>
      </w:r>
      <w:proofErr w:type="spellStart"/>
      <w:r w:rsidRPr="00DC0F71">
        <w:rPr>
          <w:sz w:val="14"/>
        </w:rPr>
        <w:t>Corne</w:t>
      </w:r>
      <w:proofErr w:type="spellEnd"/>
      <w:r w:rsidRPr="00DC0F71">
        <w:rPr>
          <w:sz w:val="14"/>
        </w:rPr>
        <w:t xml:space="preserve">! West, </w:t>
      </w:r>
      <w:proofErr w:type="spellStart"/>
      <w:r w:rsidRPr="00DC0F71">
        <w:rPr>
          <w:sz w:val="14"/>
        </w:rPr>
        <w:t>Jawanza</w:t>
      </w:r>
      <w:proofErr w:type="spellEnd"/>
      <w:r w:rsidRPr="00DC0F71">
        <w:rPr>
          <w:sz w:val="14"/>
        </w:rPr>
        <w:t xml:space="preserve"> </w:t>
      </w:r>
      <w:proofErr w:type="spellStart"/>
      <w:r w:rsidRPr="00DC0F71">
        <w:rPr>
          <w:sz w:val="14"/>
        </w:rPr>
        <w:t>Kunjufu</w:t>
      </w:r>
      <w:proofErr w:type="spellEnd"/>
      <w:r w:rsidRPr="00DC0F71">
        <w:rPr>
          <w:sz w:val="14"/>
        </w:rPr>
        <w:t xml:space="preserve">, Marimba Ani, Patricia Hill Collins, Molefi Asante, and William Julius Wilson who perceive </w:t>
      </w:r>
      <w:r w:rsidRPr="00DC0F71">
        <w:rPr>
          <w:rStyle w:val="StyleUnderline"/>
        </w:rPr>
        <w:t>the "Negro Question'' as an ideological or axiological crisis</w:t>
      </w:r>
      <w:r w:rsidRPr="00DC0F71">
        <w:rPr>
          <w:sz w:val="14"/>
        </w:rPr>
        <w:t xml:space="preserve">, for example, as alienation from ancient African values, the loss of a "love ethic," or the lack of human capital. </w:t>
      </w:r>
      <w:r w:rsidRPr="00DC0F71">
        <w:rPr>
          <w:rStyle w:val="StyleUnderline"/>
        </w:rPr>
        <w:t>When we view</w:t>
      </w:r>
      <w:r w:rsidRPr="00DC0F71">
        <w:rPr>
          <w:sz w:val="14"/>
        </w:rPr>
        <w:t xml:space="preserve"> the “Negro Question” </w:t>
      </w:r>
      <w:r w:rsidRPr="00DC0F71">
        <w:rPr>
          <w:rStyle w:val="StyleUnderline"/>
        </w:rPr>
        <w:t xml:space="preserve">as preeminently ideological, moral, or cultural, we ultimately </w:t>
      </w:r>
      <w:r w:rsidRPr="00981431">
        <w:rPr>
          <w:rStyle w:val="StyleUnderline"/>
          <w:highlight w:val="green"/>
        </w:rPr>
        <w:t>discount the determinate role of material</w:t>
      </w:r>
      <w:r w:rsidRPr="00DC0F71">
        <w:rPr>
          <w:rStyle w:val="StyleUnderline"/>
        </w:rPr>
        <w:t xml:space="preserve"> contradictions rooted in </w:t>
      </w:r>
      <w:r w:rsidRPr="00981431">
        <w:rPr>
          <w:rStyle w:val="StyleUnderline"/>
          <w:highlight w:val="green"/>
        </w:rPr>
        <w:t>class contradictions</w:t>
      </w:r>
      <w:r w:rsidRPr="00DC0F71">
        <w:rPr>
          <w:rStyle w:val="StyleUnderline"/>
        </w:rPr>
        <w:t>.</w:t>
      </w:r>
      <w:r w:rsidRPr="00DC0F71">
        <w:rPr>
          <w:sz w:val="14"/>
        </w:rPr>
        <w:t xml:space="preserve"> As Robert Allen astutely noted, </w:t>
      </w:r>
      <w:r w:rsidRPr="00DC0F71">
        <w:rPr>
          <w:rStyle w:val="StyleUnderline"/>
        </w:rPr>
        <w:t>" ... the question is not politics or no politics; rather it is which politics?</w:t>
      </w:r>
      <w:r w:rsidRPr="00DC0F71">
        <w:rPr>
          <w:sz w:val="14"/>
        </w:rPr>
        <w:t xml:space="preserve"> Whom will Black Studies serve? </w:t>
      </w:r>
      <w:r w:rsidRPr="00DC0F71">
        <w:rPr>
          <w:rStyle w:val="StyleUnderline"/>
        </w:rPr>
        <w:t>Will it be truly democratic in its intellectual and political vision, or will it become 'apolitical' and acquiesce to a narrow, elitist and bourgeois view of education?"</w:t>
      </w:r>
      <w:r w:rsidRPr="00DC0F71">
        <w:rPr>
          <w:sz w:val="14"/>
        </w:rPr>
        <w:t xml:space="preserve">26 Black Studies and the Question of Western Civilization Revisited C. L. R. James wrote what could be considered a Marxist manifesto for Black Studies in 1969. Speaking at Federal City College, </w:t>
      </w:r>
      <w:r w:rsidRPr="00DC0F71">
        <w:rPr>
          <w:rStyle w:val="StyleUnderline"/>
        </w:rPr>
        <w:t>James argues, at the level of theory, that Black Studies should be anti-racist and anti-imperialist in character, but not anti-white.</w:t>
      </w:r>
      <w:r w:rsidRPr="00DC0F71">
        <w:rPr>
          <w:sz w:val="14"/>
        </w:rPr>
        <w:t xml:space="preserve"> From James's perspective, there is no intellectual space in Black Studies for philosophies of Blackness in which ancient African civilizations, values, and cultural perspectives constitute a "presuppositionless beginning" for Black Studies.27 </w:t>
      </w:r>
      <w:r w:rsidRPr="00DC0F71">
        <w:rPr>
          <w:rStyle w:val="StyleUnderline"/>
        </w:rPr>
        <w:t>He parts company with Black nationalists and their contemporary progeny</w:t>
      </w:r>
      <w:r w:rsidRPr="00DC0F71">
        <w:rPr>
          <w:sz w:val="14"/>
        </w:rPr>
        <w:t xml:space="preserve"> (e.g., </w:t>
      </w:r>
      <w:proofErr w:type="spellStart"/>
      <w:r w:rsidRPr="00DC0F71">
        <w:rPr>
          <w:sz w:val="14"/>
        </w:rPr>
        <w:t>Afrocentrists</w:t>
      </w:r>
      <w:proofErr w:type="spellEnd"/>
      <w:r w:rsidRPr="00DC0F71">
        <w:rPr>
          <w:sz w:val="14"/>
        </w:rPr>
        <w:t xml:space="preserve">) </w:t>
      </w:r>
      <w:r w:rsidRPr="00DC0F71">
        <w:rPr>
          <w:rStyle w:val="StyleUnderline"/>
        </w:rPr>
        <w:t>who argue that every culture rests on a metaphysical, permanent substratum that gives rise to a particular system of thought.</w:t>
      </w:r>
      <w:r w:rsidRPr="00DC0F71">
        <w:rPr>
          <w:sz w:val="14"/>
        </w:rPr>
        <w:t xml:space="preserve"> He cogently proclaims: </w:t>
      </w:r>
      <w:r w:rsidRPr="00981431">
        <w:rPr>
          <w:rStyle w:val="StyleUnderline"/>
          <w:highlight w:val="green"/>
        </w:rPr>
        <w:t>We need a</w:t>
      </w:r>
      <w:r w:rsidRPr="00DC0F71">
        <w:rPr>
          <w:rStyle w:val="StyleUnderline"/>
        </w:rPr>
        <w:t xml:space="preserve"> careful </w:t>
      </w:r>
      <w:r w:rsidRPr="00981431">
        <w:rPr>
          <w:rStyle w:val="StyleUnderline"/>
          <w:highlight w:val="green"/>
        </w:rPr>
        <w:t>systematic building up of historical, economic, political</w:t>
      </w:r>
      <w:r w:rsidRPr="00DC0F71">
        <w:rPr>
          <w:rStyle w:val="StyleUnderline"/>
        </w:rPr>
        <w:t>, literary ideas, knowledge and information</w:t>
      </w:r>
      <w:r w:rsidRPr="00DC0F71">
        <w:rPr>
          <w:sz w:val="14"/>
        </w:rPr>
        <w:t xml:space="preserve">, on the Negro question ... Because </w:t>
      </w:r>
      <w:r w:rsidRPr="00DC0F71">
        <w:rPr>
          <w:rStyle w:val="StyleUnderline"/>
        </w:rPr>
        <w:t>it is only where we have</w:t>
      </w:r>
      <w:r w:rsidRPr="00DC0F71">
        <w:rPr>
          <w:sz w:val="14"/>
        </w:rPr>
        <w:t xml:space="preserve"> Bolshevik ideas, Marxist ideas, </w:t>
      </w:r>
      <w:r w:rsidRPr="00981431">
        <w:rPr>
          <w:rStyle w:val="StyleUnderline"/>
          <w:highlight w:val="green"/>
        </w:rPr>
        <w:t>Marxist knowledge</w:t>
      </w:r>
      <w:r w:rsidRPr="00DC0F71">
        <w:rPr>
          <w:rStyle w:val="StyleUnderline"/>
        </w:rPr>
        <w:t>,</w:t>
      </w:r>
      <w:r w:rsidRPr="00DC0F71">
        <w:rPr>
          <w:sz w:val="14"/>
        </w:rPr>
        <w:t xml:space="preserve"> Marxist </w:t>
      </w:r>
      <w:r w:rsidRPr="00DC0F71">
        <w:rPr>
          <w:rStyle w:val="StyleUnderline"/>
        </w:rPr>
        <w:t>history,</w:t>
      </w:r>
      <w:r w:rsidRPr="00DC0F71">
        <w:rPr>
          <w:sz w:val="14"/>
        </w:rPr>
        <w:t xml:space="preserve"> Marxist perspectives, </w:t>
      </w:r>
      <w:r w:rsidRPr="00DC0F71">
        <w:rPr>
          <w:rStyle w:val="StyleUnderline"/>
        </w:rPr>
        <w:t>that you are certain to drive out bourgeois ideas,</w:t>
      </w:r>
      <w:r w:rsidRPr="00DC0F71">
        <w:rPr>
          <w:sz w:val="14"/>
        </w:rPr>
        <w:t xml:space="preserve"> bourgeois history, bourgeois perspectives </w:t>
      </w:r>
      <w:r w:rsidRPr="00DC0F71">
        <w:rPr>
          <w:rStyle w:val="StyleUnderline"/>
        </w:rPr>
        <w:t>which are so powerful on the question of the races in the United States.</w:t>
      </w:r>
      <w:r w:rsidRPr="00DC0F71">
        <w:rPr>
          <w:sz w:val="14"/>
        </w:rPr>
        <w:t xml:space="preserve">28 [Italics Added] For James, </w:t>
      </w:r>
      <w:r w:rsidRPr="00DC0F71">
        <w:rPr>
          <w:rStyle w:val="StyleUnderline"/>
        </w:rPr>
        <w:t>the antithesis between bourgeois ideology and proletarian ideology is essential to the development, direction, and aim of Black Studies. James is often viewed as someone who was head-over-heels in love with Western culture</w:t>
      </w:r>
      <w:r w:rsidRPr="00DC0F71">
        <w:rPr>
          <w:sz w:val="14"/>
        </w:rPr>
        <w:t xml:space="preserve"> and/or civilization. </w:t>
      </w:r>
      <w:r w:rsidRPr="00DC0F71">
        <w:rPr>
          <w:rStyle w:val="StyleUnderline"/>
        </w:rPr>
        <w:t>Yet, it is important to note that dialectical and historical materialism</w:t>
      </w:r>
      <w:r w:rsidRPr="00DC0F71">
        <w:rPr>
          <w:sz w:val="14"/>
        </w:rPr>
        <w:t xml:space="preserve"> (or Marxism-Leninism) </w:t>
      </w:r>
      <w:r w:rsidRPr="00DC0F71">
        <w:rPr>
          <w:rStyle w:val="StyleUnderline"/>
        </w:rPr>
        <w:t>constitutes the conceptual and theoretical framework for his assessment of "The Fate of Humanity."</w:t>
      </w:r>
      <w:r w:rsidRPr="00DC0F71">
        <w:rPr>
          <w:sz w:val="14"/>
        </w:rPr>
        <w:t xml:space="preserve"> In a 1939 article, "Revolution and the Negro" James boldly avows, "What we as Marxists have to see is the tremendous role played by Negroes in the transformation of Western civilization from feudalism to capitalism. It is only from this vantage-point that we shall be able to appreciate (and prepare for) the still greater role they must of necessity play in the transition from capitalism to socialism."29 </w:t>
      </w:r>
      <w:r w:rsidRPr="00DC0F71">
        <w:rPr>
          <w:rStyle w:val="StyleUnderline"/>
        </w:rPr>
        <w:t>James's classic works</w:t>
      </w:r>
      <w:r w:rsidRPr="00DC0F71">
        <w:rPr>
          <w:sz w:val="14"/>
        </w:rPr>
        <w:t xml:space="preserve"> such as </w:t>
      </w:r>
      <w:r w:rsidRPr="00DC0F71">
        <w:rPr>
          <w:i/>
          <w:sz w:val="14"/>
        </w:rPr>
        <w:t xml:space="preserve">The </w:t>
      </w:r>
      <w:proofErr w:type="gramStart"/>
      <w:r w:rsidRPr="00DC0F71">
        <w:rPr>
          <w:i/>
          <w:sz w:val="14"/>
        </w:rPr>
        <w:t>Black ]</w:t>
      </w:r>
      <w:proofErr w:type="spellStart"/>
      <w:r w:rsidRPr="00DC0F71">
        <w:rPr>
          <w:i/>
          <w:sz w:val="14"/>
        </w:rPr>
        <w:t>acobins</w:t>
      </w:r>
      <w:proofErr w:type="spellEnd"/>
      <w:proofErr w:type="gramEnd"/>
      <w:r w:rsidRPr="00DC0F71">
        <w:rPr>
          <w:sz w:val="14"/>
        </w:rPr>
        <w:t xml:space="preserve"> and </w:t>
      </w:r>
      <w:r w:rsidRPr="00DC0F71">
        <w:rPr>
          <w:i/>
          <w:sz w:val="14"/>
        </w:rPr>
        <w:t>A History of Pan-African Revolt</w:t>
      </w:r>
      <w:r w:rsidRPr="00DC0F71">
        <w:rPr>
          <w:sz w:val="14"/>
        </w:rPr>
        <w:t xml:space="preserve"> </w:t>
      </w:r>
      <w:r w:rsidRPr="00DC0F71">
        <w:rPr>
          <w:rStyle w:val="StyleUnderline"/>
        </w:rPr>
        <w:t>are ardently attenti</w:t>
      </w:r>
      <w:r w:rsidRPr="000041C2">
        <w:rPr>
          <w:rStyle w:val="StyleUnderline"/>
        </w:rPr>
        <w:t>ve to the fact that slavery, colonialism, and imperialism are part and parcel of capitalism.</w:t>
      </w:r>
      <w:r w:rsidRPr="00DC0F71">
        <w:rPr>
          <w:sz w:val="14"/>
        </w:rPr>
        <w:t xml:space="preserve"> </w:t>
      </w:r>
    </w:p>
    <w:p w14:paraId="0040B500" w14:textId="30D631D7" w:rsidR="009A0BD1" w:rsidRDefault="009A0BD1" w:rsidP="009A0BD1">
      <w:pPr>
        <w:pStyle w:val="Heading2"/>
      </w:pPr>
      <w:r>
        <w:t>Case</w:t>
      </w:r>
    </w:p>
    <w:p w14:paraId="33E0020E" w14:textId="77777777" w:rsidR="009A0BD1" w:rsidRPr="009C17F9" w:rsidRDefault="009A0BD1" w:rsidP="009A0BD1">
      <w:pPr>
        <w:pStyle w:val="Heading4"/>
        <w:rPr>
          <w:rFonts w:cs="Calibri"/>
        </w:rPr>
      </w:pPr>
      <w:r>
        <w:t xml:space="preserve">Humanism is Good - Blackness isn’t historically calcified and their reading runs </w:t>
      </w:r>
      <w:r>
        <w:rPr>
          <w:u w:val="single"/>
        </w:rPr>
        <w:t>counter</w:t>
      </w:r>
      <w:r>
        <w:t xml:space="preserve"> to the Black radical tradition – vote Negative to align yourself with Black Humanist Movements.</w:t>
      </w:r>
    </w:p>
    <w:p w14:paraId="33BB9459" w14:textId="77777777" w:rsidR="009A0BD1" w:rsidRPr="009C17F9" w:rsidRDefault="009A0BD1" w:rsidP="009A0BD1">
      <w:r w:rsidRPr="000E77D5">
        <w:rPr>
          <w:rStyle w:val="Style13ptBold"/>
        </w:rPr>
        <w:t xml:space="preserve">Kelley 17 </w:t>
      </w:r>
      <w:r w:rsidRPr="009C17F9">
        <w:t xml:space="preserve">Gary B. Nash Professor of American History at UCLA (Robin D.G., “Robin D.G. Kelley &amp; Fred Moten </w:t>
      </w:r>
      <w:proofErr w:type="gramStart"/>
      <w:r w:rsidRPr="009C17F9">
        <w:t>In</w:t>
      </w:r>
      <w:proofErr w:type="gramEnd"/>
      <w:r w:rsidRPr="009C17F9">
        <w:t xml:space="preserve"> Conversation,” transcribed from https://www.youtube.com/watch?v=fP-2F9MXjRE, 1:57:36-2:02:56, </w:t>
      </w:r>
      <w:proofErr w:type="spellStart"/>
      <w:r w:rsidRPr="009C17F9">
        <w:t>dml</w:t>
      </w:r>
      <w:proofErr w:type="spellEnd"/>
      <w:r w:rsidRPr="009C17F9">
        <w:t>)</w:t>
      </w:r>
      <w:r>
        <w:t>//re-cut by Elmer</w:t>
      </w:r>
    </w:p>
    <w:p w14:paraId="3E36FC30" w14:textId="77777777" w:rsidR="009A0BD1" w:rsidRPr="00CC2F6E" w:rsidRDefault="009A0BD1" w:rsidP="009A0BD1">
      <w:pPr>
        <w:rPr>
          <w:sz w:val="16"/>
        </w:rPr>
      </w:pPr>
      <w:r w:rsidRPr="0071486F">
        <w:rPr>
          <w:sz w:val="16"/>
        </w:rPr>
        <w:t xml:space="preserve">KELLEY: Um, Fred—Fred will take most of these questions. So that's why I'm going to begin first because he's </w:t>
      </w:r>
      <w:proofErr w:type="spellStart"/>
      <w:r w:rsidRPr="0071486F">
        <w:rPr>
          <w:sz w:val="16"/>
        </w:rPr>
        <w:t>gonna</w:t>
      </w:r>
      <w:proofErr w:type="spellEnd"/>
      <w:r w:rsidRPr="0071486F">
        <w:rPr>
          <w:sz w:val="16"/>
        </w:rPr>
        <w:t xml:space="preserve">, he's </w:t>
      </w:r>
      <w:proofErr w:type="spellStart"/>
      <w:r w:rsidRPr="0071486F">
        <w:rPr>
          <w:sz w:val="16"/>
        </w:rPr>
        <w:t>gonna</w:t>
      </w:r>
      <w:proofErr w:type="spellEnd"/>
      <w:r w:rsidRPr="0071486F">
        <w:rPr>
          <w:sz w:val="16"/>
        </w:rPr>
        <w:t xml:space="preserve">—he's </w:t>
      </w:r>
      <w:proofErr w:type="spellStart"/>
      <w:r w:rsidRPr="0071486F">
        <w:rPr>
          <w:sz w:val="16"/>
        </w:rPr>
        <w:t>gonna</w:t>
      </w:r>
      <w:proofErr w:type="spellEnd"/>
      <w:r w:rsidRPr="0071486F">
        <w:rPr>
          <w:sz w:val="16"/>
        </w:rPr>
        <w:t xml:space="preserve"> end it because he, he, he has the answer to all these questions </w:t>
      </w:r>
      <w:proofErr w:type="spellStart"/>
      <w:r w:rsidRPr="0071486F">
        <w:rPr>
          <w:sz w:val="16"/>
        </w:rPr>
        <w:t>‘</w:t>
      </w:r>
      <w:proofErr w:type="gramStart"/>
      <w:r w:rsidRPr="0071486F">
        <w:rPr>
          <w:sz w:val="16"/>
        </w:rPr>
        <w:t>cause</w:t>
      </w:r>
      <w:proofErr w:type="spellEnd"/>
      <w:proofErr w:type="gramEnd"/>
      <w:r w:rsidRPr="0071486F">
        <w:rPr>
          <w:sz w:val="16"/>
        </w:rPr>
        <w:t xml:space="preserv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And in fact, one of the critiques coming out of doing Southern history was this idea that race relations framework, that race relations </w:t>
      </w:r>
      <w:proofErr w:type="gramStart"/>
      <w:r w:rsidRPr="0071486F">
        <w:rPr>
          <w:sz w:val="16"/>
        </w:rPr>
        <w:t>defines</w:t>
      </w:r>
      <w:proofErr w:type="gramEnd"/>
      <w:r w:rsidRPr="0071486F">
        <w:rPr>
          <w:sz w:val="16"/>
        </w:rPr>
        <w:t xml:space="preserve">, uh, African-American history or Black history. </w:t>
      </w:r>
      <w:r w:rsidRPr="0071486F">
        <w:rPr>
          <w:u w:val="single"/>
        </w:rPr>
        <w:t xml:space="preserve">And it's simply not true because much of what people do in terms of, of </w:t>
      </w:r>
      <w:r w:rsidRPr="007A5B26">
        <w:rPr>
          <w:b/>
          <w:sz w:val="26"/>
          <w:highlight w:val="green"/>
          <w:u w:val="single"/>
        </w:rPr>
        <w:t>social formation</w:t>
      </w:r>
      <w:r w:rsidRPr="0071486F">
        <w:rPr>
          <w:u w:val="single"/>
        </w:rPr>
        <w:t xml:space="preserve">, community building, um, is, is, is what Raymond Williams might call alternative cultures. In other words, it </w:t>
      </w:r>
      <w:r w:rsidRPr="007A5B26">
        <w:rPr>
          <w:b/>
          <w:sz w:val="26"/>
          <w:highlight w:val="green"/>
          <w:u w:val="single"/>
        </w:rPr>
        <w:t>may be structured in dominance</w:t>
      </w:r>
      <w:r w:rsidRPr="007A5B26">
        <w:rPr>
          <w:highlight w:val="green"/>
          <w:u w:val="single"/>
        </w:rPr>
        <w:t xml:space="preserve"> </w:t>
      </w:r>
      <w:r w:rsidRPr="0071486F">
        <w:rPr>
          <w:u w:val="single"/>
        </w:rPr>
        <w:t xml:space="preserve">in some ways, </w:t>
      </w:r>
      <w:r w:rsidRPr="007A5B26">
        <w:rPr>
          <w:b/>
          <w:sz w:val="26"/>
          <w:highlight w:val="green"/>
          <w:u w:val="single"/>
        </w:rPr>
        <w:t>but not defined</w:t>
      </w:r>
      <w:r w:rsidRPr="007A5B26">
        <w:rPr>
          <w:highlight w:val="green"/>
          <w:u w:val="single"/>
        </w:rPr>
        <w:t xml:space="preserve"> </w:t>
      </w:r>
      <w:r w:rsidRPr="0071486F">
        <w:rPr>
          <w:u w:val="single"/>
        </w:rPr>
        <w:t xml:space="preserve">by it. And Cedric's </w:t>
      </w:r>
      <w:r w:rsidRPr="007A5B26">
        <w:rPr>
          <w:b/>
          <w:sz w:val="26"/>
          <w:highlight w:val="green"/>
          <w:u w:val="single"/>
        </w:rPr>
        <w:t>Black Marxism</w:t>
      </w:r>
      <w:r w:rsidRPr="0071486F">
        <w:rPr>
          <w:u w:val="single"/>
        </w:rPr>
        <w:t xml:space="preserve">, you know, really made this point. He </w:t>
      </w:r>
      <w:r w:rsidRPr="007A5B26">
        <w:rPr>
          <w:b/>
          <w:sz w:val="26"/>
          <w:highlight w:val="green"/>
          <w:u w:val="single"/>
        </w:rPr>
        <w:t>talks about</w:t>
      </w:r>
      <w:r w:rsidRPr="007A5B26">
        <w:rPr>
          <w:highlight w:val="green"/>
          <w:u w:val="single"/>
        </w:rPr>
        <w:t xml:space="preserve"> </w:t>
      </w:r>
      <w:r w:rsidRPr="0071486F">
        <w:rPr>
          <w:u w:val="single"/>
        </w:rPr>
        <w:t xml:space="preserve">the </w:t>
      </w:r>
      <w:r w:rsidRPr="007A5B26">
        <w:rPr>
          <w:b/>
          <w:sz w:val="26"/>
          <w:highlight w:val="green"/>
          <w:u w:val="single"/>
        </w:rPr>
        <w:t>ontological totality</w:t>
      </w:r>
      <w:r w:rsidRPr="0071486F">
        <w:rPr>
          <w:u w:val="single"/>
        </w:rPr>
        <w:t xml:space="preserve">, you know, the, this sense of being and making ourselves whole, in that we come out of an experience, again, </w:t>
      </w:r>
      <w:r w:rsidRPr="007A5B26">
        <w:rPr>
          <w:b/>
          <w:sz w:val="26"/>
          <w:highlight w:val="green"/>
          <w:u w:val="single"/>
        </w:rPr>
        <w:t>structured by</w:t>
      </w:r>
      <w:r w:rsidRPr="007A5B26">
        <w:rPr>
          <w:highlight w:val="green"/>
          <w:u w:val="single"/>
        </w:rPr>
        <w:t xml:space="preserve"> </w:t>
      </w:r>
      <w:r w:rsidRPr="0071486F">
        <w:rPr>
          <w:u w:val="single"/>
        </w:rPr>
        <w:t xml:space="preserve">white supremacy, structured by </w:t>
      </w:r>
      <w:r w:rsidRPr="007A5B26">
        <w:rPr>
          <w:b/>
          <w:sz w:val="26"/>
          <w:highlight w:val="green"/>
          <w:u w:val="single"/>
        </w:rPr>
        <w:t>violence</w:t>
      </w:r>
      <w:r w:rsidRPr="0071486F">
        <w:rPr>
          <w:u w:val="single"/>
        </w:rPr>
        <w:t xml:space="preserve">, structured by enslavement and dispossession, but, </w:t>
      </w:r>
      <w:r w:rsidRPr="007A5B26">
        <w:rPr>
          <w:b/>
          <w:sz w:val="26"/>
          <w:highlight w:val="green"/>
          <w:u w:val="single"/>
        </w:rPr>
        <w:t>but</w:t>
      </w:r>
      <w:r w:rsidRPr="007A5B26">
        <w:rPr>
          <w:highlight w:val="green"/>
          <w:u w:val="single"/>
        </w:rPr>
        <w:t xml:space="preserve"> </w:t>
      </w:r>
      <w:r w:rsidRPr="0071486F">
        <w:rPr>
          <w:u w:val="single"/>
        </w:rPr>
        <w:t xml:space="preserve">one in </w:t>
      </w:r>
      <w:r w:rsidRPr="007A5B26">
        <w:rPr>
          <w:b/>
          <w:sz w:val="26"/>
          <w:highlight w:val="green"/>
          <w:u w:val="single"/>
        </w:rPr>
        <w:t>which</w:t>
      </w:r>
      <w:r w:rsidRPr="007A5B26">
        <w:rPr>
          <w:highlight w:val="green"/>
          <w:u w:val="single"/>
        </w:rPr>
        <w:t xml:space="preserve"> </w:t>
      </w:r>
      <w:r w:rsidRPr="0071486F">
        <w:rPr>
          <w:u w:val="single"/>
        </w:rPr>
        <w:t>western hegemony didn't work, you know, that modes of thinking wasn't defined by Enlightenment modes of thinking.</w:t>
      </w:r>
      <w:r w:rsidRPr="0071486F">
        <w:rPr>
          <w:sz w:val="16"/>
        </w:rPr>
        <w:t xml:space="preserve"> In other words, that, that part of the </w:t>
      </w:r>
      <w:r w:rsidRPr="007A5B26">
        <w:rPr>
          <w:b/>
          <w:sz w:val="26"/>
          <w:highlight w:val="green"/>
          <w:u w:val="single"/>
        </w:rPr>
        <w:t>Black radical tradition is</w:t>
      </w:r>
      <w:r w:rsidRPr="007A5B26">
        <w:rPr>
          <w:sz w:val="16"/>
          <w:highlight w:val="green"/>
        </w:rPr>
        <w:t xml:space="preserve"> </w:t>
      </w:r>
      <w:r w:rsidRPr="0071486F">
        <w:rPr>
          <w:sz w:val="16"/>
        </w:rPr>
        <w:t xml:space="preserve">a </w:t>
      </w:r>
      <w:r w:rsidRPr="007A5B26">
        <w:rPr>
          <w:b/>
          <w:sz w:val="26"/>
          <w:highlight w:val="green"/>
          <w:u w:val="single"/>
          <w:bdr w:val="single" w:sz="18" w:space="0" w:color="auto"/>
        </w:rPr>
        <w:t>refusal to be property</w:t>
      </w:r>
      <w:r w:rsidRPr="0071486F">
        <w:rPr>
          <w:sz w:val="16"/>
        </w:rPr>
        <w:t xml:space="preserve">, to even admit that human beings could be property. You know, so </w:t>
      </w:r>
      <w:r w:rsidRPr="007A5B26">
        <w:rPr>
          <w:b/>
          <w:sz w:val="26"/>
          <w:highlight w:val="green"/>
          <w:u w:val="single"/>
        </w:rPr>
        <w:t>we</w:t>
      </w:r>
      <w:r w:rsidRPr="007A5B26">
        <w:rPr>
          <w:sz w:val="16"/>
          <w:highlight w:val="green"/>
        </w:rPr>
        <w:t xml:space="preserve"> </w:t>
      </w:r>
      <w:r w:rsidRPr="0071486F">
        <w:rPr>
          <w:sz w:val="16"/>
        </w:rPr>
        <w:t xml:space="preserve">sometimes </w:t>
      </w:r>
      <w:r w:rsidRPr="007A5B26">
        <w:rPr>
          <w:b/>
          <w:sz w:val="26"/>
          <w:highlight w:val="green"/>
          <w:u w:val="single"/>
        </w:rPr>
        <w:t>give white supremacy</w:t>
      </w:r>
      <w:r w:rsidRPr="007A5B26">
        <w:rPr>
          <w:highlight w:val="green"/>
          <w:u w:val="single"/>
        </w:rPr>
        <w:t xml:space="preserve"> </w:t>
      </w:r>
      <w:r w:rsidRPr="0071486F">
        <w:rPr>
          <w:u w:val="single"/>
        </w:rPr>
        <w:t xml:space="preserve">way </w:t>
      </w:r>
      <w:r w:rsidRPr="007A5B26">
        <w:rPr>
          <w:b/>
          <w:sz w:val="26"/>
          <w:highlight w:val="green"/>
          <w:u w:val="single"/>
          <w:bdr w:val="single" w:sz="18" w:space="0" w:color="auto"/>
        </w:rPr>
        <w:t>too much credit</w:t>
      </w:r>
      <w:r w:rsidRPr="0071486F">
        <w:rPr>
          <w:u w:val="single"/>
        </w:rPr>
        <w:t>, and maybe I misunderstood the question.</w:t>
      </w:r>
      <w:r w:rsidRPr="0071486F">
        <w:rPr>
          <w:sz w:val="16"/>
        </w:rPr>
        <w:t xml:space="preserve"> And </w:t>
      </w:r>
      <w:proofErr w:type="gramStart"/>
      <w:r w:rsidRPr="0071486F">
        <w:rPr>
          <w:sz w:val="16"/>
        </w:rPr>
        <w:t>so</w:t>
      </w:r>
      <w:proofErr w:type="gramEnd"/>
      <w:r w:rsidRPr="0071486F">
        <w:rPr>
          <w:sz w:val="16"/>
        </w:rPr>
        <w:t xml:space="preserve"> I think that there's lots of things that happen outside of joy and survival, and survival is important, but survival is not the end all, you know. </w:t>
      </w:r>
      <w:proofErr w:type="gramStart"/>
      <w:r w:rsidRPr="0071486F">
        <w:rPr>
          <w:sz w:val="16"/>
        </w:rPr>
        <w:t>So</w:t>
      </w:r>
      <w:proofErr w:type="gramEnd"/>
      <w:r w:rsidRPr="0071486F">
        <w:rPr>
          <w:sz w:val="16"/>
        </w:rPr>
        <w:t xml:space="preserve"> I think, and I'll give you one very, very specific example, and now I'm not </w:t>
      </w:r>
      <w:proofErr w:type="spellStart"/>
      <w:r w:rsidRPr="0071486F">
        <w:rPr>
          <w:sz w:val="16"/>
        </w:rPr>
        <w:t>gonna</w:t>
      </w:r>
      <w:proofErr w:type="spellEnd"/>
      <w:r w:rsidRPr="0071486F">
        <w:rPr>
          <w:sz w:val="16"/>
        </w:rPr>
        <w:t xml:space="preserve"> say anything else after this. </w:t>
      </w:r>
      <w:r w:rsidRPr="0071486F">
        <w:rPr>
          <w:u w:val="single"/>
        </w:rPr>
        <w:t xml:space="preserve">The way we have tended to more recently </w:t>
      </w:r>
      <w:r w:rsidRPr="007A5B26">
        <w:rPr>
          <w:b/>
          <w:sz w:val="26"/>
          <w:highlight w:val="green"/>
          <w:u w:val="single"/>
        </w:rPr>
        <w:t>treat</w:t>
      </w:r>
      <w:r w:rsidRPr="007A5B26">
        <w:rPr>
          <w:highlight w:val="green"/>
          <w:u w:val="single"/>
        </w:rPr>
        <w:t xml:space="preserve"> </w:t>
      </w:r>
      <w:r w:rsidRPr="007A5B26">
        <w:rPr>
          <w:b/>
          <w:sz w:val="26"/>
          <w:highlight w:val="green"/>
          <w:u w:val="single"/>
        </w:rPr>
        <w:t>slavery, Jim Crow and mass incarceration</w:t>
      </w:r>
      <w:r w:rsidRPr="007A5B26">
        <w:rPr>
          <w:highlight w:val="green"/>
          <w:u w:val="single"/>
        </w:rPr>
        <w:t xml:space="preserve"> </w:t>
      </w:r>
      <w:r w:rsidRPr="0071486F">
        <w:rPr>
          <w:u w:val="single"/>
        </w:rPr>
        <w:t xml:space="preserve">as a piece, </w:t>
      </w:r>
      <w:r w:rsidRPr="007A5B26">
        <w:rPr>
          <w:b/>
          <w:sz w:val="26"/>
          <w:highlight w:val="green"/>
          <w:u w:val="single"/>
        </w:rPr>
        <w:t>as</w:t>
      </w:r>
      <w:r w:rsidRPr="007A5B26">
        <w:rPr>
          <w:highlight w:val="green"/>
          <w:u w:val="single"/>
        </w:rPr>
        <w:t xml:space="preserve"> </w:t>
      </w:r>
      <w:r w:rsidRPr="0071486F">
        <w:rPr>
          <w:u w:val="single"/>
        </w:rPr>
        <w:t xml:space="preserve">the </w:t>
      </w:r>
      <w:proofErr w:type="spellStart"/>
      <w:r w:rsidRPr="0071486F">
        <w:rPr>
          <w:u w:val="single"/>
        </w:rPr>
        <w:t>reinstantiation</w:t>
      </w:r>
      <w:proofErr w:type="spellEnd"/>
      <w:r w:rsidRPr="0071486F">
        <w:rPr>
          <w:u w:val="single"/>
        </w:rPr>
        <w:t xml:space="preserve"> of </w:t>
      </w:r>
      <w:r w:rsidRPr="007A5B26">
        <w:rPr>
          <w:b/>
          <w:sz w:val="26"/>
          <w:highlight w:val="green"/>
          <w:u w:val="single"/>
          <w:bdr w:val="single" w:sz="18" w:space="0" w:color="auto"/>
        </w:rPr>
        <w:t>the same thing,</w:t>
      </w:r>
      <w:r w:rsidRPr="007A5B26">
        <w:rPr>
          <w:highlight w:val="green"/>
          <w:u w:val="single"/>
        </w:rPr>
        <w:t xml:space="preserve"> </w:t>
      </w:r>
      <w:r w:rsidRPr="0071486F">
        <w:rPr>
          <w:u w:val="single"/>
        </w:rPr>
        <w:t xml:space="preserve">the continuation, that denies the fact that </w:t>
      </w:r>
      <w:r w:rsidRPr="007A5B26">
        <w:rPr>
          <w:b/>
          <w:sz w:val="26"/>
          <w:highlight w:val="green"/>
          <w:u w:val="single"/>
        </w:rPr>
        <w:t>these</w:t>
      </w:r>
      <w:r w:rsidRPr="007A5B26">
        <w:rPr>
          <w:highlight w:val="green"/>
          <w:u w:val="single"/>
        </w:rPr>
        <w:t xml:space="preserve"> </w:t>
      </w:r>
      <w:r w:rsidRPr="0071486F">
        <w:rPr>
          <w:u w:val="single"/>
        </w:rPr>
        <w:t xml:space="preserve">systems </w:t>
      </w:r>
      <w:r w:rsidRPr="007A5B26">
        <w:rPr>
          <w:b/>
          <w:sz w:val="26"/>
          <w:highlight w:val="green"/>
          <w:u w:val="single"/>
        </w:rPr>
        <w:t>are</w:t>
      </w:r>
      <w:r w:rsidRPr="007A5B26">
        <w:rPr>
          <w:highlight w:val="green"/>
          <w:u w:val="single"/>
        </w:rPr>
        <w:t xml:space="preserve"> </w:t>
      </w:r>
      <w:r w:rsidRPr="0071486F">
        <w:rPr>
          <w:u w:val="single"/>
        </w:rPr>
        <w:t xml:space="preserve">actually </w:t>
      </w:r>
      <w:r w:rsidRPr="007A5B26">
        <w:rPr>
          <w:b/>
          <w:sz w:val="26"/>
          <w:highlight w:val="green"/>
          <w:u w:val="single"/>
        </w:rPr>
        <w:t>distinct</w:t>
      </w:r>
      <w:r w:rsidRPr="0071486F">
        <w:rPr>
          <w:u w:val="single"/>
        </w:rPr>
        <w:t xml:space="preserve">, that they are historically specific, and in fact they’re </w:t>
      </w:r>
      <w:r w:rsidRPr="007A5B26">
        <w:rPr>
          <w:b/>
          <w:sz w:val="26"/>
          <w:highlight w:val="green"/>
          <w:u w:val="single"/>
        </w:rPr>
        <w:t>responses</w:t>
      </w:r>
      <w:r w:rsidRPr="0071486F">
        <w:rPr>
          <w:u w:val="single"/>
        </w:rPr>
        <w:t xml:space="preserve"> to, in many ways, </w:t>
      </w:r>
      <w:r w:rsidRPr="007A5B26">
        <w:rPr>
          <w:b/>
          <w:sz w:val="26"/>
          <w:highlight w:val="green"/>
          <w:u w:val="single"/>
        </w:rPr>
        <w:t>to the weakness of</w:t>
      </w:r>
      <w:r w:rsidRPr="007A5B26">
        <w:rPr>
          <w:highlight w:val="green"/>
          <w:u w:val="single"/>
        </w:rPr>
        <w:t xml:space="preserve"> </w:t>
      </w:r>
      <w:r w:rsidRPr="0071486F">
        <w:rPr>
          <w:u w:val="single"/>
        </w:rPr>
        <w:t xml:space="preserve">this as </w:t>
      </w:r>
      <w:r w:rsidRPr="007A5B26">
        <w:rPr>
          <w:b/>
          <w:sz w:val="26"/>
          <w:highlight w:val="green"/>
          <w:u w:val="single"/>
        </w:rPr>
        <w:t>a racial regime</w:t>
      </w:r>
      <w:r w:rsidRPr="0071486F">
        <w:rPr>
          <w:u w:val="single"/>
        </w:rPr>
        <w:t>.</w:t>
      </w:r>
      <w:r w:rsidRPr="0071486F">
        <w:rPr>
          <w:sz w:val="16"/>
        </w:rPr>
        <w:t xml:space="preserve"> </w:t>
      </w:r>
      <w:proofErr w:type="gramStart"/>
      <w:r w:rsidRPr="0071486F">
        <w:rPr>
          <w:sz w:val="16"/>
        </w:rPr>
        <w:t>So</w:t>
      </w:r>
      <w:proofErr w:type="gramEnd"/>
      <w:r w:rsidRPr="0071486F">
        <w:rPr>
          <w:sz w:val="16"/>
        </w:rPr>
        <w:t xml:space="preserve"> if you think of like the whole idea of the new Jim Crow to me is very, very problematic. Um, although that book by Michelle Alexander is very, very powerful and very useful in terms of educating people about prisons. Jim Crow was not the continuation of slavery. </w:t>
      </w:r>
      <w:r w:rsidRPr="0071486F">
        <w:rPr>
          <w:u w:val="single"/>
        </w:rPr>
        <w:t xml:space="preserve">It was not. </w:t>
      </w:r>
      <w:r w:rsidRPr="007A5B26">
        <w:rPr>
          <w:b/>
          <w:sz w:val="26"/>
          <w:highlight w:val="green"/>
          <w:u w:val="single"/>
        </w:rPr>
        <w:t>Jim Crow</w:t>
      </w:r>
      <w:r w:rsidRPr="007A5B26">
        <w:rPr>
          <w:highlight w:val="green"/>
          <w:u w:val="single"/>
        </w:rPr>
        <w:t xml:space="preserve"> </w:t>
      </w:r>
      <w:r w:rsidRPr="0071486F">
        <w:rPr>
          <w:u w:val="single"/>
        </w:rPr>
        <w:t xml:space="preserve">was a </w:t>
      </w:r>
      <w:r w:rsidRPr="007A5B26">
        <w:rPr>
          <w:b/>
          <w:sz w:val="26"/>
          <w:highlight w:val="green"/>
          <w:u w:val="single"/>
        </w:rPr>
        <w:t>response to</w:t>
      </w:r>
      <w:r w:rsidRPr="007A5B26">
        <w:rPr>
          <w:highlight w:val="green"/>
          <w:u w:val="single"/>
        </w:rPr>
        <w:t xml:space="preserve"> </w:t>
      </w:r>
      <w:r w:rsidRPr="0071486F">
        <w:rPr>
          <w:u w:val="single"/>
        </w:rPr>
        <w:t xml:space="preserve">the </w:t>
      </w:r>
      <w:r w:rsidRPr="007A5B26">
        <w:rPr>
          <w:b/>
          <w:sz w:val="26"/>
          <w:highlight w:val="green"/>
          <w:u w:val="single"/>
        </w:rPr>
        <w:t>Black Democratic</w:t>
      </w:r>
      <w:r w:rsidRPr="0071486F">
        <w:rPr>
          <w:u w:val="single"/>
        </w:rPr>
        <w:t xml:space="preserve">, uh, </w:t>
      </w:r>
      <w:r w:rsidRPr="007A5B26">
        <w:rPr>
          <w:b/>
          <w:sz w:val="26"/>
          <w:highlight w:val="green"/>
          <w:u w:val="single"/>
        </w:rPr>
        <w:t>upsurge</w:t>
      </w:r>
      <w:r w:rsidRPr="007A5B26">
        <w:rPr>
          <w:highlight w:val="green"/>
          <w:u w:val="single"/>
        </w:rPr>
        <w:t xml:space="preserve"> </w:t>
      </w:r>
      <w:r w:rsidRPr="0071486F">
        <w:rPr>
          <w:u w:val="single"/>
        </w:rPr>
        <w:t xml:space="preserve">after slavery. </w:t>
      </w:r>
      <w:r w:rsidRPr="0071486F">
        <w:rPr>
          <w:sz w:val="16"/>
        </w:rPr>
        <w:t xml:space="preserve">It was a revolution of Reconstruction. It was a way to try to suppress that. The fact that, that, you know, there was this incredible response. </w:t>
      </w:r>
      <w:r w:rsidRPr="0071486F">
        <w:rPr>
          <w:u w:val="single"/>
        </w:rPr>
        <w:t>That's why there's a, there's a huge gap between 1877 at the official end of Reconstruction and the rise of Jim Crow, which is the 1890s, disfranchisement, lynching</w:t>
      </w:r>
      <w:r w:rsidRPr="0071486F">
        <w:rPr>
          <w:sz w:val="16"/>
        </w:rPr>
        <w:t xml:space="preserve">. That's because you've had 13, 14, 15, 20, 25 years of a democratic possibility and struggle. The same thing with mass </w:t>
      </w:r>
      <w:r w:rsidRPr="007A5B26">
        <w:rPr>
          <w:b/>
          <w:sz w:val="26"/>
          <w:highlight w:val="green"/>
          <w:u w:val="single"/>
        </w:rPr>
        <w:t>incarceration</w:t>
      </w:r>
      <w:r w:rsidRPr="0071486F">
        <w:rPr>
          <w:sz w:val="16"/>
        </w:rPr>
        <w:t xml:space="preserve">—yes, we've had incarceration, but it's, but that, that, that, </w:t>
      </w:r>
      <w:r w:rsidRPr="0071486F">
        <w:rPr>
          <w:u w:val="single"/>
        </w:rPr>
        <w:t xml:space="preserve">that upward swing </w:t>
      </w:r>
      <w:r w:rsidRPr="007A5B26">
        <w:rPr>
          <w:b/>
          <w:sz w:val="26"/>
          <w:highlight w:val="green"/>
          <w:u w:val="single"/>
        </w:rPr>
        <w:t>has</w:t>
      </w:r>
      <w:r w:rsidRPr="007A5B26">
        <w:rPr>
          <w:highlight w:val="green"/>
          <w:u w:val="single"/>
        </w:rPr>
        <w:t xml:space="preserve"> </w:t>
      </w:r>
      <w:r w:rsidRPr="0071486F">
        <w:rPr>
          <w:u w:val="single"/>
        </w:rPr>
        <w:t xml:space="preserve">a lot </w:t>
      </w:r>
      <w:r w:rsidRPr="007A5B26">
        <w:rPr>
          <w:b/>
          <w:sz w:val="26"/>
          <w:highlight w:val="green"/>
          <w:u w:val="single"/>
        </w:rPr>
        <w:t>to do with</w:t>
      </w:r>
      <w:r w:rsidRPr="0071486F">
        <w:rPr>
          <w:u w:val="single"/>
        </w:rPr>
        <w:t xml:space="preserve">, again, responses to the struggles in the 1960s, the assault on the Keynesian welfare-warfare state, the fact that you know the, the war on political, the </w:t>
      </w:r>
      <w:r w:rsidRPr="007A5B26">
        <w:rPr>
          <w:b/>
          <w:sz w:val="26"/>
          <w:highlight w:val="green"/>
          <w:u w:val="single"/>
          <w:bdr w:val="single" w:sz="18" w:space="0" w:color="auto"/>
        </w:rPr>
        <w:t>formation of political prisoners</w:t>
      </w:r>
      <w:r w:rsidRPr="0071486F">
        <w:rPr>
          <w:u w:val="single"/>
        </w:rPr>
        <w:t>, those struggles in fact was the state's response to opposition</w:t>
      </w:r>
      <w:r w:rsidRPr="0071486F">
        <w:rPr>
          <w:sz w:val="16"/>
        </w:rPr>
        <w:t xml:space="preserve">. And </w:t>
      </w:r>
      <w:proofErr w:type="gramStart"/>
      <w:r w:rsidRPr="0071486F">
        <w:rPr>
          <w:sz w:val="16"/>
        </w:rPr>
        <w:t>so</w:t>
      </w:r>
      <w:proofErr w:type="gramEnd"/>
      <w:r w:rsidRPr="0071486F">
        <w:rPr>
          <w:sz w:val="16"/>
        </w:rPr>
        <w:t xml:space="preserve"> if we don't acknowledge that, then what we end up doing is thinking that somehow </w:t>
      </w:r>
      <w:r w:rsidRPr="0071486F">
        <w:rPr>
          <w:u w:val="single"/>
        </w:rPr>
        <w:t>there's a structure of white supremacy that's unchanging, fixed, and so powerful we can't do anything about it when in fact it's the opposite. White supremacy is fragile. White supremacy is weak</w:t>
      </w:r>
      <w:r w:rsidRPr="0071486F">
        <w:rPr>
          <w:sz w:val="16"/>
        </w:rPr>
        <w:t xml:space="preserve">. </w:t>
      </w:r>
      <w:r w:rsidRPr="007A5B26">
        <w:rPr>
          <w:b/>
          <w:sz w:val="26"/>
          <w:highlight w:val="green"/>
          <w:u w:val="single"/>
        </w:rPr>
        <w:t>Racial regimes</w:t>
      </w:r>
      <w:r w:rsidRPr="007A5B26">
        <w:rPr>
          <w:sz w:val="16"/>
          <w:highlight w:val="green"/>
        </w:rPr>
        <w:t xml:space="preserve"> </w:t>
      </w:r>
      <w:r w:rsidRPr="0071486F">
        <w:rPr>
          <w:sz w:val="16"/>
        </w:rPr>
        <w:t xml:space="preserve">actually are always having to </w:t>
      </w:r>
      <w:r w:rsidRPr="007A5B26">
        <w:rPr>
          <w:b/>
          <w:sz w:val="26"/>
          <w:highlight w:val="green"/>
          <w:u w:val="single"/>
        </w:rPr>
        <w:t>shore themselves up</w:t>
      </w:r>
      <w:r w:rsidRPr="007A5B26">
        <w:rPr>
          <w:sz w:val="16"/>
          <w:highlight w:val="green"/>
        </w:rPr>
        <w:t xml:space="preserve"> </w:t>
      </w:r>
      <w:r w:rsidRPr="0071486F">
        <w:rPr>
          <w:sz w:val="16"/>
        </w:rPr>
        <w:t xml:space="preserve">precisely </w:t>
      </w:r>
      <w:r w:rsidRPr="007A5B26">
        <w:rPr>
          <w:b/>
          <w:sz w:val="26"/>
          <w:highlight w:val="green"/>
          <w:u w:val="single"/>
          <w:bdr w:val="single" w:sz="18" w:space="0" w:color="auto"/>
        </w:rPr>
        <w:t>because they're unstable</w:t>
      </w:r>
      <w:r w:rsidRPr="0071486F">
        <w:rPr>
          <w:sz w:val="16"/>
        </w:rPr>
        <w:t xml:space="preserve">. We can see that. We can't see it because the whole system of hegemony is to give us the impression that it is so powerful, there's no space out. And yet it’s working overtime to, to respond to our opposition. </w:t>
      </w:r>
      <w:r w:rsidRPr="0071486F">
        <w:rPr>
          <w:u w:val="single"/>
        </w:rPr>
        <w:t>Right. That may not answer your question, but that's sort of a way I think about it. Maybe it’s not satisfactory, but yeah</w:t>
      </w:r>
      <w:r w:rsidRPr="0071486F">
        <w:rPr>
          <w:sz w:val="16"/>
        </w:rPr>
        <w:t xml:space="preserve">. </w:t>
      </w:r>
    </w:p>
    <w:p w14:paraId="2442DB33" w14:textId="77777777" w:rsidR="009A0BD1" w:rsidRPr="009A0BD1" w:rsidRDefault="009A0BD1" w:rsidP="009A0BD1"/>
    <w:p w14:paraId="6F22693B" w14:textId="77777777" w:rsidR="009A0BD1" w:rsidRPr="009A0BD1" w:rsidRDefault="009A0BD1" w:rsidP="009A0BD1"/>
    <w:sectPr w:rsidR="009A0BD1" w:rsidRPr="009A0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0BD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0BD1"/>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C2804"/>
  <w15:chartTrackingRefBased/>
  <w15:docId w15:val="{C20A6302-FB97-410B-894B-0FCD9FAFD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0BD1"/>
    <w:pPr>
      <w:spacing w:after="0" w:line="240" w:lineRule="auto"/>
    </w:pPr>
    <w:rPr>
      <w:rFonts w:ascii="Calibri" w:hAnsi="Calibri" w:cs="Calibri"/>
    </w:rPr>
  </w:style>
  <w:style w:type="paragraph" w:styleId="Heading1">
    <w:name w:val="heading 1"/>
    <w:aliases w:val="Pocket"/>
    <w:basedOn w:val="Normal"/>
    <w:next w:val="Normal"/>
    <w:link w:val="Heading1Char"/>
    <w:qFormat/>
    <w:rsid w:val="009A0BD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0BD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0BD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9A0BD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A0B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0BD1"/>
  </w:style>
  <w:style w:type="character" w:customStyle="1" w:styleId="Heading1Char">
    <w:name w:val="Heading 1 Char"/>
    <w:aliases w:val="Pocket Char"/>
    <w:basedOn w:val="DefaultParagraphFont"/>
    <w:link w:val="Heading1"/>
    <w:rsid w:val="009A0B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0B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0BD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9A0BD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9A0B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0BD1"/>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9A0BD1"/>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9A0BD1"/>
    <w:rPr>
      <w:color w:val="auto"/>
      <w:u w:val="none"/>
    </w:rPr>
  </w:style>
  <w:style w:type="character" w:styleId="FollowedHyperlink">
    <w:name w:val="FollowedHyperlink"/>
    <w:basedOn w:val="DefaultParagraphFont"/>
    <w:uiPriority w:val="99"/>
    <w:semiHidden/>
    <w:unhideWhenUsed/>
    <w:rsid w:val="009A0BD1"/>
    <w:rPr>
      <w:color w:val="auto"/>
      <w:u w:val="none"/>
    </w:rPr>
  </w:style>
  <w:style w:type="paragraph" w:customStyle="1" w:styleId="textbold">
    <w:name w:val="text bold"/>
    <w:basedOn w:val="Normal"/>
    <w:link w:val="Emphasis"/>
    <w:uiPriority w:val="7"/>
    <w:qFormat/>
    <w:rsid w:val="009A0BD1"/>
    <w:pPr>
      <w:ind w:left="720"/>
      <w:jc w:val="both"/>
    </w:pPr>
    <w:rPr>
      <w:b/>
      <w:iCs/>
      <w:u w:val="single"/>
    </w:rPr>
  </w:style>
  <w:style w:type="character" w:customStyle="1" w:styleId="TitleChar">
    <w:name w:val="Title Char"/>
    <w:basedOn w:val="DefaultParagraphFont"/>
    <w:link w:val="Title"/>
    <w:uiPriority w:val="6"/>
    <w:qFormat/>
    <w:rsid w:val="009A0BD1"/>
    <w:rPr>
      <w:u w:val="single"/>
    </w:rPr>
  </w:style>
  <w:style w:type="paragraph" w:styleId="Title">
    <w:name w:val="Title"/>
    <w:basedOn w:val="Normal"/>
    <w:next w:val="Normal"/>
    <w:link w:val="TitleChar"/>
    <w:uiPriority w:val="6"/>
    <w:qFormat/>
    <w:rsid w:val="009A0BD1"/>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9A0BD1"/>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9A0BD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9A0B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19/03/03/asia/china-plans-solar-power-in-space-intl/index.html" TargetMode="External"/><Relationship Id="rId3" Type="http://schemas.openxmlformats.org/officeDocument/2006/relationships/styles" Target="styles.xml"/><Relationship Id="rId7" Type="http://schemas.openxmlformats.org/officeDocument/2006/relationships/hyperlink" Target="https://www.spacelegalissues.com/the-legal-status-of-chinese-space-based-solar-power-sta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net.com/news/harvesting-energy-with-space-solar-panels-could-power-the-earth-2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22675</Words>
  <Characters>129251</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2022-02-19T15:32:00Z</dcterms:created>
  <dcterms:modified xsi:type="dcterms:W3CDTF">2022-02-19T15:43:00Z</dcterms:modified>
</cp:coreProperties>
</file>