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2FAEC" w14:textId="3EEFC82E" w:rsidR="00A95652" w:rsidRDefault="001F4A3B" w:rsidP="001F4A3B">
      <w:pPr>
        <w:pStyle w:val="Heading1"/>
      </w:pPr>
      <w:r>
        <w:t>1NC v Sophia</w:t>
      </w:r>
    </w:p>
    <w:p w14:paraId="0FDF5745" w14:textId="1F08C8E3" w:rsidR="001F4A3B" w:rsidRDefault="001F4A3B" w:rsidP="001F4A3B">
      <w:pPr>
        <w:pStyle w:val="Heading2"/>
      </w:pPr>
      <w:r>
        <w:t>1</w:t>
      </w:r>
    </w:p>
    <w:p w14:paraId="2F0F7AFE" w14:textId="6CBFFD6C" w:rsidR="001F4A3B" w:rsidRDefault="001F4A3B" w:rsidP="001F4A3B">
      <w:pPr>
        <w:pStyle w:val="Heading3"/>
      </w:pPr>
      <w:r>
        <w:t>1NC---Util NC</w:t>
      </w:r>
    </w:p>
    <w:p w14:paraId="454C641C" w14:textId="77777777" w:rsidR="001F4A3B" w:rsidRPr="00CA39EC" w:rsidRDefault="001F4A3B" w:rsidP="001F4A3B">
      <w:pPr>
        <w:pStyle w:val="Heading4"/>
      </w:pPr>
      <w:r w:rsidRPr="00CA39EC">
        <w:t>Ethics begin a posteriori.</w:t>
      </w:r>
    </w:p>
    <w:p w14:paraId="1EA95839" w14:textId="77777777" w:rsidR="001F4A3B" w:rsidRPr="00CA39EC" w:rsidRDefault="001F4A3B" w:rsidP="001F4A3B">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61AA3236" w14:textId="77777777" w:rsidR="001F4A3B" w:rsidRDefault="001F4A3B" w:rsidP="001F4A3B">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59552199" w14:textId="77777777" w:rsidR="001F4A3B" w:rsidRPr="00927CD3" w:rsidRDefault="001F4A3B" w:rsidP="001F4A3B"/>
    <w:p w14:paraId="31F6DE92" w14:textId="77777777" w:rsidR="001F4A3B" w:rsidRPr="007B328F" w:rsidRDefault="001F4A3B" w:rsidP="001F4A3B">
      <w:pPr>
        <w:pStyle w:val="Heading4"/>
        <w:rPr>
          <w:rFonts w:cs="Calibri"/>
          <w:color w:val="000000" w:themeColor="text1"/>
        </w:rPr>
      </w:pPr>
      <w:r w:rsidRPr="007B328F">
        <w:rPr>
          <w:rFonts w:cs="Calibri"/>
          <w:color w:val="000000" w:themeColor="text1"/>
        </w:rPr>
        <w:t>The standard is maximizing expected well-being. Prefer it:</w:t>
      </w:r>
    </w:p>
    <w:p w14:paraId="77E05355" w14:textId="00773BAB" w:rsidR="001F4A3B" w:rsidRPr="00A3034A" w:rsidRDefault="001F4A3B" w:rsidP="001F4A3B">
      <w:pPr>
        <w:pStyle w:val="Heading4"/>
        <w:rPr>
          <w:bCs/>
          <w:u w:val="single"/>
        </w:rPr>
      </w:pPr>
      <w:r w:rsidRPr="007B328F">
        <w:rPr>
          <w:rFonts w:cs="Calibri"/>
          <w:color w:val="000000" w:themeColor="text1"/>
        </w:rPr>
        <w:t>[</w:t>
      </w:r>
      <w:r w:rsidR="00311CDF">
        <w:rPr>
          <w:rFonts w:cs="Calibri"/>
          <w:color w:val="000000" w:themeColor="text1"/>
        </w:rPr>
        <w:t>1</w:t>
      </w:r>
      <w:r w:rsidRPr="007B328F">
        <w:rPr>
          <w:rFonts w:cs="Calibri"/>
          <w:color w:val="000000" w:themeColor="text1"/>
        </w:rPr>
        <w:t xml:space="preserve">] </w:t>
      </w:r>
      <w:r w:rsidRPr="00A3034A">
        <w:rPr>
          <w:bCs/>
        </w:rPr>
        <w:t xml:space="preserve">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73E9ECB2" w14:textId="77777777" w:rsidR="001F4A3B" w:rsidRPr="00A3034A" w:rsidRDefault="001F4A3B" w:rsidP="001F4A3B">
      <w:pPr>
        <w:rPr>
          <w:rStyle w:val="Style13ptBold"/>
        </w:rPr>
      </w:pPr>
      <w:r w:rsidRPr="00A3034A">
        <w:rPr>
          <w:rStyle w:val="Style13ptBold"/>
        </w:rPr>
        <w:t>Blum et al. 18</w:t>
      </w:r>
    </w:p>
    <w:p w14:paraId="702A5C93" w14:textId="77777777" w:rsidR="001F4A3B" w:rsidRPr="00A3034A" w:rsidRDefault="001F4A3B" w:rsidP="001F4A3B">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242E739B"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2515D30F"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514EA071"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06DFF84"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6F05D72"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E3DA6DE"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E37854A" w14:textId="77777777" w:rsidR="001F4A3B" w:rsidRPr="00A3034A" w:rsidRDefault="001F4A3B" w:rsidP="001F4A3B">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3013E6D"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1C4AD92"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14388F1"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66E9434A"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DC76180"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04F42965"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5E4BC85"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5320EFF7"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31A2B2AB"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9AD1F17"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18E8E73"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24FB8422"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008C239"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4B0FF58C"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3E4BEAD4"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17CA13C" w14:textId="77777777" w:rsidR="001F4A3B" w:rsidRPr="00A3034A" w:rsidRDefault="001F4A3B" w:rsidP="001F4A3B">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5359946" w14:textId="0E525E81" w:rsidR="001F4A3B" w:rsidRPr="00D03B18" w:rsidRDefault="001F4A3B" w:rsidP="001F4A3B">
      <w:pPr>
        <w:pStyle w:val="Heading4"/>
      </w:pPr>
      <w:r>
        <w:t>[</w:t>
      </w:r>
      <w:r w:rsidR="00311CDF">
        <w:t>2</w:t>
      </w:r>
      <w:r>
        <w:t xml:space="preserve">] Extinction outweighs </w:t>
      </w:r>
    </w:p>
    <w:p w14:paraId="24461465" w14:textId="77777777" w:rsidR="001F4A3B" w:rsidRPr="00F5022F" w:rsidRDefault="001F4A3B" w:rsidP="001F4A3B">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2F892F99" w14:textId="77777777" w:rsidR="001F4A3B" w:rsidRDefault="001F4A3B" w:rsidP="001F4A3B">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as that 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there’s agreement 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3CF3D04E" w14:textId="77777777" w:rsidR="001F4A3B" w:rsidRDefault="001F4A3B" w:rsidP="001F4A3B"/>
    <w:p w14:paraId="708B245D" w14:textId="77777777" w:rsidR="001F4A3B" w:rsidRDefault="001F4A3B" w:rsidP="001F4A3B">
      <w:pPr>
        <w:spacing w:after="160" w:line="259" w:lineRule="auto"/>
      </w:pPr>
      <w:r>
        <w:br w:type="page"/>
      </w:r>
    </w:p>
    <w:p w14:paraId="24FEF06F" w14:textId="77777777" w:rsidR="001F4A3B" w:rsidRPr="00A3034A" w:rsidRDefault="001F4A3B" w:rsidP="001F4A3B">
      <w:pPr>
        <w:pStyle w:val="Heading4"/>
      </w:pPr>
      <w:r w:rsidRPr="00A3034A">
        <w:t xml:space="preserve">Extinction </w:t>
      </w:r>
      <w:r>
        <w:t xml:space="preserve">independently </w:t>
      </w:r>
      <w:r w:rsidRPr="00A3034A">
        <w:t xml:space="preserve">first – </w:t>
      </w:r>
    </w:p>
    <w:p w14:paraId="635A947C" w14:textId="77777777" w:rsidR="001F4A3B" w:rsidRPr="00A3034A" w:rsidRDefault="001F4A3B" w:rsidP="001F4A3B">
      <w:pPr>
        <w:pStyle w:val="Heading4"/>
      </w:pPr>
      <w:r w:rsidRPr="00A3034A">
        <w:t>1 – Forecloses future improvement – we can never improve society because our impact is irreversible which proves moral uncertainty</w:t>
      </w:r>
    </w:p>
    <w:p w14:paraId="24FF41CC" w14:textId="77777777" w:rsidR="001F4A3B" w:rsidRPr="00A3034A" w:rsidRDefault="001F4A3B" w:rsidP="001F4A3B">
      <w:pPr>
        <w:pStyle w:val="Heading4"/>
      </w:pPr>
      <w:r w:rsidRPr="00A3034A">
        <w:t>2 – Turns suffering – mass death causes suffering because people can’t get access to resources and basic necessities</w:t>
      </w:r>
    </w:p>
    <w:p w14:paraId="6F8C0666" w14:textId="77777777" w:rsidR="001F4A3B" w:rsidRDefault="001F4A3B" w:rsidP="001F4A3B">
      <w:pPr>
        <w:pStyle w:val="Heading4"/>
      </w:pPr>
      <w:r w:rsidRPr="00A3034A">
        <w:t>3 – Objectivity – body count is the most objective way to calculate impacts because comparing suffering is unethical</w:t>
      </w:r>
    </w:p>
    <w:p w14:paraId="69DE6858" w14:textId="77777777" w:rsidR="001F4A3B" w:rsidRDefault="001F4A3B" w:rsidP="001F4A3B">
      <w:pPr>
        <w:pStyle w:val="Heading4"/>
      </w:pPr>
      <w:r>
        <w:t>4 – Lexical priority – threats to bodily security preclude the ability for moral actors to effectively cohere decisions which is a prerequisite to moral decision making</w:t>
      </w:r>
    </w:p>
    <w:p w14:paraId="5EA399B3" w14:textId="77E8B2BA" w:rsidR="001F4A3B" w:rsidRDefault="001F4A3B" w:rsidP="001F4A3B">
      <w:pPr>
        <w:pStyle w:val="Heading3"/>
      </w:pPr>
      <w:r>
        <w:t>1NC---CP</w:t>
      </w:r>
    </w:p>
    <w:p w14:paraId="46332598" w14:textId="6E9D9803" w:rsidR="001F4A3B" w:rsidRDefault="00FF6BAA" w:rsidP="001F4A3B">
      <w:pPr>
        <w:pStyle w:val="Heading4"/>
      </w:pPr>
      <w:bookmarkStart w:id="0" w:name="_Hlk81495473"/>
      <w:r>
        <w:t xml:space="preserve">CP Text: </w:t>
      </w:r>
      <w:r w:rsidR="001F4A3B">
        <w:t>States</w:t>
      </w:r>
      <w:r w:rsidR="001F4A3B">
        <w:rPr>
          <w:i/>
        </w:rPr>
        <w:t xml:space="preserve"> </w:t>
      </w:r>
      <w:r>
        <w:t>calling a</w:t>
      </w:r>
      <w:r w:rsidR="001F4A3B" w:rsidRPr="00DB1E97">
        <w:t xml:space="preserve"> global constitutional convention and establish</w:t>
      </w:r>
      <w:r>
        <w:t>ing</w:t>
      </w:r>
      <w:r w:rsidR="001F4A3B" w:rsidRPr="00DB1E97">
        <w:t xml:space="preserve"> a constitution reflecting intergenerational concern with exclusive authority </w:t>
      </w:r>
      <w:r>
        <w:t xml:space="preserve">to </w:t>
      </w:r>
      <w:r w:rsidR="001F4A3B" w:rsidRPr="00DB1E97">
        <w:t xml:space="preserve">appropriation of outer space by private entities </w:t>
      </w:r>
      <w:r>
        <w:t>is just.</w:t>
      </w:r>
    </w:p>
    <w:p w14:paraId="333618BA" w14:textId="77777777" w:rsidR="001F4A3B" w:rsidRPr="00DB1E97" w:rsidRDefault="001F4A3B" w:rsidP="001F4A3B">
      <w:pPr>
        <w:pStyle w:val="Heading4"/>
      </w:pPr>
      <w:r w:rsidRPr="00DB1E97">
        <w:t>That solves the aff – it addresses shared anxieties while building political consensus</w:t>
      </w:r>
    </w:p>
    <w:p w14:paraId="3D5F6F9D" w14:textId="77777777" w:rsidR="001F4A3B" w:rsidRDefault="001F4A3B" w:rsidP="001F4A3B">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11499DEC" w14:textId="77777777" w:rsidR="001F4A3B" w:rsidRPr="00F3084D" w:rsidRDefault="001F4A3B" w:rsidP="001F4A3B">
      <w:pPr>
        <w:rPr>
          <w:rStyle w:val="StyleUnderline"/>
        </w:rPr>
      </w:pPr>
      <w:r w:rsidRPr="00F3084D">
        <w:rPr>
          <w:rStyle w:val="StyleUnderline"/>
        </w:rPr>
        <w:t>A Constitutional Convention</w:t>
      </w:r>
    </w:p>
    <w:p w14:paraId="503C2FF0" w14:textId="77777777" w:rsidR="001F4A3B" w:rsidRPr="004F27E3" w:rsidRDefault="001F4A3B" w:rsidP="001F4A3B">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3007F5C9" w14:textId="77777777" w:rsidR="001F4A3B" w:rsidRPr="004F27E3" w:rsidRDefault="001F4A3B" w:rsidP="001F4A3B">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3C6CF391" w14:textId="77777777" w:rsidR="001F4A3B" w:rsidRPr="004F27E3" w:rsidRDefault="001F4A3B" w:rsidP="001F4A3B">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3AC8C975" w14:textId="77777777" w:rsidR="001F4A3B" w:rsidRDefault="001F4A3B" w:rsidP="001F4A3B">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43E567CB" w14:textId="77777777" w:rsidR="001F4A3B" w:rsidRPr="004D3406" w:rsidRDefault="001F4A3B" w:rsidP="001F4A3B">
      <w:pPr>
        <w:rPr>
          <w:sz w:val="16"/>
          <w:szCs w:val="16"/>
        </w:rPr>
      </w:pPr>
      <w:r w:rsidRPr="004D3406">
        <w:rPr>
          <w:sz w:val="16"/>
          <w:szCs w:val="16"/>
        </w:rPr>
        <w:t>Selective Mirroring</w:t>
      </w:r>
    </w:p>
    <w:p w14:paraId="52CBABDD" w14:textId="77777777" w:rsidR="001F4A3B" w:rsidRPr="00A07B72" w:rsidRDefault="001F4A3B" w:rsidP="001F4A3B">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6A8D244F" w14:textId="77777777" w:rsidR="001F4A3B" w:rsidRPr="004D3406" w:rsidRDefault="001F4A3B" w:rsidP="001F4A3B">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43B6E189" w14:textId="77777777" w:rsidR="001F4A3B" w:rsidRPr="006012A9" w:rsidRDefault="001F4A3B" w:rsidP="001F4A3B">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59F721C1" w14:textId="77777777" w:rsidR="001F4A3B" w:rsidRDefault="001F4A3B" w:rsidP="001F4A3B">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78D6D2E9" w14:textId="77777777" w:rsidR="001F4A3B" w:rsidRPr="00F3084D" w:rsidRDefault="001F4A3B" w:rsidP="001F4A3B">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646620C4" w14:textId="77777777" w:rsidR="001F4A3B" w:rsidRPr="00F3084D" w:rsidRDefault="001F4A3B" w:rsidP="001F4A3B">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3D03DD3D" w14:textId="77777777" w:rsidR="001F4A3B" w:rsidRDefault="001F4A3B" w:rsidP="001F4A3B">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584B456D" w14:textId="77777777" w:rsidR="001F4A3B" w:rsidRPr="0038527D" w:rsidRDefault="001F4A3B" w:rsidP="001F4A3B">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5AB33F63" w14:textId="77777777" w:rsidR="001F4A3B" w:rsidRPr="0038527D" w:rsidRDefault="001F4A3B" w:rsidP="001F4A3B">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29939C2C" w14:textId="77777777" w:rsidR="001F4A3B" w:rsidRPr="0038527D" w:rsidRDefault="001F4A3B" w:rsidP="001F4A3B">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1EDB0A58" w14:textId="77777777" w:rsidR="001F4A3B" w:rsidRPr="0038527D" w:rsidRDefault="001F4A3B" w:rsidP="001F4A3B">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54289AF3" w14:textId="77777777" w:rsidR="001F4A3B" w:rsidRPr="0038527D" w:rsidRDefault="001F4A3B" w:rsidP="001F4A3B">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34CD32F8" w14:textId="77777777" w:rsidR="001F4A3B" w:rsidRPr="00BB50DC" w:rsidRDefault="001F4A3B" w:rsidP="001F4A3B">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3F293401" w14:textId="77777777" w:rsidR="001F4A3B" w:rsidRPr="007E6AA4" w:rsidRDefault="001F4A3B" w:rsidP="001F4A3B">
      <w:pPr>
        <w:rPr>
          <w:sz w:val="16"/>
          <w:szCs w:val="16"/>
        </w:rPr>
      </w:pPr>
      <w:r w:rsidRPr="007E6AA4">
        <w:rPr>
          <w:sz w:val="16"/>
          <w:szCs w:val="16"/>
        </w:rPr>
        <w:t>Aims</w:t>
      </w:r>
    </w:p>
    <w:p w14:paraId="2ABCD106" w14:textId="77777777" w:rsidR="001F4A3B" w:rsidRPr="003E78F8" w:rsidRDefault="001F4A3B" w:rsidP="001F4A3B">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28AB91AC" w14:textId="77777777" w:rsidR="001F4A3B" w:rsidRPr="00C646FD" w:rsidRDefault="001F4A3B" w:rsidP="001F4A3B">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590039B1" w14:textId="77777777" w:rsidR="001F4A3B" w:rsidRPr="003E78F8" w:rsidRDefault="001F4A3B" w:rsidP="001F4A3B">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78B21CB4" w14:textId="77777777" w:rsidR="001F4A3B" w:rsidRDefault="001F4A3B" w:rsidP="001F4A3B">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916199">
        <w:rPr>
          <w:rStyle w:val="StyleUnderline"/>
          <w:highlight w:val="cyan"/>
        </w:rPr>
        <w:t>and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64042AB0" w14:textId="77777777" w:rsidR="001F4A3B" w:rsidRDefault="001F4A3B" w:rsidP="001F4A3B">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0EE6812D" w14:textId="77777777" w:rsidR="001F4A3B" w:rsidRPr="00BA2DCC" w:rsidRDefault="001F4A3B" w:rsidP="001F4A3B">
      <w:proofErr w:type="spellStart"/>
      <w:r>
        <w:rPr>
          <w:rStyle w:val="Style13ptBold"/>
        </w:rPr>
        <w:t>Beckstead</w:t>
      </w:r>
      <w:proofErr w:type="spellEnd"/>
      <w:r w:rsidRPr="00702E8D">
        <w:rPr>
          <w:rStyle w:val="Style13ptBold"/>
          <w:b w:val="0"/>
          <w:sz w:val="22"/>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3BF649A7" w14:textId="77777777" w:rsidR="001F4A3B" w:rsidRPr="006012A9" w:rsidRDefault="001F4A3B" w:rsidP="001F4A3B">
      <w:pPr>
        <w:rPr>
          <w:sz w:val="16"/>
        </w:rPr>
      </w:pPr>
      <w:r w:rsidRPr="006012A9">
        <w:rPr>
          <w:sz w:val="16"/>
        </w:rPr>
        <w:t>In the near future</w:t>
      </w:r>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In particular, like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72746F3F" w14:textId="77777777" w:rsidR="001F4A3B" w:rsidRPr="00F10096" w:rsidRDefault="001F4A3B" w:rsidP="001F4A3B">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a number of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77DCAD15" w14:textId="77777777" w:rsidR="001F4A3B" w:rsidRPr="00DA49BC" w:rsidRDefault="001F4A3B" w:rsidP="001F4A3B">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351D758B" w14:textId="6AB5B6B0" w:rsidR="001F4A3B" w:rsidRDefault="001F4A3B" w:rsidP="001F4A3B">
      <w:pPr>
        <w:pStyle w:val="Heading4"/>
      </w:pPr>
      <w:r>
        <w:t>The net benefit is offense under Kant. The process of communication between nations is crucial to respecting freedom because it ensures sustainable uses of space where nations can clarify claims and stakes to certain grounds which avoids violating freedom. The process of communication is also uniquely important to avoiding promise breaking since states would create pieces of legislation and agree to not violate them which massively ow aff offense.</w:t>
      </w:r>
    </w:p>
    <w:p w14:paraId="582E68A2" w14:textId="6CA4E3A0" w:rsidR="001F4A3B" w:rsidRDefault="001F4A3B" w:rsidP="001F4A3B">
      <w:pPr>
        <w:pStyle w:val="Heading3"/>
      </w:pPr>
      <w:r>
        <w:t>1NC---Truth Testing</w:t>
      </w:r>
    </w:p>
    <w:p w14:paraId="0CBD61E5" w14:textId="58614FE7" w:rsidR="004D5820" w:rsidRDefault="004D5820" w:rsidP="004D5820"/>
    <w:p w14:paraId="26AF4955" w14:textId="77777777" w:rsidR="004D5820" w:rsidRDefault="004D5820" w:rsidP="004D5820">
      <w:pPr>
        <w:pStyle w:val="Heading4"/>
      </w:pPr>
      <w:r>
        <w:t xml:space="preserve">The role of the ballot is to determine whether the resolution is a true or false statement – anything else moots 7 minutes of the </w:t>
      </w:r>
      <w:proofErr w:type="spellStart"/>
      <w:r>
        <w:t>nc</w:t>
      </w:r>
      <w:proofErr w:type="spellEnd"/>
      <w:r>
        <w:t xml:space="preserve"> – their framing collapses since you must say it is true that a world is better than another before you adopt it.</w:t>
      </w:r>
    </w:p>
    <w:p w14:paraId="2D9CF701" w14:textId="77777777" w:rsidR="004D5820" w:rsidRDefault="004D5820" w:rsidP="004D5820">
      <w:pPr>
        <w:pStyle w:val="Heading4"/>
      </w:pPr>
      <w:r>
        <w:t>They justify substantive skews since there will always be a more correct side of the issue but we compensate for flaws in the lit.</w:t>
      </w:r>
    </w:p>
    <w:p w14:paraId="79BCB2E2" w14:textId="77777777" w:rsidR="004D5820" w:rsidRDefault="004D5820" w:rsidP="004D5820">
      <w:pPr>
        <w:pStyle w:val="Heading4"/>
      </w:pPr>
      <w:r>
        <w:t>Scalar methods like comparison increases intervention – the persuasion of certain DA or advantages sway decisions – T/F binary is descriptive and technical.</w:t>
      </w:r>
    </w:p>
    <w:p w14:paraId="572779EB" w14:textId="77777777" w:rsidR="004D5820" w:rsidRPr="00F346D7" w:rsidRDefault="004D5820" w:rsidP="004D5820">
      <w:pPr>
        <w:pStyle w:val="Heading4"/>
      </w:pPr>
      <w:r>
        <w:t>Negate because either the aff is true meaning its bad for us to clash w/ it because it turns us into Fake News people OR it’s not meaning it’s a lie that you can’t vote on for ethics</w:t>
      </w:r>
    </w:p>
    <w:p w14:paraId="207D02EA" w14:textId="77777777" w:rsidR="004D5820" w:rsidRDefault="004D5820" w:rsidP="004D5820">
      <w:pPr>
        <w:pStyle w:val="Heading4"/>
      </w:pPr>
      <w:r>
        <w:t xml:space="preserve">a </w:t>
      </w:r>
      <w:proofErr w:type="spellStart"/>
      <w:r>
        <w:t>priori's</w:t>
      </w:r>
      <w:proofErr w:type="spellEnd"/>
      <w:r>
        <w:t xml:space="preserve"> 1st – even worlds framing requires ethics that begin from a priori principles like reason or pleasure so we control the internal link to functional debates.</w:t>
      </w:r>
    </w:p>
    <w:p w14:paraId="76E59CFA" w14:textId="77777777" w:rsidR="004D5820" w:rsidRDefault="004D5820" w:rsidP="004D5820">
      <w:pPr>
        <w:pStyle w:val="Heading4"/>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it's constitutive and jurisdictional. I denied the truth of the resolution by disagreeing with the aff which means I've met my burden.</w:t>
      </w:r>
    </w:p>
    <w:p w14:paraId="28433639" w14:textId="77777777" w:rsidR="004D5820" w:rsidRPr="004D5820" w:rsidRDefault="004D5820" w:rsidP="004D5820"/>
    <w:p w14:paraId="1276BC41" w14:textId="77777777" w:rsidR="001F4A3B" w:rsidRDefault="001F4A3B" w:rsidP="001F4A3B">
      <w:pPr>
        <w:pStyle w:val="Heading4"/>
        <w:rPr>
          <w:rFonts w:cs="Calibri"/>
        </w:rPr>
      </w:pPr>
      <w:r w:rsidRPr="00F570EE">
        <w:rPr>
          <w:rFonts w:cs="Calibri"/>
        </w:rPr>
        <w:t>Permissibility and presumption negate</w:t>
      </w:r>
    </w:p>
    <w:p w14:paraId="7020C9F9" w14:textId="17EAD6FA" w:rsidR="001F4A3B" w:rsidRDefault="001F4A3B" w:rsidP="001F4A3B">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w:t>
      </w:r>
      <w:r w:rsidR="00487AE6">
        <w:rPr>
          <w:rFonts w:cs="Calibri"/>
        </w:rPr>
        <w:t>prove a statement unjust, permissibility would deny the existence of unjustness and when in a deadlock between smth being unjust or just you declare it just for example drinking water</w:t>
      </w:r>
    </w:p>
    <w:p w14:paraId="34F156C9" w14:textId="77777777" w:rsidR="001F4A3B" w:rsidRDefault="001F4A3B" w:rsidP="001F4A3B">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299B2447" w14:textId="77777777" w:rsidR="001F4A3B" w:rsidRDefault="001F4A3B" w:rsidP="001F4A3B">
      <w:pPr>
        <w:pStyle w:val="Heading4"/>
      </w:pPr>
      <w:r>
        <w:t xml:space="preserve">3] </w:t>
      </w:r>
      <w:r w:rsidRPr="004F2341">
        <w:rPr>
          <w:u w:val="single"/>
        </w:rPr>
        <w:t>Negating is harder</w:t>
      </w:r>
      <w:r>
        <w:t xml:space="preserve"> – A] Aff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3FCB87AB" w14:textId="48266F11" w:rsidR="001F4A3B" w:rsidRPr="004F2341" w:rsidRDefault="001F4A3B" w:rsidP="001F4A3B">
      <w:pPr>
        <w:pStyle w:val="Heading4"/>
      </w:pPr>
      <w:r>
        <w:t xml:space="preserve">4] </w:t>
      </w:r>
      <w:r w:rsidRPr="004F2341">
        <w:rPr>
          <w:u w:val="single"/>
        </w:rPr>
        <w:t>Affirmation theory-</w:t>
      </w:r>
      <w:r>
        <w:t xml:space="preserve"> Affirming requires unconditionally maintaining </w:t>
      </w:r>
      <w:r w:rsidR="00487AE6">
        <w:t>a defense of truth, permissibility would deny that</w:t>
      </w:r>
    </w:p>
    <w:p w14:paraId="7E2076B8" w14:textId="77777777" w:rsidR="001F4A3B" w:rsidRPr="0028499F" w:rsidRDefault="001F4A3B" w:rsidP="001F4A3B">
      <w:pPr>
        <w:rPr>
          <w:rStyle w:val="Emphasis"/>
          <w:sz w:val="24"/>
          <w:szCs w:val="24"/>
        </w:rPr>
      </w:pPr>
      <w:r w:rsidRPr="0028499F">
        <w:rPr>
          <w:rStyle w:val="Emphasis"/>
          <w:sz w:val="24"/>
          <w:szCs w:val="24"/>
          <w:highlight w:val="green"/>
        </w:rPr>
        <w:t>Affirm [is to]: maintain as true.</w:t>
      </w:r>
    </w:p>
    <w:p w14:paraId="3E777B9D" w14:textId="77777777" w:rsidR="001F4A3B" w:rsidRDefault="001F4A3B" w:rsidP="001F4A3B">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11BA9D8C" w14:textId="54E54F19" w:rsidR="001F4A3B" w:rsidRDefault="001F4A3B" w:rsidP="001F4A3B"/>
    <w:p w14:paraId="7C18579B" w14:textId="4CE5DA3B" w:rsidR="00311CDF" w:rsidRDefault="00311CDF" w:rsidP="001F4A3B"/>
    <w:p w14:paraId="6401B695" w14:textId="77777777" w:rsidR="00311CDF" w:rsidRPr="00AD4714" w:rsidRDefault="00311CDF" w:rsidP="00311CDF">
      <w:pPr>
        <w:pStyle w:val="Heading4"/>
        <w:tabs>
          <w:tab w:val="left" w:pos="7172"/>
        </w:tabs>
        <w:rPr>
          <w:rStyle w:val="Style13ptBold"/>
          <w:b/>
          <w:bCs w:val="0"/>
        </w:rPr>
      </w:pPr>
      <w:r>
        <w:rPr>
          <w:rStyle w:val="Style13ptBold"/>
          <w:b/>
          <w:bCs w:val="0"/>
        </w:rPr>
        <w:t xml:space="preserve">1] </w:t>
      </w:r>
      <w:r w:rsidRPr="00740C90">
        <w:rPr>
          <w:rStyle w:val="Style13ptBold"/>
          <w:b/>
          <w:bCs w:val="0"/>
          <w:u w:val="single"/>
        </w:rPr>
        <w:t>We’re in a hologram</w:t>
      </w:r>
      <w:r>
        <w:rPr>
          <w:rStyle w:val="Style13ptBold"/>
          <w:b/>
          <w:bCs w:val="0"/>
        </w:rPr>
        <w:t xml:space="preserve"> </w:t>
      </w:r>
    </w:p>
    <w:p w14:paraId="30C64FB7" w14:textId="77777777" w:rsidR="00311CDF" w:rsidRDefault="00311CDF" w:rsidP="00311CDF">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9"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42ECF44D" w14:textId="77777777" w:rsidR="00311CDF" w:rsidRDefault="00311CDF" w:rsidP="00311CDF">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1764F921" w14:textId="77777777" w:rsidR="00311CDF" w:rsidRDefault="00311CDF" w:rsidP="00311CDF">
      <w:pPr>
        <w:pStyle w:val="Heading4"/>
      </w:pPr>
      <w:r>
        <w:t xml:space="preserve">2] </w:t>
      </w:r>
      <w:r w:rsidRPr="00AD4714">
        <w:rPr>
          <w:u w:val="single"/>
        </w:rPr>
        <w:t>Paradox of tolerance</w:t>
      </w:r>
      <w:r>
        <w:t>- to be completely open to the aff we must exclude perspectives that wouldn’t be open to it which makes complete tolerance impossible.</w:t>
      </w:r>
    </w:p>
    <w:p w14:paraId="17B62196" w14:textId="77777777" w:rsidR="00311CDF" w:rsidRDefault="00311CDF" w:rsidP="00311CDF">
      <w:pPr>
        <w:pStyle w:val="Heading4"/>
      </w:pPr>
      <w:r>
        <w:t xml:space="preserve">3] </w:t>
      </w:r>
      <w:r w:rsidRPr="001B30FD">
        <w:rPr>
          <w:u w:val="single"/>
        </w:rPr>
        <w:t>Decision Making Paradox</w:t>
      </w:r>
      <w:r>
        <w:t>- We need a decision-making procedure to enact the aff, but to choose a procedure requires another meta level decision-making procedure and so forth leading to infinite regress.</w:t>
      </w:r>
    </w:p>
    <w:p w14:paraId="41332C9E" w14:textId="77777777" w:rsidR="00311CDF" w:rsidRDefault="00311CDF" w:rsidP="00311CDF">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63437AEB" w14:textId="77777777" w:rsidR="00311CDF" w:rsidRPr="001B30FD" w:rsidRDefault="00311CDF" w:rsidP="00311CDF">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2ECF7B30" w14:textId="77777777" w:rsidR="00311CDF" w:rsidRDefault="00311CDF" w:rsidP="00311CDF">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68B5B6E7" w14:textId="77777777" w:rsidR="00311CDF" w:rsidRDefault="00311CDF" w:rsidP="00311CDF">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2BF1C629" w14:textId="344328E7" w:rsidR="00311CDF" w:rsidRDefault="00FF6BAA" w:rsidP="00FF6BAA">
      <w:pPr>
        <w:pStyle w:val="Heading3"/>
      </w:pPr>
      <w:r>
        <w:t>1NC---Theory</w:t>
      </w:r>
    </w:p>
    <w:p w14:paraId="7D79B9F4" w14:textId="77777777" w:rsidR="00FF6BAA" w:rsidRPr="005D7E57" w:rsidRDefault="00FF6BAA" w:rsidP="00FF6BAA">
      <w:pPr>
        <w:pStyle w:val="Heading4"/>
        <w:rPr>
          <w:rFonts w:cs="Arial"/>
        </w:rPr>
      </w:pPr>
      <w:proofErr w:type="spellStart"/>
      <w:r w:rsidRPr="005D7E57">
        <w:rPr>
          <w:rFonts w:cs="Arial"/>
        </w:rPr>
        <w:t>Interp</w:t>
      </w:r>
      <w:proofErr w:type="spellEnd"/>
      <w:r w:rsidRPr="005D7E57">
        <w:rPr>
          <w:rFonts w:cs="Arial"/>
        </w:rPr>
        <w:t xml:space="preserve">: the aff cannot read arguments that require the negative to “check all </w:t>
      </w:r>
      <w:proofErr w:type="spellStart"/>
      <w:r w:rsidRPr="005D7E57">
        <w:rPr>
          <w:rFonts w:cs="Arial"/>
        </w:rPr>
        <w:t>interps</w:t>
      </w:r>
      <w:proofErr w:type="spellEnd"/>
      <w:r w:rsidRPr="005D7E57">
        <w:rPr>
          <w:rFonts w:cs="Arial"/>
        </w:rPr>
        <w:t xml:space="preserve"> in cross or give an auto-I meet”</w:t>
      </w:r>
    </w:p>
    <w:p w14:paraId="41DFC70B" w14:textId="77777777" w:rsidR="00FF6BAA" w:rsidRPr="005D7E57" w:rsidRDefault="00FF6BAA" w:rsidP="00FF6BAA"/>
    <w:p w14:paraId="40E3BF26" w14:textId="77777777" w:rsidR="00FF6BAA" w:rsidRPr="005D7E57" w:rsidRDefault="00FF6BAA" w:rsidP="00FF6BAA">
      <w:pPr>
        <w:pStyle w:val="Heading4"/>
        <w:rPr>
          <w:rFonts w:cs="Arial"/>
        </w:rPr>
      </w:pPr>
      <w:r w:rsidRPr="005D7E57">
        <w:rPr>
          <w:rFonts w:cs="Arial"/>
        </w:rPr>
        <w:t>1] Recourse – encourages debaters to be infinitely abusive in the 1AC and hide the spike so people drop it</w:t>
      </w:r>
      <w:r>
        <w:rPr>
          <w:rFonts w:cs="Arial"/>
        </w:rPr>
        <w:t xml:space="preserve"> and get an easy </w:t>
      </w:r>
      <w:proofErr w:type="spellStart"/>
      <w:r>
        <w:rPr>
          <w:rFonts w:cs="Arial"/>
        </w:rPr>
        <w:t>i</w:t>
      </w:r>
      <w:proofErr w:type="spellEnd"/>
      <w:r>
        <w:rPr>
          <w:rFonts w:cs="Arial"/>
        </w:rPr>
        <w:t>-meet</w:t>
      </w:r>
      <w:r w:rsidRPr="005D7E57">
        <w:rPr>
          <w:rFonts w:cs="Arial"/>
        </w:rPr>
        <w:t xml:space="preserve"> – if novices and less experienced debaters get distracted by the rest of the 1AC and forget to ask they’re screwed </w:t>
      </w:r>
    </w:p>
    <w:p w14:paraId="7C28D996" w14:textId="77777777" w:rsidR="00FF6BAA" w:rsidRPr="005D7E57" w:rsidRDefault="00FF6BAA" w:rsidP="00FF6BAA">
      <w:pPr>
        <w:pStyle w:val="Heading4"/>
        <w:rPr>
          <w:rFonts w:cs="Arial"/>
        </w:rPr>
      </w:pPr>
      <w:r w:rsidRPr="005D7E57">
        <w:rPr>
          <w:rFonts w:cs="Arial"/>
        </w:rPr>
        <w:t xml:space="preserve">2] Strat skew – two internal links a] skews preround prep since I don’t know how to construct a 1NC – I don’t know whether or not to include theory arguments since I don’t know whether or not you’ll comply b] skews CX – I need cross to place ideas in the </w:t>
      </w:r>
      <w:proofErr w:type="gramStart"/>
      <w:r w:rsidRPr="005D7E57">
        <w:rPr>
          <w:rFonts w:cs="Arial"/>
        </w:rPr>
        <w:t>judges</w:t>
      </w:r>
      <w:proofErr w:type="gramEnd"/>
      <w:r w:rsidRPr="005D7E57">
        <w:rPr>
          <w:rFonts w:cs="Arial"/>
        </w:rPr>
        <w:t xml:space="preserve"> head and get strategic concessions for later argumentation but having to waste time on procedurals mean I’m at a strategic disadvantage </w:t>
      </w:r>
    </w:p>
    <w:p w14:paraId="0CA8A3B8" w14:textId="7B4C6167" w:rsidR="00FF6BAA" w:rsidRDefault="00FF6BAA" w:rsidP="00FF6BAA">
      <w:pPr>
        <w:pStyle w:val="Heading4"/>
        <w:rPr>
          <w:rFonts w:cs="Calibri"/>
        </w:rPr>
      </w:pPr>
      <w:r w:rsidRPr="00441D38">
        <w:rPr>
          <w:rFonts w:cs="Calibri"/>
        </w:rPr>
        <w:t>Norming is an independent voter since justifying the value of debate necessarily justifies the norms of the activity being good in order for debate to be valuable.</w:t>
      </w:r>
      <w:r>
        <w:rPr>
          <w:rFonts w:cs="Calibri"/>
        </w:rPr>
        <w:t xml:space="preserve"> Independently, the alternative is arbitrary since teams could always push the line as to whether their specific practice was abusive or not.</w:t>
      </w:r>
    </w:p>
    <w:p w14:paraId="3C419505" w14:textId="3AFEAA2C" w:rsidR="00FF6BAA" w:rsidRDefault="00FF6BAA" w:rsidP="00FF6BAA"/>
    <w:p w14:paraId="56D32D27" w14:textId="10247B49" w:rsidR="00FF6BAA" w:rsidRDefault="00FF6BAA" w:rsidP="00FF6BAA">
      <w:pPr>
        <w:pStyle w:val="Heading4"/>
      </w:pPr>
      <w:r>
        <w:t xml:space="preserve">No </w:t>
      </w:r>
      <w:proofErr w:type="spellStart"/>
      <w:r>
        <w:t>friv</w:t>
      </w:r>
      <w:proofErr w:type="spellEnd"/>
      <w:r>
        <w:t xml:space="preserve"> theory arguments, reading “must check </w:t>
      </w:r>
      <w:proofErr w:type="spellStart"/>
      <w:r>
        <w:t>interps</w:t>
      </w:r>
      <w:proofErr w:type="spellEnd"/>
      <w:r>
        <w:t xml:space="preserve"> about words in the 1ac” solves but your model would let you avoid EVERY theory debate, where as ours would ensure no debates about defining terms</w:t>
      </w:r>
    </w:p>
    <w:p w14:paraId="3C9D899C" w14:textId="77777777" w:rsidR="00FF6BAA" w:rsidRDefault="00FF6BAA" w:rsidP="00FF6BAA"/>
    <w:p w14:paraId="0F850767" w14:textId="31E96130" w:rsidR="00FF6BAA" w:rsidRDefault="00FF6BAA" w:rsidP="00FF6BAA">
      <w:pPr>
        <w:pStyle w:val="Heading2"/>
      </w:pPr>
      <w:r>
        <w:t>Case</w:t>
      </w:r>
    </w:p>
    <w:p w14:paraId="61422B47" w14:textId="087AF5FC" w:rsidR="00487AE6" w:rsidRDefault="00487AE6" w:rsidP="00487AE6">
      <w:pPr>
        <w:pStyle w:val="Heading3"/>
      </w:pPr>
      <w:r>
        <w:t>Underview</w:t>
      </w:r>
    </w:p>
    <w:p w14:paraId="33B1F8C7" w14:textId="77777777" w:rsidR="00487AE6" w:rsidRDefault="00487AE6" w:rsidP="00487AE6">
      <w:pPr>
        <w:pStyle w:val="Heading4"/>
      </w:pPr>
      <w:r>
        <w:t xml:space="preserve">NC theory first - </w:t>
      </w:r>
      <w:r w:rsidRPr="007054E9">
        <w:t>1] Abuse was self-inflicted- They started the chain of abuse and forced me down this strategy 2] Norming- We have more speeches to norm over whether it’s a good idea 3] It was introduced first so it comes lexically prior</w:t>
      </w:r>
      <w:r>
        <w:t>.</w:t>
      </w:r>
      <w:r w:rsidRPr="00AA5540">
        <w:t xml:space="preserve"> </w:t>
      </w:r>
    </w:p>
    <w:p w14:paraId="4DA1AD34" w14:textId="77777777" w:rsidR="00487AE6" w:rsidRDefault="00487AE6" w:rsidP="00487AE6">
      <w:pPr>
        <w:pStyle w:val="Heading4"/>
      </w:pPr>
      <w:r>
        <w:t>Neg abuse outweighs Aff abuse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4E7E8599" w14:textId="77777777" w:rsidR="00487AE6" w:rsidRDefault="00487AE6" w:rsidP="00487AE6">
      <w:pPr>
        <w:pStyle w:val="Heading4"/>
      </w:pPr>
      <w:r>
        <w:t xml:space="preserve">Reasonability on 1AR shells – 1AR theory is very aff-biased because the 2AR gets to line-by-line every 2NR standard with new answers that never get responded to– reasonability checks 2AR sandbagging by preventing really abusive 1NCs while still giving the 2N a chance. </w:t>
      </w:r>
    </w:p>
    <w:p w14:paraId="66D81306" w14:textId="77777777" w:rsidR="00487AE6" w:rsidRDefault="00487AE6" w:rsidP="00487AE6">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 and means 1AR theory is irresolvable so you shouldn’t stake the round on it. </w:t>
      </w:r>
    </w:p>
    <w:p w14:paraId="0A5EC239" w14:textId="77777777" w:rsidR="00487AE6" w:rsidRPr="00F51B40" w:rsidRDefault="00487AE6" w:rsidP="00487AE6">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w:t>
      </w:r>
      <w:proofErr w:type="spellStart"/>
      <w:r>
        <w:t>quantifiaiblity</w:t>
      </w:r>
      <w:proofErr w:type="spellEnd"/>
    </w:p>
    <w:p w14:paraId="49979E87" w14:textId="527E06E2" w:rsidR="00487AE6" w:rsidRPr="00BC3F45" w:rsidRDefault="00487AE6" w:rsidP="00487AE6">
      <w:pPr>
        <w:pStyle w:val="Heading4"/>
        <w:rPr>
          <w:rFonts w:cs="Calibri"/>
        </w:rPr>
      </w:pPr>
      <w:r w:rsidRPr="00BC3F45">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BC3F45">
        <w:rPr>
          <w:rFonts w:cs="Calibri"/>
        </w:rPr>
        <w:t>interp</w:t>
      </w:r>
      <w:proofErr w:type="spellEnd"/>
      <w:r w:rsidRPr="00BC3F45">
        <w:rPr>
          <w:rFonts w:cs="Calibri"/>
        </w:rPr>
        <w:t xml:space="preserve"> will be new, which means 1AR theory necessitates intervention. </w:t>
      </w:r>
      <w:r>
        <w:rPr>
          <w:rFonts w:cs="Calibri"/>
        </w:rPr>
        <w:t>That’s a reason to reject 1ar theory</w:t>
      </w:r>
    </w:p>
    <w:p w14:paraId="703B72DA" w14:textId="1C56D0DE" w:rsidR="00487AE6" w:rsidRPr="00487AE6" w:rsidRDefault="00487AE6" w:rsidP="00487AE6">
      <w:pPr>
        <w:pStyle w:val="Heading4"/>
      </w:pPr>
    </w:p>
    <w:p w14:paraId="26708558" w14:textId="5AA410B7" w:rsidR="00487AE6" w:rsidRDefault="00487AE6" w:rsidP="00487AE6">
      <w:pPr>
        <w:pStyle w:val="Heading3"/>
      </w:pPr>
      <w:r>
        <w:t>Framework</w:t>
      </w:r>
    </w:p>
    <w:p w14:paraId="30E6D51F" w14:textId="77777777" w:rsidR="00487AE6" w:rsidRPr="00C103B5" w:rsidRDefault="00487AE6" w:rsidP="00487AE6">
      <w:pPr>
        <w:pStyle w:val="Heading4"/>
        <w:rPr>
          <w:rFonts w:cs="Calibri"/>
        </w:rPr>
      </w:pPr>
      <w:r w:rsidRPr="00C103B5">
        <w:rPr>
          <w:rFonts w:cs="Calibri"/>
        </w:rPr>
        <w:t xml:space="preserve">1. </w:t>
      </w:r>
      <w:proofErr w:type="spellStart"/>
      <w:r w:rsidRPr="00C103B5">
        <w:rPr>
          <w:rFonts w:cs="Calibri"/>
        </w:rPr>
        <w:t>Shmagency</w:t>
      </w:r>
      <w:proofErr w:type="spellEnd"/>
      <w:r w:rsidRPr="00C103B5">
        <w:rPr>
          <w:rFonts w:cs="Calibri"/>
        </w:rPr>
        <w:t>—people can always just choose not to be an agent and shift out of their obligations which means their theory can never hold anyone culpable and permits atrocities</w:t>
      </w:r>
    </w:p>
    <w:p w14:paraId="228AD889" w14:textId="77777777" w:rsidR="00487AE6" w:rsidRPr="00C103B5" w:rsidRDefault="00487AE6" w:rsidP="00487AE6">
      <w:pPr>
        <w:pStyle w:val="Heading4"/>
        <w:rPr>
          <w:rFonts w:cs="Calibri"/>
        </w:rPr>
      </w:pPr>
      <w:r w:rsidRPr="00C103B5">
        <w:rPr>
          <w:rFonts w:cs="Calibri"/>
        </w:rPr>
        <w:t>2. Tailoring—you can always tailor a rule to be more and more particular to the point where any action is ok because of how specific the rule is</w:t>
      </w:r>
    </w:p>
    <w:p w14:paraId="43A1C42E" w14:textId="77777777" w:rsidR="00487AE6" w:rsidRPr="00C103B5" w:rsidRDefault="00487AE6" w:rsidP="00487AE6">
      <w:pPr>
        <w:pStyle w:val="Heading4"/>
        <w:rPr>
          <w:rFonts w:cs="Calibri"/>
        </w:rPr>
      </w:pPr>
      <w:r w:rsidRPr="00C103B5">
        <w:rPr>
          <w:rFonts w:cs="Calibri"/>
        </w:rPr>
        <w:t xml:space="preserve">3. Actor spec—even if their framework is true, it only applies to </w:t>
      </w:r>
      <w:r w:rsidRPr="00C103B5">
        <w:rPr>
          <w:rFonts w:cs="Calibri"/>
          <w:u w:val="single"/>
        </w:rPr>
        <w:t>individuals</w:t>
      </w:r>
      <w:r w:rsidRPr="00C103B5">
        <w:rPr>
          <w:rFonts w:cs="Calibri"/>
        </w:rPr>
        <w:t xml:space="preserve"> which have unified consciousnesses – our framework is more particular to institutions that are responsible for everything in the public sphere and have an obligation to mitigate inequality</w:t>
      </w:r>
    </w:p>
    <w:p w14:paraId="2FEFEC55" w14:textId="3A370273" w:rsidR="00487AE6" w:rsidRDefault="00487AE6" w:rsidP="00487AE6">
      <w:pPr>
        <w:pStyle w:val="Heading4"/>
        <w:rPr>
          <w:rFonts w:cs="Calibri"/>
        </w:rPr>
      </w:pPr>
      <w:r w:rsidRPr="00C103B5">
        <w:rPr>
          <w:rFonts w:cs="Calibri"/>
        </w:rPr>
        <w:t>4. freedom is only good insofar as it makes you happier – for example, freedom to eat food is good but freedom to hurt yourself isn’t</w:t>
      </w:r>
      <w:r>
        <w:rPr>
          <w:rFonts w:cs="Calibri"/>
        </w:rPr>
        <w:t>, all of which trigger permissibility</w:t>
      </w:r>
    </w:p>
    <w:p w14:paraId="6B65DAB4" w14:textId="3D841EEE" w:rsidR="004D5820" w:rsidRDefault="004D5820" w:rsidP="004D5820"/>
    <w:p w14:paraId="10A36DE6" w14:textId="72019C8C" w:rsidR="004D5820" w:rsidRDefault="004D5820" w:rsidP="004D5820">
      <w:r>
        <w:t xml:space="preserve">Kant collapses to regress </w:t>
      </w:r>
      <w:proofErr w:type="spellStart"/>
      <w:r>
        <w:t>bc</w:t>
      </w:r>
      <w:proofErr w:type="spellEnd"/>
      <w:r>
        <w:t xml:space="preserve"> you can always set a more and more specific maxim</w:t>
      </w:r>
    </w:p>
    <w:p w14:paraId="42DFA33E" w14:textId="18864915" w:rsidR="004D5820" w:rsidRDefault="004D5820" w:rsidP="004D5820"/>
    <w:p w14:paraId="72AE7002" w14:textId="76FDEB9C" w:rsidR="004D5820" w:rsidRDefault="004D5820" w:rsidP="004D5820">
      <w:r>
        <w:t xml:space="preserve">Practical reason is absurd, it just proves reason can be a motivation for an action not that </w:t>
      </w:r>
      <w:proofErr w:type="spellStart"/>
      <w:r>
        <w:t>its</w:t>
      </w:r>
      <w:proofErr w:type="spellEnd"/>
      <w:r>
        <w:t xml:space="preserve"> what ethics need to be center on</w:t>
      </w:r>
    </w:p>
    <w:p w14:paraId="0644A43B" w14:textId="125D15EC" w:rsidR="004D5820" w:rsidRDefault="004D5820" w:rsidP="004D5820"/>
    <w:p w14:paraId="181EB1D7" w14:textId="3C1D760E" w:rsidR="004D5820" w:rsidRDefault="004D5820" w:rsidP="004D5820">
      <w:r>
        <w:t xml:space="preserve">Action theory wrong, reason doesn’t motivate those actions but rather pursuing pleasure </w:t>
      </w:r>
      <w:proofErr w:type="spellStart"/>
      <w:r>
        <w:t>bc</w:t>
      </w:r>
      <w:proofErr w:type="spellEnd"/>
      <w:r>
        <w:t xml:space="preserve"> its binding which means reason is arbitrary and collapses to util</w:t>
      </w:r>
    </w:p>
    <w:p w14:paraId="5146D5F2" w14:textId="258A7D1B" w:rsidR="004D5820" w:rsidRDefault="004D5820" w:rsidP="004D5820"/>
    <w:p w14:paraId="4CEE46A1" w14:textId="4F5E1C88" w:rsidR="004D5820" w:rsidRDefault="004D5820" w:rsidP="004D5820">
      <w:r>
        <w:t>Inescapability answered above, rationality is relevant to ethics but obviously isn’t what everything collapses too</w:t>
      </w:r>
    </w:p>
    <w:p w14:paraId="687978ED" w14:textId="17210F0A" w:rsidR="004D5820" w:rsidRDefault="004D5820" w:rsidP="004D5820"/>
    <w:p w14:paraId="6A4ABE88" w14:textId="249A7792" w:rsidR="004D5820" w:rsidRDefault="004D5820" w:rsidP="004D5820">
      <w:r>
        <w:t xml:space="preserve">Epistemology was answered on the </w:t>
      </w:r>
      <w:proofErr w:type="spellStart"/>
      <w:r>
        <w:t>nc</w:t>
      </w:r>
      <w:proofErr w:type="spellEnd"/>
      <w:r>
        <w:t xml:space="preserve">, representations of space doesn’t matter since we create </w:t>
      </w:r>
      <w:proofErr w:type="spellStart"/>
      <w:r>
        <w:t>coneptions</w:t>
      </w:r>
      <w:proofErr w:type="spellEnd"/>
      <w:r>
        <w:t xml:space="preserve"> of space via </w:t>
      </w:r>
      <w:proofErr w:type="spellStart"/>
      <w:r>
        <w:t>empriics</w:t>
      </w:r>
      <w:proofErr w:type="spellEnd"/>
      <w:r>
        <w:t xml:space="preserve"> and </w:t>
      </w:r>
      <w:proofErr w:type="spellStart"/>
      <w:r>
        <w:t>aposteriorit</w:t>
      </w:r>
      <w:proofErr w:type="spellEnd"/>
      <w:r>
        <w:t xml:space="preserve"> thought</w:t>
      </w:r>
    </w:p>
    <w:p w14:paraId="54E9E265" w14:textId="2B9F2C09" w:rsidR="004D5820" w:rsidRDefault="004D5820" w:rsidP="004D5820"/>
    <w:p w14:paraId="14692BF7" w14:textId="60FF99CF" w:rsidR="004D5820" w:rsidRDefault="004D5820" w:rsidP="004D5820">
      <w:r>
        <w:t xml:space="preserve">We </w:t>
      </w:r>
      <w:proofErr w:type="spellStart"/>
      <w:r>
        <w:t>obviousy</w:t>
      </w:r>
      <w:proofErr w:type="spellEnd"/>
      <w:r>
        <w:t xml:space="preserve"> make </w:t>
      </w:r>
      <w:proofErr w:type="spellStart"/>
      <w:r>
        <w:t>cretain</w:t>
      </w:r>
      <w:proofErr w:type="spellEnd"/>
      <w:r>
        <w:t xml:space="preserve"> </w:t>
      </w:r>
      <w:proofErr w:type="spellStart"/>
      <w:r>
        <w:t>apriori</w:t>
      </w:r>
      <w:proofErr w:type="spellEnd"/>
      <w:r>
        <w:t xml:space="preserve"> </w:t>
      </w:r>
      <w:proofErr w:type="spellStart"/>
      <w:r>
        <w:t>judgemnts</w:t>
      </w:r>
      <w:proofErr w:type="spellEnd"/>
      <w:r>
        <w:t xml:space="preserve"> but that doesn’t mean ethics begins from that premise </w:t>
      </w:r>
      <w:proofErr w:type="spellStart"/>
      <w:r>
        <w:t>whicha</w:t>
      </w:r>
      <w:proofErr w:type="spellEnd"/>
      <w:r>
        <w:t xml:space="preserve"> </w:t>
      </w:r>
      <w:proofErr w:type="spellStart"/>
      <w:r>
        <w:t>nswers</w:t>
      </w:r>
      <w:proofErr w:type="spellEnd"/>
      <w:r>
        <w:t xml:space="preserve"> the b point</w:t>
      </w:r>
    </w:p>
    <w:p w14:paraId="48BC7516" w14:textId="00E4B380" w:rsidR="004D5820" w:rsidRDefault="004D5820" w:rsidP="004D5820"/>
    <w:p w14:paraId="60C6D531" w14:textId="42DF5E0E" w:rsidR="004D5820" w:rsidRDefault="004D5820" w:rsidP="004D5820">
      <w:proofErr w:type="spellStart"/>
      <w:r>
        <w:t>Uncertainity</w:t>
      </w:r>
      <w:proofErr w:type="spellEnd"/>
      <w:r>
        <w:t xml:space="preserve"> doesn’t matter, can come to certain objective interpretations of whats good or bad for us</w:t>
      </w:r>
    </w:p>
    <w:p w14:paraId="0E28060C" w14:textId="307CAE5C" w:rsidR="004D5820" w:rsidRDefault="004D5820" w:rsidP="004D5820"/>
    <w:p w14:paraId="3A39DB82" w14:textId="7962827E" w:rsidR="004D5820" w:rsidRDefault="004D5820" w:rsidP="004D5820">
      <w:proofErr w:type="gramStart"/>
      <w:r>
        <w:t>Is</w:t>
      </w:r>
      <w:proofErr w:type="gramEnd"/>
      <w:r>
        <w:t xml:space="preserve"> ought gap flips for util since we understand what ought to be via external circumstances</w:t>
      </w:r>
    </w:p>
    <w:p w14:paraId="53351455" w14:textId="3659E4C2" w:rsidR="004D5820" w:rsidRDefault="004D5820" w:rsidP="004D5820"/>
    <w:p w14:paraId="31A9C530" w14:textId="3E020505" w:rsidR="004D5820" w:rsidRDefault="004D5820" w:rsidP="004D5820">
      <w:r>
        <w:t xml:space="preserve">Unified perspective wrong and doesn’t justify </w:t>
      </w:r>
      <w:proofErr w:type="spellStart"/>
      <w:r>
        <w:t>kant</w:t>
      </w:r>
      <w:proofErr w:type="spellEnd"/>
      <w:r>
        <w:t>, if we can reach similar conclusions that means we can come to conclusions regarding pleasure and pai</w:t>
      </w:r>
      <w:r w:rsidR="009A2C2C">
        <w:t xml:space="preserve">n and it assumes </w:t>
      </w:r>
      <w:proofErr w:type="spellStart"/>
      <w:r w:rsidR="009A2C2C">
        <w:t>theyre</w:t>
      </w:r>
      <w:proofErr w:type="spellEnd"/>
      <w:r w:rsidR="009A2C2C">
        <w:t xml:space="preserve"> winning their reason arguments</w:t>
      </w:r>
    </w:p>
    <w:p w14:paraId="6EF3165F" w14:textId="2943534D" w:rsidR="009A2C2C" w:rsidRDefault="009A2C2C" w:rsidP="004D5820"/>
    <w:p w14:paraId="16DF6F8A" w14:textId="15F9E0B8" w:rsidR="009A2C2C" w:rsidRDefault="009A2C2C" w:rsidP="004D5820">
      <w:proofErr w:type="spellStart"/>
      <w:r>
        <w:t>Omnilateral</w:t>
      </w:r>
      <w:proofErr w:type="spellEnd"/>
      <w:r>
        <w:t xml:space="preserve"> will wrong, maxims can always be made more and more specific </w:t>
      </w:r>
    </w:p>
    <w:p w14:paraId="2E2EC1D2" w14:textId="52CE59FF" w:rsidR="009A2C2C" w:rsidRDefault="009A2C2C" w:rsidP="004D5820"/>
    <w:p w14:paraId="515F7B21" w14:textId="39974A7F" w:rsidR="009A2C2C" w:rsidRDefault="009A2C2C" w:rsidP="004D5820">
      <w:r>
        <w:t xml:space="preserve">Induction is a maxim of truth you need it to cohere decisions </w:t>
      </w:r>
      <w:proofErr w:type="spellStart"/>
      <w:r>
        <w:t>i.e</w:t>
      </w:r>
      <w:proofErr w:type="spellEnd"/>
      <w:r>
        <w:t xml:space="preserve"> assuming sun will rise</w:t>
      </w:r>
    </w:p>
    <w:p w14:paraId="7C11BA15" w14:textId="4F1CB090" w:rsidR="009A2C2C" w:rsidRDefault="009A2C2C" w:rsidP="004D5820"/>
    <w:p w14:paraId="1AAE64BF" w14:textId="672FEE38" w:rsidR="009A2C2C" w:rsidRPr="004D5820" w:rsidRDefault="009A2C2C" w:rsidP="004D5820">
      <w:r>
        <w:t xml:space="preserve">The </w:t>
      </w:r>
      <w:proofErr w:type="spellStart"/>
      <w:r>
        <w:t>buttefly</w:t>
      </w:r>
      <w:proofErr w:type="spellEnd"/>
      <w:r>
        <w:t xml:space="preserve"> affect solved by cutting off when you cant predict anymor</w:t>
      </w:r>
    </w:p>
    <w:p w14:paraId="63222B5F" w14:textId="7F0521B3" w:rsidR="00487AE6" w:rsidRDefault="00487AE6" w:rsidP="00487AE6">
      <w:pPr>
        <w:pStyle w:val="Heading3"/>
      </w:pPr>
      <w:r>
        <w:t>Offense</w:t>
      </w:r>
    </w:p>
    <w:p w14:paraId="047CE22F" w14:textId="77777777" w:rsidR="004D5820" w:rsidRDefault="004D5820" w:rsidP="004D582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5FDCF7C" w14:textId="77777777" w:rsidR="004D5820" w:rsidRPr="009D349B" w:rsidRDefault="004D5820" w:rsidP="004D5820">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350DB18A" w14:textId="77777777" w:rsidR="004D5820" w:rsidRDefault="004D5820" w:rsidP="004D5820">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6960BC18" w14:textId="77777777" w:rsidR="004D5820" w:rsidRDefault="004D5820" w:rsidP="004D5820">
      <w:pPr>
        <w:rPr>
          <w:sz w:val="16"/>
        </w:rPr>
      </w:pPr>
    </w:p>
    <w:p w14:paraId="3F1CD111" w14:textId="77777777" w:rsidR="004D5820" w:rsidRDefault="004D5820" w:rsidP="004D5820">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4F8D45AD" w14:textId="77777777" w:rsidR="004D5820" w:rsidRPr="009D349B" w:rsidRDefault="004D5820" w:rsidP="004D5820">
      <w:proofErr w:type="spellStart"/>
      <w:r w:rsidRPr="009D349B">
        <w:rPr>
          <w:rStyle w:val="Style13ptBold"/>
        </w:rPr>
        <w:t>Feser</w:t>
      </w:r>
      <w:proofErr w:type="spellEnd"/>
      <w:r>
        <w:rPr>
          <w:rStyle w:val="Style13ptBold"/>
        </w:rPr>
        <w:t xml:space="preserve"> 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79B6E924" w14:textId="77777777" w:rsidR="004D5820" w:rsidRPr="009D349B" w:rsidRDefault="004D5820" w:rsidP="004D5820">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 xml:space="preserve">does commit an injustice against those who are </w:t>
      </w:r>
      <w:proofErr w:type="spellStart"/>
      <w:r w:rsidRPr="009D349B">
        <w:rPr>
          <w:rStyle w:val="Emphasis"/>
        </w:rPr>
        <w:t>disad</w:t>
      </w:r>
      <w:proofErr w:type="spellEnd"/>
      <w:r w:rsidRPr="009D349B">
        <w:rPr>
          <w:rStyle w:val="Emphasis"/>
        </w:rPr>
        <w:t xml:space="preserve">- </w:t>
      </w:r>
      <w:proofErr w:type="spellStart"/>
      <w:r w:rsidRPr="009D349B">
        <w:rPr>
          <w:rStyle w:val="Emphasis"/>
        </w:rPr>
        <w:t>vantaged</w:t>
      </w:r>
      <w:proofErr w:type="spellEnd"/>
      <w:r w:rsidRPr="009D349B">
        <w:rPr>
          <w:rStyle w:val="Emphasis"/>
        </w:rPr>
        <w:t xml:space="preserve">, but such an approach could still hold that the acquirer never- </w:t>
      </w:r>
      <w:proofErr w:type="spellStart"/>
      <w:r w:rsidRPr="009D349B">
        <w:rPr>
          <w:rStyle w:val="Emphasis"/>
        </w:rPr>
        <w:t>theless</w:t>
      </w:r>
      <w:proofErr w:type="spellEnd"/>
      <w:r w:rsidRPr="009D349B">
        <w:rPr>
          <w:rStyle w:val="Emphasis"/>
        </w:rPr>
        <w:t xml:space="preserve">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9D349B">
        <w:rPr>
          <w:rStyle w:val="Emphasis"/>
          <w:highlight w:val="cyan"/>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9D349B">
        <w:rPr>
          <w:rStyle w:val="Emphasis"/>
          <w:highlight w:val="cyan"/>
        </w:rPr>
        <w:t>self-ownership proviso”</w:t>
      </w:r>
      <w:r w:rsidRPr="009D349B">
        <w:rPr>
          <w:sz w:val="10"/>
        </w:rPr>
        <w:t xml:space="preserve"> (SOP).28 </w:t>
      </w:r>
      <w:r w:rsidRPr="009D349B">
        <w:rPr>
          <w:rStyle w:val="Emphasis"/>
        </w:rPr>
        <w:t xml:space="preserve">This </w:t>
      </w:r>
      <w:r w:rsidRPr="009D349B">
        <w:rPr>
          <w:rStyle w:val="Emphasis"/>
          <w:highlight w:val="cyan"/>
        </w:rPr>
        <w:t>is</w:t>
      </w:r>
      <w:r w:rsidRPr="009D349B">
        <w:rPr>
          <w:rStyle w:val="Emphasis"/>
        </w:rPr>
        <w:t xml:space="preserve"> a proviso </w:t>
      </w:r>
      <w:r w:rsidRPr="009D349B">
        <w:rPr>
          <w:rStyle w:val="Emphasis"/>
          <w:highlight w:val="cyan"/>
        </w:rPr>
        <w:t>not</w:t>
      </w:r>
      <w:r w:rsidRPr="009D349B">
        <w:rPr>
          <w:sz w:val="10"/>
        </w:rPr>
        <w:t xml:space="preserve"> (as the Lock- </w:t>
      </w:r>
      <w:proofErr w:type="spellStart"/>
      <w:r w:rsidRPr="009D349B">
        <w:rPr>
          <w:sz w:val="10"/>
        </w:rPr>
        <w:t>ean</w:t>
      </w:r>
      <w:proofErr w:type="spellEnd"/>
      <w:r w:rsidRPr="009D349B">
        <w:rPr>
          <w:sz w:val="10"/>
        </w:rPr>
        <w:t xml:space="preserve"> proviso is) </w:t>
      </w:r>
      <w:r w:rsidRPr="009D349B">
        <w:rPr>
          <w:rStyle w:val="Emphasis"/>
          <w:highlight w:val="cyan"/>
        </w:rPr>
        <w:t>on the initial acquisition</w:t>
      </w:r>
      <w:r w:rsidRPr="009D349B">
        <w:rPr>
          <w:rStyle w:val="Emphasis"/>
        </w:rPr>
        <w:t xml:space="preserve"> of property, </w:t>
      </w:r>
      <w:r w:rsidRPr="009D349B">
        <w:rPr>
          <w:rStyle w:val="Emphasis"/>
          <w:highlight w:val="cyan"/>
        </w:rPr>
        <w:t>but rather</w:t>
      </w:r>
      <w:r w:rsidRPr="009D349B">
        <w:rPr>
          <w:rStyle w:val="Emphasis"/>
        </w:rPr>
        <w:t xml:space="preserve"> on </w:t>
      </w:r>
      <w:r w:rsidRPr="009D349B">
        <w:rPr>
          <w:rStyle w:val="Emphasis"/>
          <w:highlight w:val="cyan"/>
        </w:rPr>
        <w:t>how one can use</w:t>
      </w:r>
      <w:r w:rsidRPr="009D349B">
        <w:rPr>
          <w:rStyle w:val="Emphasis"/>
        </w:rPr>
        <w:t xml:space="preserve"> his </w:t>
      </w:r>
      <w:r w:rsidRPr="009D349B">
        <w:rPr>
          <w:rStyle w:val="Emphasis"/>
          <w:highlight w:val="cyan"/>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9D349B">
        <w:rPr>
          <w:rStyle w:val="Emphasis"/>
          <w:highlight w:val="cyan"/>
        </w:rPr>
        <w:t>the</w:t>
      </w:r>
      <w:r w:rsidRPr="009D349B">
        <w:rPr>
          <w:rStyle w:val="Emphasis"/>
        </w:rPr>
        <w:t xml:space="preserve"> talents, </w:t>
      </w:r>
      <w:r w:rsidRPr="009D349B">
        <w:rPr>
          <w:rStyle w:val="Emphasis"/>
          <w:highlight w:val="cyan"/>
        </w:rPr>
        <w:t>abilities</w:t>
      </w:r>
      <w:r w:rsidRPr="009D349B">
        <w:rPr>
          <w:rStyle w:val="Emphasis"/>
        </w:rPr>
        <w:t xml:space="preserve">, </w:t>
      </w:r>
      <w:proofErr w:type="spellStart"/>
      <w:r w:rsidRPr="009D349B">
        <w:rPr>
          <w:rStyle w:val="Emphasis"/>
        </w:rPr>
        <w:t>capac</w:t>
      </w:r>
      <w:proofErr w:type="spellEnd"/>
      <w:r w:rsidRPr="009D349B">
        <w:rPr>
          <w:rStyle w:val="Emphasis"/>
        </w:rPr>
        <w:t xml:space="preserve">- </w:t>
      </w:r>
      <w:proofErr w:type="spellStart"/>
      <w:r w:rsidRPr="009D349B">
        <w:rPr>
          <w:rStyle w:val="Emphasis"/>
        </w:rPr>
        <w:t>ities</w:t>
      </w:r>
      <w:proofErr w:type="spellEnd"/>
      <w:r w:rsidRPr="009D349B">
        <w:rPr>
          <w:rStyle w:val="Emphasis"/>
        </w:rPr>
        <w:t>, energies,</w:t>
      </w:r>
      <w:r w:rsidRPr="009D349B">
        <w:rPr>
          <w:sz w:val="10"/>
        </w:rPr>
        <w:t xml:space="preserve"> etc., </w:t>
      </w:r>
      <w:r w:rsidRPr="009D349B">
        <w:rPr>
          <w:rStyle w:val="Emphasis"/>
          <w:highlight w:val="cyan"/>
        </w:rPr>
        <w:t>that a person</w:t>
      </w:r>
      <w:r w:rsidRPr="009D349B">
        <w:rPr>
          <w:rStyle w:val="Emphasis"/>
        </w:rPr>
        <w:t xml:space="preserve"> rightfully </w:t>
      </w:r>
      <w:r w:rsidRPr="009D349B">
        <w:rPr>
          <w:rStyle w:val="Emphasis"/>
          <w:highlight w:val="cyan"/>
        </w:rPr>
        <w:t>possess</w:t>
      </w:r>
      <w:r w:rsidRPr="009D349B">
        <w:rPr>
          <w:rStyle w:val="Emphasis"/>
        </w:rPr>
        <w:t xml:space="preserve">es as a self-owner </w:t>
      </w:r>
      <w:r w:rsidRPr="009D349B">
        <w:rPr>
          <w:rStyle w:val="Emphasis"/>
          <w:highlight w:val="cyan"/>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9D349B">
        <w:rPr>
          <w:rStyle w:val="Emphasis"/>
          <w:highlight w:val="cyan"/>
        </w:rPr>
        <w:t>Your capacity to use your hand</w:t>
      </w:r>
      <w:r w:rsidRPr="009D349B">
        <w:rPr>
          <w:rStyle w:val="Emphasis"/>
        </w:rPr>
        <w:t xml:space="preserve">, for instance, </w:t>
      </w:r>
      <w:r w:rsidRPr="009D349B">
        <w:rPr>
          <w:rStyle w:val="Emphasis"/>
          <w:highlight w:val="cyan"/>
        </w:rPr>
        <w:t>is</w:t>
      </w:r>
      <w:r w:rsidRPr="009D349B">
        <w:rPr>
          <w:rStyle w:val="Emphasis"/>
        </w:rPr>
        <w:t xml:space="preserve"> just </w:t>
      </w:r>
      <w:r w:rsidRPr="009D349B">
        <w:rPr>
          <w:rStyle w:val="Emphasis"/>
          <w:highlight w:val="cyan"/>
        </w:rPr>
        <w:t>a capacity to</w:t>
      </w:r>
      <w:r w:rsidRPr="009D349B">
        <w:rPr>
          <w:rStyle w:val="Emphasis"/>
        </w:rPr>
        <w:t xml:space="preserve"> grasp and </w:t>
      </w:r>
      <w:r w:rsidRPr="009D349B">
        <w:rPr>
          <w:rStyle w:val="Emphasis"/>
          <w:highlight w:val="cyan"/>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9D349B">
        <w:rPr>
          <w:rStyle w:val="Emphasis"/>
          <w:highlight w:val="cyan"/>
        </w:rPr>
        <w:t>I</w:t>
      </w:r>
      <w:r w:rsidRPr="009D349B">
        <w:rPr>
          <w:rStyle w:val="Emphasis"/>
        </w:rPr>
        <w:t xml:space="preserve"> effectively </w:t>
      </w:r>
      <w:r w:rsidRPr="009D349B">
        <w:rPr>
          <w:rStyle w:val="Emphasis"/>
          <w:highlight w:val="cyan"/>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w:t>
      </w:r>
      <w:proofErr w:type="spellStart"/>
      <w:r w:rsidRPr="009D349B">
        <w:rPr>
          <w:sz w:val="10"/>
        </w:rPr>
        <w:t>manip</w:t>
      </w:r>
      <w:proofErr w:type="spellEnd"/>
      <w:r w:rsidRPr="009D349B">
        <w:rPr>
          <w:sz w:val="10"/>
        </w:rPr>
        <w:t xml:space="preserve">- </w:t>
      </w:r>
      <w:proofErr w:type="spellStart"/>
      <w:r w:rsidRPr="009D349B">
        <w:rPr>
          <w:sz w:val="10"/>
        </w:rPr>
        <w:t>ulate</w:t>
      </w:r>
      <w:proofErr w:type="spellEnd"/>
      <w:r w:rsidRPr="009D349B">
        <w:rPr>
          <w:sz w:val="10"/>
        </w:rPr>
        <w:t xml:space="preserve"> anything, </w:t>
      </w:r>
      <w:r w:rsidRPr="009D349B">
        <w:rPr>
          <w:rStyle w:val="Emphasis"/>
          <w:highlight w:val="cyan"/>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9D349B">
        <w:rPr>
          <w:rStyle w:val="Emphasis"/>
          <w:highlight w:val="cyan"/>
        </w:rPr>
        <w:t>The SOP</w:t>
      </w:r>
      <w:r w:rsidRPr="009D349B">
        <w:rPr>
          <w:rStyle w:val="Emphasis"/>
        </w:rPr>
        <w:t xml:space="preserve"> </w:t>
      </w:r>
      <w:r w:rsidRPr="009D349B">
        <w:rPr>
          <w:rStyle w:val="Emphasis"/>
          <w:highlight w:val="cyan"/>
        </w:rPr>
        <w:t>follows</w:t>
      </w:r>
      <w:r w:rsidRPr="009D349B">
        <w:rPr>
          <w:sz w:val="10"/>
        </w:rPr>
        <w:t xml:space="preserve">, in Mack’s view, </w:t>
      </w:r>
      <w:r w:rsidRPr="009D349B">
        <w:rPr>
          <w:rStyle w:val="Emphasis"/>
          <w:highlight w:val="cyan"/>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9D349B">
        <w:rPr>
          <w:sz w:val="10"/>
        </w:rPr>
        <w:t>Mack</w:t>
      </w:r>
      <w:proofErr w:type="gramEnd"/>
      <w:r w:rsidRPr="009D349B">
        <w:rPr>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9D349B">
        <w:rPr>
          <w:sz w:val="10"/>
        </w:rPr>
        <w:t>abling</w:t>
      </w:r>
      <w:proofErr w:type="spellEnd"/>
      <w:r w:rsidRPr="009D349B">
        <w:rPr>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w:t>
      </w:r>
      <w:proofErr w:type="spellStart"/>
      <w:r w:rsidRPr="009D349B">
        <w:rPr>
          <w:sz w:val="10"/>
        </w:rPr>
        <w:t>hard-line</w:t>
      </w:r>
      <w:proofErr w:type="spellEnd"/>
      <w:r w:rsidRPr="009D349B">
        <w:rPr>
          <w:sz w:val="10"/>
        </w:rPr>
        <w:t xml:space="preserve"> way and thus avoid commitment to the SOP. Such a </w:t>
      </w:r>
      <w:proofErr w:type="spellStart"/>
      <w:r w:rsidRPr="009D349B">
        <w:rPr>
          <w:sz w:val="10"/>
        </w:rPr>
        <w:t>hard-line</w:t>
      </w:r>
      <w:proofErr w:type="spellEnd"/>
      <w:r w:rsidRPr="009D349B">
        <w:rPr>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9D349B">
        <w:rPr>
          <w:sz w:val="10"/>
        </w:rPr>
        <w:t>So</w:t>
      </w:r>
      <w:proofErr w:type="gramEnd"/>
      <w:r w:rsidRPr="009D349B">
        <w:rPr>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9D349B">
        <w:rPr>
          <w:sz w:val="10"/>
        </w:rPr>
        <w:t>vio</w:t>
      </w:r>
      <w:proofErr w:type="spellEnd"/>
      <w:r w:rsidRPr="009D349B">
        <w:rPr>
          <w:sz w:val="10"/>
        </w:rPr>
        <w:t xml:space="preserve">- </w:t>
      </w:r>
      <w:proofErr w:type="spellStart"/>
      <w:r w:rsidRPr="009D349B">
        <w:rPr>
          <w:sz w:val="10"/>
        </w:rPr>
        <w:t>lating</w:t>
      </w:r>
      <w:proofErr w:type="spellEnd"/>
      <w:r w:rsidRPr="009D349B">
        <w:rPr>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9D349B">
        <w:rPr>
          <w:sz w:val="10"/>
        </w:rPr>
        <w:t>erty</w:t>
      </w:r>
      <w:proofErr w:type="spellEnd"/>
      <w:r w:rsidRPr="009D349B">
        <w:rPr>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9D349B">
        <w:rPr>
          <w:sz w:val="10"/>
        </w:rPr>
        <w:t>unlibertarian</w:t>
      </w:r>
      <w:proofErr w:type="spellEnd"/>
      <w:r w:rsidRPr="009D349B">
        <w:rPr>
          <w:sz w:val="10"/>
        </w:rPr>
        <w:t xml:space="preserve"> and presumably redistributionist) POP would also, in par- </w:t>
      </w:r>
      <w:proofErr w:type="spellStart"/>
      <w:r w:rsidRPr="009D349B">
        <w:rPr>
          <w:sz w:val="10"/>
        </w:rPr>
        <w:t>allel</w:t>
      </w:r>
      <w:proofErr w:type="spellEnd"/>
      <w:r w:rsidRPr="009D349B">
        <w:rPr>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9D349B">
        <w:rPr>
          <w:rStyle w:val="Emphasis"/>
          <w:highlight w:val="cyan"/>
        </w:rPr>
        <w:t>To nullify these powers</w:t>
      </w:r>
      <w:r w:rsidRPr="009D349B">
        <w:rPr>
          <w:rStyle w:val="Emphasis"/>
        </w:rPr>
        <w:t xml:space="preserve"> even for a limited time</w:t>
      </w:r>
      <w:r w:rsidRPr="009D349B">
        <w:rPr>
          <w:sz w:val="10"/>
        </w:rPr>
        <w:t xml:space="preserve">, then, </w:t>
      </w:r>
      <w:r w:rsidRPr="009D349B">
        <w:rPr>
          <w:rStyle w:val="Emphasis"/>
          <w:highlight w:val="cyan"/>
        </w:rPr>
        <w:t>is</w:t>
      </w:r>
      <w:r w:rsidRPr="009D349B">
        <w:rPr>
          <w:sz w:val="10"/>
        </w:rPr>
        <w:t xml:space="preserve"> (very often at least) </w:t>
      </w:r>
      <w:r w:rsidRPr="009D349B">
        <w:rPr>
          <w:rStyle w:val="Emphasis"/>
        </w:rPr>
        <w:t xml:space="preserve">not merely temporarily to inconvenience their owner, but, rather, </w:t>
      </w:r>
      <w:r w:rsidRPr="009D349B">
        <w:rPr>
          <w:rStyle w:val="Emphasis"/>
          <w:highlight w:val="cyan"/>
        </w:rPr>
        <w:t>to</w:t>
      </w:r>
      <w:r w:rsidRPr="009D349B">
        <w:rPr>
          <w:sz w:val="10"/>
          <w:highlight w:val="cyan"/>
        </w:rPr>
        <w:t xml:space="preserve"> </w:t>
      </w:r>
      <w:r w:rsidRPr="009D349B">
        <w:rPr>
          <w:rStyle w:val="Emphasis"/>
          <w:highlight w:val="cyan"/>
        </w:rPr>
        <w:t xml:space="preserve">bring about a permanent </w:t>
      </w:r>
      <w:proofErr w:type="spellStart"/>
      <w:r w:rsidRPr="009D349B">
        <w:rPr>
          <w:rStyle w:val="Emphasis"/>
          <w:highlight w:val="cyan"/>
        </w:rPr>
        <w:t>reduc</w:t>
      </w:r>
      <w:proofErr w:type="spellEnd"/>
      <w:r w:rsidRPr="009D349B">
        <w:rPr>
          <w:rStyle w:val="Emphasis"/>
          <w:highlight w:val="cyan"/>
        </w:rPr>
        <w:t xml:space="preserve">- </w:t>
      </w:r>
      <w:proofErr w:type="spellStart"/>
      <w:r w:rsidRPr="009D349B">
        <w:rPr>
          <w:rStyle w:val="Emphasis"/>
          <w:highlight w:val="cyan"/>
        </w:rPr>
        <w:t>tion</w:t>
      </w:r>
      <w:proofErr w:type="spellEnd"/>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9D349B">
        <w:rPr>
          <w:rStyle w:val="Emphasis"/>
          <w:highlight w:val="cyan"/>
        </w:rPr>
        <w:t>One’s self-owned powers</w:t>
      </w:r>
      <w:r w:rsidRPr="009D349B">
        <w:rPr>
          <w:rStyle w:val="Emphasis"/>
        </w:rPr>
        <w:t xml:space="preserve">, along with the SOP-guaranteed right to the non-nullification of those powers, </w:t>
      </w:r>
      <w:r w:rsidRPr="009D349B">
        <w:rPr>
          <w:rStyle w:val="Emphasis"/>
          <w:highlight w:val="cyan"/>
        </w:rPr>
        <w:t>are not something one</w:t>
      </w:r>
      <w:r w:rsidRPr="009D349B">
        <w:rPr>
          <w:rStyle w:val="Emphasis"/>
        </w:rPr>
        <w:t xml:space="preserve"> chooses or </w:t>
      </w:r>
      <w:r w:rsidRPr="009D349B">
        <w:rPr>
          <w:rStyle w:val="Emphasis"/>
          <w:highlight w:val="cyan"/>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9D349B">
        <w:rPr>
          <w:rStyle w:val="Emphasis"/>
          <w:highlight w:val="cyan"/>
        </w:rPr>
        <w:t>owns them fully.</w:t>
      </w:r>
      <w:r w:rsidRPr="009D349B">
        <w:rPr>
          <w:rStyle w:val="Emphasis"/>
        </w:rPr>
        <w:t xml:space="preserve"> By contrast, </w:t>
      </w:r>
      <w:r w:rsidRPr="009D349B">
        <w:rPr>
          <w:rStyle w:val="Emphasis"/>
          <w:highlight w:val="cyan"/>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791B0E79" w14:textId="77777777" w:rsidR="004D5820" w:rsidRDefault="004D5820" w:rsidP="004D5820"/>
    <w:p w14:paraId="1E0736AA" w14:textId="77777777" w:rsidR="004D5820" w:rsidRPr="009D349B" w:rsidRDefault="004D5820" w:rsidP="004D5820">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15C8D13B" w14:textId="77777777" w:rsidR="004D5820" w:rsidRPr="009D349B" w:rsidRDefault="004D5820" w:rsidP="004D5820">
      <w:proofErr w:type="spellStart"/>
      <w:r w:rsidRPr="009D349B">
        <w:rPr>
          <w:rStyle w:val="Style13ptBold"/>
        </w:rPr>
        <w:t>Feser</w:t>
      </w:r>
      <w:proofErr w:type="spellEnd"/>
      <w:r>
        <w:rPr>
          <w:rStyle w:val="Style13ptBold"/>
        </w:rPr>
        <w:t xml:space="preserve"> 3</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540F841F" w14:textId="77777777" w:rsidR="004D5820" w:rsidRPr="009D349B" w:rsidRDefault="004D5820" w:rsidP="004D5820">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significantly altering it and/or bringing it under his control</w:t>
      </w:r>
      <w:r w:rsidRPr="009D349B">
        <w:rPr>
          <w:sz w:val="16"/>
        </w:rPr>
        <w:t xml:space="preserve">, </w:t>
      </w:r>
      <w:r w:rsidRPr="009D349B">
        <w:rPr>
          <w:rStyle w:val="Emphasis"/>
          <w:highlight w:val="cyan"/>
        </w:rPr>
        <w:t>and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724C823C" w14:textId="77777777" w:rsidR="004D5820" w:rsidRDefault="004D5820" w:rsidP="004D5820"/>
    <w:p w14:paraId="02EACB10" w14:textId="77777777" w:rsidR="004D5820" w:rsidRPr="004D5820" w:rsidRDefault="004D5820" w:rsidP="004D5820"/>
    <w:p w14:paraId="28F1EC44" w14:textId="77777777" w:rsidR="00311CDF" w:rsidRPr="001F4A3B" w:rsidRDefault="00311CDF" w:rsidP="001F4A3B"/>
    <w:sectPr w:rsidR="00311CDF" w:rsidRPr="001F4A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A270A" w14:textId="77777777" w:rsidR="004B2F02" w:rsidRDefault="004B2F02" w:rsidP="004D5820">
      <w:r>
        <w:separator/>
      </w:r>
    </w:p>
  </w:endnote>
  <w:endnote w:type="continuationSeparator" w:id="0">
    <w:p w14:paraId="24C43B8C" w14:textId="77777777" w:rsidR="004B2F02" w:rsidRDefault="004B2F02" w:rsidP="004D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6113" w14:textId="77777777" w:rsidR="004B2F02" w:rsidRDefault="004B2F02" w:rsidP="004D5820">
      <w:r>
        <w:separator/>
      </w:r>
    </w:p>
  </w:footnote>
  <w:footnote w:type="continuationSeparator" w:id="0">
    <w:p w14:paraId="168908F3" w14:textId="77777777" w:rsidR="004B2F02" w:rsidRDefault="004B2F02" w:rsidP="004D5820">
      <w:r>
        <w:continuationSeparator/>
      </w:r>
    </w:p>
  </w:footnote>
  <w:footnote w:id="1">
    <w:p w14:paraId="61C41815" w14:textId="77777777" w:rsidR="004D5820" w:rsidRPr="00752E9C" w:rsidRDefault="004D5820" w:rsidP="004D582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ADCC1CF" w14:textId="77777777" w:rsidR="004D5820" w:rsidRPr="00855FDC" w:rsidRDefault="004D5820" w:rsidP="004D582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223931"/>
    <w:multiLevelType w:val="hybridMultilevel"/>
    <w:tmpl w:val="4906EB32"/>
    <w:lvl w:ilvl="0" w:tplc="EE04D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F4A3B"/>
    <w:rsid w:val="000139A3"/>
    <w:rsid w:val="00100833"/>
    <w:rsid w:val="00104529"/>
    <w:rsid w:val="00105942"/>
    <w:rsid w:val="00107396"/>
    <w:rsid w:val="00144A4C"/>
    <w:rsid w:val="00176AB0"/>
    <w:rsid w:val="00177B7D"/>
    <w:rsid w:val="0018322D"/>
    <w:rsid w:val="001B5776"/>
    <w:rsid w:val="001E527A"/>
    <w:rsid w:val="001F4A3B"/>
    <w:rsid w:val="001F78CE"/>
    <w:rsid w:val="00251FC7"/>
    <w:rsid w:val="002855A7"/>
    <w:rsid w:val="002B146A"/>
    <w:rsid w:val="002B5E17"/>
    <w:rsid w:val="00311CDF"/>
    <w:rsid w:val="00315690"/>
    <w:rsid w:val="00316B75"/>
    <w:rsid w:val="00325646"/>
    <w:rsid w:val="003460F2"/>
    <w:rsid w:val="0038158C"/>
    <w:rsid w:val="003902BA"/>
    <w:rsid w:val="003A09E2"/>
    <w:rsid w:val="00407037"/>
    <w:rsid w:val="004605D6"/>
    <w:rsid w:val="00487AE6"/>
    <w:rsid w:val="004B2F02"/>
    <w:rsid w:val="004C60E8"/>
    <w:rsid w:val="004D582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A2C2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 w:val="00FF6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78C29"/>
  <w15:chartTrackingRefBased/>
  <w15:docId w15:val="{9A50969C-85AD-4876-912B-8482B007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4A3B"/>
    <w:pPr>
      <w:spacing w:after="0" w:line="240" w:lineRule="auto"/>
    </w:pPr>
    <w:rPr>
      <w:rFonts w:ascii="Calibri" w:hAnsi="Calibri" w:cs="Calibri"/>
    </w:rPr>
  </w:style>
  <w:style w:type="paragraph" w:styleId="Heading1">
    <w:name w:val="heading 1"/>
    <w:aliases w:val="Pocket"/>
    <w:basedOn w:val="Normal"/>
    <w:next w:val="Normal"/>
    <w:link w:val="Heading1Char"/>
    <w:qFormat/>
    <w:rsid w:val="001F4A3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4A3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4A3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Ta"/>
    <w:basedOn w:val="Normal"/>
    <w:next w:val="Normal"/>
    <w:link w:val="Heading4Char"/>
    <w:uiPriority w:val="99"/>
    <w:unhideWhenUsed/>
    <w:qFormat/>
    <w:rsid w:val="001F4A3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F4A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A3B"/>
  </w:style>
  <w:style w:type="character" w:customStyle="1" w:styleId="Heading1Char">
    <w:name w:val="Heading 1 Char"/>
    <w:aliases w:val="Pocket Char"/>
    <w:basedOn w:val="DefaultParagraphFont"/>
    <w:link w:val="Heading1"/>
    <w:rsid w:val="001F4A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4A3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4A3B"/>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1F4A3B"/>
    <w:rPr>
      <w:rFonts w:ascii="Calibri" w:eastAsiaTheme="majorEastAsia" w:hAnsi="Calibri" w:cstheme="majorBidi"/>
      <w:b/>
      <w:iCs/>
      <w:sz w:val="26"/>
    </w:rPr>
  </w:style>
  <w:style w:type="character" w:styleId="Emphasis">
    <w:name w:val="Emphasis"/>
    <w:aliases w:val="CD Card,Minimized,minimized,Evidence,Highlighted,Size 10,emphasis in card,ED - Tag,emphasis,Underlined,Bold Underline,Emphasis!!,small,Qualifications,bold underline,normal card text,Shrunk,qualifications in card,qualifications,Style1,Box,tag2,s,B"/>
    <w:basedOn w:val="DefaultParagraphFont"/>
    <w:link w:val="textbold"/>
    <w:uiPriority w:val="7"/>
    <w:qFormat/>
    <w:rsid w:val="001F4A3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F4A3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1F4A3B"/>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C"/>
    <w:basedOn w:val="DefaultParagraphFont"/>
    <w:link w:val="NoSpacing"/>
    <w:uiPriority w:val="99"/>
    <w:unhideWhenUsed/>
    <w:rsid w:val="001F4A3B"/>
    <w:rPr>
      <w:color w:val="auto"/>
      <w:u w:val="none"/>
    </w:rPr>
  </w:style>
  <w:style w:type="character" w:styleId="FollowedHyperlink">
    <w:name w:val="FollowedHyperlink"/>
    <w:basedOn w:val="DefaultParagraphFont"/>
    <w:uiPriority w:val="99"/>
    <w:semiHidden/>
    <w:unhideWhenUsed/>
    <w:rsid w:val="001F4A3B"/>
    <w:rPr>
      <w:color w:val="auto"/>
      <w:u w:val="none"/>
    </w:rPr>
  </w:style>
  <w:style w:type="paragraph" w:customStyle="1" w:styleId="textbold">
    <w:name w:val="text bold"/>
    <w:basedOn w:val="Normal"/>
    <w:link w:val="Emphasis"/>
    <w:uiPriority w:val="7"/>
    <w:qFormat/>
    <w:rsid w:val="001F4A3B"/>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3,No Spacing23,ca"/>
    <w:basedOn w:val="Heading1"/>
    <w:link w:val="Hyperlink"/>
    <w:autoRedefine/>
    <w:uiPriority w:val="99"/>
    <w:qFormat/>
    <w:rsid w:val="001F4A3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311CDF"/>
    <w:pPr>
      <w:spacing w:before="100" w:beforeAutospacing="1" w:after="100" w:afterAutospacing="1"/>
    </w:pPr>
    <w:rPr>
      <w:rFonts w:ascii="Times New Roman" w:eastAsia="Times New Roman" w:hAnsi="Times New Roman" w:cs="Times New Roman"/>
      <w:sz w:val="24"/>
    </w:rPr>
  </w:style>
  <w:style w:type="paragraph" w:styleId="ListParagraph">
    <w:name w:val="List Paragraph"/>
    <w:basedOn w:val="Normal"/>
    <w:uiPriority w:val="99"/>
    <w:unhideWhenUsed/>
    <w:qFormat/>
    <w:rsid w:val="004D5820"/>
    <w:pPr>
      <w:ind w:left="720"/>
      <w:contextualSpacing/>
    </w:pPr>
  </w:style>
  <w:style w:type="paragraph" w:customStyle="1" w:styleId="Emphasis1">
    <w:name w:val="Emphasis1"/>
    <w:basedOn w:val="Normal"/>
    <w:autoRedefine/>
    <w:uiPriority w:val="7"/>
    <w:qFormat/>
    <w:rsid w:val="004D5820"/>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character" w:styleId="FootnoteReference">
    <w:name w:val="footnote reference"/>
    <w:aliases w:val="FN Ref,footnote reference,fr,o,FR,(NECG) Footnote Reference"/>
    <w:basedOn w:val="DefaultParagraphFont"/>
    <w:uiPriority w:val="99"/>
    <w:unhideWhenUsed/>
    <w:qFormat/>
    <w:rsid w:val="004D58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settings" Target="settings.xml"/><Relationship Id="rId9" Type="http://schemas.openxmlformats.org/officeDocument/2006/relationships/hyperlink" Target="https://www.vox.com/2015/6/29/8847863/holographic-principle-universe-theory-physic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11904</Words>
  <Characters>67859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2022-02-17T18:45:00Z</dcterms:created>
  <dcterms:modified xsi:type="dcterms:W3CDTF">2022-02-17T19:38:00Z</dcterms:modified>
</cp:coreProperties>
</file>