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80A7F" w14:textId="732528CE" w:rsidR="00635896" w:rsidRDefault="00635896" w:rsidP="00635896">
      <w:pPr>
        <w:pStyle w:val="Heading1"/>
      </w:pPr>
      <w:r>
        <w:t xml:space="preserve">1NC v </w:t>
      </w:r>
      <w:r>
        <w:t>Strake</w:t>
      </w:r>
      <w:r>
        <w:t xml:space="preserve"> DA</w:t>
      </w:r>
    </w:p>
    <w:p w14:paraId="23676688" w14:textId="77777777" w:rsidR="00635896" w:rsidRDefault="00635896" w:rsidP="00635896">
      <w:pPr>
        <w:pStyle w:val="Heading3"/>
      </w:pPr>
      <w:r>
        <w:t>1NC - T-Reduce</w:t>
      </w:r>
    </w:p>
    <w:p w14:paraId="50D53251" w14:textId="77777777" w:rsidR="00635896" w:rsidRDefault="00635896" w:rsidP="00635896">
      <w:pPr>
        <w:pStyle w:val="Heading4"/>
      </w:pPr>
      <w:r>
        <w:t xml:space="preserve">1] Interpretation - Reduce means </w:t>
      </w:r>
      <w:r>
        <w:rPr>
          <w:u w:val="single"/>
        </w:rPr>
        <w:t>permanent reduction</w:t>
      </w:r>
      <w:r>
        <w:t xml:space="preserve"> – it’s distinct from “waive” or “suspend.”</w:t>
      </w:r>
    </w:p>
    <w:p w14:paraId="1DF82F22" w14:textId="77777777" w:rsidR="00635896" w:rsidRPr="00203F4F" w:rsidRDefault="00635896" w:rsidP="00635896">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5534FFCB" w14:textId="77777777" w:rsidR="00635896" w:rsidRDefault="00635896" w:rsidP="00635896">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6D4603C8" w14:textId="77777777" w:rsidR="00635896" w:rsidRPr="000F6489" w:rsidRDefault="00635896" w:rsidP="00635896">
      <w:pPr>
        <w:pStyle w:val="Heading4"/>
      </w:pPr>
      <w:r>
        <w:t xml:space="preserve">Waiver is temporary. </w:t>
      </w:r>
    </w:p>
    <w:p w14:paraId="320C0538" w14:textId="77777777" w:rsidR="00635896" w:rsidRPr="00893601" w:rsidRDefault="00635896" w:rsidP="00635896">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12310F09" w14:textId="77777777" w:rsidR="00635896" w:rsidRPr="00BF732F" w:rsidRDefault="00635896" w:rsidP="00635896">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7F1A9000" w14:textId="77777777" w:rsidR="00635896" w:rsidRPr="00BF732F" w:rsidRDefault="00635896" w:rsidP="00635896">
      <w:pPr>
        <w:pStyle w:val="Heading4"/>
      </w:pPr>
      <w:r>
        <w:t xml:space="preserve">2] </w:t>
      </w:r>
      <w:r>
        <w:rPr>
          <w:u w:val="single"/>
        </w:rPr>
        <w:t>Violation</w:t>
      </w:r>
      <w:r>
        <w:t xml:space="preserve"> – the plan waives intellectual property protections “during pandemics”, which is </w:t>
      </w:r>
      <w:proofErr w:type="gramStart"/>
      <w:r>
        <w:t>an</w:t>
      </w:r>
      <w:proofErr w:type="gramEnd"/>
      <w:r>
        <w:t xml:space="preserve"> </w:t>
      </w:r>
      <w:r>
        <w:rPr>
          <w:u w:val="single"/>
        </w:rPr>
        <w:t>suspension</w:t>
      </w:r>
      <w:r>
        <w:t xml:space="preserve"> – don’t let them get We Meets since their </w:t>
      </w:r>
      <w:r>
        <w:rPr>
          <w:u w:val="single"/>
        </w:rPr>
        <w:t>Plan</w:t>
      </w:r>
      <w:r>
        <w:t xml:space="preserve"> defends a waiver.</w:t>
      </w:r>
    </w:p>
    <w:p w14:paraId="391357FF" w14:textId="77777777" w:rsidR="00635896" w:rsidRDefault="00635896" w:rsidP="00635896">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36239F30" w14:textId="77777777" w:rsidR="00635896" w:rsidRPr="00BF732F" w:rsidRDefault="00635896" w:rsidP="00635896">
      <w:pPr>
        <w:pStyle w:val="Heading4"/>
      </w:pPr>
      <w:r>
        <w:t>4] TVA solves – permanently reduce COVID patents.</w:t>
      </w:r>
    </w:p>
    <w:p w14:paraId="0F9ECE34" w14:textId="77777777" w:rsidR="00635896" w:rsidRDefault="00635896" w:rsidP="00635896">
      <w:pPr>
        <w:pStyle w:val="Heading4"/>
      </w:pPr>
      <w:r>
        <w:t xml:space="preserve">5] </w:t>
      </w:r>
      <w:r>
        <w:rPr>
          <w:u w:val="single"/>
        </w:rPr>
        <w:t>Paradigm Issues</w:t>
      </w:r>
      <w:r>
        <w:t xml:space="preserve"> – </w:t>
      </w:r>
    </w:p>
    <w:p w14:paraId="5A596B98" w14:textId="77777777" w:rsidR="00635896" w:rsidRDefault="00635896" w:rsidP="00635896">
      <w:pPr>
        <w:pStyle w:val="Heading4"/>
      </w:pPr>
      <w:r>
        <w:t xml:space="preserve">a] Topicality is </w:t>
      </w:r>
      <w:r>
        <w:rPr>
          <w:u w:val="single"/>
        </w:rPr>
        <w:t>Drop the Debater</w:t>
      </w:r>
      <w:r>
        <w:t xml:space="preserve"> – it’s a fundamental baseline for debate-ability.</w:t>
      </w:r>
    </w:p>
    <w:p w14:paraId="338183BB" w14:textId="77777777" w:rsidR="00635896" w:rsidRDefault="00635896" w:rsidP="00635896">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0AA76ACA" w14:textId="4F7770A9" w:rsidR="00635896" w:rsidRDefault="00635896" w:rsidP="0063589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429ECBF" w14:textId="5354DDD3" w:rsidR="00635896" w:rsidRDefault="00635896" w:rsidP="00635896">
      <w:pPr>
        <w:pStyle w:val="Heading3"/>
      </w:pPr>
      <w:r>
        <w:t>1NC – CSA</w:t>
      </w:r>
    </w:p>
    <w:p w14:paraId="79CECF6D" w14:textId="6528A83F" w:rsidR="00635896" w:rsidRPr="00653DEB" w:rsidRDefault="00635896" w:rsidP="00635896">
      <w:pPr>
        <w:pStyle w:val="Heading4"/>
        <w:rPr>
          <w:i/>
          <w:iCs w:val="0"/>
        </w:rPr>
      </w:pPr>
      <w:r>
        <w:t xml:space="preserve">A. Interpretation: </w:t>
      </w:r>
      <w:r w:rsidRPr="00653DEB">
        <w:t xml:space="preserve">If the affirmative defends anything other than </w:t>
      </w:r>
      <w:proofErr w:type="gramStart"/>
      <w:r w:rsidR="001021AE" w:rsidRPr="001021AE">
        <w:rPr>
          <w:rStyle w:val="Strong"/>
          <w:rFonts w:asciiTheme="minorHAnsi" w:hAnsiTheme="minorHAnsi" w:cs="Open Sans"/>
          <w:b/>
          <w:bCs w:val="0"/>
          <w:szCs w:val="26"/>
          <w:bdr w:val="none" w:sz="0" w:space="0" w:color="auto" w:frame="1"/>
          <w:shd w:val="clear" w:color="auto" w:fill="FFFFFF"/>
        </w:rPr>
        <w:t>The</w:t>
      </w:r>
      <w:proofErr w:type="gramEnd"/>
      <w:r w:rsidR="001021AE" w:rsidRPr="001021AE">
        <w:rPr>
          <w:rStyle w:val="Strong"/>
          <w:rFonts w:asciiTheme="minorHAnsi" w:hAnsiTheme="minorHAnsi" w:cs="Open Sans"/>
          <w:b/>
          <w:bCs w:val="0"/>
          <w:szCs w:val="26"/>
          <w:bdr w:val="none" w:sz="0" w:space="0" w:color="auto" w:frame="1"/>
          <w:shd w:val="clear" w:color="auto" w:fill="FFFFFF"/>
        </w:rPr>
        <w:t xml:space="preserve"> member nations of the World Trade Organization ought to reduce intellectual property protections for medicines</w:t>
      </w:r>
      <w:r w:rsidR="001021AE">
        <w:rPr>
          <w:rStyle w:val="Strong"/>
          <w:rFonts w:asciiTheme="minorHAnsi" w:hAnsiTheme="minorHAnsi" w:cs="Open Sans"/>
          <w:b/>
          <w:bCs w:val="0"/>
          <w:szCs w:val="26"/>
          <w:bdr w:val="none" w:sz="0" w:space="0" w:color="auto" w:frame="1"/>
          <w:shd w:val="clear" w:color="auto" w:fill="FFFFFF"/>
        </w:rPr>
        <w:t xml:space="preserve"> </w:t>
      </w:r>
      <w:r w:rsidR="001021AE">
        <w:t>t</w:t>
      </w:r>
      <w:r>
        <w:t xml:space="preserve">hen </w:t>
      </w:r>
      <w:r w:rsidRPr="00653DEB">
        <w:t>they must provide a counter-solvency advocate for their specific advocacy</w:t>
      </w:r>
      <w:r>
        <w:t xml:space="preserve"> in the 1AC</w:t>
      </w:r>
      <w:r w:rsidRPr="00653DEB">
        <w:t xml:space="preserve">. </w:t>
      </w:r>
      <w:r w:rsidRPr="00653DEB">
        <w:rPr>
          <w:i/>
        </w:rPr>
        <w:t xml:space="preserve">(To clarify, you must have an author that states we should not do your </w:t>
      </w:r>
      <w:proofErr w:type="spellStart"/>
      <w:r w:rsidRPr="00653DEB">
        <w:rPr>
          <w:i/>
        </w:rPr>
        <w:t>aff</w:t>
      </w:r>
      <w:proofErr w:type="spellEnd"/>
      <w:r w:rsidRPr="00653DEB">
        <w:rPr>
          <w:i/>
        </w:rPr>
        <w:t xml:space="preserve">, insofar as the </w:t>
      </w:r>
      <w:proofErr w:type="spellStart"/>
      <w:r w:rsidRPr="00653DEB">
        <w:rPr>
          <w:i/>
        </w:rPr>
        <w:t>aff</w:t>
      </w:r>
      <w:proofErr w:type="spellEnd"/>
      <w:r w:rsidRPr="00653DEB">
        <w:rPr>
          <w:i/>
        </w:rPr>
        <w:t xml:space="preserve"> is not a whole res </w:t>
      </w:r>
      <w:proofErr w:type="spellStart"/>
      <w:r w:rsidRPr="00653DEB">
        <w:rPr>
          <w:i/>
        </w:rPr>
        <w:t>phil</w:t>
      </w:r>
      <w:proofErr w:type="spellEnd"/>
      <w:r w:rsidRPr="00653DEB">
        <w:rPr>
          <w:i/>
        </w:rPr>
        <w:t xml:space="preserve"> </w:t>
      </w:r>
      <w:proofErr w:type="spellStart"/>
      <w:r w:rsidRPr="00653DEB">
        <w:rPr>
          <w:i/>
        </w:rPr>
        <w:t>af</w:t>
      </w:r>
      <w:r>
        <w:rPr>
          <w:i/>
        </w:rPr>
        <w:t>f</w:t>
      </w:r>
      <w:proofErr w:type="spellEnd"/>
      <w:r w:rsidRPr="00653DEB">
        <w:rPr>
          <w:i/>
        </w:rPr>
        <w:t xml:space="preserve">) </w:t>
      </w:r>
    </w:p>
    <w:p w14:paraId="0DF87865" w14:textId="77777777" w:rsidR="00635896" w:rsidRDefault="00635896" w:rsidP="00635896">
      <w:pPr>
        <w:pStyle w:val="Heading4"/>
      </w:pPr>
      <w:r>
        <w:t>B. Violation:</w:t>
      </w:r>
    </w:p>
    <w:p w14:paraId="102F6E78" w14:textId="77777777" w:rsidR="00635896" w:rsidRDefault="00635896" w:rsidP="00635896">
      <w:pPr>
        <w:pStyle w:val="Heading4"/>
      </w:pPr>
      <w:r>
        <w:t>C. Standards:</w:t>
      </w:r>
    </w:p>
    <w:p w14:paraId="06ADB8C8" w14:textId="77777777" w:rsidR="00635896" w:rsidRDefault="00635896" w:rsidP="00635896">
      <w:pPr>
        <w:pStyle w:val="Heading4"/>
      </w:pPr>
      <w:r>
        <w:t xml:space="preserve">1. </w:t>
      </w:r>
      <w:r w:rsidRPr="00653DEB">
        <w:rPr>
          <w:u w:val="single"/>
        </w:rPr>
        <w:t>Fairness</w:t>
      </w:r>
      <w:r w:rsidRPr="00653DEB">
        <w:t xml:space="preserve"> – This is a litmus test to determining whether your </w:t>
      </w:r>
      <w:proofErr w:type="spellStart"/>
      <w:r w:rsidRPr="00653DEB">
        <w:t>aff</w:t>
      </w:r>
      <w:proofErr w:type="spellEnd"/>
      <w:r w:rsidRPr="00653DEB">
        <w:t xml:space="preserve"> is fair – </w:t>
      </w:r>
    </w:p>
    <w:p w14:paraId="51967333" w14:textId="77777777" w:rsidR="00635896" w:rsidRDefault="00635896" w:rsidP="00635896">
      <w:pPr>
        <w:pStyle w:val="Heading4"/>
      </w:pPr>
      <w:r w:rsidRPr="00653DEB">
        <w:t xml:space="preserve">a) </w:t>
      </w:r>
      <w:r>
        <w:t>Limits</w:t>
      </w:r>
      <w:r w:rsidRPr="00653DEB">
        <w:t xml:space="preserve"> – there are infinite things you could defend outside the exact text of the resolution which pushes you to the limits of contestable arguments, even if your </w:t>
      </w:r>
      <w:proofErr w:type="spellStart"/>
      <w:r w:rsidRPr="00653DEB">
        <w:t>interp</w:t>
      </w:r>
      <w:proofErr w:type="spellEnd"/>
      <w:r w:rsidRPr="00653DEB">
        <w:t xml:space="preserve"> of the topic is better, the only way to verify if it’s substantively fair is proof of counter-arguments. Nobody knows your </w:t>
      </w:r>
      <w:proofErr w:type="spellStart"/>
      <w:r w:rsidRPr="00653DEB">
        <w:t>aff</w:t>
      </w:r>
      <w:proofErr w:type="spellEnd"/>
      <w:r w:rsidRPr="00653DEB">
        <w:t xml:space="preserve"> better than you, so if you can’t find an answer, I can’t be expected to</w:t>
      </w:r>
      <w:r>
        <w:t xml:space="preserve">. Our </w:t>
      </w:r>
      <w:proofErr w:type="spellStart"/>
      <w:r>
        <w:t>interp</w:t>
      </w:r>
      <w:proofErr w:type="spellEnd"/>
      <w:r>
        <w:t xml:space="preserve"> narrows out </w:t>
      </w:r>
      <w:r w:rsidRPr="00653DEB">
        <w:t>trivially true advocacies</w:t>
      </w:r>
      <w:r>
        <w:t xml:space="preserve"> since counter-solvency advocates ensure equal division of ground for both sides. </w:t>
      </w:r>
    </w:p>
    <w:p w14:paraId="13CE3B41" w14:textId="77777777" w:rsidR="00635896" w:rsidRPr="00174DF6" w:rsidRDefault="00635896" w:rsidP="00635896">
      <w:pPr>
        <w:pStyle w:val="Heading4"/>
      </w:pPr>
      <w:r>
        <w:t xml:space="preserve">b) Shiftiness-Having a counter-solvency advocate helps us conceptualize what their advocacy is and how it’s implemented. Intentionally ambiguous affirmatives we don’t know much about can’t spike out of DA’s and CP’s if they have an advocate that delineates these things. </w:t>
      </w:r>
    </w:p>
    <w:p w14:paraId="69C3EA47" w14:textId="77777777" w:rsidR="00635896" w:rsidRDefault="00635896" w:rsidP="00635896">
      <w:pPr>
        <w:pStyle w:val="Heading4"/>
      </w:pPr>
      <w:r>
        <w:t xml:space="preserve">2. </w:t>
      </w:r>
      <w:r w:rsidRPr="00653DEB">
        <w:rPr>
          <w:u w:val="single"/>
        </w:rPr>
        <w:t>Research</w:t>
      </w:r>
      <w:r w:rsidRPr="00653DEB">
        <w:t xml:space="preserve"> – Forces the </w:t>
      </w:r>
      <w:proofErr w:type="spellStart"/>
      <w:r w:rsidRPr="00653DEB">
        <w:t>aff</w:t>
      </w:r>
      <w:proofErr w:type="spellEnd"/>
      <w:r w:rsidRPr="00653DEB">
        <w:t xml:space="preserve"> to go to the other side of the library and contest their own view points, as well as encouraging in depth-research about their own position. Having one also encourages more in-depth answers since I can find responses. </w:t>
      </w:r>
      <w:r>
        <w:t>Key to education since we definitionally learn more about positions when we contest our own.</w:t>
      </w:r>
    </w:p>
    <w:p w14:paraId="368FB55A" w14:textId="48B1D36F" w:rsidR="00635896" w:rsidRPr="00635896" w:rsidRDefault="00D91769" w:rsidP="00635896">
      <w:pPr>
        <w:pStyle w:val="Heading4"/>
      </w:pPr>
      <w:r>
        <w:t>C/A paradigm issues from above</w:t>
      </w:r>
    </w:p>
    <w:p w14:paraId="53B8704B" w14:textId="079394A7" w:rsidR="00635896" w:rsidRDefault="00635896" w:rsidP="00635896">
      <w:pPr>
        <w:pStyle w:val="Heading3"/>
      </w:pPr>
      <w:r>
        <w:t xml:space="preserve">1NC – </w:t>
      </w:r>
      <w:r w:rsidR="00A74E76">
        <w:t>Bioterror DA</w:t>
      </w:r>
    </w:p>
    <w:p w14:paraId="230023C5" w14:textId="77777777" w:rsidR="00A74E76" w:rsidRPr="00927394" w:rsidRDefault="00A74E76" w:rsidP="00A74E76">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57690DDD" w14:textId="77777777" w:rsidR="00A74E76" w:rsidRPr="00BA2A51" w:rsidRDefault="00A74E76" w:rsidP="00A74E76">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7" w:history="1">
        <w:r w:rsidRPr="007F29D8">
          <w:rPr>
            <w:rStyle w:val="Hyperlink"/>
          </w:rPr>
          <w:t>https://www.tandfonline.com/doi/abs/10.1080/1057610X.2021.1944023?journalCode=uter20</w:t>
        </w:r>
      </w:hyperlink>
      <w:r>
        <w:t xml:space="preserve"> //Xu]</w:t>
      </w:r>
    </w:p>
    <w:p w14:paraId="7445B432" w14:textId="77777777" w:rsidR="00A74E76" w:rsidRPr="009166E2" w:rsidRDefault="00A74E76" w:rsidP="00A74E76">
      <w:pPr>
        <w:rPr>
          <w:sz w:val="16"/>
        </w:rPr>
      </w:pPr>
      <w:r w:rsidRPr="00AD32B6">
        <w:rPr>
          <w:rStyle w:val="Emphasis"/>
          <w:highlight w:val="green"/>
        </w:rPr>
        <w:t>Since COVID</w:t>
      </w:r>
      <w:r w:rsidRPr="00AD32B6">
        <w:rPr>
          <w:rStyle w:val="Emphasis"/>
        </w:rPr>
        <w:t xml:space="preserve">-19 was declared a pandemic in March 2020, </w:t>
      </w:r>
      <w:r w:rsidRPr="00AD32B6">
        <w:rPr>
          <w:rStyle w:val="Emphasis"/>
          <w:highlight w:val="green"/>
        </w:rPr>
        <w:t>there has been no</w:t>
      </w:r>
      <w:r w:rsidRPr="00AD32B6">
        <w:rPr>
          <w:rStyle w:val="Emphasis"/>
        </w:rPr>
        <w:t xml:space="preserve"> major </w:t>
      </w:r>
      <w:r w:rsidRPr="00AD32B6">
        <w:rPr>
          <w:rStyle w:val="Emphasis"/>
          <w:highlight w:val="green"/>
        </w:rPr>
        <w:t>bioterror</w:t>
      </w:r>
      <w:r w:rsidRPr="00AD32B6">
        <w:rPr>
          <w:rStyle w:val="Emphasis"/>
        </w:rPr>
        <w:t xml:space="preserve">ist </w:t>
      </w:r>
      <w:r w:rsidRPr="00AD32B6">
        <w:rPr>
          <w:rStyle w:val="Emphasis"/>
          <w:highlight w:val="green"/>
        </w:rPr>
        <w:t>incident</w:t>
      </w:r>
      <w:r w:rsidRPr="00AD32B6">
        <w:rPr>
          <w:rStyle w:val="Emphasis"/>
        </w:rPr>
        <w:t xml:space="preserve"> that challenges or validates the core beliefs of the optimists, pessimists, or pragmatists.</w:t>
      </w:r>
      <w:r w:rsidRPr="009166E2">
        <w:rPr>
          <w:sz w:val="16"/>
        </w:rPr>
        <w:t xml:space="preserve"> Extremists with violent apocalyptic or accelerationist ideologies—chiefly jihadists and far-right extremists—have 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AD32B6">
        <w:rPr>
          <w:rStyle w:val="Emphasis"/>
          <w:highlight w:val="green"/>
        </w:rPr>
        <w:t>A</w:t>
      </w:r>
      <w:r w:rsidRPr="00AD32B6">
        <w:rPr>
          <w:rStyle w:val="Emphasis"/>
        </w:rPr>
        <w:t xml:space="preserve">n increase in the </w:t>
      </w:r>
      <w:r w:rsidRPr="00AD32B6">
        <w:rPr>
          <w:rStyle w:val="Emphasis"/>
          <w:highlight w:val="green"/>
        </w:rPr>
        <w:t>risk</w:t>
      </w:r>
      <w:r w:rsidRPr="00AD32B6">
        <w:rPr>
          <w:rStyle w:val="Emphasis"/>
        </w:rPr>
        <w:t xml:space="preserve"> of bioterrorism </w:t>
      </w:r>
      <w:r w:rsidRPr="00AD32B6">
        <w:rPr>
          <w:rStyle w:val="Emphasis"/>
          <w:highlight w:val="green"/>
        </w:rPr>
        <w:t>cannot be</w:t>
      </w:r>
      <w:r w:rsidRPr="00AD32B6">
        <w:rPr>
          <w:rStyle w:val="Emphasis"/>
        </w:rPr>
        <w:t xml:space="preserve"> completely </w:t>
      </w:r>
      <w:r w:rsidRPr="00AD32B6">
        <w:rPr>
          <w:rStyle w:val="Emphasis"/>
          <w:highlight w:val="green"/>
        </w:rPr>
        <w:t>discounted</w:t>
      </w:r>
      <w:r w:rsidRPr="00AD32B6">
        <w:rPr>
          <w:rStyle w:val="Emphasis"/>
        </w:rPr>
        <w:t xml:space="preserve"> as the </w:t>
      </w:r>
      <w:r w:rsidRPr="00AD32B6">
        <w:rPr>
          <w:rStyle w:val="Emphasis"/>
          <w:highlight w:val="green"/>
        </w:rPr>
        <w:t>equipment</w:t>
      </w:r>
      <w:r w:rsidRPr="00AD32B6">
        <w:rPr>
          <w:rStyle w:val="Emphasis"/>
        </w:rPr>
        <w:t xml:space="preserve">, </w:t>
      </w:r>
      <w:r w:rsidRPr="00AD32B6">
        <w:rPr>
          <w:rStyle w:val="Emphasis"/>
          <w:highlight w:val="green"/>
        </w:rPr>
        <w:t>knowledge, and expertise</w:t>
      </w:r>
      <w:r w:rsidRPr="00AD32B6">
        <w:rPr>
          <w:rStyle w:val="Emphasis"/>
        </w:rPr>
        <w:t xml:space="preserve"> to work with high-risk pathogens </w:t>
      </w:r>
      <w:r w:rsidRPr="00AD32B6">
        <w:rPr>
          <w:rStyle w:val="Emphasis"/>
          <w:highlight w:val="green"/>
        </w:rPr>
        <w:t>is increasingly available</w:t>
      </w:r>
      <w:r w:rsidRPr="00AD32B6">
        <w:rPr>
          <w:rStyle w:val="Emphasis"/>
        </w:rPr>
        <w:t xml:space="preserve"> </w:t>
      </w:r>
      <w:r w:rsidRPr="00AD32B6">
        <w:rPr>
          <w:rStyle w:val="Emphasis"/>
          <w:highlight w:val="green"/>
        </w:rPr>
        <w:t>and there are</w:t>
      </w:r>
      <w:r w:rsidRPr="00AD32B6">
        <w:rPr>
          <w:rStyle w:val="Emphasis"/>
        </w:rPr>
        <w:t xml:space="preserve"> a small number of </w:t>
      </w:r>
      <w:r w:rsidRPr="00AD32B6">
        <w:rPr>
          <w:rStyle w:val="Emphasis"/>
          <w:highlight w:val="green"/>
        </w:rPr>
        <w:t>groups with</w:t>
      </w:r>
      <w:r w:rsidRPr="00AD32B6">
        <w:rPr>
          <w:rStyle w:val="Emphasis"/>
        </w:rPr>
        <w:t xml:space="preserve"> the ideologies and </w:t>
      </w:r>
      <w:r w:rsidRPr="00AD32B6">
        <w:rPr>
          <w:rStyle w:val="Emphasis"/>
          <w:highlight w:val="green"/>
        </w:rPr>
        <w:t>objectives consistent with</w:t>
      </w:r>
      <w:r w:rsidRPr="00AD32B6">
        <w:rPr>
          <w:rStyle w:val="Emphasis"/>
        </w:rPr>
        <w:t xml:space="preserve"> the use of </w:t>
      </w:r>
      <w:r w:rsidRPr="00AD32B6">
        <w:rPr>
          <w:rStyle w:val="Emphasis"/>
          <w:highlight w:val="green"/>
        </w:rPr>
        <w:t>bio</w:t>
      </w:r>
      <w:r w:rsidRPr="00AD32B6">
        <w:rPr>
          <w:rStyle w:val="Emphasis"/>
        </w:rPr>
        <w:t xml:space="preserve">logical </w:t>
      </w:r>
      <w:r w:rsidRPr="00256CA0">
        <w:rPr>
          <w:rStyle w:val="Emphasis"/>
          <w:highlight w:val="green"/>
        </w:rPr>
        <w:t>weapons</w:t>
      </w:r>
      <w:r w:rsidRPr="00256CA0">
        <w:rPr>
          <w:rStyle w:val="Emphasis"/>
        </w:rPr>
        <w:t xml:space="preserve">. Still, </w:t>
      </w:r>
      <w:r w:rsidRPr="00256CA0">
        <w:rPr>
          <w:rStyle w:val="Emphasis"/>
          <w:highlight w:val="green"/>
        </w:rPr>
        <w:t>important technical barriers</w:t>
      </w:r>
      <w:r w:rsidRPr="00256CA0">
        <w:rPr>
          <w:rStyle w:val="Emphasis"/>
        </w:rPr>
        <w:t xml:space="preserve"> </w:t>
      </w:r>
      <w:r w:rsidRPr="00256CA0">
        <w:rPr>
          <w:rStyle w:val="Emphasis"/>
          <w:highlight w:val="green"/>
        </w:rPr>
        <w:t>to acquiring</w:t>
      </w:r>
      <w:r w:rsidRPr="00256CA0">
        <w:rPr>
          <w:rStyle w:val="Emphasis"/>
        </w:rPr>
        <w:t xml:space="preserve"> and using a biological weapon capable of causing mass casualties, even far below the effects of a pandemic pathogen, </w:t>
      </w:r>
      <w:r w:rsidRPr="00256CA0">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D25845">
        <w:rPr>
          <w:rStyle w:val="Emphasis"/>
          <w:highlight w:val="green"/>
        </w:rPr>
        <w:t>COVID</w:t>
      </w:r>
      <w:r w:rsidRPr="00D25845">
        <w:rPr>
          <w:rStyle w:val="Emphasis"/>
        </w:rPr>
        <w:t xml:space="preserve">-19 graphically </w:t>
      </w:r>
      <w:r w:rsidRPr="00D25845">
        <w:rPr>
          <w:rStyle w:val="Emphasis"/>
          <w:highlight w:val="green"/>
        </w:rPr>
        <w:t>demonstrated</w:t>
      </w:r>
      <w:r w:rsidRPr="00D25845">
        <w:rPr>
          <w:rStyle w:val="Emphasis"/>
        </w:rPr>
        <w:t xml:space="preserve"> the </w:t>
      </w:r>
      <w:r w:rsidRPr="00D25845">
        <w:rPr>
          <w:rStyle w:val="Emphasis"/>
          <w:highlight w:val="green"/>
        </w:rPr>
        <w:t>vulnerability</w:t>
      </w:r>
      <w:r w:rsidRPr="00D25845">
        <w:rPr>
          <w:rStyle w:val="Emphasis"/>
        </w:rPr>
        <w:t xml:space="preserve"> of modern societies </w:t>
      </w:r>
      <w:r w:rsidRPr="00D25845">
        <w:rPr>
          <w:rStyle w:val="Emphasis"/>
          <w:highlight w:val="green"/>
        </w:rPr>
        <w:t>to</w:t>
      </w:r>
      <w:r w:rsidRPr="00D25845">
        <w:rPr>
          <w:rStyle w:val="Emphasis"/>
        </w:rPr>
        <w:t xml:space="preserve"> infectious </w:t>
      </w:r>
      <w:r w:rsidRPr="00D25845">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311EC4FF" w14:textId="77777777" w:rsidR="00A74E76" w:rsidRPr="00A60276" w:rsidRDefault="00A74E76" w:rsidP="00A74E76">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04783498" w14:textId="77777777" w:rsidR="00A74E76" w:rsidRDefault="00A74E76" w:rsidP="00A74E76">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University and an honors B.A. from Western University in Canada). “The Bioterror Pipeline: Big Pharma, Patent Expirations, and New Challenges to Global Security”. The Fletcher Forum of World Affairs. Vol. 34, No. 2 (Summer 2010), pp. 51-64. </w:t>
      </w:r>
      <w:hyperlink r:id="rId8" w:anchor="metadata_info_tab_contents" w:history="1">
        <w:r w:rsidRPr="007F29D8">
          <w:rPr>
            <w:rStyle w:val="Hyperlink"/>
          </w:rPr>
          <w:t>https://www.jstor.org/stable/45289504?seq=1#metadata_info_tab_contents</w:t>
        </w:r>
      </w:hyperlink>
      <w:r>
        <w:t xml:space="preserve"> //Xu]</w:t>
      </w:r>
    </w:p>
    <w:p w14:paraId="1286696A" w14:textId="77777777" w:rsidR="00A74E76" w:rsidRDefault="00A74E76" w:rsidP="00A74E76">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483723">
        <w:rPr>
          <w:rStyle w:val="Emphasis"/>
          <w:highlight w:val="green"/>
        </w:rPr>
        <w:t>patent protections</w:t>
      </w:r>
      <w:r w:rsidRPr="00483723">
        <w:rPr>
          <w:rStyle w:val="Emphasis"/>
        </w:rPr>
        <w:t xml:space="preserve"> that </w:t>
      </w:r>
      <w:r w:rsidRPr="00483723">
        <w:rPr>
          <w:rStyle w:val="Emphasis"/>
          <w:highlight w:val="green"/>
        </w:rPr>
        <w:t>close</w:t>
      </w:r>
      <w:r w:rsidRPr="00483723">
        <w:rPr>
          <w:rStyle w:val="Emphasis"/>
        </w:rPr>
        <w:t xml:space="preserve">d </w:t>
      </w:r>
      <w:r w:rsidRPr="00483723">
        <w:rPr>
          <w:rStyle w:val="Emphasis"/>
          <w:highlight w:val="green"/>
        </w:rPr>
        <w:t>the window to</w:t>
      </w:r>
      <w:r w:rsidRPr="00483723">
        <w:rPr>
          <w:rStyle w:val="Emphasis"/>
        </w:rPr>
        <w:t xml:space="preserve"> outside </w:t>
      </w:r>
      <w:r w:rsidRPr="00483723">
        <w:rPr>
          <w:rStyle w:val="Emphasis"/>
          <w:highlight w:val="green"/>
        </w:rPr>
        <w:t>competition</w:t>
      </w:r>
      <w:r w:rsidRPr="00483723">
        <w:rPr>
          <w:rStyle w:val="Emphasis"/>
        </w:rPr>
        <w:t xml:space="preserve"> for a set period of time.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483723">
        <w:rPr>
          <w:rStyle w:val="Emphasis"/>
          <w:highlight w:val="green"/>
        </w:rPr>
        <w:t>drugs will lose patent protection</w:t>
      </w:r>
      <w:r w:rsidRPr="00483723">
        <w:rPr>
          <w:rStyle w:val="Emphasis"/>
        </w:rPr>
        <w:t xml:space="preserve">, </w:t>
      </w:r>
      <w:r w:rsidRPr="00483723">
        <w:rPr>
          <w:rStyle w:val="Emphasis"/>
          <w:highlight w:val="green"/>
        </w:rPr>
        <w:t>removing</w:t>
      </w:r>
      <w:r w:rsidRPr="00483723">
        <w:rPr>
          <w:rStyle w:val="Emphasis"/>
        </w:rPr>
        <w:t xml:space="preserve"> an estimated $67 </w:t>
      </w:r>
      <w:r w:rsidRPr="00483723">
        <w:rPr>
          <w:rStyle w:val="Emphasis"/>
          <w:highlight w:val="green"/>
        </w:rPr>
        <w:t>billion from</w:t>
      </w:r>
      <w:r w:rsidRPr="00483723">
        <w:rPr>
          <w:rStyle w:val="Emphasis"/>
        </w:rPr>
        <w:t xml:space="preserve"> big pharma's annual </w:t>
      </w:r>
      <w:r w:rsidRPr="00483723">
        <w:rPr>
          <w:rStyle w:val="Emphasis"/>
          <w:highlight w:val="green"/>
        </w:rPr>
        <w:t>sales</w:t>
      </w:r>
      <w:r w:rsidRPr="00483723">
        <w:rPr>
          <w:rStyle w:val="Emphasis"/>
        </w:rPr>
        <w:t xml:space="preserve">.33 With existing drug development pipelines unable to fill the gaps, biopharmaceutical </w:t>
      </w:r>
      <w:r w:rsidRPr="00483723">
        <w:rPr>
          <w:rStyle w:val="Emphasis"/>
          <w:highlight w:val="green"/>
        </w:rPr>
        <w:t>companies</w:t>
      </w:r>
      <w:r w:rsidRPr="00483723">
        <w:rPr>
          <w:rStyle w:val="Emphasis"/>
        </w:rPr>
        <w:t xml:space="preserve"> </w:t>
      </w:r>
      <w:r w:rsidRPr="00483723">
        <w:rPr>
          <w:rStyle w:val="Emphasis"/>
          <w:highlight w:val="green"/>
        </w:rPr>
        <w:t>are under</w:t>
      </w:r>
      <w:r w:rsidRPr="00483723">
        <w:rPr>
          <w:rStyle w:val="Emphasis"/>
        </w:rPr>
        <w:t xml:space="preserve"> intense </w:t>
      </w:r>
      <w:r w:rsidRPr="00483723">
        <w:rPr>
          <w:rStyle w:val="Emphasis"/>
          <w:highlight w:val="green"/>
        </w:rPr>
        <w:t>pressure</w:t>
      </w:r>
      <w:r w:rsidRPr="00483723">
        <w:rPr>
          <w:rStyle w:val="Emphasis"/>
        </w:rPr>
        <w:t xml:space="preserve"> not only to cut costs - which would provide only temporary relief to the bottom line - but also </w:t>
      </w:r>
      <w:r w:rsidRPr="00483723">
        <w:rPr>
          <w:rStyle w:val="Emphasis"/>
          <w:highlight w:val="green"/>
        </w:rPr>
        <w:t>to</w:t>
      </w:r>
      <w:r w:rsidRPr="00483723">
        <w:rPr>
          <w:rStyle w:val="Emphasis"/>
        </w:rPr>
        <w:t xml:space="preserve"> rapidly </w:t>
      </w:r>
      <w:r w:rsidRPr="00483723">
        <w:rPr>
          <w:rStyle w:val="Emphasis"/>
          <w:highlight w:val="green"/>
        </w:rPr>
        <w:t>replenish</w:t>
      </w:r>
      <w:r w:rsidRPr="00483723">
        <w:rPr>
          <w:rStyle w:val="Emphasis"/>
        </w:rPr>
        <w:t xml:space="preserve"> their </w:t>
      </w:r>
      <w:r w:rsidRPr="00483723">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2B2410">
        <w:rPr>
          <w:rStyle w:val="Emphasis"/>
          <w:highlight w:val="green"/>
        </w:rPr>
        <w:t>Many</w:t>
      </w:r>
      <w:r w:rsidRPr="00483723">
        <w:rPr>
          <w:rStyle w:val="Emphasis"/>
        </w:rPr>
        <w:t xml:space="preserve"> pharmaceutical </w:t>
      </w:r>
      <w:r w:rsidRPr="002B2410">
        <w:rPr>
          <w:rStyle w:val="Emphasis"/>
          <w:highlight w:val="green"/>
        </w:rPr>
        <w:t>companies</w:t>
      </w:r>
      <w:r w:rsidRPr="00483723">
        <w:rPr>
          <w:rStyle w:val="Emphasis"/>
        </w:rPr>
        <w:t xml:space="preserve"> have approached this challenge by accelerating and widening the </w:t>
      </w:r>
      <w:r w:rsidRPr="002B2410">
        <w:rPr>
          <w:rStyle w:val="Emphasis"/>
          <w:highlight w:val="green"/>
        </w:rPr>
        <w:t>outsourcing</w:t>
      </w:r>
      <w:r w:rsidRPr="00483723">
        <w:rPr>
          <w:rStyle w:val="Emphasis"/>
        </w:rPr>
        <w:t xml:space="preserve"> and off-shoring of both R&amp;D </w:t>
      </w:r>
      <w:r w:rsidRPr="002B2410">
        <w:rPr>
          <w:rStyle w:val="Emphasis"/>
        </w:rPr>
        <w:t xml:space="preserve">and manufacturing, and </w:t>
      </w:r>
      <w:r w:rsidRPr="002B2410">
        <w:rPr>
          <w:rStyle w:val="Emphasis"/>
          <w:highlight w:val="green"/>
        </w:rPr>
        <w:t>by</w:t>
      </w:r>
      <w:r w:rsidRPr="002B2410">
        <w:rPr>
          <w:rStyle w:val="Emphasis"/>
        </w:rPr>
        <w:t xml:space="preserve"> aggressively </w:t>
      </w:r>
      <w:r w:rsidRPr="002B2410">
        <w:rPr>
          <w:rStyle w:val="Emphasis"/>
          <w:highlight w:val="green"/>
        </w:rPr>
        <w:t>buying</w:t>
      </w:r>
      <w:r w:rsidRPr="002B2410">
        <w:rPr>
          <w:rStyle w:val="Emphasis"/>
        </w:rPr>
        <w:t xml:space="preserve"> promising assets from </w:t>
      </w:r>
      <w:r w:rsidRPr="002B2410">
        <w:rPr>
          <w:rStyle w:val="Emphasis"/>
          <w:highlight w:val="green"/>
        </w:rPr>
        <w:t>small biotech companies</w:t>
      </w:r>
      <w:r w:rsidRPr="002B2410">
        <w:rPr>
          <w:rStyle w:val="Emphasis"/>
        </w:rPr>
        <w:t xml:space="preserve"> through acquisitions and strategic alliances. Interestingly, these partnerships are </w:t>
      </w:r>
      <w:r w:rsidRPr="002B2410">
        <w:rPr>
          <w:rStyle w:val="Emphasis"/>
          <w:highlight w:val="green"/>
        </w:rPr>
        <w:t>less</w:t>
      </w:r>
      <w:r w:rsidRPr="002B2410">
        <w:rPr>
          <w:rStyle w:val="Emphasis"/>
        </w:rPr>
        <w:t xml:space="preserve"> frequently </w:t>
      </w:r>
      <w:r w:rsidRPr="002B2410">
        <w:rPr>
          <w:rStyle w:val="Emphasis"/>
          <w:highlight w:val="green"/>
        </w:rPr>
        <w:t>linked</w:t>
      </w:r>
      <w:r w:rsidRPr="002B2410">
        <w:rPr>
          <w:rStyle w:val="Emphasis"/>
        </w:rPr>
        <w:t xml:space="preserve"> </w:t>
      </w:r>
      <w:r w:rsidRPr="002B2410">
        <w:rPr>
          <w:rStyle w:val="Emphasis"/>
          <w:highlight w:val="green"/>
        </w:rPr>
        <w:t>with</w:t>
      </w:r>
      <w:r w:rsidRPr="002B2410">
        <w:rPr>
          <w:rStyle w:val="Emphasis"/>
        </w:rPr>
        <w:t xml:space="preserve"> American or even </w:t>
      </w:r>
      <w:r w:rsidRPr="002B2410">
        <w:rPr>
          <w:rStyle w:val="Emphasis"/>
          <w:highlight w:val="green"/>
        </w:rPr>
        <w:t>Western</w:t>
      </w:r>
      <w:r w:rsidRPr="002B2410">
        <w:rPr>
          <w:rStyle w:val="Emphasis"/>
        </w:rPr>
        <w:t xml:space="preserve">-owned and-operated </w:t>
      </w:r>
      <w:r w:rsidRPr="002B2410">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483723">
        <w:rPr>
          <w:rStyle w:val="Emphasis"/>
          <w:highlight w:val="green"/>
        </w:rPr>
        <w:t>With</w:t>
      </w:r>
      <w:r w:rsidRPr="00483723">
        <w:rPr>
          <w:rStyle w:val="Emphasis"/>
        </w:rPr>
        <w:t xml:space="preserve"> the </w:t>
      </w:r>
      <w:r w:rsidRPr="00483723">
        <w:rPr>
          <w:rStyle w:val="Emphasis"/>
          <w:highlight w:val="green"/>
        </w:rPr>
        <w:t>number of facilities and</w:t>
      </w:r>
      <w:r w:rsidRPr="00483723">
        <w:rPr>
          <w:rStyle w:val="Emphasis"/>
        </w:rPr>
        <w:t xml:space="preserve"> highly </w:t>
      </w:r>
      <w:r w:rsidRPr="00483723">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933C12">
        <w:rPr>
          <w:rStyle w:val="Emphasis"/>
          <w:highlight w:val="green"/>
        </w:rPr>
        <w:t>states no longer have a monopoly on dual-use bio</w:t>
      </w:r>
      <w:r w:rsidRPr="00933C12">
        <w:rPr>
          <w:rStyle w:val="Emphasis"/>
        </w:rPr>
        <w:t xml:space="preserve">logical </w:t>
      </w:r>
      <w:r w:rsidRPr="00933C12">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933C12">
        <w:rPr>
          <w:rStyle w:val="Emphasis"/>
          <w:highlight w:val="green"/>
        </w:rPr>
        <w:t>suggests a growing threat of terrorist</w:t>
      </w:r>
      <w:r w:rsidRPr="00933C12">
        <w:rPr>
          <w:rStyle w:val="Emphasis"/>
        </w:rPr>
        <w:t xml:space="preserve"> </w:t>
      </w:r>
      <w:r w:rsidRPr="00933C12">
        <w:rPr>
          <w:rStyle w:val="Emphasis"/>
          <w:highlight w:val="green"/>
        </w:rPr>
        <w:t>acquisition</w:t>
      </w:r>
      <w:r w:rsidRPr="00933C12">
        <w:rPr>
          <w:rStyle w:val="Emphasis"/>
        </w:rPr>
        <w:t xml:space="preserve"> of biological weapons. </w:t>
      </w:r>
      <w:r w:rsidRPr="002B2410">
        <w:rPr>
          <w:sz w:val="16"/>
        </w:rPr>
        <w:t>As technological advancement in the life sciences is progressively pushed into countries of the Global South, some of which are also potential hotbeds for terrorist activity,</w:t>
      </w:r>
      <w:r w:rsidRPr="00933C12">
        <w:rPr>
          <w:rStyle w:val="Emphasis"/>
        </w:rPr>
        <w:t xml:space="preserve"> </w:t>
      </w:r>
      <w:r w:rsidRPr="00933C12">
        <w:rPr>
          <w:rStyle w:val="Emphasis"/>
          <w:highlight w:val="green"/>
        </w:rPr>
        <w:t>the nexus of science and terrorism</w:t>
      </w:r>
      <w:r w:rsidRPr="00933C12">
        <w:rPr>
          <w:rStyle w:val="Emphasis"/>
        </w:rPr>
        <w:t xml:space="preserve"> </w:t>
      </w:r>
      <w:r w:rsidRPr="00933C12">
        <w:rPr>
          <w:rStyle w:val="Emphasis"/>
          <w:highlight w:val="green"/>
        </w:rPr>
        <w:t>becomes</w:t>
      </w:r>
      <w:r w:rsidRPr="00933C12">
        <w:rPr>
          <w:rStyle w:val="Emphasis"/>
        </w:rPr>
        <w:t xml:space="preserve"> especially </w:t>
      </w:r>
      <w:r w:rsidRPr="00933C12">
        <w:rPr>
          <w:rStyle w:val="Emphasis"/>
          <w:highlight w:val="green"/>
        </w:rPr>
        <w:t>acute</w:t>
      </w:r>
      <w:r w:rsidRPr="00933C12">
        <w:rPr>
          <w:rStyle w:val="Emphasis"/>
        </w:rPr>
        <w:t>.</w:t>
      </w:r>
      <w:r w:rsidRPr="002B2410">
        <w:rPr>
          <w:sz w:val="16"/>
        </w:rPr>
        <w:t xml:space="preserve"> </w:t>
      </w:r>
      <w:r w:rsidRPr="00933C12">
        <w:rPr>
          <w:rStyle w:val="Emphasis"/>
        </w:rPr>
        <w:t xml:space="preserve">While far from perfect, the </w:t>
      </w:r>
      <w:r w:rsidRPr="00933C12">
        <w:rPr>
          <w:rStyle w:val="Emphasis"/>
          <w:highlight w:val="green"/>
        </w:rPr>
        <w:t>current</w:t>
      </w:r>
      <w:r w:rsidRPr="00933C12">
        <w:rPr>
          <w:rStyle w:val="Emphasis"/>
        </w:rPr>
        <w:t xml:space="preserve"> system of </w:t>
      </w:r>
      <w:r w:rsidRPr="00933C12">
        <w:rPr>
          <w:rStyle w:val="Emphasis"/>
          <w:highlight w:val="green"/>
        </w:rPr>
        <w:t>stringent controls</w:t>
      </w:r>
      <w:r w:rsidRPr="00933C12">
        <w:rPr>
          <w:rStyle w:val="Emphasis"/>
        </w:rPr>
        <w:t xml:space="preserve"> levied by Western governments </w:t>
      </w:r>
      <w:r w:rsidRPr="00933C12">
        <w:rPr>
          <w:rStyle w:val="Emphasis"/>
          <w:highlight w:val="green"/>
        </w:rPr>
        <w:t>over the</w:t>
      </w:r>
      <w:r w:rsidRPr="00933C12">
        <w:rPr>
          <w:rStyle w:val="Emphasis"/>
        </w:rPr>
        <w:t xml:space="preserve"> </w:t>
      </w:r>
      <w:r w:rsidRPr="00933C12">
        <w:rPr>
          <w:rStyle w:val="Emphasis"/>
          <w:highlight w:val="green"/>
        </w:rPr>
        <w:t>biopharmaceutical sector</w:t>
      </w:r>
      <w:r w:rsidRPr="00933C12">
        <w:rPr>
          <w:rStyle w:val="Emphasis"/>
        </w:rPr>
        <w:t xml:space="preserve"> has </w:t>
      </w:r>
      <w:r w:rsidRPr="00933C12">
        <w:rPr>
          <w:rStyle w:val="Emphasis"/>
          <w:highlight w:val="green"/>
        </w:rPr>
        <w:t>prove</w:t>
      </w:r>
      <w:r w:rsidRPr="00933C12">
        <w:rPr>
          <w:rStyle w:val="Emphasis"/>
        </w:rPr>
        <w:t xml:space="preserve">n remarkably </w:t>
      </w:r>
      <w:r w:rsidRPr="00933C12">
        <w:rPr>
          <w:rStyle w:val="Emphasis"/>
          <w:highlight w:val="green"/>
        </w:rPr>
        <w:t>effective</w:t>
      </w:r>
      <w:r w:rsidRPr="00933C12">
        <w:rPr>
          <w:rStyle w:val="Emphasis"/>
        </w:rPr>
        <w:t xml:space="preserve">, </w:t>
      </w:r>
      <w:r w:rsidRPr="00933C12">
        <w:rPr>
          <w:rStyle w:val="Emphasis"/>
          <w:highlight w:val="green"/>
        </w:rPr>
        <w:t>especially</w:t>
      </w:r>
      <w:r w:rsidRPr="00933C12">
        <w:rPr>
          <w:rStyle w:val="Emphasis"/>
        </w:rPr>
        <w:t xml:space="preserve"> given the </w:t>
      </w:r>
      <w:r w:rsidRPr="00933C12">
        <w:rPr>
          <w:rStyle w:val="Emphasis"/>
          <w:highlight w:val="green"/>
        </w:rPr>
        <w:t>diffusion of tech</w:t>
      </w:r>
      <w:r w:rsidRPr="00933C12">
        <w:rPr>
          <w:rStyle w:val="Emphasis"/>
        </w:rPr>
        <w:t xml:space="preserve">nologies and the ease of their redirection </w:t>
      </w:r>
      <w:r w:rsidRPr="00933C12">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933C12">
        <w:rPr>
          <w:rStyle w:val="Emphasis"/>
          <w:highlight w:val="green"/>
        </w:rPr>
        <w:t>lack of</w:t>
      </w:r>
      <w:r w:rsidRPr="00933C12">
        <w:rPr>
          <w:rStyle w:val="Emphasis"/>
        </w:rPr>
        <w:t xml:space="preserve"> rigor in their </w:t>
      </w:r>
      <w:r w:rsidRPr="00933C12">
        <w:rPr>
          <w:rStyle w:val="Emphasis"/>
          <w:highlight w:val="green"/>
        </w:rPr>
        <w:t>enforcement</w:t>
      </w:r>
      <w:r w:rsidRPr="00933C12">
        <w:rPr>
          <w:rStyle w:val="Emphasis"/>
        </w:rPr>
        <w:t xml:space="preserve">, and the growth in private-actor involvement </w:t>
      </w:r>
      <w:r w:rsidRPr="00933C12">
        <w:rPr>
          <w:rStyle w:val="Emphasis"/>
          <w:highlight w:val="green"/>
        </w:rPr>
        <w:t>in dual-use activities</w:t>
      </w:r>
      <w:r w:rsidRPr="00933C12">
        <w:rPr>
          <w:rStyle w:val="Emphasis"/>
        </w:rPr>
        <w:t xml:space="preserve"> has sobering </w:t>
      </w:r>
      <w:r w:rsidRPr="00933C12">
        <w:rPr>
          <w:rStyle w:val="Emphasis"/>
          <w:highlight w:val="green"/>
        </w:rPr>
        <w:t>implicat</w:t>
      </w:r>
      <w:r w:rsidRPr="00933C12">
        <w:rPr>
          <w:rStyle w:val="Emphasis"/>
        </w:rPr>
        <w:t xml:space="preserve">ions </w:t>
      </w:r>
      <w:r w:rsidRPr="00933C12">
        <w:rPr>
          <w:rStyle w:val="Emphasis"/>
          <w:highlight w:val="green"/>
        </w:rPr>
        <w:t>for global security.</w:t>
      </w:r>
      <w:r w:rsidRPr="002B2410">
        <w:rPr>
          <w:sz w:val="16"/>
        </w:rPr>
        <w:t xml:space="preserve"> </w:t>
      </w:r>
    </w:p>
    <w:p w14:paraId="4986B1D8" w14:textId="77777777" w:rsidR="00A74E76" w:rsidRDefault="00A74E76" w:rsidP="00A74E76">
      <w:pPr>
        <w:pStyle w:val="Heading4"/>
      </w:pPr>
      <w:r>
        <w:t xml:space="preserve">COVID resulted in </w:t>
      </w:r>
      <w:r>
        <w:rPr>
          <w:u w:val="single"/>
        </w:rPr>
        <w:t>mass on-shoring</w:t>
      </w:r>
      <w:r>
        <w:t xml:space="preserve"> of R&amp;D – only </w:t>
      </w:r>
      <w:r>
        <w:rPr>
          <w:u w:val="single"/>
        </w:rPr>
        <w:t>price incentives</w:t>
      </w:r>
      <w:r>
        <w:t xml:space="preserve"> can convince them to stay.</w:t>
      </w:r>
    </w:p>
    <w:p w14:paraId="4F6176FF" w14:textId="77777777" w:rsidR="00A74E76" w:rsidRPr="001422B9" w:rsidRDefault="00A74E76" w:rsidP="00A74E76">
      <w:r w:rsidRPr="001422B9">
        <w:rPr>
          <w:rStyle w:val="Style13ptBold"/>
        </w:rPr>
        <w:t>Mullin 20</w:t>
      </w:r>
      <w:r>
        <w:t xml:space="preserve"> </w:t>
      </w:r>
      <w:r w:rsidRPr="001422B9">
        <w:t>Rick Mullin 4-27-2020 "COVID-19 is reshaping the pharmaceutical supply chain"</w:t>
      </w:r>
      <w:r>
        <w:t xml:space="preserve"> </w:t>
      </w:r>
      <w:hyperlink r:id="rId9" w:history="1">
        <w:r w:rsidRPr="00B867F4">
          <w:rPr>
            <w:rStyle w:val="Hyperlink"/>
          </w:rPr>
          <w:t>https://cen.acs.org/business/outsourcing/COVID-19-reshaping-pharmaceutical-supply/98/i16</w:t>
        </w:r>
      </w:hyperlink>
      <w:r>
        <w:t xml:space="preserve"> (</w:t>
      </w:r>
      <w:r w:rsidRPr="001422B9">
        <w:t xml:space="preserve">BA English Literature, Drew University, 1980. Business journalist covering </w:t>
      </w:r>
      <w:proofErr w:type="spellStart"/>
      <w:r w:rsidRPr="001422B9">
        <w:t>engergy</w:t>
      </w:r>
      <w:proofErr w:type="spellEnd"/>
      <w:r w:rsidRPr="001422B9">
        <w:t>, chemicals, pharmaceuticals, and information technology for various publications including Chemical Week since 1983</w:t>
      </w:r>
      <w:r>
        <w:t xml:space="preserve">)//Elmer </w:t>
      </w:r>
    </w:p>
    <w:p w14:paraId="691EF212" w14:textId="77777777" w:rsidR="00A74E76" w:rsidRPr="001422B9" w:rsidRDefault="00A74E76" w:rsidP="00A74E76">
      <w:pPr>
        <w:rPr>
          <w:sz w:val="16"/>
        </w:rPr>
      </w:pPr>
      <w:r w:rsidRPr="001422B9">
        <w:rPr>
          <w:sz w:val="16"/>
        </w:rPr>
        <w:t>“</w:t>
      </w:r>
      <w:r w:rsidRPr="001422B9">
        <w:rPr>
          <w:u w:val="single"/>
        </w:rPr>
        <w:t>We do not pretend to have a unique explanation to the potential shortage of medicine</w:t>
      </w:r>
      <w:r w:rsidRPr="001422B9">
        <w:rPr>
          <w:sz w:val="16"/>
        </w:rPr>
        <w:t xml:space="preserve">,” </w:t>
      </w:r>
      <w:proofErr w:type="spellStart"/>
      <w:r w:rsidRPr="001422B9">
        <w:rPr>
          <w:sz w:val="16"/>
        </w:rPr>
        <w:t>Perfetti</w:t>
      </w:r>
      <w:proofErr w:type="spellEnd"/>
      <w:r w:rsidRPr="001422B9">
        <w:rPr>
          <w:sz w:val="16"/>
        </w:rPr>
        <w:t xml:space="preserve"> says. “But every day we are facing </w:t>
      </w:r>
      <w:r w:rsidRPr="001422B9">
        <w:rPr>
          <w:highlight w:val="green"/>
          <w:u w:val="single"/>
        </w:rPr>
        <w:t>consequences of unavailability of starting materials</w:t>
      </w:r>
      <w:r w:rsidRPr="001422B9">
        <w:rPr>
          <w:sz w:val="16"/>
          <w:highlight w:val="green"/>
        </w:rPr>
        <w:t xml:space="preserve"> </w:t>
      </w:r>
      <w:r w:rsidRPr="001422B9">
        <w:rPr>
          <w:highlight w:val="green"/>
          <w:u w:val="single"/>
        </w:rPr>
        <w:t>from</w:t>
      </w:r>
      <w:r w:rsidRPr="001422B9">
        <w:rPr>
          <w:sz w:val="16"/>
          <w:highlight w:val="green"/>
        </w:rPr>
        <w:t xml:space="preserve"> </w:t>
      </w:r>
      <w:r w:rsidRPr="001422B9">
        <w:rPr>
          <w:highlight w:val="green"/>
          <w:u w:val="single"/>
        </w:rPr>
        <w:t>not only China</w:t>
      </w:r>
      <w:r w:rsidRPr="001422B9">
        <w:rPr>
          <w:sz w:val="16"/>
        </w:rPr>
        <w:t xml:space="preserve"> </w:t>
      </w:r>
      <w:r w:rsidRPr="001422B9">
        <w:rPr>
          <w:highlight w:val="green"/>
          <w:u w:val="single"/>
        </w:rPr>
        <w:t>but</w:t>
      </w:r>
      <w:r w:rsidRPr="001422B9">
        <w:rPr>
          <w:sz w:val="16"/>
          <w:highlight w:val="green"/>
        </w:rPr>
        <w:t xml:space="preserve"> </w:t>
      </w:r>
      <w:r w:rsidRPr="001422B9">
        <w:rPr>
          <w:sz w:val="16"/>
        </w:rPr>
        <w:t xml:space="preserve">the </w:t>
      </w:r>
      <w:r w:rsidRPr="001422B9">
        <w:rPr>
          <w:highlight w:val="green"/>
          <w:u w:val="single"/>
        </w:rPr>
        <w:t>Eastern part of the world</w:t>
      </w:r>
      <w:r w:rsidRPr="001422B9">
        <w:rPr>
          <w:sz w:val="16"/>
        </w:rPr>
        <w:t xml:space="preserve">.” This issue was </w:t>
      </w:r>
      <w:r w:rsidRPr="001422B9">
        <w:rPr>
          <w:highlight w:val="green"/>
          <w:u w:val="single"/>
        </w:rPr>
        <w:t>brought in</w:t>
      </w:r>
      <w:r w:rsidRPr="001422B9">
        <w:rPr>
          <w:sz w:val="16"/>
        </w:rPr>
        <w:t xml:space="preserve"> sharp </w:t>
      </w:r>
      <w:r w:rsidRPr="001422B9">
        <w:rPr>
          <w:highlight w:val="green"/>
          <w:u w:val="single"/>
        </w:rPr>
        <w:t>focus</w:t>
      </w:r>
      <w:r w:rsidRPr="001422B9">
        <w:rPr>
          <w:sz w:val="16"/>
          <w:highlight w:val="green"/>
        </w:rPr>
        <w:t xml:space="preserve"> </w:t>
      </w:r>
      <w:r w:rsidRPr="001422B9">
        <w:rPr>
          <w:highlight w:val="green"/>
          <w:u w:val="single"/>
        </w:rPr>
        <w:t>with</w:t>
      </w:r>
      <w:r w:rsidRPr="001422B9">
        <w:rPr>
          <w:sz w:val="16"/>
          <w:highlight w:val="green"/>
        </w:rPr>
        <w:t xml:space="preserve"> </w:t>
      </w:r>
      <w:r w:rsidRPr="001422B9">
        <w:rPr>
          <w:sz w:val="16"/>
        </w:rPr>
        <w:t xml:space="preserve">the </w:t>
      </w:r>
      <w:r w:rsidRPr="001422B9">
        <w:rPr>
          <w:highlight w:val="green"/>
          <w:u w:val="single"/>
        </w:rPr>
        <w:t>closure of plants</w:t>
      </w:r>
      <w:r w:rsidRPr="001422B9">
        <w:rPr>
          <w:sz w:val="16"/>
        </w:rPr>
        <w:t>—and even entire industrial parks—</w:t>
      </w:r>
      <w:r w:rsidRPr="001422B9">
        <w:rPr>
          <w:b/>
          <w:bCs/>
          <w:highlight w:val="green"/>
          <w:u w:val="single"/>
        </w:rPr>
        <w:t>in China’s 2017 environmental crackdown</w:t>
      </w:r>
      <w:r w:rsidRPr="001422B9">
        <w:rPr>
          <w:sz w:val="16"/>
        </w:rPr>
        <w:t xml:space="preserve">, he says. </w:t>
      </w:r>
      <w:r w:rsidRPr="001422B9">
        <w:rPr>
          <w:u w:val="single"/>
        </w:rPr>
        <w:t xml:space="preserve">Industry executives acknowledge the irony that </w:t>
      </w:r>
      <w:r w:rsidRPr="001422B9">
        <w:rPr>
          <w:highlight w:val="green"/>
          <w:u w:val="single"/>
        </w:rPr>
        <w:t xml:space="preserve">the </w:t>
      </w:r>
      <w:r w:rsidRPr="001422B9">
        <w:rPr>
          <w:u w:val="single"/>
        </w:rPr>
        <w:t xml:space="preserve">very </w:t>
      </w:r>
      <w:r w:rsidRPr="001422B9">
        <w:rPr>
          <w:highlight w:val="green"/>
          <w:u w:val="single"/>
        </w:rPr>
        <w:t xml:space="preserve">companies that spent </w:t>
      </w:r>
      <w:r w:rsidRPr="001422B9">
        <w:rPr>
          <w:u w:val="single"/>
        </w:rPr>
        <w:t xml:space="preserve">the </w:t>
      </w:r>
      <w:r w:rsidRPr="001422B9">
        <w:rPr>
          <w:highlight w:val="green"/>
          <w:u w:val="single"/>
        </w:rPr>
        <w:t xml:space="preserve">past 20 years outsourcing </w:t>
      </w:r>
      <w:r w:rsidRPr="001422B9">
        <w:rPr>
          <w:u w:val="single"/>
        </w:rPr>
        <w:t xml:space="preserve">the supply of </w:t>
      </w:r>
      <w:r w:rsidRPr="001422B9">
        <w:rPr>
          <w:highlight w:val="green"/>
          <w:u w:val="single"/>
        </w:rPr>
        <w:t xml:space="preserve">chemicals and APIs to China are now </w:t>
      </w:r>
      <w:r w:rsidRPr="001422B9">
        <w:rPr>
          <w:b/>
          <w:bCs/>
          <w:highlight w:val="green"/>
          <w:u w:val="single"/>
          <w:bdr w:val="single" w:sz="4" w:space="0" w:color="auto"/>
        </w:rPr>
        <w:t>asking for support to bring it back</w:t>
      </w:r>
      <w:r w:rsidRPr="001422B9">
        <w:rPr>
          <w:sz w:val="16"/>
        </w:rPr>
        <w:t>. But they dismiss the criticism, responding that capitalist industries have to compete globally on price. Their request for support, they say, aims to establish a more level, competitive playing field. “</w:t>
      </w:r>
      <w:r w:rsidRPr="001422B9">
        <w:rPr>
          <w:u w:val="single"/>
        </w:rPr>
        <w:t xml:space="preserve">We have to deal with the reality that </w:t>
      </w:r>
      <w:r w:rsidRPr="001422B9">
        <w:rPr>
          <w:highlight w:val="green"/>
          <w:u w:val="single"/>
        </w:rPr>
        <w:t xml:space="preserve">pricing plays an important role in </w:t>
      </w:r>
      <w:r w:rsidRPr="001422B9">
        <w:rPr>
          <w:u w:val="single"/>
        </w:rPr>
        <w:t xml:space="preserve">the availability of drugs, primarily if they are generic,” the BPTF’s </w:t>
      </w:r>
      <w:proofErr w:type="spellStart"/>
      <w:r w:rsidRPr="001422B9">
        <w:rPr>
          <w:u w:val="single"/>
        </w:rPr>
        <w:t>DiLoreto</w:t>
      </w:r>
      <w:proofErr w:type="spellEnd"/>
      <w:r w:rsidRPr="001422B9">
        <w:rPr>
          <w:u w:val="single"/>
        </w:rPr>
        <w:t xml:space="preserve"> says. “We have to find a way to provide </w:t>
      </w:r>
      <w:r w:rsidRPr="001422B9">
        <w:rPr>
          <w:b/>
          <w:bCs/>
          <w:highlight w:val="green"/>
          <w:u w:val="single"/>
          <w:bdr w:val="single" w:sz="4" w:space="0" w:color="auto"/>
        </w:rPr>
        <w:t>additional incentives for manufacturing to come back to the US</w:t>
      </w:r>
      <w:r w:rsidRPr="001422B9">
        <w:rPr>
          <w:u w:val="single"/>
        </w:rPr>
        <w:t>. Whatever those financial incentives are, the government will have to start taking it seriously.”</w:t>
      </w:r>
    </w:p>
    <w:p w14:paraId="633989C8" w14:textId="77777777" w:rsidR="00A74E76" w:rsidRDefault="00A74E76" w:rsidP="00A74E76">
      <w:pPr>
        <w:pStyle w:val="Heading4"/>
      </w:pPr>
      <w:r>
        <w:t xml:space="preserve">Bioterrorism causes </w:t>
      </w:r>
      <w:r>
        <w:rPr>
          <w:u w:val="single"/>
        </w:rPr>
        <w:t>Extinction</w:t>
      </w:r>
      <w:r>
        <w:t xml:space="preserve"> – overcomes any conventional defense.</w:t>
      </w:r>
    </w:p>
    <w:p w14:paraId="3167B76A" w14:textId="77777777" w:rsidR="00A74E76" w:rsidRPr="00161595" w:rsidRDefault="00A74E76" w:rsidP="00A74E76">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73DA912B" w14:textId="72F43DB7" w:rsidR="00A74E76" w:rsidRPr="00A74E76" w:rsidRDefault="00A74E76" w:rsidP="00A74E76">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BD1B57">
        <w:rPr>
          <w:rStyle w:val="Emphasis"/>
          <w:sz w:val="24"/>
          <w:highlight w:val="green"/>
        </w:rPr>
        <w:t>deliberate</w:t>
      </w:r>
      <w:r w:rsidRPr="00BD1B57">
        <w:rPr>
          <w:rStyle w:val="StyleUnderline"/>
          <w:sz w:val="24"/>
          <w:highlight w:val="green"/>
        </w:rPr>
        <w:t xml:space="preserve"> outbreak</w:t>
      </w:r>
      <w:r w:rsidRPr="00760759">
        <w:rPr>
          <w:rStyle w:val="StyleUnderline"/>
          <w:sz w:val="24"/>
        </w:rPr>
        <w:t xml:space="preserve"> caused </w:t>
      </w:r>
      <w:r w:rsidRPr="00BD1B57">
        <w:rPr>
          <w:rStyle w:val="StyleUnderline"/>
          <w:sz w:val="24"/>
          <w:highlight w:val="green"/>
        </w:rPr>
        <w:t xml:space="preserve">by an </w:t>
      </w:r>
      <w:r w:rsidRPr="00BD1B57">
        <w:rPr>
          <w:rStyle w:val="Emphasis"/>
          <w:sz w:val="24"/>
          <w:highlight w:val="green"/>
        </w:rPr>
        <w:t>engineered</w:t>
      </w:r>
      <w:r w:rsidRPr="00BD1B57">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BD1B57">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BD1B57">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BD1B57">
        <w:rPr>
          <w:rStyle w:val="Emphasis"/>
          <w:sz w:val="24"/>
          <w:highlight w:val="green"/>
        </w:rPr>
        <w:t>fast</w:t>
      </w:r>
      <w:r w:rsidRPr="00760759">
        <w:rPr>
          <w:rStyle w:val="Emphasis"/>
          <w:sz w:val="24"/>
        </w:rPr>
        <w:t>er</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kill quicker</w:t>
      </w:r>
      <w:r w:rsidRPr="00BD1B57">
        <w:rPr>
          <w:rStyle w:val="StyleUnderline"/>
          <w:sz w:val="24"/>
          <w:highlight w:val="green"/>
        </w:rPr>
        <w:t xml:space="preserve"> than </w:t>
      </w:r>
      <w:r w:rsidRPr="00BD1B57">
        <w:rPr>
          <w:rStyle w:val="Emphasis"/>
          <w:sz w:val="24"/>
          <w:highlight w:val="green"/>
        </w:rPr>
        <w:t>anything</w:t>
      </w:r>
      <w:r w:rsidRPr="00760759">
        <w:rPr>
          <w:rStyle w:val="StyleUnderline"/>
          <w:sz w:val="24"/>
        </w:rPr>
        <w:t xml:space="preserve"> that would emerge out of nature. It can be designed to </w:t>
      </w:r>
      <w:r w:rsidRPr="00BD1B57">
        <w:rPr>
          <w:rStyle w:val="Emphasis"/>
          <w:sz w:val="24"/>
          <w:highlight w:val="green"/>
        </w:rPr>
        <w:t>evade</w:t>
      </w:r>
      <w:r w:rsidRPr="00760759">
        <w:rPr>
          <w:rStyle w:val="Emphasis"/>
          <w:sz w:val="24"/>
        </w:rPr>
        <w:t xml:space="preserve"> medical </w:t>
      </w:r>
      <w:r w:rsidRPr="00BD1B57">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BD1B57">
        <w:rPr>
          <w:rStyle w:val="Emphasis"/>
          <w:sz w:val="24"/>
          <w:highlight w:val="green"/>
        </w:rPr>
        <w:t>reintroduced</w:t>
      </w:r>
      <w:r w:rsidRPr="00760759">
        <w:rPr>
          <w:rStyle w:val="StyleUnderline"/>
          <w:sz w:val="24"/>
        </w:rPr>
        <w:t xml:space="preserve"> into the public </w:t>
      </w:r>
      <w:r w:rsidRPr="00BD1B57">
        <w:rPr>
          <w:rStyle w:val="StyleUnderline"/>
          <w:b/>
          <w:bCs/>
          <w:sz w:val="24"/>
          <w:highlight w:val="green"/>
          <w:bdr w:val="single" w:sz="4" w:space="0" w:color="auto"/>
        </w:rPr>
        <w:t>again and again</w:t>
      </w:r>
      <w:r w:rsidRPr="00760759">
        <w:rPr>
          <w:rStyle w:val="StyleUnderline"/>
          <w:b/>
          <w:bCs/>
          <w:sz w:val="24"/>
          <w:bdr w:val="single" w:sz="4" w:space="0" w:color="auto"/>
        </w:rPr>
        <w:t>.</w:t>
      </w:r>
      <w:r w:rsidRPr="00760759">
        <w:rPr>
          <w:rStyle w:val="StyleUnderline"/>
          <w:sz w:val="24"/>
        </w:rPr>
        <w:t xml:space="preserve"> It could, </w:t>
      </w:r>
      <w:r w:rsidRPr="00BD1B57">
        <w:rPr>
          <w:rStyle w:val="StyleUnderline"/>
          <w:sz w:val="24"/>
          <w:highlight w:val="green"/>
        </w:rPr>
        <w:t xml:space="preserve">with the right </w:t>
      </w:r>
      <w:r w:rsidRPr="00760759">
        <w:rPr>
          <w:rStyle w:val="StyleUnderline"/>
          <w:sz w:val="24"/>
        </w:rPr>
        <w:t xml:space="preserve">mix of </w:t>
      </w:r>
      <w:r w:rsidRPr="00BD1B57">
        <w:rPr>
          <w:rStyle w:val="StyleUnderline"/>
          <w:sz w:val="24"/>
          <w:highlight w:val="green"/>
        </w:rPr>
        <w:t>genetic traits</w:t>
      </w:r>
      <w:r w:rsidRPr="00760759">
        <w:rPr>
          <w:rStyle w:val="StyleUnderline"/>
          <w:sz w:val="24"/>
        </w:rPr>
        <w:t xml:space="preserve">, even </w:t>
      </w:r>
      <w:r w:rsidRPr="00BD1B57">
        <w:rPr>
          <w:rStyle w:val="Emphasis"/>
          <w:sz w:val="24"/>
          <w:highlight w:val="green"/>
        </w:rPr>
        <w:t>wipe us off the planet</w:t>
      </w:r>
      <w:r w:rsidRPr="00760759">
        <w:rPr>
          <w:rStyle w:val="StyleUnderline"/>
          <w:sz w:val="24"/>
        </w:rPr>
        <w:t xml:space="preserve">, making engineered viruses </w:t>
      </w:r>
      <w:r w:rsidRPr="00BD1B57">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BD1B57">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BD1B57">
        <w:rPr>
          <w:rStyle w:val="StyleUnderline"/>
          <w:sz w:val="24"/>
          <w:highlight w:val="green"/>
        </w:rPr>
        <w:t>attack</w:t>
      </w:r>
      <w:r w:rsidRPr="00760759">
        <w:rPr>
          <w:rStyle w:val="StyleUnderline"/>
          <w:sz w:val="24"/>
        </w:rPr>
        <w:t xml:space="preserve"> may </w:t>
      </w:r>
      <w:r w:rsidRPr="00BD1B57">
        <w:rPr>
          <w:rStyle w:val="Emphasis"/>
          <w:sz w:val="24"/>
          <w:highlight w:val="green"/>
        </w:rPr>
        <w:t>not</w:t>
      </w:r>
      <w:r w:rsidRPr="00760759">
        <w:rPr>
          <w:rStyle w:val="Emphasis"/>
          <w:sz w:val="24"/>
        </w:rPr>
        <w:t xml:space="preserve"> even be that </w:t>
      </w:r>
      <w:r w:rsidRPr="00BD1B57">
        <w:rPr>
          <w:rStyle w:val="Emphasis"/>
          <w:sz w:val="24"/>
          <w:highlight w:val="green"/>
        </w:rPr>
        <w:t>difficult</w:t>
      </w:r>
      <w:r w:rsidRPr="00760759">
        <w:rPr>
          <w:rStyle w:val="StyleUnderline"/>
          <w:sz w:val="24"/>
        </w:rPr>
        <w:t xml:space="preserve"> to carry out. Thanks to </w:t>
      </w:r>
      <w:r w:rsidRPr="00BD1B57">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BD1B57">
        <w:rPr>
          <w:rStyle w:val="Emphasis"/>
          <w:sz w:val="24"/>
          <w:highlight w:val="green"/>
        </w:rPr>
        <w:t>reduced</w:t>
      </w:r>
      <w:r w:rsidRPr="00760759">
        <w:rPr>
          <w:rStyle w:val="StyleUnderline"/>
          <w:sz w:val="24"/>
        </w:rPr>
        <w:t xml:space="preserve"> the </w:t>
      </w:r>
      <w:r w:rsidRPr="00BD1B57">
        <w:rPr>
          <w:rStyle w:val="Emphasis"/>
          <w:sz w:val="24"/>
          <w:highlight w:val="green"/>
        </w:rPr>
        <w:t>skill</w:t>
      </w:r>
      <w:r w:rsidRPr="00760759">
        <w:rPr>
          <w:rStyle w:val="Emphasis"/>
          <w:sz w:val="24"/>
        </w:rPr>
        <w:t xml:space="preserve"> level</w:t>
      </w:r>
      <w:r w:rsidRPr="00760759">
        <w:rPr>
          <w:rStyle w:val="StyleUnderline"/>
          <w:sz w:val="24"/>
        </w:rPr>
        <w:t xml:space="preserve"> </w:t>
      </w:r>
      <w:r w:rsidRPr="00BD1B57">
        <w:rPr>
          <w:rStyle w:val="StyleUnderline"/>
          <w:sz w:val="24"/>
          <w:highlight w:val="green"/>
        </w:rPr>
        <w:t xml:space="preserve">and </w:t>
      </w:r>
      <w:r w:rsidRPr="00BD1B57">
        <w:rPr>
          <w:rStyle w:val="Emphasis"/>
          <w:sz w:val="24"/>
          <w:highlight w:val="green"/>
        </w:rPr>
        <w:t>funding</w:t>
      </w:r>
      <w:r w:rsidRPr="00BD1B57">
        <w:rPr>
          <w:rStyle w:val="StyleUnderline"/>
          <w:sz w:val="24"/>
          <w:highlight w:val="green"/>
        </w:rPr>
        <w:t xml:space="preserve"> needed to</w:t>
      </w:r>
      <w:r w:rsidRPr="00760759">
        <w:rPr>
          <w:rStyle w:val="StyleUnderline"/>
          <w:sz w:val="24"/>
        </w:rPr>
        <w:t xml:space="preserve"> perform </w:t>
      </w:r>
      <w:r w:rsidRPr="00BD1B57">
        <w:rPr>
          <w:rStyle w:val="Emphasis"/>
          <w:sz w:val="24"/>
          <w:highlight w:val="green"/>
        </w:rPr>
        <w:t>gene editi</w:t>
      </w:r>
      <w:r w:rsidRPr="00760759">
        <w:rPr>
          <w:rStyle w:val="StyleUnderline"/>
          <w:sz w:val="24"/>
        </w:rPr>
        <w:t xml:space="preserve">ng </w:t>
      </w:r>
      <w:r w:rsidRPr="00BD1B57">
        <w:rPr>
          <w:rStyle w:val="StyleUnderline"/>
          <w:sz w:val="24"/>
          <w:highlight w:val="green"/>
        </w:rPr>
        <w:t xml:space="preserve">and </w:t>
      </w:r>
      <w:r w:rsidRPr="00BD1B57">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BD1B57">
        <w:rPr>
          <w:rStyle w:val="Emphasis"/>
          <w:sz w:val="24"/>
          <w:highlight w:val="green"/>
        </w:rPr>
        <w:t>threat</w:t>
      </w:r>
      <w:r w:rsidRPr="00760759">
        <w:rPr>
          <w:rStyle w:val="StyleUnderline"/>
          <w:sz w:val="24"/>
        </w:rPr>
        <w:t xml:space="preserve"> that would be </w:t>
      </w:r>
      <w:r w:rsidRPr="00BD1B57">
        <w:rPr>
          <w:rStyle w:val="Emphasis"/>
          <w:sz w:val="24"/>
          <w:highlight w:val="green"/>
        </w:rPr>
        <w:t>most available</w:t>
      </w:r>
      <w:r w:rsidRPr="00760759">
        <w:rPr>
          <w:rStyle w:val="StyleUnderline"/>
          <w:sz w:val="24"/>
        </w:rPr>
        <w:t xml:space="preserve"> for someone, if they felt like doing something, would be </w:t>
      </w:r>
      <w:r w:rsidRPr="00BD1B57">
        <w:rPr>
          <w:rStyle w:val="StyleUnderline"/>
          <w:sz w:val="24"/>
          <w:highlight w:val="green"/>
        </w:rPr>
        <w:t xml:space="preserve">a </w:t>
      </w:r>
      <w:r w:rsidRPr="00BD1B57">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BD1B57">
        <w:rPr>
          <w:highlight w:val="green"/>
          <w:u w:val="single"/>
        </w:rPr>
        <w:t xml:space="preserve">probably </w:t>
      </w:r>
      <w:r w:rsidRPr="00BD1B57">
        <w:rPr>
          <w:rStyle w:val="StyleUnderline"/>
          <w:sz w:val="24"/>
          <w:highlight w:val="green"/>
        </w:rPr>
        <w:t>a million people</w:t>
      </w:r>
      <w:r w:rsidRPr="00760759">
        <w:rPr>
          <w:u w:val="single"/>
        </w:rPr>
        <w:t xml:space="preserve"> currently on the planet </w:t>
      </w:r>
      <w:r w:rsidRPr="00BD1B57">
        <w:rPr>
          <w:rStyle w:val="StyleUnderline"/>
          <w:sz w:val="24"/>
          <w:highlight w:val="green"/>
        </w:rPr>
        <w:t xml:space="preserve">who </w:t>
      </w:r>
      <w:r w:rsidRPr="00760759">
        <w:rPr>
          <w:rStyle w:val="StyleUnderline"/>
          <w:sz w:val="24"/>
        </w:rPr>
        <w:t xml:space="preserve">would </w:t>
      </w:r>
      <w:r w:rsidRPr="00BD1B57">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w:t>
      </w:r>
    </w:p>
    <w:p w14:paraId="03B3DF89" w14:textId="53CFC90A" w:rsidR="00635896" w:rsidRDefault="00635896" w:rsidP="00635896">
      <w:pPr>
        <w:pStyle w:val="Heading3"/>
      </w:pPr>
      <w:r>
        <w:t xml:space="preserve">1NC </w:t>
      </w:r>
      <w:r>
        <w:t>–</w:t>
      </w:r>
      <w:r>
        <w:t xml:space="preserve"> </w:t>
      </w:r>
      <w:r>
        <w:t>Modi Rise DA</w:t>
      </w:r>
    </w:p>
    <w:p w14:paraId="1470A2B9" w14:textId="77777777" w:rsidR="00635896" w:rsidRDefault="00635896" w:rsidP="00635896">
      <w:pPr>
        <w:pStyle w:val="Heading4"/>
      </w:pPr>
      <w:r>
        <w:t xml:space="preserve">India’s COVID crisis has </w:t>
      </w:r>
      <w:r>
        <w:rPr>
          <w:u w:val="single"/>
        </w:rPr>
        <w:t>killed</w:t>
      </w:r>
      <w:r>
        <w:t xml:space="preserve"> Modi’s appetite for international </w:t>
      </w:r>
      <w:r>
        <w:rPr>
          <w:u w:val="single"/>
        </w:rPr>
        <w:t>adventurism</w:t>
      </w:r>
      <w:r>
        <w:t xml:space="preserve">, but increasing vaccine production </w:t>
      </w:r>
      <w:r>
        <w:rPr>
          <w:u w:val="single"/>
        </w:rPr>
        <w:t>reverses</w:t>
      </w:r>
      <w:r>
        <w:t xml:space="preserve"> the trend.</w:t>
      </w:r>
    </w:p>
    <w:p w14:paraId="401F4DE0" w14:textId="77777777" w:rsidR="00635896" w:rsidRPr="00AF76AC" w:rsidRDefault="00635896" w:rsidP="00635896">
      <w:pPr>
        <w:rPr>
          <w:rStyle w:val="Style13ptBold"/>
          <w:b w:val="0"/>
          <w:bCs w:val="0"/>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0E528D">
        <w:rPr>
          <w:b/>
          <w:bCs/>
          <w:highlight w:val="cyan"/>
          <w:u w:val="single"/>
        </w:rPr>
        <w:t>End</w:t>
      </w:r>
      <w:r w:rsidRPr="00AF76AC">
        <w:rPr>
          <w:highlight w:val="cyan"/>
          <w:u w:val="single"/>
        </w:rPr>
        <w:t xml:space="preserve"> of Modi’s </w:t>
      </w:r>
      <w:r w:rsidRPr="000E528D">
        <w:rPr>
          <w:b/>
          <w:bCs/>
          <w:highlight w:val="cyan"/>
          <w:u w:val="single"/>
        </w:rPr>
        <w:t>Global Dreams</w:t>
      </w:r>
      <w:r w:rsidRPr="00AF76AC">
        <w:rPr>
          <w:sz w:val="16"/>
        </w:rPr>
        <w:t>”; Foreign Policy; https://foreignpolicy.com/2021/05/03/india-vishwaguru-modi-second-wave-soft-power-self-sufficiency/; Accessed: 8-27-2021)</w:t>
      </w:r>
    </w:p>
    <w:p w14:paraId="0BFB6CD6" w14:textId="77777777" w:rsidR="00635896" w:rsidRPr="00AF76AC" w:rsidRDefault="00635896" w:rsidP="00635896">
      <w:pPr>
        <w:rPr>
          <w:u w:val="single"/>
        </w:rPr>
      </w:pPr>
      <w:r w:rsidRPr="00AF76AC">
        <w:rPr>
          <w:highlight w:val="cyan"/>
          <w:u w:val="single"/>
        </w:rPr>
        <w:t>India</w:t>
      </w:r>
      <w:r w:rsidRPr="00AF76AC">
        <w:rPr>
          <w:u w:val="single"/>
        </w:rPr>
        <w:t xml:space="preserve">’s </w:t>
      </w:r>
      <w:r w:rsidRPr="00AF76AC">
        <w:rPr>
          <w:highlight w:val="cyan"/>
          <w:u w:val="single"/>
        </w:rPr>
        <w:t>prime minister</w:t>
      </w:r>
      <w:r w:rsidRPr="00AF76AC">
        <w:rPr>
          <w:u w:val="single"/>
        </w:rPr>
        <w:t xml:space="preserve"> </w:t>
      </w:r>
      <w:r w:rsidRPr="00AF76AC">
        <w:rPr>
          <w:highlight w:val="cyan"/>
          <w:u w:val="single"/>
        </w:rPr>
        <w:t>advanced</w:t>
      </w:r>
      <w:r w:rsidRPr="00AF76AC">
        <w:rPr>
          <w:u w:val="single"/>
        </w:rPr>
        <w:t xml:space="preserve"> a </w:t>
      </w:r>
      <w:r w:rsidRPr="000E528D">
        <w:rPr>
          <w:b/>
          <w:bCs/>
          <w:highlight w:val="cyan"/>
          <w:u w:val="single"/>
        </w:rPr>
        <w:t>muscular foreign policy</w:t>
      </w:r>
      <w:r w:rsidRPr="00AF76AC">
        <w:rPr>
          <w:sz w:val="16"/>
        </w:rPr>
        <w:t xml:space="preserve">, but </w:t>
      </w:r>
      <w:r w:rsidRPr="00AF76AC">
        <w:rPr>
          <w:u w:val="single"/>
        </w:rPr>
        <w:t xml:space="preserve">his </w:t>
      </w:r>
      <w:r w:rsidRPr="00AF76AC">
        <w:rPr>
          <w:highlight w:val="cyan"/>
          <w:u w:val="single"/>
        </w:rPr>
        <w:t>mishandling of</w:t>
      </w:r>
      <w:r w:rsidRPr="00AF76AC">
        <w:rPr>
          <w:u w:val="single"/>
        </w:rPr>
        <w:t xml:space="preserve"> the </w:t>
      </w:r>
      <w:r w:rsidRPr="00AF76AC">
        <w:rPr>
          <w:highlight w:val="cyan"/>
          <w:u w:val="single"/>
        </w:rPr>
        <w:t xml:space="preserve">pandemic is </w:t>
      </w:r>
      <w:r w:rsidRPr="00AF76AC">
        <w:rPr>
          <w:u w:val="single"/>
        </w:rPr>
        <w:t xml:space="preserve">an </w:t>
      </w:r>
      <w:r w:rsidRPr="000E528D">
        <w:rPr>
          <w:b/>
          <w:bCs/>
          <w:highlight w:val="cya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AF76AC">
        <w:rPr>
          <w:highlight w:val="cya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AF76AC">
        <w:rPr>
          <w:highlight w:val="cyan"/>
          <w:u w:val="single"/>
        </w:rPr>
        <w:t xml:space="preserve">campaigned on </w:t>
      </w:r>
      <w:r w:rsidRPr="000E528D">
        <w:rPr>
          <w:b/>
          <w:bCs/>
          <w:highlight w:val="cya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AF76AC">
        <w:rPr>
          <w:highlight w:val="cya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AF76AC">
        <w:rPr>
          <w:highlight w:val="cyan"/>
          <w:u w:val="single"/>
        </w:rPr>
        <w:t>world may</w:t>
      </w:r>
      <w:r w:rsidRPr="00AF76AC">
        <w:rPr>
          <w:u w:val="single"/>
        </w:rPr>
        <w:t xml:space="preserve"> </w:t>
      </w:r>
      <w:r w:rsidRPr="00AF76AC">
        <w:rPr>
          <w:highlight w:val="cyan"/>
          <w:u w:val="single"/>
        </w:rPr>
        <w:t>be working with each other</w:t>
      </w:r>
      <w:r w:rsidRPr="00AF76AC">
        <w:rPr>
          <w:u w:val="single"/>
        </w:rPr>
        <w:t xml:space="preserve">, but </w:t>
      </w:r>
      <w:r w:rsidRPr="00AF76AC">
        <w:rPr>
          <w:highlight w:val="cyan"/>
          <w:u w:val="single"/>
        </w:rPr>
        <w:t>it is not working for Modi in</w:t>
      </w:r>
      <w:r w:rsidRPr="00AF76AC">
        <w:rPr>
          <w:u w:val="single"/>
        </w:rPr>
        <w:t xml:space="preserve"> the </w:t>
      </w:r>
      <w:r w:rsidRPr="000E528D">
        <w:rPr>
          <w:b/>
          <w:bCs/>
          <w:highlight w:val="cya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After seven years as prime minister</w:t>
      </w:r>
      <w:r w:rsidRPr="00AF76AC">
        <w:rPr>
          <w:sz w:val="16"/>
        </w:rPr>
        <w:t xml:space="preserve">, </w:t>
      </w:r>
      <w:r w:rsidRPr="00AF76AC">
        <w:rPr>
          <w:highlight w:val="cyan"/>
          <w:u w:val="single"/>
        </w:rPr>
        <w:t xml:space="preserve">Modi’s </w:t>
      </w:r>
      <w:r w:rsidRPr="000E528D">
        <w:rPr>
          <w:b/>
          <w:bCs/>
          <w:highlight w:val="cyan"/>
          <w:u w:val="single"/>
        </w:rPr>
        <w:t>hyper-nationalistic</w:t>
      </w:r>
      <w:r w:rsidRPr="00AF76AC">
        <w:rPr>
          <w:u w:val="single"/>
        </w:rPr>
        <w:t xml:space="preserve"> domestic </w:t>
      </w:r>
      <w:r w:rsidRPr="00AF76AC">
        <w:rPr>
          <w:highlight w:val="cyan"/>
          <w:u w:val="single"/>
        </w:rPr>
        <w:t>agenda</w:t>
      </w:r>
      <w:r w:rsidRPr="00AF76AC">
        <w:rPr>
          <w:sz w:val="16"/>
        </w:rPr>
        <w:t>—</w:t>
      </w:r>
      <w:r w:rsidRPr="00AF76AC">
        <w:rPr>
          <w:highlight w:val="cyan"/>
          <w:u w:val="single"/>
        </w:rPr>
        <w:t>including</w:t>
      </w:r>
      <w:r w:rsidRPr="00AF76AC">
        <w:rPr>
          <w:u w:val="single"/>
        </w:rPr>
        <w:t xml:space="preserve"> his </w:t>
      </w:r>
      <w:r w:rsidRPr="00AF76AC">
        <w:rPr>
          <w:highlight w:val="cyan"/>
          <w:u w:val="single"/>
        </w:rPr>
        <w:t>ambition of</w:t>
      </w:r>
      <w:r w:rsidRPr="00AF76AC">
        <w:rPr>
          <w:u w:val="single"/>
        </w:rPr>
        <w:t xml:space="preserve"> </w:t>
      </w:r>
      <w:r w:rsidRPr="00AF76AC">
        <w:rPr>
          <w:highlight w:val="cyan"/>
          <w:u w:val="single"/>
        </w:rPr>
        <w:t>making</w:t>
      </w:r>
      <w:r w:rsidRPr="00AF76AC">
        <w:rPr>
          <w:u w:val="single"/>
        </w:rPr>
        <w:t xml:space="preserve"> the </w:t>
      </w:r>
      <w:r w:rsidRPr="00AF76AC">
        <w:rPr>
          <w:highlight w:val="cyan"/>
          <w:u w:val="single"/>
        </w:rPr>
        <w:t>country</w:t>
      </w:r>
      <w:r w:rsidRPr="00AF76AC">
        <w:rPr>
          <w:sz w:val="16"/>
        </w:rPr>
        <w:t xml:space="preserve"> a “</w:t>
      </w:r>
      <w:proofErr w:type="spellStart"/>
      <w:r w:rsidRPr="00AF76AC">
        <w:rPr>
          <w:sz w:val="16"/>
        </w:rPr>
        <w:t>Vishwaguru</w:t>
      </w:r>
      <w:proofErr w:type="spellEnd"/>
      <w:r w:rsidRPr="00AF76AC">
        <w:rPr>
          <w:sz w:val="16"/>
        </w:rPr>
        <w:t xml:space="preserve">” (or </w:t>
      </w:r>
      <w:r w:rsidRPr="000E528D">
        <w:rPr>
          <w:b/>
          <w:bCs/>
          <w:highlight w:val="cyan"/>
          <w:u w:val="single"/>
        </w:rPr>
        <w:t xml:space="preserve">master to </w:t>
      </w:r>
      <w:r w:rsidRPr="000E528D">
        <w:rPr>
          <w:b/>
          <w:bCs/>
          <w:u w:val="single"/>
        </w:rPr>
        <w:t xml:space="preserve">the </w:t>
      </w:r>
      <w:r w:rsidRPr="000E528D">
        <w:rPr>
          <w:b/>
          <w:bCs/>
          <w:highlight w:val="cyan"/>
          <w:u w:val="single"/>
        </w:rPr>
        <w:t>world</w:t>
      </w:r>
      <w:r w:rsidRPr="00AF76AC">
        <w:rPr>
          <w:sz w:val="16"/>
        </w:rPr>
        <w:t>)—</w:t>
      </w:r>
      <w:r w:rsidRPr="00AF76AC">
        <w:rPr>
          <w:u w:val="single"/>
        </w:rPr>
        <w:t>now lies in tatters</w:t>
      </w:r>
      <w:r w:rsidRPr="00AF76AC">
        <w:rPr>
          <w:sz w:val="16"/>
        </w:rPr>
        <w:t xml:space="preserve">. </w:t>
      </w:r>
      <w:r w:rsidRPr="00AF76AC">
        <w:rPr>
          <w:u w:val="single"/>
        </w:rPr>
        <w:t>India</w:t>
      </w:r>
      <w:r w:rsidRPr="00AF76AC">
        <w:rPr>
          <w:sz w:val="16"/>
        </w:rPr>
        <w:t xml:space="preserve">, which has been envisaged since former U.S. President Donald Trump’s administration became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0E528D">
        <w:rPr>
          <w:b/>
          <w:bCs/>
          <w:highlight w:val="cyan"/>
          <w:u w:val="single"/>
        </w:rPr>
        <w:t>mishandling of</w:t>
      </w:r>
      <w:r w:rsidRPr="000E528D">
        <w:rPr>
          <w:b/>
          <w:bCs/>
          <w:u w:val="single"/>
        </w:rPr>
        <w:t xml:space="preserve"> the </w:t>
      </w:r>
      <w:r w:rsidRPr="000E528D">
        <w:rPr>
          <w:b/>
          <w:bCs/>
          <w:highlight w:val="cyan"/>
          <w:u w:val="single"/>
        </w:rPr>
        <w:t>pandemic</w:t>
      </w:r>
      <w:r w:rsidRPr="00AF76AC">
        <w:rPr>
          <w:u w:val="single"/>
        </w:rPr>
        <w:t xml:space="preserve"> has </w:t>
      </w:r>
      <w:r w:rsidRPr="000E528D">
        <w:rPr>
          <w:highlight w:val="cyan"/>
          <w:u w:val="single"/>
        </w:rPr>
        <w:t>dealt</w:t>
      </w:r>
      <w:r w:rsidRPr="00AF76AC">
        <w:rPr>
          <w:u w:val="single"/>
        </w:rPr>
        <w:t xml:space="preserve"> it a </w:t>
      </w:r>
      <w:r w:rsidRPr="000E528D">
        <w:rPr>
          <w:highlight w:val="cyan"/>
          <w:u w:val="single"/>
        </w:rPr>
        <w:t xml:space="preserve">weaker hand in </w:t>
      </w:r>
      <w:r w:rsidRPr="000E528D">
        <w:rPr>
          <w:b/>
          <w:bCs/>
          <w:u w:val="single"/>
        </w:rPr>
        <w:t xml:space="preserve">ongoing backchannel </w:t>
      </w:r>
      <w:r w:rsidRPr="000E528D">
        <w:rPr>
          <w:b/>
          <w:bCs/>
          <w:highlight w:val="cya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0E528D">
        <w:rPr>
          <w:b/>
          <w:bCs/>
          <w:highlight w:val="cyan"/>
          <w:u w:val="single"/>
        </w:rPr>
        <w:t>longer-lasting damage</w:t>
      </w:r>
      <w:r w:rsidRPr="00AF76AC">
        <w:rPr>
          <w:u w:val="single"/>
        </w:rPr>
        <w:t xml:space="preserve"> </w:t>
      </w:r>
      <w:r w:rsidRPr="000E528D">
        <w:rPr>
          <w:highlight w:val="cya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time, but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in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0E528D">
        <w:rPr>
          <w:highlight w:val="cyan"/>
          <w:u w:val="single"/>
        </w:rPr>
        <w:t>India’s</w:t>
      </w:r>
      <w:r w:rsidRPr="00AF76AC">
        <w:rPr>
          <w:sz w:val="16"/>
        </w:rPr>
        <w:t xml:space="preserve"> own </w:t>
      </w:r>
      <w:r w:rsidRPr="000E528D">
        <w:rPr>
          <w:highlight w:val="cyan"/>
          <w:u w:val="single"/>
        </w:rPr>
        <w:t xml:space="preserve">vaccination rollout has been </w:t>
      </w:r>
      <w:r w:rsidRPr="000E528D">
        <w:rPr>
          <w:b/>
          <w:bCs/>
          <w:highlight w:val="cya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wave. </w:t>
      </w:r>
      <w:r w:rsidRPr="000E528D">
        <w:rPr>
          <w:highlight w:val="cyan"/>
          <w:u w:val="single"/>
        </w:rPr>
        <w:t>Having exported doses</w:t>
      </w:r>
      <w:r w:rsidRPr="00AF76AC">
        <w:rPr>
          <w:u w:val="single"/>
        </w:rPr>
        <w:t xml:space="preserve"> </w:t>
      </w:r>
      <w:r w:rsidRPr="000E528D">
        <w:rPr>
          <w:highlight w:val="cyan"/>
          <w:u w:val="single"/>
        </w:rPr>
        <w:t>in</w:t>
      </w:r>
      <w:r w:rsidRPr="00AF76AC">
        <w:rPr>
          <w:u w:val="single"/>
        </w:rPr>
        <w:t xml:space="preserve"> a </w:t>
      </w:r>
      <w:r w:rsidRPr="000E528D">
        <w:rPr>
          <w:highlight w:val="cyan"/>
          <w:u w:val="single"/>
        </w:rPr>
        <w:t>quest for personal glory</w:t>
      </w:r>
      <w:r w:rsidRPr="00AF76AC">
        <w:rPr>
          <w:u w:val="single"/>
        </w:rPr>
        <w:t xml:space="preserve">, </w:t>
      </w:r>
      <w:r w:rsidRPr="000E528D">
        <w:rPr>
          <w:highlight w:val="cyan"/>
          <w:u w:val="single"/>
        </w:rPr>
        <w:t>Modi is now awaiting</w:t>
      </w:r>
      <w:r w:rsidRPr="00AF76AC">
        <w:rPr>
          <w:u w:val="single"/>
        </w:rPr>
        <w:t xml:space="preserve"> 20 million doses of AstraZeneca </w:t>
      </w:r>
      <w:r w:rsidRPr="000E528D">
        <w:rPr>
          <w:highlight w:val="cyan"/>
          <w:u w:val="single"/>
        </w:rPr>
        <w:t>vaccines</w:t>
      </w:r>
      <w:r w:rsidRPr="00AF76AC">
        <w:rPr>
          <w:u w:val="single"/>
        </w:rPr>
        <w:t xml:space="preserve"> from the United States </w:t>
      </w:r>
      <w:r w:rsidRPr="000E528D">
        <w:rPr>
          <w:highlight w:val="cyan"/>
          <w:u w:val="single"/>
        </w:rPr>
        <w:t>after</w:t>
      </w:r>
      <w:r w:rsidRPr="00AF76AC">
        <w:rPr>
          <w:u w:val="single"/>
        </w:rPr>
        <w:t xml:space="preserve"> abruptly </w:t>
      </w:r>
      <w:r w:rsidRPr="000E528D">
        <w:rPr>
          <w:highlight w:val="cyan"/>
          <w:u w:val="single"/>
        </w:rPr>
        <w:t>reversing</w:t>
      </w:r>
      <w:r w:rsidRPr="00AF76AC">
        <w:rPr>
          <w:u w:val="single"/>
        </w:rPr>
        <w:t xml:space="preserve"> 16 years of </w:t>
      </w:r>
      <w:r w:rsidRPr="000E528D">
        <w:rPr>
          <w:highlight w:val="cyan"/>
          <w:u w:val="single"/>
        </w:rPr>
        <w:t>policy</w:t>
      </w:r>
      <w:r w:rsidRPr="00AF76AC">
        <w:rPr>
          <w:sz w:val="16"/>
        </w:rPr>
        <w:t xml:space="preserve">, as indicated in its disaster management documents, </w:t>
      </w:r>
      <w:r w:rsidRPr="000E528D">
        <w:rPr>
          <w:highlight w:val="cyan"/>
          <w:u w:val="single"/>
        </w:rPr>
        <w:t xml:space="preserve">against </w:t>
      </w:r>
      <w:r w:rsidRPr="000E528D">
        <w:rPr>
          <w:b/>
          <w:bCs/>
          <w:highlight w:val="cyan"/>
          <w:u w:val="single"/>
        </w:rPr>
        <w:t xml:space="preserve">accepting </w:t>
      </w:r>
      <w:r w:rsidRPr="000E528D">
        <w:rPr>
          <w:b/>
          <w:bCs/>
          <w:u w:val="single"/>
        </w:rPr>
        <w:t>bilateral</w:t>
      </w:r>
      <w:r w:rsidRPr="000E528D">
        <w:rPr>
          <w:b/>
          <w:bCs/>
          <w:sz w:val="16"/>
        </w:rPr>
        <w:t xml:space="preserve"> </w:t>
      </w:r>
      <w:r w:rsidRPr="000E528D">
        <w:rPr>
          <w:b/>
          <w:bCs/>
          <w:highlight w:val="cyan"/>
          <w:u w:val="single"/>
        </w:rPr>
        <w:t>aid</w:t>
      </w:r>
      <w:r w:rsidRPr="00AF76AC">
        <w:rPr>
          <w:u w:val="single"/>
        </w:rPr>
        <w:t xml:space="preserve">. </w:t>
      </w:r>
      <w:r w:rsidRPr="000E528D">
        <w:rPr>
          <w:highlight w:val="cyan"/>
          <w:u w:val="single"/>
        </w:rPr>
        <w:t>It is bad enough that India</w:t>
      </w:r>
      <w:r w:rsidRPr="00AF76AC">
        <w:rPr>
          <w:u w:val="single"/>
        </w:rPr>
        <w:t xml:space="preserve"> </w:t>
      </w:r>
      <w:r w:rsidRPr="000E528D">
        <w:rPr>
          <w:highlight w:val="cyan"/>
          <w:u w:val="single"/>
        </w:rPr>
        <w:t>is</w:t>
      </w:r>
      <w:r w:rsidRPr="00AF76AC">
        <w:rPr>
          <w:u w:val="single"/>
        </w:rPr>
        <w:t xml:space="preserve"> </w:t>
      </w:r>
      <w:r w:rsidRPr="000E528D">
        <w:rPr>
          <w:highlight w:val="cya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0E528D">
        <w:rPr>
          <w:highlight w:val="cyan"/>
          <w:u w:val="single"/>
        </w:rPr>
        <w:t>U</w:t>
      </w:r>
      <w:r w:rsidRPr="00AF76AC">
        <w:rPr>
          <w:sz w:val="16"/>
        </w:rPr>
        <w:t xml:space="preserve">nited </w:t>
      </w:r>
      <w:r w:rsidRPr="000E528D">
        <w:rPr>
          <w:highlight w:val="cyan"/>
          <w:u w:val="single"/>
        </w:rPr>
        <w:t>S</w:t>
      </w:r>
      <w:r w:rsidRPr="000E528D">
        <w:rPr>
          <w:sz w:val="16"/>
        </w:rPr>
        <w:t>t</w:t>
      </w:r>
      <w:r w:rsidRPr="00AF76AC">
        <w:rPr>
          <w:sz w:val="16"/>
        </w:rPr>
        <w:t xml:space="preserve">ates </w:t>
      </w:r>
      <w:r w:rsidRPr="00AF76AC">
        <w:rPr>
          <w:u w:val="single"/>
        </w:rPr>
        <w:t xml:space="preserve">and Russia, </w:t>
      </w:r>
      <w:r w:rsidRPr="000E528D">
        <w:rPr>
          <w:highlight w:val="cyan"/>
          <w:u w:val="single"/>
        </w:rPr>
        <w:t>but it is also accepting supplies</w:t>
      </w:r>
      <w:r w:rsidRPr="00AF76AC">
        <w:rPr>
          <w:u w:val="single"/>
        </w:rPr>
        <w:t xml:space="preserve"> coming </w:t>
      </w:r>
      <w:r w:rsidRPr="000E528D">
        <w:rPr>
          <w:highlight w:val="cya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0E528D">
        <w:rPr>
          <w:b/>
          <w:bCs/>
          <w:highlight w:val="cyan"/>
          <w:u w:val="single"/>
        </w:rPr>
        <w:t>even Pakistan</w:t>
      </w:r>
      <w:r w:rsidRPr="000E528D">
        <w:rPr>
          <w:highlight w:val="cyan"/>
          <w:u w:val="single"/>
        </w:rPr>
        <w:t xml:space="preserve"> made an offer</w:t>
      </w:r>
      <w:r w:rsidRPr="00AF76AC">
        <w:rPr>
          <w:u w:val="single"/>
        </w:rPr>
        <w:t xml:space="preserve"> </w:t>
      </w:r>
      <w:r w:rsidRPr="000E528D">
        <w:rPr>
          <w:highlight w:val="cya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pandemic? </w:t>
      </w:r>
      <w:r w:rsidRPr="000E528D">
        <w:rPr>
          <w:highlight w:val="cyan"/>
          <w:u w:val="single"/>
        </w:rPr>
        <w:t xml:space="preserve">Modi boasted of having made India </w:t>
      </w:r>
      <w:r w:rsidRPr="000E528D">
        <w:rPr>
          <w:u w:val="single"/>
        </w:rPr>
        <w:t xml:space="preserve">a </w:t>
      </w:r>
      <w:proofErr w:type="spellStart"/>
      <w:r w:rsidRPr="000E528D">
        <w:rPr>
          <w:b/>
          <w:bCs/>
          <w:highlight w:val="cyan"/>
          <w:u w:val="single"/>
        </w:rPr>
        <w:t>Vishwaguru</w:t>
      </w:r>
      <w:proofErr w:type="spellEnd"/>
      <w:r w:rsidRPr="00AF76AC">
        <w:rPr>
          <w:u w:val="single"/>
        </w:rPr>
        <w:t xml:space="preserve"> and personally enhancing national prestige through his numerous global trips</w:t>
      </w:r>
      <w:r w:rsidRPr="00AF76AC">
        <w:rPr>
          <w:sz w:val="16"/>
        </w:rPr>
        <w:t xml:space="preserve">. </w:t>
      </w:r>
      <w:r w:rsidRPr="000E528D">
        <w:rPr>
          <w:highlight w:val="cyan"/>
          <w:u w:val="single"/>
        </w:rPr>
        <w:t>His ultranationalist supporters</w:t>
      </w:r>
      <w:r w:rsidRPr="00AF76AC">
        <w:rPr>
          <w:u w:val="single"/>
        </w:rPr>
        <w:t xml:space="preserve"> had </w:t>
      </w:r>
      <w:r w:rsidRPr="000E528D">
        <w:rPr>
          <w:highlight w:val="cyan"/>
          <w:u w:val="single"/>
        </w:rPr>
        <w:t>started assuming India was</w:t>
      </w:r>
      <w:r w:rsidRPr="00AF76AC">
        <w:rPr>
          <w:u w:val="single"/>
        </w:rPr>
        <w:t xml:space="preserve"> already a </w:t>
      </w:r>
      <w:r w:rsidRPr="000E528D">
        <w:rPr>
          <w:b/>
          <w:bCs/>
          <w:highlight w:val="cyan"/>
          <w:u w:val="single"/>
        </w:rPr>
        <w:t>global power</w:t>
      </w:r>
      <w:r w:rsidRPr="00AF76AC">
        <w:rPr>
          <w:sz w:val="16"/>
        </w:rPr>
        <w:t xml:space="preserve"> in the same league as the United States and China. </w:t>
      </w:r>
      <w:r w:rsidRPr="000E528D">
        <w:rPr>
          <w:highlight w:val="cyan"/>
          <w:u w:val="single"/>
        </w:rPr>
        <w:t>This</w:t>
      </w:r>
      <w:r w:rsidRPr="00AF76AC">
        <w:rPr>
          <w:u w:val="single"/>
        </w:rPr>
        <w:t xml:space="preserve"> feeling </w:t>
      </w:r>
      <w:r w:rsidRPr="000E528D">
        <w:rPr>
          <w:highlight w:val="cyan"/>
          <w:u w:val="single"/>
        </w:rPr>
        <w:t>tied in with</w:t>
      </w:r>
      <w:r w:rsidRPr="00AF76AC">
        <w:rPr>
          <w:u w:val="single"/>
        </w:rPr>
        <w:t xml:space="preserve"> his </w:t>
      </w:r>
      <w:r w:rsidRPr="000E528D">
        <w:rPr>
          <w:highlight w:val="cyan"/>
          <w:u w:val="single"/>
        </w:rPr>
        <w:t>domestic political positioning</w:t>
      </w:r>
      <w:r w:rsidRPr="00AF76AC">
        <w:rPr>
          <w:sz w:val="16"/>
        </w:rPr>
        <w:t xml:space="preserve">. Hindutva, or homogenized Hindu nationalism, was offered as the ideology that had made this supremacy possible. </w:t>
      </w:r>
      <w:r w:rsidRPr="00AF76AC">
        <w:rPr>
          <w:u w:val="single"/>
        </w:rPr>
        <w:t xml:space="preserve">But </w:t>
      </w:r>
      <w:r w:rsidRPr="000E528D">
        <w:rPr>
          <w:highlight w:val="cyan"/>
          <w:u w:val="single"/>
        </w:rPr>
        <w:t>now Modi’s supporters find</w:t>
      </w:r>
      <w:r w:rsidRPr="00AF76AC">
        <w:rPr>
          <w:u w:val="single"/>
        </w:rPr>
        <w:t xml:space="preserve"> their </w:t>
      </w:r>
      <w:r w:rsidRPr="000E528D">
        <w:rPr>
          <w:highlight w:val="cyan"/>
          <w:u w:val="single"/>
        </w:rPr>
        <w:t xml:space="preserve">dreams of </w:t>
      </w:r>
      <w:r w:rsidRPr="000E528D">
        <w:rPr>
          <w:u w:val="single"/>
        </w:rPr>
        <w:t xml:space="preserve">a </w:t>
      </w:r>
      <w:r w:rsidRPr="000E528D">
        <w:rPr>
          <w:b/>
          <w:bCs/>
          <w:highlight w:val="cyan"/>
          <w:u w:val="single"/>
        </w:rPr>
        <w:t>global power shattered</w:t>
      </w:r>
      <w:r w:rsidRPr="000E528D">
        <w:rPr>
          <w:b/>
          <w:bCs/>
          <w:sz w:val="16"/>
        </w:rPr>
        <w:t>.</w:t>
      </w:r>
      <w:r w:rsidRPr="00AF76AC">
        <w:rPr>
          <w:sz w:val="16"/>
        </w:rPr>
        <w:t xml:space="preserve"> </w:t>
      </w:r>
      <w:r w:rsidRPr="00AF76AC">
        <w:rPr>
          <w:u w:val="single"/>
        </w:rPr>
        <w:t>They must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0E528D">
        <w:rPr>
          <w:highlight w:val="cyan"/>
          <w:u w:val="single"/>
        </w:rPr>
        <w:t xml:space="preserve">edifice of </w:t>
      </w:r>
      <w:r w:rsidRPr="000E528D">
        <w:rPr>
          <w:b/>
          <w:bCs/>
          <w:highlight w:val="cyan"/>
          <w:u w:val="single"/>
        </w:rPr>
        <w:t>nationalist</w:t>
      </w:r>
      <w:r w:rsidRPr="00AF76AC">
        <w:rPr>
          <w:u w:val="single"/>
        </w:rPr>
        <w:t xml:space="preserve"> </w:t>
      </w:r>
      <w:r w:rsidRPr="000E528D">
        <w:rPr>
          <w:highlight w:val="cyan"/>
          <w:u w:val="single"/>
        </w:rPr>
        <w:t>pride</w:t>
      </w:r>
      <w:r w:rsidRPr="00AF76AC">
        <w:rPr>
          <w:u w:val="single"/>
        </w:rPr>
        <w:t xml:space="preserve">, prestige, </w:t>
      </w:r>
      <w:r w:rsidRPr="000E528D">
        <w:rPr>
          <w:highlight w:val="cyan"/>
          <w:u w:val="single"/>
        </w:rPr>
        <w:t xml:space="preserve">and </w:t>
      </w:r>
      <w:r w:rsidRPr="000E528D">
        <w:rPr>
          <w:b/>
          <w:bCs/>
          <w:highlight w:val="cyan"/>
          <w:u w:val="single"/>
        </w:rPr>
        <w:t>global respect</w:t>
      </w:r>
      <w:r w:rsidRPr="000E528D">
        <w:rPr>
          <w:highlight w:val="cyan"/>
          <w:u w:val="single"/>
        </w:rPr>
        <w:t xml:space="preserve"> built by Modi</w:t>
      </w:r>
      <w:r w:rsidRPr="00AF76AC">
        <w:rPr>
          <w:u w:val="single"/>
        </w:rPr>
        <w:t xml:space="preserve"> on his so-called foreign-policy prowess </w:t>
      </w:r>
      <w:r w:rsidRPr="000E528D">
        <w:rPr>
          <w:highlight w:val="cyan"/>
          <w:u w:val="single"/>
        </w:rPr>
        <w:t>has been demolished by</w:t>
      </w:r>
      <w:r w:rsidRPr="00AF76AC">
        <w:rPr>
          <w:u w:val="single"/>
        </w:rPr>
        <w:t xml:space="preserve"> the </w:t>
      </w:r>
      <w:r w:rsidRPr="000E528D">
        <w:rPr>
          <w:highlight w:val="cya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0E528D">
        <w:rPr>
          <w:highlight w:val="cyan"/>
          <w:u w:val="single"/>
        </w:rPr>
        <w:t>If there were ever a time for India to demonstrate</w:t>
      </w:r>
      <w:r w:rsidRPr="00AF76AC">
        <w:rPr>
          <w:u w:val="single"/>
        </w:rPr>
        <w:t xml:space="preserve"> its </w:t>
      </w:r>
      <w:r w:rsidRPr="000E528D">
        <w:rPr>
          <w:highlight w:val="cyan"/>
          <w:u w:val="single"/>
        </w:rPr>
        <w:t>strength, it would be now</w:t>
      </w:r>
      <w:r w:rsidRPr="00AF76AC">
        <w:rPr>
          <w:u w:val="single"/>
        </w:rPr>
        <w:t xml:space="preserve">. </w:t>
      </w:r>
      <w:r w:rsidRPr="000E528D">
        <w:rPr>
          <w:highlight w:val="cyan"/>
          <w:u w:val="single"/>
        </w:rPr>
        <w:t>But</w:t>
      </w:r>
      <w:r w:rsidRPr="00AF76AC">
        <w:rPr>
          <w:u w:val="single"/>
        </w:rPr>
        <w:t xml:space="preserve"> the second wave of </w:t>
      </w:r>
      <w:r w:rsidRPr="000E528D">
        <w:rPr>
          <w:highlight w:val="cyan"/>
          <w:u w:val="single"/>
        </w:rPr>
        <w:t xml:space="preserve">COVID-19 has forced </w:t>
      </w:r>
      <w:r w:rsidRPr="000E528D">
        <w:rPr>
          <w:b/>
          <w:bCs/>
          <w:highlight w:val="cyan"/>
          <w:u w:val="single"/>
        </w:rPr>
        <w:t>the opposite</w:t>
      </w:r>
      <w:r w:rsidRPr="00AF76AC">
        <w:rPr>
          <w:sz w:val="16"/>
        </w:rPr>
        <w:t xml:space="preserve">. </w:t>
      </w:r>
      <w:r w:rsidRPr="00AF76AC">
        <w:rPr>
          <w:u w:val="single"/>
        </w:rPr>
        <w:t xml:space="preserve">A </w:t>
      </w:r>
      <w:r w:rsidRPr="000E528D">
        <w:rPr>
          <w:highlight w:val="cyan"/>
          <w:u w:val="single"/>
        </w:rPr>
        <w:t>similar impact will be felt during</w:t>
      </w:r>
      <w:r w:rsidRPr="00AF76AC">
        <w:rPr>
          <w:u w:val="single"/>
        </w:rPr>
        <w:t xml:space="preserve"> New </w:t>
      </w:r>
      <w:r w:rsidRPr="000E528D">
        <w:rPr>
          <w:highlight w:val="cyan"/>
          <w:u w:val="single"/>
        </w:rPr>
        <w:t>Delhi’s</w:t>
      </w:r>
      <w:r w:rsidRPr="00AF76AC">
        <w:rPr>
          <w:u w:val="single"/>
        </w:rPr>
        <w:t xml:space="preserve"> ongoing backchannel </w:t>
      </w:r>
      <w:r w:rsidRPr="000E528D">
        <w:rPr>
          <w:highlight w:val="cyan"/>
          <w:u w:val="single"/>
        </w:rPr>
        <w:t>talks</w:t>
      </w:r>
      <w:r w:rsidRPr="00AF76AC">
        <w:rPr>
          <w:u w:val="single"/>
        </w:rPr>
        <w:t xml:space="preserve"> </w:t>
      </w:r>
      <w:r w:rsidRPr="000E528D">
        <w:rPr>
          <w:highlight w:val="cyan"/>
          <w:u w:val="single"/>
        </w:rPr>
        <w:t>with</w:t>
      </w:r>
      <w:r w:rsidRPr="00AF76AC">
        <w:rPr>
          <w:u w:val="single"/>
        </w:rPr>
        <w:t xml:space="preserve"> Islamabad</w:t>
      </w:r>
      <w:r w:rsidRPr="00AF76AC">
        <w:rPr>
          <w:sz w:val="16"/>
        </w:rPr>
        <w:t xml:space="preserve">, where </w:t>
      </w:r>
      <w:r w:rsidRPr="000E528D">
        <w:rPr>
          <w:highlight w:val="cya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478AF4C8" w14:textId="77777777" w:rsidR="00635896" w:rsidRDefault="00635896" w:rsidP="00635896">
      <w:pPr>
        <w:pStyle w:val="Heading4"/>
        <w:rPr>
          <w:rStyle w:val="Style13ptBold"/>
          <w:b/>
          <w:bCs w:val="0"/>
        </w:rPr>
      </w:pPr>
      <w:r w:rsidRPr="00AB2BD2">
        <w:rPr>
          <w:rStyle w:val="Style13ptBold"/>
          <w:b/>
        </w:rPr>
        <w:t>Revitalized</w:t>
      </w:r>
      <w:r>
        <w:rPr>
          <w:rStyle w:val="Style13ptBold"/>
          <w:b/>
        </w:rPr>
        <w:t xml:space="preserve"> risk-taking risks Indo-Pak confrontations – those go </w:t>
      </w:r>
      <w:r w:rsidRPr="00AB2BD2">
        <w:rPr>
          <w:rStyle w:val="Style13ptBold"/>
          <w:b/>
        </w:rPr>
        <w:t>nuclear</w:t>
      </w:r>
      <w:r>
        <w:rPr>
          <w:rStyle w:val="Style13ptBold"/>
          <w:b/>
        </w:rPr>
        <w:t>.</w:t>
      </w:r>
    </w:p>
    <w:p w14:paraId="38DD687C" w14:textId="77777777" w:rsidR="00635896" w:rsidRPr="00FB2946" w:rsidRDefault="00635896" w:rsidP="00635896">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20FE2FFF" w14:textId="4FB946EC" w:rsidR="00635896" w:rsidRDefault="00635896" w:rsidP="00635896">
      <w:pPr>
        <w:rPr>
          <w:u w:val="single"/>
        </w:rPr>
      </w:pPr>
      <w:r w:rsidRPr="00FB2946">
        <w:rPr>
          <w:sz w:val="16"/>
        </w:rPr>
        <w:t xml:space="preserve">Such assessments are not only shockingly callous but shortsighted. In fact, several </w:t>
      </w:r>
      <w:r w:rsidRPr="004D3817">
        <w:rPr>
          <w:highlight w:val="cyan"/>
          <w:u w:val="single"/>
        </w:rPr>
        <w:t>studies</w:t>
      </w:r>
      <w:r w:rsidRPr="00FB2946">
        <w:rPr>
          <w:sz w:val="16"/>
        </w:rPr>
        <w:t xml:space="preserve"> have </w:t>
      </w:r>
      <w:r w:rsidRPr="004D3817">
        <w:rPr>
          <w:highlight w:val="cyan"/>
          <w:u w:val="single"/>
        </w:rPr>
        <w:t>modeled</w:t>
      </w:r>
      <w:r w:rsidRPr="008307E8">
        <w:rPr>
          <w:u w:val="single"/>
        </w:rPr>
        <w:t xml:space="preserve"> the </w:t>
      </w:r>
      <w:r w:rsidRPr="008307E8">
        <w:rPr>
          <w:rStyle w:val="Emphasis"/>
        </w:rPr>
        <w:t xml:space="preserve">global </w:t>
      </w:r>
      <w:r w:rsidRPr="004D3817">
        <w:rPr>
          <w:rStyle w:val="Emphasis"/>
          <w:highlight w:val="cyan"/>
        </w:rPr>
        <w:t>impact</w:t>
      </w:r>
      <w:r w:rsidRPr="004D3817">
        <w:rPr>
          <w:highlight w:val="cyan"/>
          <w:u w:val="single"/>
        </w:rPr>
        <w:t xml:space="preserve"> of</w:t>
      </w:r>
      <w:r w:rsidRPr="008307E8">
        <w:rPr>
          <w:u w:val="single"/>
        </w:rPr>
        <w:t xml:space="preserve"> a “limited” ten-day nuclear </w:t>
      </w:r>
      <w:r w:rsidRPr="004D3817">
        <w:rPr>
          <w:highlight w:val="cyan"/>
          <w:u w:val="single"/>
        </w:rPr>
        <w:t>war in which India and Pakistan</w:t>
      </w:r>
      <w:r w:rsidRPr="008307E8">
        <w:rPr>
          <w:u w:val="single"/>
        </w:rPr>
        <w:t xml:space="preserve"> each </w:t>
      </w:r>
      <w:r w:rsidRPr="004D3817">
        <w:rPr>
          <w:highlight w:val="cyan"/>
          <w:u w:val="single"/>
        </w:rPr>
        <w:t>exchange</w:t>
      </w:r>
      <w:r w:rsidRPr="008307E8">
        <w:rPr>
          <w:u w:val="single"/>
        </w:rPr>
        <w:t xml:space="preserve"> fifty </w:t>
      </w:r>
      <w:r w:rsidRPr="008307E8">
        <w:rPr>
          <w:rStyle w:val="Emphasis"/>
        </w:rPr>
        <w:t>15-kiloton</w:t>
      </w:r>
      <w:r w:rsidRPr="008307E8">
        <w:rPr>
          <w:u w:val="single"/>
        </w:rPr>
        <w:t xml:space="preserve"> </w:t>
      </w:r>
      <w:r w:rsidRPr="004D3817">
        <w:rPr>
          <w:highlight w:val="cya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4D3817">
        <w:rPr>
          <w:highlight w:val="cyan"/>
          <w:u w:val="single"/>
        </w:rPr>
        <w:t>results are</w:t>
      </w:r>
      <w:r>
        <w:t xml:space="preserve"> merely </w:t>
      </w:r>
      <w:r w:rsidRPr="008307E8">
        <w:rPr>
          <w:u w:val="single"/>
        </w:rPr>
        <w:t xml:space="preserve">a </w:t>
      </w:r>
      <w:r w:rsidRPr="004D3817">
        <w:rPr>
          <w:rStyle w:val="Emphasis"/>
          <w:highlight w:val="cya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Karachi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4D3817">
        <w:rPr>
          <w:rStyle w:val="Emphasis"/>
          <w:highlight w:val="cya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4D3817">
        <w:rPr>
          <w:highlight w:val="cyan"/>
          <w:u w:val="single"/>
        </w:rPr>
        <w:t xml:space="preserve">kill </w:t>
      </w:r>
      <w:r w:rsidRPr="004D3817">
        <w:rPr>
          <w:rStyle w:val="Emphasis"/>
          <w:highlight w:val="cya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4D3817">
        <w:rPr>
          <w:rStyle w:val="Emphasis"/>
          <w:highlight w:val="cya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4D3817">
        <w:rPr>
          <w:highlight w:val="cyan"/>
          <w:u w:val="single"/>
        </w:rPr>
        <w:t>multiply death</w:t>
      </w:r>
      <w:r w:rsidRPr="008307E8">
        <w:rPr>
          <w:u w:val="single"/>
        </w:rPr>
        <w:t xml:space="preserve"> tolls </w:t>
      </w:r>
      <w:r w:rsidRPr="004D3817">
        <w:rPr>
          <w:rStyle w:val="Emphasis"/>
          <w:highlight w:val="cyan"/>
        </w:rPr>
        <w:t>four-fold</w:t>
      </w:r>
      <w:r w:rsidRPr="004D3817">
        <w:rPr>
          <w:highlight w:val="cya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4D3817">
        <w:rPr>
          <w:highlight w:val="cya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4D3817">
        <w:rPr>
          <w:highlight w:val="cyan"/>
          <w:u w:val="single"/>
        </w:rPr>
        <w:t>suffer</w:t>
      </w:r>
      <w:r w:rsidRPr="008307E8">
        <w:rPr>
          <w:u w:val="single"/>
        </w:rPr>
        <w:t xml:space="preserve"> slow, </w:t>
      </w:r>
      <w:r w:rsidRPr="008307E8">
        <w:rPr>
          <w:rStyle w:val="Emphasis"/>
        </w:rPr>
        <w:t xml:space="preserve">lingering </w:t>
      </w:r>
      <w:r w:rsidRPr="004D3817">
        <w:rPr>
          <w:rStyle w:val="Emphasis"/>
          <w:highlight w:val="cyan"/>
        </w:rPr>
        <w:t>deaths</w:t>
      </w:r>
      <w:r w:rsidRPr="004D3817">
        <w:rPr>
          <w:highlight w:val="cyan"/>
          <w:u w:val="single"/>
        </w:rPr>
        <w:t xml:space="preserve"> due to radiation exposure</w:t>
      </w:r>
      <w:r w:rsidRPr="008307E8">
        <w:rPr>
          <w:u w:val="single"/>
        </w:rPr>
        <w:t xml:space="preserve">. The collapse of healthcare, transport, sanitation, water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w:t>
      </w:r>
      <w:r>
        <w:rPr>
          <w:sz w:val="16"/>
          <w:szCs w:val="16"/>
        </w:rPr>
        <w:t xml:space="preserve"> </w:t>
      </w:r>
      <w:r w:rsidRPr="008307E8">
        <w:rPr>
          <w:sz w:val="16"/>
          <w:szCs w:val="16"/>
        </w:rPr>
        <w:t>Fallout</w:t>
      </w:r>
      <w:r>
        <w:rPr>
          <w:sz w:val="16"/>
          <w:szCs w:val="16"/>
        </w:rPr>
        <w:t xml:space="preserve"> </w:t>
      </w:r>
      <w:r w:rsidRPr="004D3817">
        <w:rPr>
          <w:rStyle w:val="Emphasis"/>
          <w:highlight w:val="cyan"/>
        </w:rPr>
        <w:t>Radioactive fallout</w:t>
      </w:r>
      <w:r w:rsidRPr="008307E8">
        <w:rPr>
          <w:u w:val="single"/>
        </w:rPr>
        <w:t xml:space="preserve"> would</w:t>
      </w:r>
      <w:r w:rsidRPr="008307E8">
        <w:rPr>
          <w:sz w:val="16"/>
        </w:rPr>
        <w:t xml:space="preserve"> also </w:t>
      </w:r>
      <w:r w:rsidRPr="008307E8">
        <w:rPr>
          <w:u w:val="single"/>
        </w:rPr>
        <w:t xml:space="preserve">be </w:t>
      </w:r>
      <w:r w:rsidRPr="004D3817">
        <w:rPr>
          <w:highlight w:val="cya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fifteen-kilotons were used, </w:t>
      </w:r>
      <w:r w:rsidRPr="008307E8">
        <w:rPr>
          <w:u w:val="single"/>
        </w:rPr>
        <w:t xml:space="preserve">it would </w:t>
      </w:r>
      <w:r w:rsidRPr="004D3817">
        <w:rPr>
          <w:highlight w:val="cyan"/>
          <w:u w:val="single"/>
        </w:rPr>
        <w:t xml:space="preserve">blast </w:t>
      </w:r>
      <w:r w:rsidRPr="004D3817">
        <w:rPr>
          <w:rStyle w:val="Emphasis"/>
          <w:highlight w:val="cyan"/>
        </w:rPr>
        <w:t>five million tons</w:t>
      </w:r>
      <w:r w:rsidRPr="004D3817">
        <w:rPr>
          <w:highlight w:val="cyan"/>
          <w:u w:val="single"/>
        </w:rPr>
        <w:t xml:space="preserve"> of</w:t>
      </w:r>
      <w:r w:rsidRPr="008307E8">
        <w:rPr>
          <w:u w:val="single"/>
        </w:rPr>
        <w:t xml:space="preserve"> fine, sooty </w:t>
      </w:r>
      <w:r w:rsidRPr="004D3817">
        <w:rPr>
          <w:highlight w:val="cyan"/>
          <w:u w:val="single"/>
        </w:rPr>
        <w:t>particles into</w:t>
      </w:r>
      <w:r w:rsidRPr="008307E8">
        <w:rPr>
          <w:u w:val="single"/>
        </w:rPr>
        <w:t xml:space="preserve"> the </w:t>
      </w:r>
      <w:r w:rsidRPr="004D3817">
        <w:rPr>
          <w:highlight w:val="cya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4D3817">
        <w:rPr>
          <w:highlight w:val="cyan"/>
          <w:u w:val="single"/>
        </w:rPr>
        <w:t>particles</w:t>
      </w:r>
      <w:r w:rsidRPr="008307E8">
        <w:rPr>
          <w:u w:val="single"/>
        </w:rPr>
        <w:t xml:space="preserve"> would </w:t>
      </w:r>
      <w:r w:rsidRPr="004D3817">
        <w:rPr>
          <w:rStyle w:val="Emphasis"/>
          <w:highlight w:val="cyan"/>
        </w:rPr>
        <w:t>block out</w:t>
      </w:r>
      <w:r w:rsidRPr="004D3817">
        <w:rPr>
          <w:highlight w:val="cya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4D3817">
        <w:rPr>
          <w:highlight w:val="cyan"/>
          <w:u w:val="single"/>
        </w:rPr>
        <w:t>agricultural yields</w:t>
      </w:r>
      <w:r w:rsidRPr="008307E8">
        <w:rPr>
          <w:u w:val="single"/>
        </w:rPr>
        <w:t xml:space="preserve"> would </w:t>
      </w:r>
      <w:r w:rsidRPr="004D3817">
        <w:rPr>
          <w:rStyle w:val="Emphasis"/>
          <w:highlight w:val="cya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4D3817">
        <w:rPr>
          <w:highlight w:val="cyan"/>
          <w:u w:val="single"/>
        </w:rPr>
        <w:t>particles</w:t>
      </w:r>
      <w:r w:rsidRPr="008307E8">
        <w:rPr>
          <w:u w:val="single"/>
        </w:rPr>
        <w:t xml:space="preserve"> may</w:t>
      </w:r>
      <w:r w:rsidRPr="008307E8">
        <w:rPr>
          <w:sz w:val="16"/>
        </w:rPr>
        <w:t xml:space="preserve"> also </w:t>
      </w:r>
      <w:r w:rsidRPr="004D3817">
        <w:rPr>
          <w:rStyle w:val="Emphasis"/>
          <w:highlight w:val="cyan"/>
        </w:rPr>
        <w:t>deplete</w:t>
      </w:r>
      <w:r w:rsidRPr="008307E8">
        <w:rPr>
          <w:sz w:val="16"/>
        </w:rPr>
        <w:t xml:space="preserve"> between 30 to </w:t>
      </w:r>
      <w:r w:rsidRPr="008307E8">
        <w:rPr>
          <w:u w:val="single"/>
        </w:rPr>
        <w:t xml:space="preserve">50 percent of the </w:t>
      </w:r>
      <w:r w:rsidRPr="004D3817">
        <w:rPr>
          <w:rStyle w:val="Emphasis"/>
          <w:highlight w:val="cyan"/>
        </w:rPr>
        <w:t>ozone layer</w:t>
      </w:r>
      <w:r w:rsidRPr="004D3817">
        <w:rPr>
          <w:highlight w:val="cyan"/>
          <w:u w:val="single"/>
        </w:rPr>
        <w:t>, allowing</w:t>
      </w:r>
      <w:r w:rsidRPr="008307E8">
        <w:rPr>
          <w:sz w:val="16"/>
        </w:rPr>
        <w:t xml:space="preserve"> more of </w:t>
      </w:r>
      <w:r w:rsidRPr="008307E8">
        <w:rPr>
          <w:u w:val="single"/>
        </w:rPr>
        <w:t xml:space="preserve">the sun’s </w:t>
      </w:r>
      <w:r w:rsidRPr="004D3817">
        <w:rPr>
          <w:highlight w:val="cyan"/>
          <w:u w:val="single"/>
        </w:rPr>
        <w:t xml:space="preserve">radiation to </w:t>
      </w:r>
      <w:r w:rsidRPr="004D3817">
        <w:rPr>
          <w:rStyle w:val="Emphasis"/>
          <w:highlight w:val="cyan"/>
        </w:rPr>
        <w:t>penetrate</w:t>
      </w:r>
      <w:r w:rsidRPr="008307E8">
        <w:rPr>
          <w:u w:val="single"/>
        </w:rPr>
        <w:t xml:space="preserve"> the </w:t>
      </w:r>
      <w:r w:rsidRPr="004D3817">
        <w:rPr>
          <w:highlight w:val="cyan"/>
          <w:u w:val="single"/>
        </w:rPr>
        <w:t>atmosphere</w:t>
      </w:r>
      <w:r w:rsidRPr="008307E8">
        <w:rPr>
          <w:u w:val="single"/>
        </w:rPr>
        <w:t>, causing</w:t>
      </w:r>
      <w:r w:rsidRPr="008307E8">
        <w:rPr>
          <w:sz w:val="16"/>
        </w:rPr>
        <w:t xml:space="preserve"> increased sunburns and rates of </w:t>
      </w:r>
      <w:r w:rsidRPr="008307E8">
        <w:rPr>
          <w:u w:val="single"/>
        </w:rPr>
        <w:t xml:space="preserve">cancer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3F5B658C" w14:textId="77777777" w:rsidR="00635896" w:rsidRDefault="00635896" w:rsidP="00635896">
      <w:pPr>
        <w:pStyle w:val="Heading4"/>
      </w:pPr>
      <w:r>
        <w:t>Indo-Pak wars cause extinction.</w:t>
      </w:r>
    </w:p>
    <w:p w14:paraId="30538E77" w14:textId="77777777" w:rsidR="00635896" w:rsidRPr="003B1C1C" w:rsidRDefault="00635896" w:rsidP="00635896">
      <w:r w:rsidRPr="003B1C1C">
        <w:rPr>
          <w:rStyle w:val="Style13ptBold"/>
        </w:rPr>
        <w:t>Yusuf ’16</w:t>
      </w:r>
      <w:r>
        <w:t xml:space="preserve"> </w:t>
      </w:r>
      <w:r w:rsidRPr="003B1C1C">
        <w:rPr>
          <w:sz w:val="16"/>
          <w:szCs w:val="16"/>
        </w:rPr>
        <w:t>(</w:t>
      </w:r>
      <w:proofErr w:type="spellStart"/>
      <w:r w:rsidRPr="003B1C1C">
        <w:rPr>
          <w:sz w:val="16"/>
          <w:szCs w:val="16"/>
        </w:rPr>
        <w:t>Moeed</w:t>
      </w:r>
      <w:proofErr w:type="spellEnd"/>
      <w:r w:rsidRPr="003B1C1C">
        <w:rPr>
          <w:sz w:val="16"/>
          <w:szCs w:val="16"/>
        </w:rPr>
        <w:t xml:space="preserve">; Associate Vice President for the Asia Center at the U.S. Institute of Peace in Washington, D.C. He is the author of an upcoming book on South Asian nuclear crises, Brokering for Peace: Third Party Roles in Regional Nuclear Crises.; “AN INDIA-PAKISTAN CRISIS: SHOULD WE CARE?”; 11/29/16; </w:t>
      </w:r>
      <w:r w:rsidRPr="008467A6">
        <w:rPr>
          <w:sz w:val="16"/>
          <w:szCs w:val="16"/>
        </w:rPr>
        <w:t>https://warontherocks.com/2016/11/an-indian-pakistan-crisis-should-we-care/</w:t>
      </w:r>
      <w:r w:rsidRPr="003B1C1C">
        <w:rPr>
          <w:sz w:val="16"/>
          <w:szCs w:val="16"/>
        </w:rPr>
        <w:t>; Accessed 4/17/20)</w:t>
      </w:r>
    </w:p>
    <w:p w14:paraId="108D4692" w14:textId="77777777" w:rsidR="00635896" w:rsidRPr="003B1C1C" w:rsidRDefault="00635896" w:rsidP="00635896">
      <w:pPr>
        <w:rPr>
          <w:sz w:val="16"/>
        </w:rPr>
      </w:pPr>
      <w:r w:rsidRPr="003B1C1C">
        <w:rPr>
          <w:sz w:val="16"/>
        </w:rPr>
        <w:t xml:space="preserve">The Donald </w:t>
      </w:r>
      <w:r w:rsidRPr="003B1C1C">
        <w:rPr>
          <w:rStyle w:val="StyleUnderline"/>
        </w:rPr>
        <w:t>Trump</w:t>
      </w:r>
      <w:r w:rsidRPr="003B1C1C">
        <w:rPr>
          <w:sz w:val="16"/>
        </w:rPr>
        <w:t xml:space="preserve"> White House </w:t>
      </w:r>
      <w:r w:rsidRPr="003B1C1C">
        <w:rPr>
          <w:rStyle w:val="StyleUnderline"/>
        </w:rPr>
        <w:t>will have</w:t>
      </w:r>
      <w:r w:rsidRPr="003B1C1C">
        <w:rPr>
          <w:sz w:val="16"/>
        </w:rPr>
        <w:t xml:space="preserve"> a fairly </w:t>
      </w:r>
      <w:r w:rsidRPr="003B1C1C">
        <w:rPr>
          <w:rStyle w:val="StyleUnderline"/>
        </w:rPr>
        <w:t>crowded foreign policy roster</w:t>
      </w:r>
      <w:r w:rsidRPr="003B1C1C">
        <w:rPr>
          <w:sz w:val="16"/>
        </w:rPr>
        <w:t xml:space="preserve"> to deal with. From what has been said of the president-elect’s agenda for his initial months in office, Russia, the threat of ISIL and the ongoing turmoil in the Middle East, tensions in the South China sea, and his promises to renegotiate or abandon certain international trade pacts are likely to be his top priorities. </w:t>
      </w:r>
      <w:r w:rsidRPr="004D3817">
        <w:rPr>
          <w:rStyle w:val="StyleUnderline"/>
          <w:highlight w:val="cyan"/>
        </w:rPr>
        <w:t>South Asia</w:t>
      </w:r>
      <w:r w:rsidRPr="003B1C1C">
        <w:rPr>
          <w:sz w:val="16"/>
        </w:rPr>
        <w:t xml:space="preserve"> does not seem to have made this list. And yet, the region </w:t>
      </w:r>
      <w:r w:rsidRPr="004D3817">
        <w:rPr>
          <w:rStyle w:val="StyleUnderline"/>
          <w:highlight w:val="cyan"/>
        </w:rPr>
        <w:t>presents</w:t>
      </w:r>
      <w:r w:rsidRPr="003B1C1C">
        <w:rPr>
          <w:sz w:val="16"/>
        </w:rPr>
        <w:t xml:space="preserve"> some of </w:t>
      </w:r>
      <w:r w:rsidRPr="003B1C1C">
        <w:rPr>
          <w:rStyle w:val="StyleUnderline"/>
        </w:rPr>
        <w:t xml:space="preserve">the </w:t>
      </w:r>
      <w:r w:rsidRPr="004D3817">
        <w:rPr>
          <w:rStyle w:val="StyleUnderline"/>
          <w:highlight w:val="cyan"/>
        </w:rPr>
        <w:t>gravest threats to global security</w:t>
      </w:r>
      <w:r w:rsidRPr="003B1C1C">
        <w:rPr>
          <w:sz w:val="16"/>
        </w:rPr>
        <w:t xml:space="preserve">. Islamist terrorists and the conflict in Afghanistan remain huge challenges. But even </w:t>
      </w:r>
      <w:r w:rsidRPr="004D3817">
        <w:rPr>
          <w:rStyle w:val="StyleUnderline"/>
          <w:highlight w:val="cyan"/>
        </w:rPr>
        <w:t>great</w:t>
      </w:r>
      <w:r w:rsidRPr="003B1C1C">
        <w:rPr>
          <w:rStyle w:val="StyleUnderline"/>
        </w:rPr>
        <w:t xml:space="preserve">er is the </w:t>
      </w:r>
      <w:r w:rsidRPr="004D3817">
        <w:rPr>
          <w:rStyle w:val="StyleUnderline"/>
          <w:highlight w:val="cyan"/>
        </w:rPr>
        <w:t>danger posed by the threat of nuclear war between India and Pakistan</w:t>
      </w:r>
      <w:r w:rsidRPr="003B1C1C">
        <w:rPr>
          <w:sz w:val="16"/>
        </w:rPr>
        <w:t>.</w:t>
      </w:r>
    </w:p>
    <w:p w14:paraId="16D912A1" w14:textId="77777777" w:rsidR="00635896" w:rsidRPr="003B1C1C" w:rsidRDefault="00635896" w:rsidP="00635896">
      <w:pPr>
        <w:rPr>
          <w:sz w:val="16"/>
        </w:rPr>
      </w:pPr>
      <w:r w:rsidRPr="004D3817">
        <w:rPr>
          <w:rStyle w:val="StyleUnderline"/>
          <w:highlight w:val="cyan"/>
        </w:rPr>
        <w:t>The world has</w:t>
      </w:r>
      <w:r w:rsidRPr="003B1C1C">
        <w:rPr>
          <w:rStyle w:val="StyleUnderline"/>
        </w:rPr>
        <w:t xml:space="preserve"> recently </w:t>
      </w:r>
      <w:r w:rsidRPr="004D3817">
        <w:rPr>
          <w:rStyle w:val="StyleUnderline"/>
          <w:highlight w:val="cyan"/>
        </w:rPr>
        <w:t>been reminded of</w:t>
      </w:r>
      <w:r w:rsidRPr="003B1C1C">
        <w:rPr>
          <w:rStyle w:val="StyleUnderline"/>
        </w:rPr>
        <w:t xml:space="preserve"> just </w:t>
      </w:r>
      <w:r w:rsidRPr="004D3817">
        <w:rPr>
          <w:rStyle w:val="StyleUnderline"/>
          <w:highlight w:val="cyan"/>
        </w:rPr>
        <w:t>how tenuous</w:t>
      </w:r>
      <w:r w:rsidRPr="003B1C1C">
        <w:rPr>
          <w:rStyle w:val="StyleUnderline"/>
        </w:rPr>
        <w:t xml:space="preserve"> the </w:t>
      </w:r>
      <w:r w:rsidRPr="004D3817">
        <w:rPr>
          <w:rStyle w:val="StyleUnderline"/>
          <w:highlight w:val="cyan"/>
        </w:rPr>
        <w:t>India-Pakistan relationship</w:t>
      </w:r>
      <w:r w:rsidRPr="003B1C1C">
        <w:rPr>
          <w:rStyle w:val="StyleUnderline"/>
        </w:rPr>
        <w:t xml:space="preserve"> remains.  Bilateral tensions have been alarmingly high since</w:t>
      </w:r>
      <w:r w:rsidRPr="003B1C1C">
        <w:rPr>
          <w:sz w:val="16"/>
        </w:rPr>
        <w:t xml:space="preserve"> a September 18 </w:t>
      </w:r>
      <w:r w:rsidRPr="003B1C1C">
        <w:rPr>
          <w:rStyle w:val="StyleUnderline"/>
        </w:rPr>
        <w:t>terrorist attack</w:t>
      </w:r>
      <w:r w:rsidRPr="003B1C1C">
        <w:rPr>
          <w:sz w:val="16"/>
        </w:rPr>
        <w:t xml:space="preserve"> in Uri in the disputed territory of Kashmir killed 19 Indian soldiers. India blamed Pakistan, and responded by using military force inside Pakistan-controlled territory. Since that incident, </w:t>
      </w:r>
      <w:r w:rsidRPr="003B1C1C">
        <w:rPr>
          <w:rStyle w:val="StyleUnderline"/>
        </w:rPr>
        <w:t>both sides have continued to exchange fire across the Line of Control that divides Indian and Pakistani Kashmir, resulting in significant military and civilian casualties</w:t>
      </w:r>
      <w:r w:rsidRPr="003B1C1C">
        <w:rPr>
          <w:sz w:val="16"/>
        </w:rPr>
        <w:t xml:space="preserve">. The </w:t>
      </w:r>
      <w:r w:rsidRPr="003B1C1C">
        <w:rPr>
          <w:rStyle w:val="StyleUnderline"/>
        </w:rPr>
        <w:t>situation flare</w:t>
      </w:r>
      <w:r w:rsidRPr="003B1C1C">
        <w:rPr>
          <w:sz w:val="16"/>
        </w:rPr>
        <w:t xml:space="preserve">d </w:t>
      </w:r>
      <w:r w:rsidRPr="003B1C1C">
        <w:rPr>
          <w:rStyle w:val="StyleUnderline"/>
        </w:rPr>
        <w:t>up</w:t>
      </w:r>
      <w:r w:rsidRPr="003B1C1C">
        <w:rPr>
          <w:sz w:val="16"/>
        </w:rPr>
        <w:t xml:space="preserve"> significantly last week after India claimed that Pakistani commandos had killed three Indian soldiers. Days earlier, Pakistan reported that it had lost seven soldiers to Indian firing in one night.</w:t>
      </w:r>
    </w:p>
    <w:p w14:paraId="20AC57D2" w14:textId="388DB7F9" w:rsidR="00635896" w:rsidRDefault="00635896" w:rsidP="00635896">
      <w:r w:rsidRPr="004D3817">
        <w:rPr>
          <w:rStyle w:val="StyleUnderline"/>
          <w:highlight w:val="cyan"/>
        </w:rPr>
        <w:t>India and Pakistan are</w:t>
      </w:r>
      <w:r w:rsidRPr="003B1C1C">
        <w:rPr>
          <w:rStyle w:val="StyleUnderline"/>
        </w:rPr>
        <w:t xml:space="preserve"> the only regional </w:t>
      </w:r>
      <w:r w:rsidRPr="004D3817">
        <w:rPr>
          <w:rStyle w:val="StyleUnderline"/>
          <w:highlight w:val="cyan"/>
        </w:rPr>
        <w:t>nuclear states</w:t>
      </w:r>
      <w:r w:rsidRPr="003B1C1C">
        <w:rPr>
          <w:rStyle w:val="StyleUnderline"/>
        </w:rPr>
        <w:t xml:space="preserve"> in the world</w:t>
      </w:r>
      <w:r w:rsidRPr="003B1C1C">
        <w:rPr>
          <w:sz w:val="16"/>
        </w:rPr>
        <w:t xml:space="preserve"> to be </w:t>
      </w:r>
      <w:r w:rsidRPr="004D3817">
        <w:rPr>
          <w:rStyle w:val="StyleUnderline"/>
          <w:highlight w:val="cyan"/>
        </w:rPr>
        <w:t>locked in</w:t>
      </w:r>
      <w:r w:rsidRPr="003B1C1C">
        <w:rPr>
          <w:rStyle w:val="StyleUnderline"/>
        </w:rPr>
        <w:t xml:space="preserve"> an </w:t>
      </w:r>
      <w:r w:rsidRPr="004D3817">
        <w:rPr>
          <w:rStyle w:val="StyleUnderline"/>
          <w:highlight w:val="cyan"/>
        </w:rPr>
        <w:t>acutely crisis-prone relationship</w:t>
      </w:r>
      <w:r w:rsidRPr="003B1C1C">
        <w:rPr>
          <w:sz w:val="16"/>
        </w:rPr>
        <w:t xml:space="preserve">. Heightened crises offer terrorists the most realistic opportunities to breach Pakistani and Indian nuclear security protocols and gain access to their arsenals. Further, </w:t>
      </w:r>
      <w:r w:rsidRPr="004D3817">
        <w:rPr>
          <w:rStyle w:val="StyleUnderline"/>
          <w:highlight w:val="cyan"/>
        </w:rPr>
        <w:t>experts predict</w:t>
      </w:r>
      <w:r w:rsidRPr="003B1C1C">
        <w:rPr>
          <w:sz w:val="16"/>
        </w:rPr>
        <w:t xml:space="preserve"> that an </w:t>
      </w:r>
      <w:r w:rsidRPr="004D3817">
        <w:rPr>
          <w:rStyle w:val="StyleUnderline"/>
          <w:highlight w:val="cyan"/>
        </w:rPr>
        <w:t>India-Pakistan nuclear exchange</w:t>
      </w:r>
      <w:r w:rsidRPr="003B1C1C">
        <w:rPr>
          <w:sz w:val="16"/>
        </w:rPr>
        <w:t xml:space="preserve"> could “</w:t>
      </w:r>
      <w:r w:rsidRPr="004D3817">
        <w:rPr>
          <w:rStyle w:val="StyleUnderline"/>
          <w:highlight w:val="cyan"/>
        </w:rPr>
        <w:t>blot out the sun, starving</w:t>
      </w:r>
      <w:r w:rsidRPr="003B1C1C">
        <w:rPr>
          <w:sz w:val="16"/>
          <w:szCs w:val="16"/>
        </w:rPr>
        <w:t xml:space="preserve"> much of </w:t>
      </w:r>
      <w:r w:rsidRPr="004D3817">
        <w:rPr>
          <w:rStyle w:val="StyleUnderline"/>
          <w:highlight w:val="cyan"/>
        </w:rPr>
        <w:t>the human race.” It could be the end of the world</w:t>
      </w:r>
      <w:r w:rsidRPr="003B1C1C">
        <w:rPr>
          <w:rStyle w:val="StyleUnderline"/>
          <w:sz w:val="16"/>
          <w:szCs w:val="16"/>
        </w:rPr>
        <w:t xml:space="preserve"> as we know it</w:t>
      </w:r>
      <w:r w:rsidRPr="003B1C1C">
        <w:rPr>
          <w:sz w:val="16"/>
          <w:szCs w:val="16"/>
        </w:rPr>
        <w:t>.</w:t>
      </w:r>
      <w:r>
        <w:t xml:space="preserve"> </w:t>
      </w:r>
    </w:p>
    <w:p w14:paraId="2FD7A958" w14:textId="534DA24F" w:rsidR="001021AE" w:rsidRPr="004D3817" w:rsidRDefault="001021AE" w:rsidP="001021AE">
      <w:pPr>
        <w:pStyle w:val="Heading3"/>
      </w:pPr>
      <w:r>
        <w:t>1NC – Distribution CP</w:t>
      </w:r>
    </w:p>
    <w:p w14:paraId="11E2A833" w14:textId="77777777" w:rsidR="00635896" w:rsidRDefault="00635896" w:rsidP="00635896">
      <w:pPr>
        <w:rPr>
          <w:u w:val="single"/>
        </w:rPr>
      </w:pPr>
    </w:p>
    <w:p w14:paraId="539445FA" w14:textId="77777777" w:rsidR="00635896" w:rsidRDefault="00635896" w:rsidP="00635896">
      <w:pPr>
        <w:pStyle w:val="Heading4"/>
      </w:pPr>
      <w:r>
        <w:t xml:space="preserve">Text – the United States ought to </w:t>
      </w:r>
    </w:p>
    <w:p w14:paraId="7A4D6A7F" w14:textId="77777777" w:rsidR="00635896" w:rsidRDefault="00635896" w:rsidP="00635896">
      <w:pPr>
        <w:pStyle w:val="Heading4"/>
        <w:numPr>
          <w:ilvl w:val="0"/>
          <w:numId w:val="13"/>
        </w:numPr>
        <w:tabs>
          <w:tab w:val="num" w:pos="360"/>
        </w:tabs>
        <w:ind w:left="360"/>
      </w:pPr>
      <w:r>
        <w:t>anonymously invest $25 billion into 25 production lines dedicated solely to COVID-19 vaccines to boost global vaccine production managed by the Biomedical Advanced Research and Development Authority.</w:t>
      </w:r>
    </w:p>
    <w:p w14:paraId="06FB92CF" w14:textId="77777777" w:rsidR="00635896" w:rsidRDefault="00635896" w:rsidP="00635896">
      <w:pPr>
        <w:pStyle w:val="Heading4"/>
        <w:numPr>
          <w:ilvl w:val="0"/>
          <w:numId w:val="13"/>
        </w:numPr>
        <w:tabs>
          <w:tab w:val="num" w:pos="360"/>
        </w:tabs>
        <w:ind w:left="360"/>
      </w:pPr>
      <w:r>
        <w:t>distribute 8 billion doses of COVID vaccines using an equitable distribution framework prioritizing developing countries in the Global South.</w:t>
      </w:r>
    </w:p>
    <w:p w14:paraId="7C3BCEA9" w14:textId="77777777" w:rsidR="00635896" w:rsidRDefault="00635896" w:rsidP="00635896">
      <w:pPr>
        <w:pStyle w:val="Heading4"/>
      </w:pPr>
      <w:r>
        <w:t xml:space="preserve">The CP solves the </w:t>
      </w:r>
      <w:r>
        <w:rPr>
          <w:u w:val="single"/>
        </w:rPr>
        <w:t>entirety</w:t>
      </w:r>
      <w:r>
        <w:t xml:space="preserve"> of the case and does it </w:t>
      </w:r>
      <w:r>
        <w:rPr>
          <w:u w:val="single"/>
        </w:rPr>
        <w:t>faster</w:t>
      </w:r>
      <w:r>
        <w:t>.</w:t>
      </w:r>
    </w:p>
    <w:p w14:paraId="1D7423D4" w14:textId="77777777" w:rsidR="00635896" w:rsidRPr="00306061" w:rsidRDefault="00635896" w:rsidP="00635896">
      <w:proofErr w:type="spellStart"/>
      <w:r w:rsidRPr="00306061">
        <w:rPr>
          <w:rStyle w:val="Style13ptBold"/>
        </w:rPr>
        <w:t>Stankiewicz</w:t>
      </w:r>
      <w:proofErr w:type="spellEnd"/>
      <w:r w:rsidRPr="00306061">
        <w:rPr>
          <w:rStyle w:val="Style13ptBold"/>
        </w:rPr>
        <w:t xml:space="preserve"> 21</w:t>
      </w:r>
      <w:r>
        <w:t xml:space="preserve"> </w:t>
      </w:r>
      <w:r w:rsidRPr="00306061">
        <w:t xml:space="preserve">Mike </w:t>
      </w:r>
      <w:proofErr w:type="spellStart"/>
      <w:r w:rsidRPr="00306061">
        <w:t>Stankiewicz</w:t>
      </w:r>
      <w:proofErr w:type="spellEnd"/>
      <w:r w:rsidRPr="00306061">
        <w:t xml:space="preserve"> 5-6-2021"Opinion: For just $25 billion, the U.S. could jump-start a project to quickly vaccinate the entire world against COVID"</w:t>
      </w:r>
      <w:r>
        <w:t xml:space="preserve"> </w:t>
      </w:r>
      <w:hyperlink r:id="rId10" w:history="1">
        <w:r w:rsidRPr="001C4682">
          <w:rPr>
            <w:rStyle w:val="Hyperlink"/>
          </w:rPr>
          <w:t>https://www.marketwatch.com/story/for-just-25-billion-the-u-s-could-jump-start-a-project-to-quickly-vaccinate-the-entire-world-against-covid-11614898552</w:t>
        </w:r>
      </w:hyperlink>
      <w:r>
        <w:t xml:space="preserve"> (</w:t>
      </w:r>
      <w:r w:rsidRPr="00306061">
        <w:t>a press officer in Public Citizen's communication's department, where he focuses on legislative policy and health-orientated advocacy</w:t>
      </w:r>
      <w:r>
        <w:t xml:space="preserve">)//Elmer </w:t>
      </w:r>
    </w:p>
    <w:p w14:paraId="0B8F4E5E" w14:textId="5448789C" w:rsidR="00635896" w:rsidRDefault="00635896" w:rsidP="00635896">
      <w:pPr>
        <w:rPr>
          <w:sz w:val="16"/>
        </w:rPr>
      </w:pPr>
      <w:r w:rsidRPr="00B11D80">
        <w:rPr>
          <w:sz w:val="16"/>
        </w:rPr>
        <w:t xml:space="preserve">Despite wealthy countries </w:t>
      </w:r>
      <w:r w:rsidRPr="00B11D80">
        <w:rPr>
          <w:u w:val="single"/>
        </w:rPr>
        <w:t xml:space="preserve">such as the U.S. ramping up COVID-19 vaccination efforts, </w:t>
      </w:r>
      <w:r w:rsidRPr="00E70065">
        <w:rPr>
          <w:b/>
          <w:sz w:val="26"/>
          <w:highlight w:val="green"/>
          <w:u w:val="single"/>
        </w:rPr>
        <w:t>it</w:t>
      </w:r>
      <w:r w:rsidRPr="00E70065">
        <w:rPr>
          <w:highlight w:val="green"/>
          <w:u w:val="single"/>
        </w:rPr>
        <w:t xml:space="preserve"> </w:t>
      </w:r>
      <w:r w:rsidRPr="00B11D80">
        <w:rPr>
          <w:u w:val="single"/>
        </w:rPr>
        <w:t xml:space="preserve">still </w:t>
      </w:r>
      <w:r w:rsidRPr="00E70065">
        <w:rPr>
          <w:b/>
          <w:sz w:val="26"/>
          <w:highlight w:val="green"/>
          <w:u w:val="single"/>
        </w:rPr>
        <w:t>may</w:t>
      </w:r>
      <w:r w:rsidRPr="00E70065">
        <w:rPr>
          <w:highlight w:val="green"/>
          <w:u w:val="single"/>
        </w:rPr>
        <w:t xml:space="preserve"> </w:t>
      </w:r>
      <w:r w:rsidRPr="00E70065">
        <w:rPr>
          <w:b/>
          <w:sz w:val="26"/>
          <w:highlight w:val="green"/>
          <w:u w:val="single"/>
        </w:rPr>
        <w:t>take years to vaccinate the world</w:t>
      </w:r>
      <w:r w:rsidRPr="00B11D80">
        <w:rPr>
          <w:u w:val="single"/>
        </w:rPr>
        <w:t xml:space="preserve">, especially poorer countries, and the economic and humanitarian impacts could be devastating. But </w:t>
      </w:r>
      <w:r w:rsidRPr="00E70065">
        <w:rPr>
          <w:b/>
          <w:sz w:val="26"/>
          <w:highlight w:val="green"/>
          <w:u w:val="single"/>
        </w:rPr>
        <w:t>an injection of</w:t>
      </w:r>
      <w:r w:rsidRPr="00E70065">
        <w:rPr>
          <w:highlight w:val="green"/>
          <w:u w:val="single"/>
        </w:rPr>
        <w:t xml:space="preserve"> </w:t>
      </w:r>
      <w:r w:rsidRPr="00E70065">
        <w:rPr>
          <w:b/>
          <w:sz w:val="26"/>
          <w:highlight w:val="green"/>
          <w:u w:val="single"/>
        </w:rPr>
        <w:t>just $25 billion</w:t>
      </w:r>
      <w:r w:rsidRPr="00E70065">
        <w:rPr>
          <w:highlight w:val="green"/>
          <w:u w:val="single"/>
        </w:rPr>
        <w:t xml:space="preserve"> </w:t>
      </w:r>
      <w:r w:rsidRPr="00E70065">
        <w:rPr>
          <w:b/>
          <w:sz w:val="26"/>
          <w:highlight w:val="green"/>
          <w:u w:val="single"/>
        </w:rPr>
        <w:t>into global vaccine production efforts by the U.S.</w:t>
      </w:r>
      <w:r w:rsidRPr="00E70065">
        <w:rPr>
          <w:highlight w:val="green"/>
          <w:u w:val="single"/>
        </w:rPr>
        <w:t xml:space="preserve"> </w:t>
      </w:r>
      <w:r w:rsidRPr="00B11D80">
        <w:rPr>
          <w:u w:val="single"/>
        </w:rPr>
        <w:t xml:space="preserve">government </w:t>
      </w:r>
      <w:r w:rsidRPr="00E70065">
        <w:rPr>
          <w:b/>
          <w:sz w:val="26"/>
          <w:highlight w:val="green"/>
          <w:u w:val="single"/>
          <w:bdr w:val="single" w:sz="4" w:space="0" w:color="auto"/>
        </w:rPr>
        <w:t>could save millions of lives</w:t>
      </w:r>
      <w:r w:rsidRPr="00E70065">
        <w:rPr>
          <w:highlight w:val="green"/>
          <w:u w:val="single"/>
        </w:rPr>
        <w:t xml:space="preserve"> </w:t>
      </w:r>
      <w:r w:rsidRPr="00B11D80">
        <w:rPr>
          <w:u w:val="single"/>
        </w:rPr>
        <w:t>and help prevent economic disaster.</w:t>
      </w:r>
      <w:r w:rsidRPr="00B11D80">
        <w:rPr>
          <w:sz w:val="16"/>
        </w:rPr>
        <w:t xml:space="preserve"> The most up-to-date numbers paint incredibly different futures between wealthy and low-income countries. At the current rate of vaccination, analysts predict that developing countries, including almost all of Southeast Asia, may not reach meaningful vaccine coverage until 2023. Comparatively, President Joe Biden has promised that the U.S. will have enough vaccine doses to inoculate every adult within the next three months. Increased fatalities </w:t>
      </w:r>
      <w:proofErr w:type="gramStart"/>
      <w:r w:rsidRPr="00B11D80">
        <w:rPr>
          <w:sz w:val="16"/>
        </w:rPr>
        <w:t>And</w:t>
      </w:r>
      <w:proofErr w:type="gramEnd"/>
      <w:r w:rsidRPr="00B11D80">
        <w:rPr>
          <w:sz w:val="16"/>
        </w:rPr>
        <w:t xml:space="preserve"> as wealthy countries such as the U.S. are starting to see lower death, transmission and hospitalization rates, low-income countries are experiencing increased hardship and fatalities. Countries such as Hungry are being forced to tighten restrictions as infection rates increase, and deaths in Africa have spiked by 40% in the past month, according to the World Health Organization (WHO). </w:t>
      </w:r>
      <w:r w:rsidRPr="00B11D80">
        <w:rPr>
          <w:u w:val="single"/>
        </w:rPr>
        <w:t xml:space="preserve">No country can be left behind in this global pandemic, and the U.S. is in a unique position to make sure every country gets the ample </w:t>
      </w:r>
      <w:proofErr w:type="gramStart"/>
      <w:r w:rsidRPr="00B11D80">
        <w:rPr>
          <w:u w:val="single"/>
        </w:rPr>
        <w:t>amount</w:t>
      </w:r>
      <w:proofErr w:type="gramEnd"/>
      <w:r w:rsidRPr="00B11D80">
        <w:rPr>
          <w:u w:val="single"/>
        </w:rPr>
        <w:t xml:space="preserve"> of vaccines they need</w:t>
      </w:r>
      <w:r w:rsidRPr="00B11D80">
        <w:rPr>
          <w:sz w:val="16"/>
        </w:rPr>
        <w:t xml:space="preserve">. </w:t>
      </w:r>
      <w:r w:rsidRPr="00B11D80">
        <w:rPr>
          <w:b/>
          <w:bCs/>
          <w:u w:val="single"/>
        </w:rPr>
        <w:t xml:space="preserve">Public Citizen research has found that just a $25 billion investment in COVID-19 vaccine production by the U.S. government </w:t>
      </w:r>
      <w:r w:rsidRPr="00E70065">
        <w:rPr>
          <w:b/>
          <w:bCs/>
          <w:sz w:val="26"/>
          <w:highlight w:val="green"/>
          <w:u w:val="single"/>
        </w:rPr>
        <w:t>would produce enough vaccine</w:t>
      </w:r>
      <w:r w:rsidRPr="00E70065">
        <w:rPr>
          <w:b/>
          <w:bCs/>
          <w:highlight w:val="green"/>
          <w:u w:val="single"/>
        </w:rPr>
        <w:t xml:space="preserve"> </w:t>
      </w:r>
      <w:r w:rsidRPr="00E70065">
        <w:rPr>
          <w:b/>
          <w:bCs/>
          <w:sz w:val="26"/>
          <w:highlight w:val="green"/>
          <w:u w:val="single"/>
        </w:rPr>
        <w:t>for developing countries</w:t>
      </w:r>
      <w:r w:rsidRPr="00B11D80">
        <w:rPr>
          <w:b/>
          <w:bCs/>
          <w:u w:val="single"/>
        </w:rPr>
        <w:t xml:space="preserve">, potentially </w:t>
      </w:r>
      <w:r w:rsidRPr="00E70065">
        <w:rPr>
          <w:b/>
          <w:bCs/>
          <w:sz w:val="26"/>
          <w:highlight w:val="green"/>
          <w:u w:val="single"/>
        </w:rPr>
        <w:t>shaving years from the global pandemic</w:t>
      </w:r>
      <w:r w:rsidRPr="00B11D80">
        <w:rPr>
          <w:sz w:val="16"/>
        </w:rPr>
        <w:t xml:space="preserve">. </w:t>
      </w:r>
      <w:r w:rsidRPr="00B11D80">
        <w:rPr>
          <w:u w:val="single"/>
        </w:rPr>
        <w:t xml:space="preserve">Public Citizen estimates that </w:t>
      </w:r>
      <w:r w:rsidRPr="00E70065">
        <w:rPr>
          <w:b/>
          <w:sz w:val="26"/>
          <w:highlight w:val="green"/>
          <w:u w:val="single"/>
        </w:rPr>
        <w:t>8 billion doses of</w:t>
      </w:r>
      <w:r w:rsidRPr="00E70065">
        <w:rPr>
          <w:highlight w:val="green"/>
          <w:u w:val="single"/>
        </w:rPr>
        <w:t xml:space="preserve"> </w:t>
      </w:r>
      <w:r w:rsidRPr="00B11D80">
        <w:rPr>
          <w:u w:val="single"/>
        </w:rPr>
        <w:t>National Institutes of Health-</w:t>
      </w:r>
      <w:r w:rsidRPr="00E70065">
        <w:rPr>
          <w:b/>
          <w:sz w:val="26"/>
          <w:highlight w:val="green"/>
          <w:u w:val="single"/>
        </w:rPr>
        <w:t>Moderna MRNA</w:t>
      </w:r>
      <w:r w:rsidRPr="00B11D80">
        <w:rPr>
          <w:u w:val="single"/>
        </w:rPr>
        <w:t xml:space="preserve">, +1.98% vaccine can be </w:t>
      </w:r>
      <w:r w:rsidRPr="00E70065">
        <w:rPr>
          <w:b/>
          <w:sz w:val="26"/>
          <w:highlight w:val="green"/>
          <w:u w:val="single"/>
        </w:rPr>
        <w:t>produced</w:t>
      </w:r>
      <w:r w:rsidRPr="00E70065">
        <w:rPr>
          <w:highlight w:val="green"/>
          <w:u w:val="single"/>
        </w:rPr>
        <w:t xml:space="preserve"> </w:t>
      </w:r>
      <w:r w:rsidRPr="00E70065">
        <w:rPr>
          <w:b/>
          <w:sz w:val="26"/>
          <w:highlight w:val="green"/>
          <w:u w:val="single"/>
        </w:rPr>
        <w:t>for</w:t>
      </w:r>
      <w:r w:rsidRPr="00E70065">
        <w:rPr>
          <w:highlight w:val="green"/>
          <w:u w:val="single"/>
        </w:rPr>
        <w:t xml:space="preserve"> </w:t>
      </w:r>
      <w:r w:rsidRPr="00B11D80">
        <w:rPr>
          <w:u w:val="single"/>
        </w:rPr>
        <w:t xml:space="preserve">just over </w:t>
      </w:r>
      <w:r w:rsidRPr="00E70065">
        <w:rPr>
          <w:b/>
          <w:sz w:val="26"/>
          <w:highlight w:val="green"/>
          <w:u w:val="single"/>
        </w:rPr>
        <w:t>$3 per dose</w:t>
      </w:r>
      <w:r w:rsidRPr="00B11D80">
        <w:rPr>
          <w:u w:val="single"/>
        </w:rPr>
        <w:t xml:space="preserve">. To bolster production and supply the necessary 8 billion doses, it would take </w:t>
      </w:r>
      <w:r w:rsidRPr="00E70065">
        <w:rPr>
          <w:b/>
          <w:sz w:val="26"/>
          <w:highlight w:val="green"/>
          <w:u w:val="single"/>
        </w:rPr>
        <w:t>$1.9 billion to fund</w:t>
      </w:r>
      <w:r w:rsidRPr="00E70065">
        <w:rPr>
          <w:highlight w:val="green"/>
          <w:u w:val="single"/>
        </w:rPr>
        <w:t xml:space="preserve"> </w:t>
      </w:r>
      <w:r w:rsidRPr="00B11D80">
        <w:rPr>
          <w:u w:val="single"/>
        </w:rPr>
        <w:t xml:space="preserve">the necessary </w:t>
      </w:r>
      <w:r w:rsidRPr="00E70065">
        <w:rPr>
          <w:b/>
          <w:sz w:val="26"/>
          <w:highlight w:val="green"/>
          <w:u w:val="single"/>
        </w:rPr>
        <w:t>25 production lines</w:t>
      </w:r>
      <w:r w:rsidRPr="00B11D80">
        <w:rPr>
          <w:u w:val="single"/>
        </w:rPr>
        <w:t xml:space="preserve">. Another </w:t>
      </w:r>
      <w:r w:rsidRPr="00E70065">
        <w:rPr>
          <w:b/>
          <w:sz w:val="26"/>
          <w:highlight w:val="green"/>
          <w:u w:val="single"/>
        </w:rPr>
        <w:t>$19 billion</w:t>
      </w:r>
      <w:r w:rsidRPr="00E70065">
        <w:rPr>
          <w:highlight w:val="green"/>
          <w:u w:val="single"/>
        </w:rPr>
        <w:t xml:space="preserve"> </w:t>
      </w:r>
      <w:r w:rsidRPr="00B11D80">
        <w:rPr>
          <w:u w:val="single"/>
        </w:rPr>
        <w:t xml:space="preserve">would pay </w:t>
      </w:r>
      <w:r w:rsidRPr="00E70065">
        <w:rPr>
          <w:b/>
          <w:sz w:val="26"/>
          <w:highlight w:val="green"/>
          <w:u w:val="single"/>
        </w:rPr>
        <w:t>for materials and labor</w:t>
      </w:r>
      <w:r w:rsidRPr="00B11D80">
        <w:rPr>
          <w:u w:val="single"/>
        </w:rPr>
        <w:t xml:space="preserve">, and </w:t>
      </w:r>
      <w:r w:rsidRPr="00E70065">
        <w:rPr>
          <w:b/>
          <w:sz w:val="26"/>
          <w:highlight w:val="green"/>
          <w:u w:val="single"/>
        </w:rPr>
        <w:t>$3 billion</w:t>
      </w:r>
      <w:r w:rsidRPr="00E70065">
        <w:rPr>
          <w:highlight w:val="green"/>
          <w:u w:val="single"/>
        </w:rPr>
        <w:t xml:space="preserve"> </w:t>
      </w:r>
      <w:r w:rsidRPr="00B11D80">
        <w:rPr>
          <w:u w:val="single"/>
        </w:rPr>
        <w:t xml:space="preserve">would </w:t>
      </w:r>
      <w:r w:rsidRPr="00E70065">
        <w:rPr>
          <w:b/>
          <w:sz w:val="26"/>
          <w:highlight w:val="green"/>
          <w:u w:val="single"/>
        </w:rPr>
        <w:t>compensate</w:t>
      </w:r>
      <w:r w:rsidRPr="00E70065">
        <w:rPr>
          <w:highlight w:val="green"/>
          <w:u w:val="single"/>
        </w:rPr>
        <w:t xml:space="preserve"> </w:t>
      </w:r>
      <w:r w:rsidRPr="00E70065">
        <w:rPr>
          <w:b/>
          <w:sz w:val="26"/>
          <w:highlight w:val="green"/>
          <w:u w:val="single"/>
        </w:rPr>
        <w:t>Moderna</w:t>
      </w:r>
      <w:r w:rsidRPr="00E70065">
        <w:rPr>
          <w:highlight w:val="green"/>
          <w:u w:val="single"/>
        </w:rPr>
        <w:t xml:space="preserve"> </w:t>
      </w:r>
      <w:r w:rsidRPr="00E70065">
        <w:rPr>
          <w:b/>
          <w:sz w:val="26"/>
          <w:highlight w:val="green"/>
          <w:u w:val="single"/>
          <w:bdr w:val="single" w:sz="4" w:space="0" w:color="auto"/>
        </w:rPr>
        <w:t>for making technology available to manufacturers</w:t>
      </w:r>
      <w:r w:rsidRPr="00E70065">
        <w:rPr>
          <w:highlight w:val="green"/>
          <w:u w:val="single"/>
        </w:rPr>
        <w:t xml:space="preserve"> </w:t>
      </w:r>
      <w:r w:rsidRPr="00B11D80">
        <w:rPr>
          <w:u w:val="single"/>
        </w:rPr>
        <w:t>in other countries</w:t>
      </w:r>
      <w:r w:rsidRPr="00B11D80">
        <w:rPr>
          <w:sz w:val="16"/>
        </w:rPr>
        <w:t xml:space="preserve">. An additional </w:t>
      </w:r>
      <w:r w:rsidRPr="00B11D80">
        <w:rPr>
          <w:u w:val="single"/>
        </w:rPr>
        <w:t xml:space="preserve">$500 million would cover costs to staff and run </w:t>
      </w:r>
      <w:r w:rsidRPr="00E70065">
        <w:rPr>
          <w:b/>
          <w:bCs/>
          <w:sz w:val="26"/>
          <w:highlight w:val="green"/>
          <w:u w:val="single"/>
        </w:rPr>
        <w:t>a rapid-response</w:t>
      </w:r>
      <w:r w:rsidRPr="00E70065">
        <w:rPr>
          <w:b/>
          <w:bCs/>
          <w:highlight w:val="green"/>
          <w:u w:val="single"/>
        </w:rPr>
        <w:t xml:space="preserve"> </w:t>
      </w:r>
      <w:r w:rsidRPr="00E70065">
        <w:rPr>
          <w:b/>
          <w:bCs/>
          <w:sz w:val="26"/>
          <w:highlight w:val="green"/>
          <w:u w:val="single"/>
        </w:rPr>
        <w:t>federal program</w:t>
      </w:r>
      <w:r w:rsidRPr="00E70065">
        <w:rPr>
          <w:b/>
          <w:bCs/>
          <w:highlight w:val="green"/>
          <w:u w:val="single"/>
        </w:rPr>
        <w:t xml:space="preserve"> </w:t>
      </w:r>
      <w:r w:rsidRPr="00B11D80">
        <w:rPr>
          <w:b/>
          <w:bCs/>
          <w:u w:val="single"/>
        </w:rPr>
        <w:t xml:space="preserve">that </w:t>
      </w:r>
      <w:r w:rsidRPr="00E70065">
        <w:rPr>
          <w:b/>
          <w:bCs/>
          <w:sz w:val="26"/>
          <w:highlight w:val="green"/>
          <w:u w:val="single"/>
        </w:rPr>
        <w:t>provides technical assistance and facilitates technology transfer</w:t>
      </w:r>
      <w:r w:rsidRPr="00E70065">
        <w:rPr>
          <w:b/>
          <w:bCs/>
          <w:highlight w:val="green"/>
          <w:u w:val="single"/>
        </w:rPr>
        <w:t xml:space="preserve"> </w:t>
      </w:r>
      <w:r w:rsidRPr="00B11D80">
        <w:rPr>
          <w:b/>
          <w:bCs/>
          <w:u w:val="single"/>
        </w:rPr>
        <w:t>to manufacturers and works with the WHO’s technology hub.</w:t>
      </w:r>
      <w:r w:rsidRPr="00B11D80">
        <w:rPr>
          <w:b/>
          <w:bCs/>
          <w:sz w:val="16"/>
        </w:rPr>
        <w:t xml:space="preserve"> </w:t>
      </w:r>
      <w:r w:rsidRPr="00B11D80">
        <w:rPr>
          <w:sz w:val="16"/>
        </w:rPr>
        <w:t xml:space="preserve">In total, vaccinating the world would cost less than 1.4% the total of Biden’s $1.9 trillion COVID relief plan. But such a program also needs to be properly managed to be successful. To help facilitate these efforts, the Biden administration should </w:t>
      </w:r>
      <w:r w:rsidRPr="00B11D80">
        <w:rPr>
          <w:u w:val="single"/>
        </w:rPr>
        <w:t xml:space="preserve">also </w:t>
      </w:r>
      <w:r w:rsidRPr="00E70065">
        <w:rPr>
          <w:b/>
          <w:sz w:val="26"/>
          <w:highlight w:val="green"/>
          <w:u w:val="single"/>
        </w:rPr>
        <w:t>designate</w:t>
      </w:r>
      <w:r w:rsidRPr="00E70065">
        <w:rPr>
          <w:highlight w:val="green"/>
          <w:u w:val="single"/>
        </w:rPr>
        <w:t xml:space="preserve"> </w:t>
      </w:r>
      <w:r w:rsidRPr="00B11D80">
        <w:rPr>
          <w:u w:val="single"/>
        </w:rPr>
        <w:t>the government’s Biomedical Advanced Research and Development Authority (</w:t>
      </w:r>
      <w:r w:rsidRPr="00E70065">
        <w:rPr>
          <w:b/>
          <w:sz w:val="26"/>
          <w:highlight w:val="green"/>
          <w:u w:val="single"/>
        </w:rPr>
        <w:t>BARDA</w:t>
      </w:r>
      <w:r w:rsidRPr="00B11D80">
        <w:rPr>
          <w:u w:val="single"/>
        </w:rPr>
        <w:t xml:space="preserve">) </w:t>
      </w:r>
      <w:r w:rsidRPr="00E70065">
        <w:rPr>
          <w:b/>
          <w:sz w:val="26"/>
          <w:highlight w:val="green"/>
          <w:u w:val="single"/>
        </w:rPr>
        <w:t>to lead</w:t>
      </w:r>
      <w:r w:rsidRPr="00E70065">
        <w:rPr>
          <w:highlight w:val="green"/>
          <w:u w:val="single"/>
        </w:rPr>
        <w:t xml:space="preserve"> </w:t>
      </w:r>
      <w:r w:rsidRPr="00B11D80">
        <w:rPr>
          <w:u w:val="single"/>
        </w:rPr>
        <w:t xml:space="preserve">the world-wide </w:t>
      </w:r>
      <w:r w:rsidRPr="00E70065">
        <w:rPr>
          <w:b/>
          <w:sz w:val="26"/>
          <w:highlight w:val="green"/>
          <w:u w:val="single"/>
        </w:rPr>
        <w:t>vaccine manufacturing effort</w:t>
      </w:r>
      <w:r w:rsidRPr="00B11D80">
        <w:rPr>
          <w:u w:val="single"/>
        </w:rPr>
        <w:t xml:space="preserve">. BARDA has the </w:t>
      </w:r>
      <w:r w:rsidRPr="00E70065">
        <w:rPr>
          <w:b/>
          <w:sz w:val="26"/>
          <w:highlight w:val="green"/>
          <w:u w:val="single"/>
        </w:rPr>
        <w:t>necessary experience to coordinate</w:t>
      </w:r>
      <w:r w:rsidRPr="00E70065">
        <w:rPr>
          <w:highlight w:val="green"/>
          <w:u w:val="single"/>
        </w:rPr>
        <w:t xml:space="preserve"> </w:t>
      </w:r>
      <w:r w:rsidRPr="00E70065">
        <w:rPr>
          <w:b/>
          <w:sz w:val="26"/>
          <w:highlight w:val="green"/>
          <w:u w:val="single"/>
        </w:rPr>
        <w:t>an initiative of this scale</w:t>
      </w:r>
      <w:r w:rsidRPr="00E70065">
        <w:rPr>
          <w:highlight w:val="green"/>
          <w:u w:val="single"/>
        </w:rPr>
        <w:t xml:space="preserve"> </w:t>
      </w:r>
      <w:r w:rsidRPr="00B11D80">
        <w:rPr>
          <w:u w:val="single"/>
        </w:rPr>
        <w:t>with the WHO, building on its partnership to build pandemic flu manufacturing capacity in developing countries after the bird-flu scare of 2006</w:t>
      </w:r>
      <w:r w:rsidRPr="00B11D80">
        <w:rPr>
          <w:sz w:val="16"/>
        </w:rPr>
        <w:t>. Widespread vaccines would help U.S. economy These efforts would dramatically increase access to vaccines in developing countries and speed up global vaccination by years, saving countless lives. But allowing the current vaccine supply crisis to continue is not just inhumane, it is also not in our own economic interest to do so.</w:t>
      </w:r>
    </w:p>
    <w:p w14:paraId="7B47EAC9" w14:textId="0A4A144C" w:rsidR="00D91769" w:rsidRDefault="00D91769" w:rsidP="00D91769">
      <w:pPr>
        <w:pStyle w:val="Heading3"/>
      </w:pPr>
      <w:r>
        <w:t xml:space="preserve">1NC – </w:t>
      </w:r>
      <w:proofErr w:type="spellStart"/>
      <w:r>
        <w:t>LogCon</w:t>
      </w:r>
      <w:proofErr w:type="spellEnd"/>
    </w:p>
    <w:p w14:paraId="56F96FFD" w14:textId="77777777" w:rsidR="00D91769" w:rsidRDefault="00D91769" w:rsidP="00D91769">
      <w:pPr>
        <w:pStyle w:val="Heading4"/>
        <w:rPr>
          <w:rFonts w:cs="Calibri"/>
        </w:rPr>
      </w:pPr>
      <w:r w:rsidRPr="00F570EE">
        <w:rPr>
          <w:rFonts w:cs="Calibri"/>
        </w:rPr>
        <w:t>Permissibility and presumption negate – a.  the resolution indicates the aff</w:t>
      </w:r>
      <w:r>
        <w:rPr>
          <w:rFonts w:cs="Calibri"/>
        </w:rPr>
        <w:t>irmative</w:t>
      </w:r>
      <w:r w:rsidRPr="00F570EE">
        <w:rPr>
          <w:rFonts w:cs="Calibri"/>
        </w:rPr>
        <w:t xml:space="preserve"> has to prove an obligation, and permissibility would deny the existence of an obligation b. Statements are more often false than true because any part can be false</w:t>
      </w:r>
      <w:r>
        <w:rPr>
          <w:rFonts w:cs="Calibri"/>
        </w:rPr>
        <w:t xml:space="preserve"> so negate because the </w:t>
      </w:r>
      <w:proofErr w:type="spellStart"/>
      <w:r>
        <w:rPr>
          <w:rFonts w:cs="Calibri"/>
        </w:rPr>
        <w:t>aff</w:t>
      </w:r>
      <w:proofErr w:type="spellEnd"/>
      <w:r>
        <w:rPr>
          <w:rFonts w:cs="Calibri"/>
        </w:rPr>
        <w:t xml:space="preserve"> is probably false</w:t>
      </w:r>
    </w:p>
    <w:p w14:paraId="3A4A2895" w14:textId="77777777" w:rsidR="00D91769" w:rsidRPr="00BD4C1E" w:rsidRDefault="00D91769" w:rsidP="00D91769"/>
    <w:p w14:paraId="4A03B6A4" w14:textId="77777777" w:rsidR="00D91769" w:rsidRDefault="00D91769" w:rsidP="00D91769">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 xml:space="preserve">The </w:t>
      </w:r>
      <w:proofErr w:type="spellStart"/>
      <w:r w:rsidRPr="00E1331E">
        <w:rPr>
          <w:rFonts w:eastAsia="Times New Roman"/>
          <w:color w:val="000000" w:themeColor="text1"/>
          <w:shd w:val="clear" w:color="auto" w:fill="FFFFFF"/>
          <w:lang w:eastAsia="zh-CN"/>
        </w:rPr>
        <w:t>aff</w:t>
      </w:r>
      <w:proofErr w:type="spellEnd"/>
      <w:r w:rsidRPr="00E1331E">
        <w:rPr>
          <w:rFonts w:eastAsia="Times New Roman"/>
          <w:color w:val="000000" w:themeColor="text1"/>
          <w:shd w:val="clear" w:color="auto" w:fill="FFFFFF"/>
          <w:lang w:eastAsia="zh-CN"/>
        </w:rPr>
        <w:t xml:space="preserve"> burden is to prove that the resolutional statement is logical, and the reciprocal neg burden is to prove that the resolutional statement is illogical.</w:t>
      </w:r>
    </w:p>
    <w:p w14:paraId="0B829B9B" w14:textId="77777777" w:rsidR="00D91769" w:rsidRPr="00527524" w:rsidRDefault="00D91769" w:rsidP="00D91769">
      <w:pPr>
        <w:rPr>
          <w:lang w:eastAsia="zh-CN"/>
        </w:rPr>
      </w:pPr>
    </w:p>
    <w:p w14:paraId="2C983D9C" w14:textId="77777777" w:rsidR="00D91769" w:rsidRDefault="00D91769" w:rsidP="00D91769">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67805B44" w14:textId="77777777" w:rsidR="00D91769" w:rsidRPr="00A257D8" w:rsidRDefault="00D91769" w:rsidP="00D91769">
      <w:pPr>
        <w:pStyle w:val="Heading4"/>
      </w:pPr>
      <w:r>
        <w:t>1.</w:t>
      </w:r>
      <w:r w:rsidRPr="00A257D8">
        <w:t xml:space="preserve"> Text – Oxford Dictionary defines ought as “</w:t>
      </w:r>
      <w:r w:rsidRPr="009B0022">
        <w:rPr>
          <w:u w:val="single"/>
        </w:rPr>
        <w:t>used to indicate something that is probable</w:t>
      </w:r>
      <w:r w:rsidRPr="00A257D8">
        <w:t>.”</w:t>
      </w:r>
    </w:p>
    <w:p w14:paraId="423A387D" w14:textId="77777777" w:rsidR="00D91769" w:rsidRPr="00187ED2" w:rsidRDefault="00D91769" w:rsidP="00D91769">
      <w:pPr>
        <w:rPr>
          <w:sz w:val="16"/>
          <w:szCs w:val="16"/>
        </w:rPr>
      </w:pPr>
      <w:hyperlink r:id="rId11" w:history="1">
        <w:r w:rsidRPr="00FE7871">
          <w:rPr>
            <w:rStyle w:val="Hyperlink"/>
            <w:sz w:val="16"/>
            <w:szCs w:val="16"/>
          </w:rPr>
          <w:t>https://en.oxforddictionaries.com/definition/ought //</w:t>
        </w:r>
      </w:hyperlink>
      <w:r>
        <w:rPr>
          <w:sz w:val="16"/>
          <w:szCs w:val="16"/>
        </w:rPr>
        <w:t>Massa</w:t>
      </w:r>
    </w:p>
    <w:p w14:paraId="4E95E5C1" w14:textId="77777777" w:rsidR="00D91769" w:rsidRPr="00A257D8" w:rsidRDefault="00D91769" w:rsidP="00D91769">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679C0EDA" w14:textId="77777777" w:rsidR="00D91769" w:rsidRPr="00187ED2" w:rsidRDefault="00D91769" w:rsidP="00D91769">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68F2B70E" w14:textId="77777777" w:rsidR="00D91769" w:rsidRDefault="00D91769" w:rsidP="00D91769">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action. </w:t>
      </w:r>
    </w:p>
    <w:p w14:paraId="42658993" w14:textId="77777777" w:rsidR="00D91769" w:rsidRPr="00A46100" w:rsidRDefault="00D91769" w:rsidP="00D91769">
      <w:pPr>
        <w:rPr>
          <w:sz w:val="16"/>
          <w:szCs w:val="16"/>
        </w:rPr>
      </w:pPr>
      <w:r w:rsidRPr="00A46100">
        <w:rPr>
          <w:b/>
          <w:sz w:val="26"/>
          <w:szCs w:val="26"/>
          <w:u w:val="single"/>
        </w:rPr>
        <w:t>Gray</w:t>
      </w:r>
      <w:r w:rsidRPr="00A46100">
        <w:rPr>
          <w:b/>
          <w:sz w:val="16"/>
          <w:szCs w:val="16"/>
        </w:rPr>
        <w:t xml:space="preserve">, </w:t>
      </w:r>
      <w:r w:rsidRPr="00A46100">
        <w:rPr>
          <w:sz w:val="16"/>
          <w:szCs w:val="16"/>
        </w:rPr>
        <w:t xml:space="preserve">Grey, JW. "The Is/Ought Gap: How Do We Get "Ought" from "Is?"" </w:t>
      </w:r>
      <w:r w:rsidRPr="00A46100">
        <w:rPr>
          <w:i/>
          <w:iCs/>
          <w:sz w:val="16"/>
          <w:szCs w:val="16"/>
        </w:rPr>
        <w:t>Ethical Realism</w:t>
      </w:r>
      <w:r w:rsidRPr="00A46100">
        <w:rPr>
          <w:sz w:val="16"/>
          <w:szCs w:val="16"/>
        </w:rPr>
        <w:t xml:space="preserve">. </w:t>
      </w:r>
      <w:proofErr w:type="spellStart"/>
      <w:r w:rsidRPr="00A46100">
        <w:rPr>
          <w:sz w:val="16"/>
          <w:szCs w:val="16"/>
        </w:rPr>
        <w:t>N.p.</w:t>
      </w:r>
      <w:proofErr w:type="spellEnd"/>
      <w:r w:rsidRPr="00A46100">
        <w:rPr>
          <w:sz w:val="16"/>
          <w:szCs w:val="16"/>
        </w:rPr>
        <w:t>, 19 July 2011. Web. 28 Oct. 2015. //</w:t>
      </w:r>
      <w:r>
        <w:rPr>
          <w:sz w:val="16"/>
          <w:szCs w:val="16"/>
        </w:rPr>
        <w:t>Massa</w:t>
      </w:r>
    </w:p>
    <w:p w14:paraId="4C5B9F0C" w14:textId="77777777" w:rsidR="00D91769" w:rsidRPr="00671316" w:rsidRDefault="00D91769" w:rsidP="00D91769">
      <w:r w:rsidRPr="008E232D">
        <w:rPr>
          <w:b/>
          <w:sz w:val="26"/>
          <w:szCs w:val="26"/>
          <w:highlight w:val="green"/>
          <w:u w:val="single"/>
        </w:rPr>
        <w:t>The is/ought gap is a problem in moral philosophy</w:t>
      </w:r>
      <w:r w:rsidRPr="00A46100">
        <w:rPr>
          <w:b/>
          <w:sz w:val="26"/>
          <w:szCs w:val="26"/>
          <w:u w:val="single"/>
        </w:rPr>
        <w:t xml:space="preserve"> where what is the case and what ought to be the case seem quite different, and it presents itself as the following question</w:t>
      </w:r>
      <w:r w:rsidRPr="00671316">
        <w:t xml:space="preserve"> </w:t>
      </w:r>
      <w:r w:rsidRPr="00671316">
        <w:rPr>
          <w:szCs w:val="16"/>
        </w:rPr>
        <w:t>to David Hume:</w:t>
      </w:r>
      <w:r w:rsidRPr="00671316">
        <w:t xml:space="preserve"> </w:t>
      </w:r>
      <w:r w:rsidRPr="008E232D">
        <w:rPr>
          <w:b/>
          <w:sz w:val="26"/>
          <w:szCs w:val="26"/>
          <w:highlight w:val="green"/>
          <w:u w:val="single"/>
        </w:rPr>
        <w:t xml:space="preserve">How do we </w:t>
      </w:r>
      <w:r w:rsidRPr="008E232D">
        <w:rPr>
          <w:b/>
          <w:i/>
          <w:iCs/>
          <w:sz w:val="26"/>
          <w:szCs w:val="26"/>
          <w:highlight w:val="green"/>
          <w:u w:val="single"/>
        </w:rPr>
        <w:t>know</w:t>
      </w:r>
      <w:r w:rsidRPr="008E232D">
        <w:rPr>
          <w:b/>
          <w:sz w:val="26"/>
          <w:szCs w:val="26"/>
          <w:highlight w:val="green"/>
          <w:u w:val="single"/>
        </w:rPr>
        <w:t xml:space="preserve"> what</w:t>
      </w:r>
      <w:r w:rsidRPr="00A46100">
        <w:rPr>
          <w:b/>
          <w:sz w:val="26"/>
          <w:szCs w:val="26"/>
          <w:u w:val="single"/>
        </w:rPr>
        <w:t xml:space="preserve"> morally </w:t>
      </w:r>
      <w:r w:rsidRPr="008E232D">
        <w:rPr>
          <w:b/>
          <w:sz w:val="26"/>
          <w:szCs w:val="26"/>
          <w:highlight w:val="green"/>
          <w:u w:val="single"/>
        </w:rPr>
        <w:t>ought to be</w:t>
      </w:r>
      <w:r w:rsidRPr="00A46100">
        <w:rPr>
          <w:b/>
          <w:sz w:val="26"/>
          <w:szCs w:val="26"/>
          <w:u w:val="single"/>
        </w:rPr>
        <w:t xml:space="preserve"> the case </w:t>
      </w:r>
      <w:r w:rsidRPr="008E232D">
        <w:rPr>
          <w:b/>
          <w:sz w:val="26"/>
          <w:szCs w:val="26"/>
          <w:highlight w:val="green"/>
          <w:u w:val="single"/>
        </w:rPr>
        <w:t>from what is</w:t>
      </w:r>
      <w:r w:rsidRPr="00A46100">
        <w:rPr>
          <w:b/>
          <w:sz w:val="26"/>
          <w:szCs w:val="26"/>
          <w:u w:val="single"/>
        </w:rPr>
        <w:t xml:space="preserve"> the case?</w:t>
      </w:r>
      <w:r w:rsidRPr="00671316">
        <w:t xml:space="preserve"> </w:t>
      </w:r>
      <w:r w:rsidRPr="00671316">
        <w:rPr>
          <w:szCs w:val="16"/>
        </w:rPr>
        <w:t>Hume posed the question in A Treatise of Human Nature Book III Part I Section I: In</w:t>
      </w:r>
      <w:r w:rsidRPr="00671316">
        <w:t xml:space="preserve"> </w:t>
      </w:r>
      <w:r w:rsidRPr="00A46100">
        <w:rPr>
          <w:b/>
          <w:sz w:val="26"/>
          <w:szCs w:val="26"/>
          <w:u w:val="single"/>
        </w:rPr>
        <w:t xml:space="preserve">every system of </w:t>
      </w:r>
      <w:r w:rsidRPr="008E232D">
        <w:rPr>
          <w:b/>
          <w:sz w:val="26"/>
          <w:szCs w:val="26"/>
          <w:highlight w:val="green"/>
          <w:u w:val="single"/>
        </w:rPr>
        <w:t>morality</w:t>
      </w:r>
      <w:r w:rsidRPr="00671316">
        <w:rPr>
          <w:szCs w:val="16"/>
        </w:rPr>
        <w:t xml:space="preserve">, which I have hitherto met with, I have always </w:t>
      </w:r>
      <w:proofErr w:type="spellStart"/>
      <w:r w:rsidRPr="00671316">
        <w:rPr>
          <w:szCs w:val="16"/>
        </w:rPr>
        <w:t>remark’d</w:t>
      </w:r>
      <w:proofErr w:type="spellEnd"/>
      <w:r w:rsidRPr="00671316">
        <w:rPr>
          <w:szCs w:val="16"/>
        </w:rPr>
        <w:t xml:space="preserve"> that the author proceeds for some time in the ordinary way of reasoning, and establishes the being of a God, or makes observations concerning human affairs, when of a sudden I am </w:t>
      </w:r>
      <w:proofErr w:type="spellStart"/>
      <w:r w:rsidRPr="00671316">
        <w:rPr>
          <w:szCs w:val="16"/>
        </w:rPr>
        <w:t>surpriz’d</w:t>
      </w:r>
      <w:proofErr w:type="spellEnd"/>
      <w:r w:rsidRPr="00671316">
        <w:rPr>
          <w:szCs w:val="16"/>
        </w:rPr>
        <w:t xml:space="preserve"> to find, that instead of the usual copulations of propositions, is and is not, I meet with no proposition that is not connected with an ought, or an ought not. This change</w:t>
      </w:r>
      <w:r w:rsidRPr="00671316">
        <w:t xml:space="preserve"> </w:t>
      </w:r>
      <w:r w:rsidRPr="008E232D">
        <w:rPr>
          <w:b/>
          <w:sz w:val="26"/>
          <w:szCs w:val="26"/>
          <w:highlight w:val="green"/>
          <w:u w:val="single"/>
        </w:rPr>
        <w:t>is imperceptible</w:t>
      </w:r>
      <w:r w:rsidRPr="00671316">
        <w:rPr>
          <w:szCs w:val="16"/>
        </w:rPr>
        <w:t>; but is, however, of the last consequence.</w:t>
      </w:r>
      <w:r w:rsidRPr="00671316">
        <w:t xml:space="preserve"> </w:t>
      </w:r>
      <w:r w:rsidRPr="00A46100">
        <w:rPr>
          <w:b/>
          <w:sz w:val="26"/>
          <w:szCs w:val="26"/>
          <w:u w:val="single"/>
        </w:rPr>
        <w:t>For as this ought</w:t>
      </w:r>
      <w:r w:rsidRPr="00671316">
        <w:rPr>
          <w:szCs w:val="16"/>
        </w:rPr>
        <w:t xml:space="preserve">, or ought not, </w:t>
      </w:r>
      <w:r w:rsidRPr="00A46100">
        <w:rPr>
          <w:b/>
          <w:sz w:val="26"/>
          <w:szCs w:val="26"/>
          <w:u w:val="single"/>
        </w:rPr>
        <w:t>expresses some new relation</w:t>
      </w:r>
      <w:r w:rsidRPr="00671316">
        <w:t xml:space="preserve"> </w:t>
      </w:r>
      <w:r w:rsidRPr="00671316">
        <w:rPr>
          <w:szCs w:val="16"/>
        </w:rPr>
        <w:t xml:space="preserve">or affirmation, ‘tis necessary that it </w:t>
      </w:r>
      <w:proofErr w:type="spellStart"/>
      <w:r w:rsidRPr="00671316">
        <w:rPr>
          <w:szCs w:val="16"/>
        </w:rPr>
        <w:t>shou’d</w:t>
      </w:r>
      <w:proofErr w:type="spellEnd"/>
      <w:r w:rsidRPr="00671316">
        <w:rPr>
          <w:szCs w:val="16"/>
        </w:rPr>
        <w:t xml:space="preserve"> be </w:t>
      </w:r>
      <w:proofErr w:type="spellStart"/>
      <w:r w:rsidRPr="00671316">
        <w:rPr>
          <w:szCs w:val="16"/>
        </w:rPr>
        <w:t>observ’d</w:t>
      </w:r>
      <w:proofErr w:type="spellEnd"/>
      <w:r w:rsidRPr="00671316">
        <w:rPr>
          <w:szCs w:val="16"/>
        </w:rPr>
        <w:t xml:space="preserve"> and </w:t>
      </w:r>
      <w:proofErr w:type="spellStart"/>
      <w:r w:rsidRPr="00671316">
        <w:rPr>
          <w:szCs w:val="16"/>
        </w:rPr>
        <w:t>explain’d</w:t>
      </w:r>
      <w:proofErr w:type="spellEnd"/>
      <w:r w:rsidRPr="00671316">
        <w:rPr>
          <w:szCs w:val="16"/>
        </w:rPr>
        <w:t xml:space="preserve">; and at the same time that a reason </w:t>
      </w:r>
      <w:proofErr w:type="spellStart"/>
      <w:r w:rsidRPr="00671316">
        <w:rPr>
          <w:szCs w:val="16"/>
        </w:rPr>
        <w:t>shou’d</w:t>
      </w:r>
      <w:proofErr w:type="spellEnd"/>
      <w:r w:rsidRPr="00671316">
        <w:rPr>
          <w:szCs w:val="16"/>
        </w:rPr>
        <w:t xml:space="preserve"> be given,</w:t>
      </w:r>
      <w:r w:rsidRPr="00671316">
        <w:t xml:space="preserve"> </w:t>
      </w:r>
      <w:r w:rsidRPr="00A46100">
        <w:rPr>
          <w:b/>
          <w:sz w:val="26"/>
          <w:szCs w:val="26"/>
          <w:u w:val="single"/>
        </w:rPr>
        <w:t>for what seems altogether inconceivable</w:t>
      </w:r>
      <w:r w:rsidRPr="00671316">
        <w:rPr>
          <w:szCs w:val="16"/>
        </w:rPr>
        <w:t>, how this new relation can be a deduction from others, which are entirely different from it. It is here that Hume points out that</w:t>
      </w:r>
      <w:r w:rsidRPr="00671316">
        <w:t xml:space="preserve"> </w:t>
      </w:r>
      <w:r w:rsidRPr="00A46100">
        <w:rPr>
          <w:b/>
          <w:sz w:val="26"/>
          <w:szCs w:val="26"/>
          <w:u w:val="single"/>
        </w:rPr>
        <w:t>philosophers argue about</w:t>
      </w:r>
      <w:r w:rsidRPr="00671316">
        <w:t xml:space="preserve"> </w:t>
      </w:r>
      <w:r w:rsidRPr="00671316">
        <w:rPr>
          <w:szCs w:val="16"/>
        </w:rPr>
        <w:t>various</w:t>
      </w:r>
      <w:r w:rsidRPr="00671316">
        <w:t xml:space="preserve"> </w:t>
      </w:r>
      <w:r w:rsidRPr="00A46100">
        <w:rPr>
          <w:b/>
          <w:sz w:val="26"/>
          <w:szCs w:val="26"/>
          <w:u w:val="single"/>
        </w:rPr>
        <w:t>nonmoral facts, then somehow conclude what ought to be the case</w:t>
      </w:r>
      <w:r w:rsidRPr="00671316">
        <w:t xml:space="preserve"> </w:t>
      </w:r>
      <w:r w:rsidRPr="00671316">
        <w:rPr>
          <w:szCs w:val="16"/>
        </w:rPr>
        <w:t>(or what people ought to do)</w:t>
      </w:r>
      <w:r w:rsidRPr="00671316">
        <w:t xml:space="preserve"> </w:t>
      </w:r>
      <w:r w:rsidRPr="00A46100">
        <w:rPr>
          <w:b/>
          <w:sz w:val="26"/>
          <w:szCs w:val="26"/>
          <w:u w:val="single"/>
        </w:rPr>
        <w:t>based on</w:t>
      </w:r>
      <w:r w:rsidRPr="00671316">
        <w:t xml:space="preserve"> </w:t>
      </w:r>
      <w:r w:rsidRPr="00671316">
        <w:rPr>
          <w:szCs w:val="16"/>
        </w:rPr>
        <w:t xml:space="preserve">those facts (about </w:t>
      </w:r>
      <w:r w:rsidRPr="00A46100">
        <w:rPr>
          <w:b/>
          <w:sz w:val="26"/>
          <w:szCs w:val="26"/>
          <w:u w:val="single"/>
        </w:rPr>
        <w:t>what is the case</w:t>
      </w:r>
      <w:r w:rsidRPr="00671316">
        <w:rPr>
          <w:szCs w:val="16"/>
        </w:rPr>
        <w:t>).</w:t>
      </w:r>
      <w:r w:rsidRPr="00671316">
        <w:t xml:space="preserve"> </w:t>
      </w:r>
      <w:r w:rsidRPr="00A46100">
        <w:rPr>
          <w:b/>
          <w:sz w:val="26"/>
          <w:szCs w:val="26"/>
          <w:u w:val="single"/>
        </w:rPr>
        <w:t xml:space="preserve">For example, </w:t>
      </w:r>
      <w:r w:rsidRPr="008E232D">
        <w:rPr>
          <w:b/>
          <w:sz w:val="26"/>
          <w:szCs w:val="26"/>
          <w:highlight w:val="green"/>
          <w:u w:val="single"/>
        </w:rPr>
        <w:t>we might find</w:t>
      </w:r>
      <w:r w:rsidRPr="00A46100">
        <w:rPr>
          <w:b/>
          <w:sz w:val="26"/>
          <w:szCs w:val="26"/>
          <w:u w:val="single"/>
        </w:rPr>
        <w:t xml:space="preserve"> out that </w:t>
      </w:r>
      <w:r w:rsidRPr="008E232D">
        <w:rPr>
          <w:b/>
          <w:sz w:val="26"/>
          <w:szCs w:val="26"/>
          <w:highlight w:val="green"/>
          <w:u w:val="single"/>
        </w:rPr>
        <w:t>arsenic</w:t>
      </w:r>
      <w:r w:rsidRPr="00A46100">
        <w:rPr>
          <w:b/>
          <w:sz w:val="26"/>
          <w:szCs w:val="26"/>
          <w:u w:val="single"/>
        </w:rPr>
        <w:t xml:space="preserve"> is </w:t>
      </w:r>
      <w:r w:rsidRPr="008E232D">
        <w:rPr>
          <w:b/>
          <w:sz w:val="26"/>
          <w:szCs w:val="26"/>
          <w:highlight w:val="green"/>
          <w:u w:val="single"/>
        </w:rPr>
        <w:t>poisonous and conclude</w:t>
      </w:r>
      <w:r w:rsidRPr="00A46100">
        <w:rPr>
          <w:b/>
          <w:sz w:val="26"/>
          <w:szCs w:val="26"/>
          <w:u w:val="single"/>
        </w:rPr>
        <w:t xml:space="preserve"> that </w:t>
      </w:r>
      <w:r w:rsidRPr="008E232D">
        <w:rPr>
          <w:b/>
          <w:sz w:val="26"/>
          <w:szCs w:val="26"/>
          <w:highlight w:val="green"/>
          <w:u w:val="single"/>
        </w:rPr>
        <w:t>we ought not consume it.</w:t>
      </w:r>
      <w:r w:rsidRPr="00A46100">
        <w:rPr>
          <w:b/>
          <w:sz w:val="26"/>
          <w:szCs w:val="26"/>
          <w:u w:val="single"/>
        </w:rPr>
        <w:t xml:space="preserve"> But we need to know how </w:t>
      </w:r>
      <w:r w:rsidRPr="008E232D">
        <w:rPr>
          <w:b/>
          <w:sz w:val="26"/>
          <w:szCs w:val="26"/>
          <w:highlight w:val="green"/>
          <w:u w:val="single"/>
        </w:rPr>
        <w:t>nonmoral facts</w:t>
      </w:r>
      <w:r w:rsidRPr="00A46100">
        <w:rPr>
          <w:b/>
          <w:sz w:val="26"/>
          <w:szCs w:val="26"/>
          <w:u w:val="single"/>
        </w:rPr>
        <w:t xml:space="preserve"> can </w:t>
      </w:r>
      <w:r w:rsidRPr="008E232D">
        <w:rPr>
          <w:b/>
          <w:sz w:val="26"/>
          <w:szCs w:val="26"/>
          <w:highlight w:val="green"/>
          <w:u w:val="single"/>
        </w:rPr>
        <w:t>lead to moral conclusions.</w:t>
      </w:r>
      <w:r w:rsidRPr="00A46100">
        <w:rPr>
          <w:b/>
          <w:sz w:val="26"/>
          <w:szCs w:val="26"/>
          <w:u w:val="single"/>
        </w:rPr>
        <w:t xml:space="preserve"> These two things </w:t>
      </w:r>
      <w:r w:rsidRPr="008E232D">
        <w:rPr>
          <w:b/>
          <w:sz w:val="26"/>
          <w:szCs w:val="26"/>
          <w:highlight w:val="green"/>
          <w:u w:val="single"/>
        </w:rPr>
        <w:t>seem unrelated.</w:t>
      </w:r>
      <w:r w:rsidRPr="00A46100">
        <w:rPr>
          <w:b/>
          <w:sz w:val="26"/>
          <w:szCs w:val="26"/>
          <w:u w:val="single"/>
        </w:rPr>
        <w:t xml:space="preserve"> </w:t>
      </w:r>
      <w:r w:rsidRPr="008E232D">
        <w:rPr>
          <w:b/>
          <w:sz w:val="26"/>
          <w:szCs w:val="26"/>
          <w:highlight w:val="green"/>
          <w:u w:val="single"/>
        </w:rPr>
        <w:t>The is/ought gap [isn’t]</w:t>
      </w:r>
      <w:r w:rsidRPr="00671316">
        <w:t xml:space="preserve"> </w:t>
      </w:r>
      <w:r w:rsidRPr="00671316">
        <w:rPr>
          <w:szCs w:val="16"/>
        </w:rPr>
        <w:t>doesn’t seem like</w:t>
      </w:r>
      <w:r w:rsidRPr="00671316">
        <w:t xml:space="preserve"> </w:t>
      </w:r>
      <w:r w:rsidRPr="008E232D">
        <w:rPr>
          <w:b/>
          <w:sz w:val="26"/>
          <w:szCs w:val="26"/>
          <w:highlight w:val="green"/>
          <w:u w:val="single"/>
        </w:rPr>
        <w:t xml:space="preserve">a problem for nonmoral </w:t>
      </w:r>
      <w:proofErr w:type="spellStart"/>
      <w:r w:rsidRPr="008E232D">
        <w:rPr>
          <w:b/>
          <w:sz w:val="26"/>
          <w:szCs w:val="26"/>
          <w:highlight w:val="green"/>
          <w:u w:val="single"/>
        </w:rPr>
        <w:t>oughts</w:t>
      </w:r>
      <w:proofErr w:type="spellEnd"/>
      <w:r w:rsidRPr="00671316">
        <w:rPr>
          <w:szCs w:val="16"/>
        </w:rPr>
        <w:t>—what we ought to do to accomplish our goals, fulfill our desires, or maintain our commitments. For example, we could say, “If you want to be healthy, you ought not consume arsenic.” However, it might be morally wrong to consume arsenic. If it is, we have some more explaining to do.</w:t>
      </w:r>
    </w:p>
    <w:p w14:paraId="71F1769C" w14:textId="77777777" w:rsidR="00D91769" w:rsidRDefault="00D91769" w:rsidP="00D91769">
      <w:pPr>
        <w:pStyle w:val="Heading4"/>
      </w:pPr>
      <w:r>
        <w:t>4.</w:t>
      </w:r>
      <w:r w:rsidRPr="00A257D8">
        <w:t xml:space="preserve"> Neg definition choice – The </w:t>
      </w:r>
      <w:proofErr w:type="spellStart"/>
      <w:r w:rsidRPr="00A257D8">
        <w:t>aff</w:t>
      </w:r>
      <w:proofErr w:type="spellEnd"/>
      <w:r w:rsidRPr="00A257D8">
        <w:t xml:space="preserve">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 </w:t>
      </w:r>
    </w:p>
    <w:p w14:paraId="5760240C" w14:textId="77777777" w:rsidR="00D91769" w:rsidRPr="00F34B8D" w:rsidRDefault="00D91769" w:rsidP="00D91769">
      <w:pPr>
        <w:pStyle w:val="Heading4"/>
      </w:pPr>
      <w:r>
        <w:t xml:space="preserve">[1] </w:t>
      </w:r>
      <w:r w:rsidRPr="00941301">
        <w:t xml:space="preserve">Inherency – either a) the </w:t>
      </w:r>
      <w:proofErr w:type="spellStart"/>
      <w:r w:rsidRPr="00941301">
        <w:t>aff</w:t>
      </w:r>
      <w:proofErr w:type="spellEnd"/>
      <w:r w:rsidRPr="00941301">
        <w:t xml:space="preserve"> is non-inherent and you vote neg on presumption or b) it is and it isn’t logically going to happen.</w:t>
      </w:r>
    </w:p>
    <w:p w14:paraId="6B077805" w14:textId="77777777" w:rsidR="00D91769" w:rsidRPr="00D91769" w:rsidRDefault="00D91769" w:rsidP="00D91769"/>
    <w:p w14:paraId="401A56D7" w14:textId="4366212F" w:rsidR="00635896" w:rsidRDefault="00635896" w:rsidP="00635896">
      <w:pPr>
        <w:pStyle w:val="Heading2"/>
      </w:pPr>
      <w:r>
        <w:t>Case</w:t>
      </w:r>
    </w:p>
    <w:p w14:paraId="4013DD58" w14:textId="2210AB39" w:rsidR="00A74E76" w:rsidRDefault="00A74E76" w:rsidP="00A74E76">
      <w:pPr>
        <w:pStyle w:val="Heading3"/>
      </w:pPr>
      <w:r>
        <w:t>Underview</w:t>
      </w:r>
    </w:p>
    <w:p w14:paraId="2991C7DC" w14:textId="0335E47A" w:rsidR="00A74E76" w:rsidRDefault="00A74E76" w:rsidP="00A74E76">
      <w:pPr>
        <w:pStyle w:val="Heading4"/>
        <w:rPr>
          <w:rFonts w:cs="Calibri"/>
        </w:rPr>
      </w:pPr>
      <w:r>
        <w:rPr>
          <w:rFonts w:cs="Calibri"/>
        </w:rPr>
        <w:t>Reject 1AR theory A] NO 3NR so 2ar gets to weigh however they want</w:t>
      </w:r>
      <w:r>
        <w:rPr>
          <w:rFonts w:cs="Calibri"/>
        </w:rPr>
        <w:t xml:space="preserve">, B] Forces intervention because you have to assign credence to new 2ar standards to 2nr </w:t>
      </w:r>
      <w:proofErr w:type="spellStart"/>
      <w:r>
        <w:rPr>
          <w:rFonts w:cs="Calibri"/>
        </w:rPr>
        <w:t>counterstandards</w:t>
      </w:r>
      <w:proofErr w:type="spellEnd"/>
      <w:r>
        <w:rPr>
          <w:rFonts w:cs="Calibri"/>
        </w:rPr>
        <w:t xml:space="preserve">, o/w takes debate out of the </w:t>
      </w:r>
      <w:proofErr w:type="gramStart"/>
      <w:r>
        <w:rPr>
          <w:rFonts w:cs="Calibri"/>
        </w:rPr>
        <w:t>debaters</w:t>
      </w:r>
      <w:proofErr w:type="gramEnd"/>
      <w:r>
        <w:rPr>
          <w:rFonts w:cs="Calibri"/>
        </w:rPr>
        <w:t xml:space="preserve"> hands, c] reading it in the 1ac </w:t>
      </w:r>
      <w:proofErr w:type="spellStart"/>
      <w:r>
        <w:rPr>
          <w:rFonts w:cs="Calibri"/>
        </w:rPr>
        <w:t>uv</w:t>
      </w:r>
      <w:proofErr w:type="spellEnd"/>
      <w:r>
        <w:rPr>
          <w:rFonts w:cs="Calibri"/>
        </w:rPr>
        <w:t xml:space="preserve"> solves, d)</w:t>
      </w:r>
    </w:p>
    <w:p w14:paraId="46252EBA" w14:textId="77777777" w:rsidR="00A74E76" w:rsidRDefault="00A74E76" w:rsidP="00A74E76">
      <w:pPr>
        <w:pStyle w:val="Heading4"/>
        <w:rPr>
          <w:rFonts w:cs="Calibri"/>
        </w:rPr>
      </w:pPr>
      <w:r>
        <w:rPr>
          <w:rFonts w:cs="Calibri"/>
        </w:rPr>
        <w:t>1NC theory first A] Abuse was self-inflicted</w:t>
      </w:r>
      <w:proofErr w:type="gramStart"/>
      <w:r>
        <w:rPr>
          <w:rFonts w:cs="Calibri"/>
        </w:rPr>
        <w:t>-  B</w:t>
      </w:r>
      <w:proofErr w:type="gramEnd"/>
      <w:r>
        <w:rPr>
          <w:rFonts w:cs="Calibri"/>
        </w:rPr>
        <w:t xml:space="preserve">] 1nc t/theory is more common, so resolving it first sets better norms </w:t>
      </w:r>
      <w:r>
        <w:rPr>
          <w:rFonts w:cs="Calibri"/>
        </w:rPr>
        <w:t>C</w:t>
      </w:r>
      <w:r>
        <w:rPr>
          <w:rFonts w:cs="Calibri"/>
        </w:rPr>
        <w:t xml:space="preserve">] It definitionally comes prior since it was introduced first. </w:t>
      </w:r>
    </w:p>
    <w:p w14:paraId="5D98D466" w14:textId="77777777" w:rsidR="00A74E76" w:rsidRDefault="00A74E76" w:rsidP="00A74E76">
      <w:pPr>
        <w:pStyle w:val="Heading4"/>
      </w:pPr>
      <w:r>
        <w:rPr>
          <w:rFonts w:cs="Calibri"/>
        </w:rPr>
        <w:t xml:space="preserve">Negating is harder so you grant me </w:t>
      </w:r>
      <w:proofErr w:type="gramStart"/>
      <w:r>
        <w:rPr>
          <w:rFonts w:cs="Calibri"/>
        </w:rPr>
        <w:t>an</w:t>
      </w:r>
      <w:proofErr w:type="gramEnd"/>
      <w:r>
        <w:rPr>
          <w:rFonts w:cs="Calibri"/>
        </w:rPr>
        <w:t xml:space="preserve"> </w:t>
      </w:r>
      <w:proofErr w:type="spellStart"/>
      <w:r>
        <w:rPr>
          <w:rFonts w:cs="Calibri"/>
        </w:rPr>
        <w:t>rvi</w:t>
      </w:r>
      <w:proofErr w:type="spellEnd"/>
      <w:r>
        <w:rPr>
          <w:rFonts w:cs="Calibri"/>
        </w:rPr>
        <w:t xml:space="preserve"> on all 1ar shells- Judge psychology they get a 2ar judge psychology advantage. </w:t>
      </w:r>
      <w:r>
        <w:t xml:space="preserve">1ar theory drop the arg. A] They can spam no risk shells that make a 2n impossible since we have to adequately answer all of them and win substance. </w:t>
      </w:r>
    </w:p>
    <w:p w14:paraId="22D8841E" w14:textId="7B8BBD2C" w:rsidR="00A74E76" w:rsidRDefault="00A74E76" w:rsidP="00A74E76">
      <w:pPr>
        <w:pStyle w:val="Heading4"/>
      </w:pPr>
      <w:r>
        <w:t xml:space="preserve">Use reasonability on 1ar shells. </w:t>
      </w:r>
      <w:proofErr w:type="spellStart"/>
      <w:r w:rsidRPr="0058319F">
        <w:t>Aff</w:t>
      </w:r>
      <w:proofErr w:type="spellEnd"/>
      <w:r w:rsidRPr="0058319F">
        <w:t xml:space="preserve"> skew — 1AR theory is </w:t>
      </w:r>
      <w:r>
        <w:t>really</w:t>
      </w:r>
      <w:r w:rsidRPr="0058319F">
        <w:t xml:space="preserve"> biased </w:t>
      </w:r>
      <w:r>
        <w:t xml:space="preserve">since </w:t>
      </w:r>
      <w:r w:rsidRPr="0058319F">
        <w:t>2AR</w:t>
      </w:r>
      <w:r>
        <w:t>s</w:t>
      </w:r>
      <w:r w:rsidRPr="0058319F">
        <w:t xml:space="preserve"> </w:t>
      </w:r>
      <w:proofErr w:type="spellStart"/>
      <w:r w:rsidRPr="0058319F">
        <w:t>lbl</w:t>
      </w:r>
      <w:proofErr w:type="spellEnd"/>
      <w:r w:rsidRPr="0058319F">
        <w:t xml:space="preserve"> every </w:t>
      </w:r>
      <w:r>
        <w:t>argument</w:t>
      </w:r>
      <w:r w:rsidRPr="0058319F">
        <w:t xml:space="preserve"> with new answers</w:t>
      </w:r>
      <w:r>
        <w:t xml:space="preserve"> since no 3n</w:t>
      </w:r>
      <w:r w:rsidRPr="0058319F">
        <w:t>–</w:t>
      </w:r>
      <w:r>
        <w:t xml:space="preserve">some </w:t>
      </w:r>
      <w:r w:rsidRPr="0058319F">
        <w:t>strategic advantage</w:t>
      </w:r>
      <w:r>
        <w:t xml:space="preserve"> is needed</w:t>
      </w:r>
      <w:r w:rsidRPr="0058319F">
        <w:t xml:space="preserve"> to check back 2AR sandbagging</w:t>
      </w:r>
      <w:r>
        <w:t xml:space="preserve">; </w:t>
      </w:r>
      <w:r w:rsidRPr="0058319F">
        <w:t>reasonability is goldilocks</w:t>
      </w:r>
      <w:r>
        <w:t xml:space="preserve">: </w:t>
      </w:r>
      <w:r w:rsidRPr="0058319F">
        <w:t xml:space="preserve">prevents abusive 1NCs </w:t>
      </w:r>
      <w:proofErr w:type="spellStart"/>
      <w:r w:rsidRPr="0058319F">
        <w:t>cuz</w:t>
      </w:r>
      <w:proofErr w:type="spellEnd"/>
      <w:r w:rsidRPr="0058319F">
        <w:t xml:space="preserve"> they’re unreasonable </w:t>
      </w:r>
      <w:r>
        <w:t>while</w:t>
      </w:r>
      <w:r w:rsidRPr="0058319F">
        <w:t xml:space="preserve"> the 2N </w:t>
      </w:r>
      <w:r>
        <w:t xml:space="preserve">has </w:t>
      </w:r>
      <w:r w:rsidRPr="0058319F">
        <w:t>a fighting chance Winning offense is impossible</w:t>
      </w:r>
    </w:p>
    <w:p w14:paraId="40C3E727" w14:textId="4B1940D2" w:rsidR="00A74E76" w:rsidRDefault="00A74E76" w:rsidP="00A74E76">
      <w:pPr>
        <w:pStyle w:val="Heading4"/>
      </w:pPr>
      <w:r w:rsidRPr="00436ABC">
        <w:t xml:space="preserve">All theory paradigm issues 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p>
    <w:p w14:paraId="36879D02" w14:textId="77777777" w:rsidR="00A74E76" w:rsidRPr="00603658" w:rsidRDefault="00A74E76" w:rsidP="00A74E76"/>
    <w:p w14:paraId="0B9F2767" w14:textId="77777777" w:rsidR="00A74E76" w:rsidRPr="00F601E6" w:rsidRDefault="00A74E76" w:rsidP="00A74E76"/>
    <w:p w14:paraId="74858172" w14:textId="77777777" w:rsidR="00A74E76" w:rsidRPr="00A74E76" w:rsidRDefault="00A74E76" w:rsidP="00A74E76"/>
    <w:p w14:paraId="6F5211BB" w14:textId="291B53F1" w:rsidR="00D91769" w:rsidRDefault="00D91769" w:rsidP="00D91769">
      <w:pPr>
        <w:pStyle w:val="Heading3"/>
      </w:pPr>
      <w:r>
        <w:t>1NC – AT: Vaccine Diplomacy</w:t>
      </w:r>
    </w:p>
    <w:p w14:paraId="1F9E3BC3" w14:textId="77777777" w:rsidR="00D91769" w:rsidRDefault="00D91769" w:rsidP="00D91769">
      <w:pPr>
        <w:pStyle w:val="Heading4"/>
      </w:pPr>
      <w:r>
        <w:t xml:space="preserve">1] Non-Unique Status Quo solves it – Biden cranked up Vaccine Diplomacy in the wake of China’s Failures – this also answers their China Rise U/Q </w:t>
      </w:r>
    </w:p>
    <w:p w14:paraId="14676BF4" w14:textId="77777777" w:rsidR="00D91769" w:rsidRPr="001A3C2D" w:rsidRDefault="00D91769" w:rsidP="00D91769">
      <w:r w:rsidRPr="00537486">
        <w:rPr>
          <w:rStyle w:val="Style13ptBold"/>
        </w:rPr>
        <w:t>Wee and Lee 8-20</w:t>
      </w:r>
      <w:r>
        <w:t xml:space="preserve"> </w:t>
      </w:r>
      <w:r w:rsidRPr="00537486">
        <w:t>Sui-Lee Wee and Steven Lee Myers 8-20-2021 "As Chinese Vaccines Stumble, U.S. Finds New Opening in Asia"</w:t>
      </w:r>
      <w:r>
        <w:t xml:space="preserve"> </w:t>
      </w:r>
      <w:r w:rsidRPr="00537486">
        <w:t xml:space="preserve">https://www.nytimes.com/2021/08/20/business/economy/china-vaccine-us-covid-diplomacy.html </w:t>
      </w:r>
      <w:r>
        <w:t>(</w:t>
      </w:r>
      <w:r w:rsidRPr="00537486">
        <w:t>Sui-Lee Wee is a China correspondent for The New York Times. She was part of the team that won the 2021 Pulitzer in public service for coverage of the coronavirus pandemic</w:t>
      </w:r>
      <w:r>
        <w:t xml:space="preserve">)//Elmer </w:t>
      </w:r>
    </w:p>
    <w:p w14:paraId="5EA52763" w14:textId="77777777" w:rsidR="00D91769" w:rsidRDefault="00D91769" w:rsidP="00D91769">
      <w:pPr>
        <w:rPr>
          <w:sz w:val="16"/>
        </w:rPr>
      </w:pPr>
      <w:r w:rsidRPr="00652364">
        <w:rPr>
          <w:sz w:val="16"/>
        </w:rPr>
        <w:t xml:space="preserve">SINGAPORE — The arrival of the </w:t>
      </w:r>
      <w:r w:rsidRPr="00E70065">
        <w:rPr>
          <w:b/>
          <w:sz w:val="26"/>
          <w:highlight w:val="green"/>
          <w:u w:val="single"/>
        </w:rPr>
        <w:t>Chinese vaccines</w:t>
      </w:r>
      <w:r w:rsidRPr="00E70065">
        <w:rPr>
          <w:sz w:val="16"/>
          <w:highlight w:val="green"/>
        </w:rPr>
        <w:t xml:space="preserve"> </w:t>
      </w:r>
      <w:r w:rsidRPr="00652364">
        <w:rPr>
          <w:sz w:val="16"/>
        </w:rPr>
        <w:t xml:space="preserve">was supposed to help stop the spread of the coronavirus in Southeast Asia. </w:t>
      </w:r>
      <w:r w:rsidRPr="00652364">
        <w:rPr>
          <w:u w:val="single"/>
        </w:rPr>
        <w:t xml:space="preserve">Instead, </w:t>
      </w:r>
      <w:r w:rsidRPr="00E70065">
        <w:rPr>
          <w:b/>
          <w:sz w:val="26"/>
          <w:highlight w:val="green"/>
          <w:u w:val="single"/>
        </w:rPr>
        <w:t>countries</w:t>
      </w:r>
      <w:r w:rsidRPr="00E70065">
        <w:rPr>
          <w:highlight w:val="green"/>
          <w:u w:val="single"/>
        </w:rPr>
        <w:t xml:space="preserve"> </w:t>
      </w:r>
      <w:r w:rsidRPr="00652364">
        <w:rPr>
          <w:u w:val="single"/>
        </w:rPr>
        <w:t xml:space="preserve">across the region are </w:t>
      </w:r>
      <w:r w:rsidRPr="00E70065">
        <w:rPr>
          <w:b/>
          <w:sz w:val="26"/>
          <w:highlight w:val="green"/>
          <w:u w:val="single"/>
          <w:bdr w:val="single" w:sz="4" w:space="0" w:color="auto"/>
        </w:rPr>
        <w:t>quickly turning elsewhere</w:t>
      </w:r>
      <w:r w:rsidRPr="00E70065">
        <w:rPr>
          <w:highlight w:val="green"/>
          <w:u w:val="single"/>
        </w:rPr>
        <w:t xml:space="preserve"> </w:t>
      </w:r>
      <w:r w:rsidRPr="00652364">
        <w:rPr>
          <w:u w:val="single"/>
        </w:rPr>
        <w:t>to look for shots</w:t>
      </w:r>
      <w:r w:rsidRPr="00652364">
        <w:rPr>
          <w:sz w:val="16"/>
        </w:rPr>
        <w:t xml:space="preserve">. Residents in Thailand vaccinated with one dose of China’s Sinovac are now given the AstraZeneca shot three to four weeks later. In Indonesia, officials are administering the Moderna vaccine as a booster to health care workers who had received two doses of Sinovac. Malaysia’s health minister said the country would stop using Sinovac once its supply ran out. </w:t>
      </w:r>
      <w:r w:rsidRPr="00652364">
        <w:rPr>
          <w:u w:val="single"/>
        </w:rPr>
        <w:t>Even Cambodia, one of China’s strongest allies, has started using AstraZeneca as a booster for its frontline workers who had taken the Chinese vaccines.</w:t>
      </w:r>
      <w:r w:rsidRPr="00652364">
        <w:rPr>
          <w:sz w:val="16"/>
        </w:rPr>
        <w:t xml:space="preserve"> Few places benefited from China’s vaccine diplomacy as much as Southeast Asia, a region of more than 650 million that has struggled to secure doses from Western drugmakers. Several of these countries have recorded some of the fastest-growing number of cases in the world, underscoring the desperate need for inoculations. China, eager to build good will, stepped in, promising to provide more than 255 million doses, according to Bridge Consulting, a Beijing-based research company. Half a year in, however, that campaign has lost some of its luster. Officials in several countries have raised doubts about the efficacy of Chinese vaccines, especially against the more transmissible Delta variant. Indonesia, which was early to accept Chinese shots, was recently the epicenter of the virus. Others have complained about the conditions that accompanied Chinese donations or sales. The setback to China’s vaccine campaign has created a diplomatic opening for the United States when relations between the two countries are increasingly fraught, in part because of the coronavirus. China has criticized the American handling of the crisis at home and even claimed, with no evidence, that the pandemic originated in a military lab at Fort Detrick, Md., not in Wuhan, where the first cases emerged in late 2019. </w:t>
      </w:r>
      <w:r w:rsidRPr="00E70065">
        <w:rPr>
          <w:b/>
          <w:sz w:val="26"/>
          <w:highlight w:val="green"/>
          <w:u w:val="single"/>
        </w:rPr>
        <w:t>As more countries turn away from Chinese shots</w:t>
      </w:r>
      <w:r w:rsidRPr="00652364">
        <w:rPr>
          <w:u w:val="single"/>
        </w:rPr>
        <w:t xml:space="preserve">, </w:t>
      </w:r>
      <w:r w:rsidRPr="00E70065">
        <w:rPr>
          <w:b/>
          <w:sz w:val="26"/>
          <w:highlight w:val="green"/>
          <w:u w:val="single"/>
        </w:rPr>
        <w:t>vaccine aid from the U</w:t>
      </w:r>
      <w:r w:rsidRPr="00652364">
        <w:rPr>
          <w:u w:val="single"/>
        </w:rPr>
        <w:t xml:space="preserve">nited </w:t>
      </w:r>
      <w:r w:rsidRPr="00E70065">
        <w:rPr>
          <w:b/>
          <w:sz w:val="26"/>
          <w:highlight w:val="green"/>
          <w:u w:val="single"/>
        </w:rPr>
        <w:t>S</w:t>
      </w:r>
      <w:r w:rsidRPr="00652364">
        <w:rPr>
          <w:u w:val="single"/>
        </w:rPr>
        <w:t xml:space="preserve">tates </w:t>
      </w:r>
      <w:r w:rsidRPr="00E70065">
        <w:rPr>
          <w:b/>
          <w:sz w:val="26"/>
          <w:highlight w:val="green"/>
          <w:u w:val="single"/>
        </w:rPr>
        <w:t>offers</w:t>
      </w:r>
      <w:r w:rsidRPr="00E70065">
        <w:rPr>
          <w:highlight w:val="green"/>
          <w:u w:val="single"/>
        </w:rPr>
        <w:t xml:space="preserve"> </w:t>
      </w:r>
      <w:r w:rsidRPr="00652364">
        <w:rPr>
          <w:u w:val="single"/>
        </w:rPr>
        <w:t xml:space="preserve">an </w:t>
      </w:r>
      <w:r w:rsidRPr="00E70065">
        <w:rPr>
          <w:b/>
          <w:sz w:val="26"/>
          <w:highlight w:val="green"/>
          <w:u w:val="single"/>
          <w:bdr w:val="single" w:sz="12" w:space="0" w:color="auto"/>
        </w:rPr>
        <w:t>opportunity to restore relations</w:t>
      </w:r>
      <w:r w:rsidRPr="00E70065">
        <w:rPr>
          <w:highlight w:val="green"/>
          <w:u w:val="single"/>
        </w:rPr>
        <w:t xml:space="preserve"> </w:t>
      </w:r>
      <w:r w:rsidRPr="00E70065">
        <w:rPr>
          <w:b/>
          <w:bCs/>
          <w:sz w:val="26"/>
          <w:highlight w:val="green"/>
          <w:u w:val="single"/>
        </w:rPr>
        <w:t xml:space="preserve">in a region that </w:t>
      </w:r>
      <w:r w:rsidRPr="00652364">
        <w:rPr>
          <w:u w:val="single"/>
        </w:rPr>
        <w:t xml:space="preserve">American officials </w:t>
      </w:r>
      <w:r w:rsidRPr="00E70065">
        <w:rPr>
          <w:b/>
          <w:bCs/>
          <w:sz w:val="26"/>
          <w:highlight w:val="green"/>
          <w:u w:val="single"/>
        </w:rPr>
        <w:t>have</w:t>
      </w:r>
      <w:r w:rsidRPr="00E70065">
        <w:rPr>
          <w:highlight w:val="green"/>
          <w:u w:val="single"/>
        </w:rPr>
        <w:t xml:space="preserve"> </w:t>
      </w:r>
      <w:r w:rsidRPr="00652364">
        <w:rPr>
          <w:u w:val="single"/>
        </w:rPr>
        <w:t xml:space="preserve">mostly </w:t>
      </w:r>
      <w:r w:rsidRPr="00E70065">
        <w:rPr>
          <w:b/>
          <w:bCs/>
          <w:sz w:val="26"/>
          <w:highlight w:val="green"/>
          <w:u w:val="single"/>
        </w:rPr>
        <w:t>ignored for years while China extended its influence</w:t>
      </w:r>
      <w:r w:rsidRPr="00652364">
        <w:rPr>
          <w:u w:val="single"/>
        </w:rPr>
        <w:t xml:space="preserve">. The </w:t>
      </w:r>
      <w:r w:rsidRPr="00E70065">
        <w:rPr>
          <w:b/>
          <w:sz w:val="26"/>
          <w:highlight w:val="green"/>
          <w:u w:val="single"/>
        </w:rPr>
        <w:t>Biden</w:t>
      </w:r>
      <w:r w:rsidRPr="00E70065">
        <w:rPr>
          <w:highlight w:val="green"/>
          <w:u w:val="single"/>
        </w:rPr>
        <w:t xml:space="preserve"> </w:t>
      </w:r>
      <w:r w:rsidRPr="00652364">
        <w:rPr>
          <w:u w:val="single"/>
        </w:rPr>
        <w:t xml:space="preserve">administration has </w:t>
      </w:r>
      <w:r w:rsidRPr="00E70065">
        <w:rPr>
          <w:b/>
          <w:sz w:val="26"/>
          <w:highlight w:val="green"/>
          <w:u w:val="single"/>
        </w:rPr>
        <w:t>dispatched</w:t>
      </w:r>
      <w:r w:rsidRPr="00E70065">
        <w:rPr>
          <w:highlight w:val="green"/>
          <w:u w:val="single"/>
        </w:rPr>
        <w:t xml:space="preserve"> </w:t>
      </w:r>
      <w:r w:rsidRPr="00652364">
        <w:rPr>
          <w:u w:val="single"/>
        </w:rPr>
        <w:t xml:space="preserve">a crowd of </w:t>
      </w:r>
      <w:r w:rsidRPr="00E70065">
        <w:rPr>
          <w:b/>
          <w:sz w:val="26"/>
          <w:highlight w:val="green"/>
          <w:u w:val="single"/>
        </w:rPr>
        <w:t>senior officials,</w:t>
      </w:r>
      <w:r w:rsidRPr="00652364">
        <w:rPr>
          <w:u w:val="single"/>
        </w:rPr>
        <w:t xml:space="preserve"> including Vice President Kamala Harris, who is scheduled to arrive on Sunday to visit Singapore and Vietnam. It has </w:t>
      </w:r>
      <w:r w:rsidRPr="00E70065">
        <w:rPr>
          <w:b/>
          <w:sz w:val="26"/>
          <w:highlight w:val="green"/>
          <w:u w:val="single"/>
        </w:rPr>
        <w:t>also</w:t>
      </w:r>
      <w:r w:rsidRPr="00652364">
        <w:rPr>
          <w:u w:val="single"/>
        </w:rPr>
        <w:t xml:space="preserve">, at last, </w:t>
      </w:r>
      <w:r w:rsidRPr="00E70065">
        <w:rPr>
          <w:b/>
          <w:sz w:val="26"/>
          <w:highlight w:val="green"/>
          <w:u w:val="single"/>
          <w:bdr w:val="single" w:sz="12" w:space="0" w:color="auto"/>
        </w:rPr>
        <w:t>made its own vaccine pledges to Southeast Asia</w:t>
      </w:r>
      <w:r w:rsidRPr="00652364">
        <w:rPr>
          <w:u w:val="single"/>
        </w:rPr>
        <w:t xml:space="preserve">, </w:t>
      </w:r>
      <w:r w:rsidRPr="00E70065">
        <w:rPr>
          <w:b/>
          <w:sz w:val="26"/>
          <w:highlight w:val="green"/>
          <w:u w:val="single"/>
        </w:rPr>
        <w:t>emphasizing</w:t>
      </w:r>
      <w:r w:rsidRPr="00E70065">
        <w:rPr>
          <w:highlight w:val="green"/>
          <w:u w:val="single"/>
        </w:rPr>
        <w:t xml:space="preserve"> </w:t>
      </w:r>
      <w:r w:rsidRPr="00652364">
        <w:rPr>
          <w:u w:val="single"/>
        </w:rPr>
        <w:t xml:space="preserve">that the </w:t>
      </w:r>
      <w:r w:rsidRPr="00E70065">
        <w:rPr>
          <w:b/>
          <w:sz w:val="26"/>
          <w:highlight w:val="green"/>
          <w:u w:val="single"/>
        </w:rPr>
        <w:t>American contribution of</w:t>
      </w:r>
      <w:r w:rsidRPr="00E70065">
        <w:rPr>
          <w:highlight w:val="green"/>
          <w:u w:val="single"/>
        </w:rPr>
        <w:t xml:space="preserve"> </w:t>
      </w:r>
      <w:r w:rsidRPr="00652364">
        <w:rPr>
          <w:u w:val="single"/>
        </w:rPr>
        <w:t xml:space="preserve">roughly </w:t>
      </w:r>
      <w:r w:rsidRPr="00E70065">
        <w:rPr>
          <w:b/>
          <w:sz w:val="26"/>
          <w:highlight w:val="green"/>
          <w:u w:val="single"/>
        </w:rPr>
        <w:t>23 million shots</w:t>
      </w:r>
      <w:r w:rsidRPr="00E70065">
        <w:rPr>
          <w:highlight w:val="green"/>
          <w:u w:val="single"/>
        </w:rPr>
        <w:t xml:space="preserve"> </w:t>
      </w:r>
      <w:r w:rsidRPr="00652364">
        <w:rPr>
          <w:u w:val="single"/>
        </w:rPr>
        <w:t xml:space="preserve">as of this week </w:t>
      </w:r>
      <w:r w:rsidRPr="00E70065">
        <w:rPr>
          <w:b/>
          <w:sz w:val="26"/>
          <w:highlight w:val="green"/>
          <w:u w:val="single"/>
          <w:bdr w:val="single" w:sz="12" w:space="0" w:color="auto"/>
        </w:rPr>
        <w:t xml:space="preserve">comes with “no strings attached,” </w:t>
      </w:r>
      <w:r w:rsidRPr="00652364">
        <w:rPr>
          <w:u w:val="single"/>
        </w:rPr>
        <w:t>an implicit reference to China</w:t>
      </w:r>
      <w:r w:rsidRPr="00652364">
        <w:rPr>
          <w:sz w:val="16"/>
        </w:rPr>
        <w:t xml:space="preserve">. </w:t>
      </w:r>
      <w:r w:rsidRPr="00E70065">
        <w:rPr>
          <w:b/>
          <w:sz w:val="26"/>
          <w:highlight w:val="green"/>
          <w:u w:val="single"/>
        </w:rPr>
        <w:t>Several countries</w:t>
      </w:r>
      <w:r w:rsidRPr="00652364">
        <w:rPr>
          <w:u w:val="single"/>
        </w:rPr>
        <w:t xml:space="preserve"> in the region have been </w:t>
      </w:r>
      <w:r w:rsidRPr="00E70065">
        <w:rPr>
          <w:b/>
          <w:sz w:val="26"/>
          <w:highlight w:val="green"/>
          <w:u w:val="single"/>
        </w:rPr>
        <w:t>eager to receive</w:t>
      </w:r>
      <w:r w:rsidRPr="00E70065">
        <w:rPr>
          <w:highlight w:val="green"/>
          <w:u w:val="single"/>
        </w:rPr>
        <w:t xml:space="preserve"> </w:t>
      </w:r>
      <w:r w:rsidRPr="00652364">
        <w:rPr>
          <w:u w:val="single"/>
        </w:rPr>
        <w:t xml:space="preserve">the </w:t>
      </w:r>
      <w:r w:rsidRPr="00E70065">
        <w:rPr>
          <w:b/>
          <w:sz w:val="26"/>
          <w:highlight w:val="green"/>
          <w:u w:val="single"/>
          <w:bdr w:val="single" w:sz="12" w:space="0" w:color="auto"/>
        </w:rPr>
        <w:t>more effective, Western doses.</w:t>
      </w:r>
      <w:r w:rsidRPr="00652364">
        <w:rPr>
          <w:sz w:val="16"/>
        </w:rPr>
        <w:t xml:space="preserve"> Although they remain far outnumbered by Chinese shots, they present an attractive alternative. China’s “early head-start advantage has lost its magic already,” said Hoang </w:t>
      </w:r>
      <w:proofErr w:type="spellStart"/>
      <w:r w:rsidRPr="00652364">
        <w:rPr>
          <w:sz w:val="16"/>
        </w:rPr>
        <w:t>Thi</w:t>
      </w:r>
      <w:proofErr w:type="spellEnd"/>
      <w:r w:rsidRPr="00652364">
        <w:rPr>
          <w:sz w:val="16"/>
        </w:rPr>
        <w:t xml:space="preserve"> Ha, a researcher with the </w:t>
      </w:r>
      <w:proofErr w:type="spellStart"/>
      <w:r w:rsidRPr="00652364">
        <w:rPr>
          <w:sz w:val="16"/>
        </w:rPr>
        <w:t>Asean</w:t>
      </w:r>
      <w:proofErr w:type="spellEnd"/>
      <w:r w:rsidRPr="00652364">
        <w:rPr>
          <w:sz w:val="16"/>
        </w:rPr>
        <w:t xml:space="preserve"> Studies center of the ISEAS-Yusof Ishak Institute in Singapore. For most of the year, many developing countries in Southeast Asia did not have much of a choice when it came to vaccines. They struggled to acquire doses, many of which were being made by richer nations that have been accused of hoarding them. China sought to fill those needs. The country’s foreign minister, Wang Yi, traveled through the region in January, promising to help fight the pandemic. In April, he declared that Southeast Asia was a priority for Beijing. About a third of the 33 million doses that China has distributed free worldwide were sent to the region, according to the figures provided by Bridge Consulting. Much of Beijing’s focus has been directed at the more populous countries, such as Indonesia and the Philippines, and its longstanding allies like Cambodia and Laos. Indonesia was China’s biggest customer in the region, buying 125 million doses from Sinovac. The Philippines obtained 25 million Sinovac shots after the president, Rodrigo Duterte, said he had turned to Xi Jinping, China’s top leader, for help. Cambodia received more than 2.2 million of China’s Sinopharm doses. It has inoculated roughly 41 percent of its population, achieving the second-highest vaccination rate in the region, after Singapore. Then, signs started emerging that the Chinese vaccines were not as effective as hoped. Indonesia found that 10 percent of its health care workers had become infected with Covid-19 as of July, despite being fully vaccinated with the Sinovac shot, according to the Indonesian Hospital Association. In July, a virologist at Chulalongkorn University in Bangkok said a study of people who had received two doses of the Sinovac vaccine showed that their level of antibodies, 70 percent, was “barely efficacious” against the Alpha variant of the coronavirus, first detected in Britain, or against the Delta variant, first detected in India. The governments in both Indonesia and Thailand decided that they had to make a switch to other vaccines, like those provided by the United States, Britain and Russia. “Now that they have more choices, they can make other decisions,” said </w:t>
      </w:r>
      <w:proofErr w:type="spellStart"/>
      <w:r w:rsidRPr="00652364">
        <w:rPr>
          <w:sz w:val="16"/>
        </w:rPr>
        <w:t>Nadège</w:t>
      </w:r>
      <w:proofErr w:type="spellEnd"/>
      <w:r w:rsidRPr="00652364">
        <w:rPr>
          <w:sz w:val="16"/>
        </w:rPr>
        <w:t xml:space="preserve"> Rolland, senior fellow at the National Bureau of Asian Research in Washington. “I don’t think it’s politically motivated. I think it’s pragmatic.” </w:t>
      </w:r>
      <w:proofErr w:type="spellStart"/>
      <w:r w:rsidRPr="00652364">
        <w:rPr>
          <w:sz w:val="16"/>
        </w:rPr>
        <w:t>Yaowares</w:t>
      </w:r>
      <w:proofErr w:type="spellEnd"/>
      <w:r w:rsidRPr="00652364">
        <w:rPr>
          <w:sz w:val="16"/>
        </w:rPr>
        <w:t xml:space="preserve"> </w:t>
      </w:r>
      <w:proofErr w:type="spellStart"/>
      <w:r w:rsidRPr="00652364">
        <w:rPr>
          <w:sz w:val="16"/>
        </w:rPr>
        <w:t>Wasuwat</w:t>
      </w:r>
      <w:proofErr w:type="spellEnd"/>
      <w:r w:rsidRPr="00652364">
        <w:rPr>
          <w:sz w:val="16"/>
        </w:rPr>
        <w:t xml:space="preserve">, a noodle seller in Thailand’s </w:t>
      </w:r>
      <w:proofErr w:type="spellStart"/>
      <w:r w:rsidRPr="00652364">
        <w:rPr>
          <w:sz w:val="16"/>
        </w:rPr>
        <w:t>Bangsaen</w:t>
      </w:r>
      <w:proofErr w:type="spellEnd"/>
      <w:r w:rsidRPr="00652364">
        <w:rPr>
          <w:sz w:val="16"/>
        </w:rPr>
        <w:t xml:space="preserve"> Chonburi Province, said that she hoped to get the AstraZeneca vaccine for her second shot after being inoculated with Sinovac, but that she would take whatever was available. “I have nothing to lose,” she said. “The economy is so </w:t>
      </w:r>
      <w:proofErr w:type="gramStart"/>
      <w:r w:rsidRPr="00652364">
        <w:rPr>
          <w:sz w:val="16"/>
        </w:rPr>
        <w:t>bad,</w:t>
      </w:r>
      <w:proofErr w:type="gramEnd"/>
      <w:r w:rsidRPr="00652364">
        <w:rPr>
          <w:sz w:val="16"/>
        </w:rPr>
        <w:t xml:space="preserve"> we are gasping for air. It’s like dying while living, so just take whatever protection we can.” </w:t>
      </w:r>
      <w:r w:rsidRPr="00652364">
        <w:rPr>
          <w:u w:val="single"/>
        </w:rPr>
        <w:t xml:space="preserve">China’s early moves in the region stand in marked contrast with the United States, which was </w:t>
      </w:r>
      <w:r w:rsidRPr="00E70065">
        <w:rPr>
          <w:b/>
          <w:sz w:val="26"/>
          <w:highlight w:val="green"/>
          <w:u w:val="single"/>
        </w:rPr>
        <w:t>slow to provide assistance</w:t>
      </w:r>
      <w:r w:rsidRPr="00652364">
        <w:rPr>
          <w:u w:val="single"/>
        </w:rPr>
        <w:t xml:space="preserve">. The calculus </w:t>
      </w:r>
      <w:r w:rsidRPr="00E70065">
        <w:rPr>
          <w:b/>
          <w:sz w:val="26"/>
          <w:highlight w:val="green"/>
          <w:u w:val="single"/>
          <w:bdr w:val="single" w:sz="12" w:space="0" w:color="auto"/>
        </w:rPr>
        <w:t>has now changed</w:t>
      </w:r>
      <w:r w:rsidRPr="00E70065">
        <w:rPr>
          <w:highlight w:val="green"/>
          <w:u w:val="single"/>
        </w:rPr>
        <w:t xml:space="preserve"> </w:t>
      </w:r>
      <w:r w:rsidRPr="00652364">
        <w:rPr>
          <w:u w:val="single"/>
        </w:rPr>
        <w:t xml:space="preserve">under President Biden. Both Lloyd J. Austin III, the American secretary of defense, and Antony J. </w:t>
      </w:r>
      <w:proofErr w:type="spellStart"/>
      <w:r w:rsidRPr="00652364">
        <w:rPr>
          <w:u w:val="single"/>
        </w:rPr>
        <w:t>Blinken</w:t>
      </w:r>
      <w:proofErr w:type="spellEnd"/>
      <w:r w:rsidRPr="00652364">
        <w:rPr>
          <w:u w:val="single"/>
        </w:rPr>
        <w:t xml:space="preserve">, the secretary of state, had meetings with top officials in Southeast Asia in recent weeks. They </w:t>
      </w:r>
      <w:r w:rsidRPr="00E70065">
        <w:rPr>
          <w:b/>
          <w:sz w:val="26"/>
          <w:highlight w:val="green"/>
          <w:u w:val="single"/>
        </w:rPr>
        <w:t>noted</w:t>
      </w:r>
      <w:r w:rsidRPr="00E70065">
        <w:rPr>
          <w:highlight w:val="green"/>
          <w:u w:val="single"/>
        </w:rPr>
        <w:t xml:space="preserve"> </w:t>
      </w:r>
      <w:r w:rsidRPr="00652364">
        <w:rPr>
          <w:u w:val="single"/>
        </w:rPr>
        <w:t xml:space="preserve">the </w:t>
      </w:r>
      <w:r w:rsidRPr="00E70065">
        <w:rPr>
          <w:b/>
          <w:sz w:val="26"/>
          <w:highlight w:val="green"/>
          <w:u w:val="single"/>
          <w:bdr w:val="single" w:sz="12" w:space="0" w:color="auto"/>
        </w:rPr>
        <w:t>donations of roughly 20 million shots</w:t>
      </w:r>
      <w:r w:rsidRPr="00652364">
        <w:rPr>
          <w:u w:val="single"/>
        </w:rPr>
        <w:t>. After Mr. Austin visited the Philippines, Manila restored a defense agreement that had been stuck in limbo for more than a year after Mr. Duterte threatened to terminate it.</w:t>
      </w:r>
      <w:r w:rsidRPr="00652364">
        <w:rPr>
          <w:sz w:val="16"/>
        </w:rPr>
        <w:t xml:space="preserve"> The agreement, which would continue to allow American troops and equipment to be moved in and out of the Philippines, could thwart China’s goal to push the American military out of the region.</w:t>
      </w:r>
    </w:p>
    <w:p w14:paraId="00E4E034" w14:textId="77777777" w:rsidR="00D91769" w:rsidRDefault="00D91769" w:rsidP="00D91769">
      <w:pPr>
        <w:pStyle w:val="Heading4"/>
      </w:pPr>
      <w:r>
        <w:t xml:space="preserve">Pre-empting the 1AR push on Latin America Key to LIO – this card </w:t>
      </w:r>
      <w:r>
        <w:rPr>
          <w:u w:val="single"/>
        </w:rPr>
        <w:t>doesn’t say it</w:t>
      </w:r>
      <w:r>
        <w:t xml:space="preserve"> so don’t give it to them – Southeast Asia is </w:t>
      </w:r>
      <w:r>
        <w:rPr>
          <w:u w:val="single"/>
        </w:rPr>
        <w:t>more important</w:t>
      </w:r>
      <w:r>
        <w:t xml:space="preserve"> to check back China’s rise since it’s in China’s own backyard.</w:t>
      </w:r>
    </w:p>
    <w:p w14:paraId="6779D932" w14:textId="77777777" w:rsidR="00D91769" w:rsidRDefault="00D91769" w:rsidP="00D91769">
      <w:pPr>
        <w:pStyle w:val="Heading4"/>
      </w:pPr>
      <w:r>
        <w:t>Biden is shipping Vaccines to Latin America – post-dates yours by a Month.</w:t>
      </w:r>
    </w:p>
    <w:p w14:paraId="488E36BF" w14:textId="77777777" w:rsidR="00D91769" w:rsidRPr="009B255D" w:rsidRDefault="00D91769" w:rsidP="00D91769">
      <w:proofErr w:type="spellStart"/>
      <w:r w:rsidRPr="009B255D">
        <w:rPr>
          <w:rStyle w:val="Style13ptBold"/>
        </w:rPr>
        <w:t>Gramer</w:t>
      </w:r>
      <w:proofErr w:type="spellEnd"/>
      <w:r w:rsidRPr="009B255D">
        <w:rPr>
          <w:rStyle w:val="Style13ptBold"/>
        </w:rPr>
        <w:t xml:space="preserve"> 7-9</w:t>
      </w:r>
      <w:r>
        <w:t xml:space="preserve"> </w:t>
      </w:r>
      <w:r w:rsidRPr="009B255D">
        <w:t xml:space="preserve">Robbie </w:t>
      </w:r>
      <w:proofErr w:type="spellStart"/>
      <w:r w:rsidRPr="009B255D">
        <w:t>Gramer</w:t>
      </w:r>
      <w:proofErr w:type="spellEnd"/>
      <w:r w:rsidRPr="009B255D">
        <w:t xml:space="preserve"> 7-9-2021 "U.S. Blunts China's Vaccine Diplomacy in Latin America"</w:t>
      </w:r>
      <w:r>
        <w:t xml:space="preserve"> </w:t>
      </w:r>
      <w:hyperlink r:id="rId13" w:anchor="selection-1029.0-1069.263" w:history="1">
        <w:r w:rsidRPr="00234A21">
          <w:rPr>
            <w:rStyle w:val="Hyperlink"/>
          </w:rPr>
          <w:t>https://archive.is/IGWnF#selection-1029.0-1069.263</w:t>
        </w:r>
      </w:hyperlink>
      <w:r>
        <w:t xml:space="preserve"> (</w:t>
      </w:r>
      <w:r w:rsidRPr="009B255D">
        <w:t>diplomacy and national security reporter at Foreign Policy.</w:t>
      </w:r>
      <w:r>
        <w:t xml:space="preserve">)//Elmer </w:t>
      </w:r>
    </w:p>
    <w:p w14:paraId="12D70BB1" w14:textId="77777777" w:rsidR="00D91769" w:rsidRPr="009B255D" w:rsidRDefault="00D91769" w:rsidP="00D91769">
      <w:pPr>
        <w:rPr>
          <w:sz w:val="16"/>
        </w:rPr>
      </w:pPr>
      <w:r w:rsidRPr="009B255D">
        <w:rPr>
          <w:u w:val="single"/>
        </w:rPr>
        <w:t xml:space="preserve">The </w:t>
      </w:r>
      <w:r w:rsidRPr="00E70065">
        <w:rPr>
          <w:b/>
          <w:sz w:val="26"/>
          <w:highlight w:val="green"/>
          <w:u w:val="single"/>
        </w:rPr>
        <w:t>U</w:t>
      </w:r>
      <w:r w:rsidRPr="009B255D">
        <w:rPr>
          <w:u w:val="single"/>
        </w:rPr>
        <w:t xml:space="preserve">nited </w:t>
      </w:r>
      <w:r w:rsidRPr="00E70065">
        <w:rPr>
          <w:b/>
          <w:sz w:val="26"/>
          <w:highlight w:val="green"/>
          <w:u w:val="single"/>
        </w:rPr>
        <w:t>S</w:t>
      </w:r>
      <w:r w:rsidRPr="009B255D">
        <w:rPr>
          <w:u w:val="single"/>
        </w:rPr>
        <w:t xml:space="preserve">tates is </w:t>
      </w:r>
      <w:r w:rsidRPr="00E70065">
        <w:rPr>
          <w:b/>
          <w:sz w:val="26"/>
          <w:highlight w:val="green"/>
          <w:u w:val="single"/>
        </w:rPr>
        <w:t>ramping up</w:t>
      </w:r>
      <w:r w:rsidRPr="00E70065">
        <w:rPr>
          <w:highlight w:val="green"/>
          <w:u w:val="single"/>
        </w:rPr>
        <w:t xml:space="preserve"> </w:t>
      </w:r>
      <w:r w:rsidRPr="009B255D">
        <w:rPr>
          <w:u w:val="single"/>
        </w:rPr>
        <w:t xml:space="preserve">the delivery of </w:t>
      </w:r>
      <w:r w:rsidRPr="00E70065">
        <w:rPr>
          <w:b/>
          <w:sz w:val="26"/>
          <w:highlight w:val="green"/>
          <w:u w:val="single"/>
        </w:rPr>
        <w:t>coronavirus vaccines to Latin America</w:t>
      </w:r>
      <w:r w:rsidRPr="00E70065">
        <w:rPr>
          <w:highlight w:val="green"/>
          <w:u w:val="single"/>
        </w:rPr>
        <w:t xml:space="preserve"> </w:t>
      </w:r>
      <w:r w:rsidRPr="009B255D">
        <w:rPr>
          <w:u w:val="single"/>
        </w:rPr>
        <w:t xml:space="preserve">in a move aimed at addressing the region’s public health crisis, but the </w:t>
      </w:r>
      <w:r w:rsidRPr="00E70065">
        <w:rPr>
          <w:b/>
          <w:sz w:val="26"/>
          <w:highlight w:val="green"/>
          <w:u w:val="single"/>
        </w:rPr>
        <w:t>endeavor could</w:t>
      </w:r>
      <w:r w:rsidRPr="00E70065">
        <w:rPr>
          <w:highlight w:val="green"/>
          <w:u w:val="single"/>
        </w:rPr>
        <w:t xml:space="preserve"> </w:t>
      </w:r>
      <w:r w:rsidRPr="009B255D">
        <w:rPr>
          <w:u w:val="single"/>
        </w:rPr>
        <w:t xml:space="preserve">also </w:t>
      </w:r>
      <w:r w:rsidRPr="00E70065">
        <w:rPr>
          <w:b/>
          <w:sz w:val="26"/>
          <w:highlight w:val="green"/>
          <w:u w:val="single"/>
          <w:bdr w:val="single" w:sz="12" w:space="0" w:color="auto"/>
        </w:rPr>
        <w:t>curb China’s efforts to wield its vaccine exports for geopolitical influence.</w:t>
      </w:r>
      <w:r w:rsidRPr="00E70065">
        <w:rPr>
          <w:sz w:val="16"/>
          <w:highlight w:val="green"/>
        </w:rPr>
        <w:t xml:space="preserve"> </w:t>
      </w:r>
      <w:r w:rsidRPr="009B255D">
        <w:rPr>
          <w:sz w:val="16"/>
        </w:rPr>
        <w:t xml:space="preserve">U.S. President Joe Biden declared the United States </w:t>
      </w:r>
      <w:r w:rsidRPr="009B255D">
        <w:rPr>
          <w:u w:val="single"/>
        </w:rPr>
        <w:t xml:space="preserve">would </w:t>
      </w:r>
      <w:r w:rsidRPr="00E70065">
        <w:rPr>
          <w:b/>
          <w:sz w:val="26"/>
          <w:highlight w:val="green"/>
          <w:u w:val="single"/>
        </w:rPr>
        <w:t>export</w:t>
      </w:r>
      <w:r w:rsidRPr="00E70065">
        <w:rPr>
          <w:highlight w:val="green"/>
          <w:u w:val="single"/>
        </w:rPr>
        <w:t xml:space="preserve"> </w:t>
      </w:r>
      <w:r w:rsidRPr="009B255D">
        <w:rPr>
          <w:u w:val="single"/>
        </w:rPr>
        <w:t xml:space="preserve">up to </w:t>
      </w:r>
      <w:r w:rsidRPr="00E70065">
        <w:rPr>
          <w:b/>
          <w:sz w:val="26"/>
          <w:highlight w:val="green"/>
          <w:u w:val="single"/>
        </w:rPr>
        <w:t>80 million vaccines</w:t>
      </w:r>
      <w:r w:rsidRPr="00E70065">
        <w:rPr>
          <w:highlight w:val="green"/>
          <w:u w:val="single"/>
        </w:rPr>
        <w:t xml:space="preserve"> </w:t>
      </w:r>
      <w:r w:rsidRPr="009B255D">
        <w:rPr>
          <w:u w:val="single"/>
        </w:rPr>
        <w:t xml:space="preserve">to other countries, and in recent weeks, his administration announced a slew of deliveries to countries in Central and South America—including initial shipments of 2.5 million vaccine doses to Colombia, 2 million doses to Peru, 3 million doses to Brazil, 1 million doses to Paraguay, 1.5 million doses to Honduras, and 1.35 million doses to Mexico. </w:t>
      </w:r>
      <w:r w:rsidRPr="009B255D">
        <w:rPr>
          <w:sz w:val="16"/>
        </w:rPr>
        <w:t xml:space="preserve">The </w:t>
      </w:r>
      <w:r w:rsidRPr="009B255D">
        <w:rPr>
          <w:u w:val="single"/>
        </w:rPr>
        <w:t xml:space="preserve">flurry of announcements </w:t>
      </w:r>
      <w:r w:rsidRPr="00E70065">
        <w:rPr>
          <w:b/>
          <w:sz w:val="26"/>
          <w:highlight w:val="green"/>
          <w:u w:val="single"/>
        </w:rPr>
        <w:t>signal</w:t>
      </w:r>
      <w:r w:rsidRPr="00E70065">
        <w:rPr>
          <w:highlight w:val="green"/>
          <w:u w:val="single"/>
        </w:rPr>
        <w:t xml:space="preserve"> </w:t>
      </w:r>
      <w:r w:rsidRPr="009B255D">
        <w:rPr>
          <w:u w:val="single"/>
        </w:rPr>
        <w:t xml:space="preserve">the </w:t>
      </w:r>
      <w:r w:rsidRPr="00E70065">
        <w:rPr>
          <w:b/>
          <w:sz w:val="26"/>
          <w:highlight w:val="green"/>
          <w:u w:val="single"/>
        </w:rPr>
        <w:t>U</w:t>
      </w:r>
      <w:r w:rsidRPr="009B255D">
        <w:rPr>
          <w:u w:val="single"/>
        </w:rPr>
        <w:t xml:space="preserve">nited </w:t>
      </w:r>
      <w:r w:rsidRPr="00E70065">
        <w:rPr>
          <w:b/>
          <w:sz w:val="26"/>
          <w:highlight w:val="green"/>
          <w:u w:val="single"/>
        </w:rPr>
        <w:t>S</w:t>
      </w:r>
      <w:r w:rsidRPr="009B255D">
        <w:rPr>
          <w:u w:val="single"/>
        </w:rPr>
        <w:t xml:space="preserve">tates is </w:t>
      </w:r>
      <w:r w:rsidRPr="00E70065">
        <w:rPr>
          <w:b/>
          <w:sz w:val="26"/>
          <w:highlight w:val="green"/>
          <w:u w:val="single"/>
          <w:bdr w:val="single" w:sz="12" w:space="0" w:color="auto"/>
        </w:rPr>
        <w:t>turning a corner in vaccine diplomacy in Latin America</w:t>
      </w:r>
      <w:r w:rsidRPr="00E70065">
        <w:rPr>
          <w:highlight w:val="green"/>
          <w:u w:val="single"/>
        </w:rPr>
        <w:t xml:space="preserve"> </w:t>
      </w:r>
      <w:r w:rsidRPr="009B255D">
        <w:rPr>
          <w:u w:val="single"/>
        </w:rPr>
        <w:t>after lagging behind both Russia and China for months in early vaccine exports to the region. “All in, when you look at what the United States has been sharing, Latin America has been by far the largest beneficiary. And this is just the beginning,” said Juan Gonzalez, senior director for the Western Hemisphere on the White House National Security Council.</w:t>
      </w:r>
    </w:p>
    <w:p w14:paraId="5EE831A8" w14:textId="77777777" w:rsidR="00D91769" w:rsidRDefault="00D91769" w:rsidP="00D91769">
      <w:pPr>
        <w:pStyle w:val="Heading4"/>
      </w:pPr>
      <w:r>
        <w:t xml:space="preserve">2] Non-Unique – Biden already endorsed the COVID waiver – demonstrating that he’s willing to restore American Humanitarian Leadership – no evidence </w:t>
      </w:r>
      <w:r>
        <w:rPr>
          <w:u w:val="single"/>
        </w:rPr>
        <w:t>assuming</w:t>
      </w:r>
      <w:r>
        <w:t xml:space="preserve"> the distinction.</w:t>
      </w:r>
    </w:p>
    <w:p w14:paraId="0CC5E841" w14:textId="77777777" w:rsidR="00D91769" w:rsidRDefault="00D91769" w:rsidP="00D91769">
      <w:pPr>
        <w:pStyle w:val="Heading4"/>
      </w:pPr>
      <w:r>
        <w:t xml:space="preserve">3] </w:t>
      </w:r>
      <w:r>
        <w:rPr>
          <w:u w:val="single"/>
        </w:rPr>
        <w:t>Turn</w:t>
      </w:r>
      <w:r>
        <w:t xml:space="preserve"> – LISTEN this </w:t>
      </w:r>
      <w:proofErr w:type="spellStart"/>
      <w:r>
        <w:t>Aff</w:t>
      </w:r>
      <w:proofErr w:type="spellEnd"/>
      <w:r>
        <w:t xml:space="preserve"> is </w:t>
      </w:r>
      <w:r>
        <w:rPr>
          <w:u w:val="single"/>
        </w:rPr>
        <w:t>not</w:t>
      </w:r>
      <w:r>
        <w:t xml:space="preserve"> Vaccine Diplomacy – Vaccine Diplomacy is hoarding production in one country then distributing it to other countries so they are reliant on a Country which establishes diplomatic ties, the </w:t>
      </w:r>
      <w:proofErr w:type="spellStart"/>
      <w:r>
        <w:t>Affs</w:t>
      </w:r>
      <w:proofErr w:type="spellEnd"/>
      <w:r>
        <w:t xml:space="preserve"> thesis is off-shoring Vaccine Production to other countries so they’re no longer reliant on the US since they can produce Vaccines themselves – here’s the ending of 1AC </w:t>
      </w:r>
      <w:proofErr w:type="spellStart"/>
      <w:r>
        <w:t>Carlman</w:t>
      </w:r>
      <w:proofErr w:type="spellEnd"/>
      <w:r>
        <w:t xml:space="preserve"> and Carl</w:t>
      </w:r>
    </w:p>
    <w:p w14:paraId="1F6BC082" w14:textId="77777777" w:rsidR="00D91769" w:rsidRPr="00215274" w:rsidRDefault="00D91769" w:rsidP="00D91769">
      <w:r>
        <w:rPr>
          <w:rStyle w:val="Style13ptBold"/>
        </w:rPr>
        <w:t xml:space="preserve">1AC </w:t>
      </w:r>
      <w:r w:rsidRPr="00730C32">
        <w:rPr>
          <w:rStyle w:val="Style13ptBold"/>
        </w:rPr>
        <w:t>Carman and Carl 6-15</w:t>
      </w:r>
      <w:r>
        <w:t xml:space="preserve"> </w:t>
      </w:r>
      <w:r w:rsidRPr="00730C32">
        <w:t>Ezequiel Carman and Joseph Carl 6-15-2021 "A U.S. vaccine diplomacy strategy for Latin America and the Caribbean"</w:t>
      </w:r>
      <w:r>
        <w:t xml:space="preserve"> </w:t>
      </w:r>
      <w:hyperlink r:id="rId14" w:history="1">
        <w:r w:rsidRPr="00B867F4">
          <w:rPr>
            <w:rStyle w:val="Hyperlink"/>
          </w:rPr>
          <w:t>https://theglobalamericans.org/2021/06/a-u-s-vaccine-diplomacy-strategy-for-latin-america-and-the-caribbean/</w:t>
        </w:r>
      </w:hyperlink>
      <w:r>
        <w:t xml:space="preserve"> (</w:t>
      </w:r>
      <w:r w:rsidRPr="00730C32">
        <w:t xml:space="preserve">Ezequiel Carman is an Argentine lawyer and global health and trade policy consultant. Previously, he served as a legal advisor to the Ministry of Justice of Buenos Aires, an assistant professor of international public law at the Universidad </w:t>
      </w:r>
      <w:proofErr w:type="spellStart"/>
      <w:r w:rsidRPr="00730C32">
        <w:t>Católica</w:t>
      </w:r>
      <w:proofErr w:type="spellEnd"/>
      <w:r w:rsidRPr="00730C32">
        <w:t xml:space="preserve">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w:t>
      </w:r>
      <w:r>
        <w:t>)//re-cut by Elmer</w:t>
      </w:r>
    </w:p>
    <w:p w14:paraId="03C50C3A" w14:textId="77777777" w:rsidR="00D91769" w:rsidRPr="00484163" w:rsidRDefault="00D91769" w:rsidP="00D91769">
      <w:pPr>
        <w:rPr>
          <w:sz w:val="16"/>
        </w:rPr>
      </w:pPr>
      <w:r w:rsidRPr="00215274">
        <w:rPr>
          <w:sz w:val="16"/>
        </w:rPr>
        <w:t xml:space="preserve">A forward-thinking strategy </w:t>
      </w:r>
      <w:proofErr w:type="gramStart"/>
      <w:r w:rsidRPr="00215274">
        <w:rPr>
          <w:sz w:val="16"/>
        </w:rPr>
        <w:t>To</w:t>
      </w:r>
      <w:proofErr w:type="gramEnd"/>
      <w:r w:rsidRPr="00215274">
        <w:rPr>
          <w:sz w:val="16"/>
        </w:rPr>
        <w:t xml:space="preserve"> this point, the U.S. has been significantly outpaced by China and Russia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 With Latin America and the Caribbean being the region hardest hit in the world by the COVID-19 pandemic—much as Africa was at the height of the AIDS pandemic—the U.S. is only undermining its moral standing and regional influence by failing to more readily extend a helping hand. As the war against COVID-19 reaches a détente in the U.S., the Biden administration should make this issue a top priority. First, the U.S. needs to aggressively push its Western partners to back the IP patent waiver at the WTO in order to push forward a patent proposal that will help increase vaccine production capacity worldwide. Doing so will demonstrate to the world that Washington has the political will to defy the wishes of the powerful pharmaceutical industry and </w:t>
      </w:r>
      <w:proofErr w:type="spellStart"/>
      <w:r w:rsidRPr="00215274">
        <w:rPr>
          <w:sz w:val="16"/>
        </w:rPr>
        <w:t>and</w:t>
      </w:r>
      <w:proofErr w:type="spellEnd"/>
      <w:r w:rsidRPr="00215274">
        <w:rPr>
          <w:sz w:val="16"/>
        </w:rPr>
        <w:t xml:space="preserve"> re-establish its leadership role among the Western powers. Second, </w:t>
      </w:r>
      <w:r w:rsidRPr="00E70065">
        <w:rPr>
          <w:b/>
          <w:sz w:val="26"/>
          <w:highlight w:val="green"/>
          <w:u w:val="single"/>
        </w:rPr>
        <w:t>in order to counter its</w:t>
      </w:r>
      <w:r w:rsidRPr="00E70065">
        <w:rPr>
          <w:sz w:val="16"/>
          <w:highlight w:val="green"/>
        </w:rPr>
        <w:t xml:space="preserve"> </w:t>
      </w:r>
      <w:r w:rsidRPr="00E70065">
        <w:rPr>
          <w:b/>
          <w:sz w:val="26"/>
          <w:highlight w:val="green"/>
          <w:u w:val="single"/>
        </w:rPr>
        <w:t xml:space="preserve">geopolitical rivals </w:t>
      </w:r>
      <w:r w:rsidRPr="00215274">
        <w:rPr>
          <w:sz w:val="16"/>
        </w:rPr>
        <w:t xml:space="preserve">and restore its moral standing, the </w:t>
      </w:r>
      <w:r w:rsidRPr="00E70065">
        <w:rPr>
          <w:b/>
          <w:sz w:val="26"/>
          <w:highlight w:val="green"/>
          <w:u w:val="single"/>
        </w:rPr>
        <w:t>Biden</w:t>
      </w:r>
      <w:r w:rsidRPr="00E70065">
        <w:rPr>
          <w:sz w:val="16"/>
          <w:highlight w:val="green"/>
        </w:rPr>
        <w:t xml:space="preserve"> </w:t>
      </w:r>
      <w:r w:rsidRPr="00215274">
        <w:rPr>
          <w:sz w:val="16"/>
        </w:rPr>
        <w:t xml:space="preserve">administration </w:t>
      </w:r>
      <w:r w:rsidRPr="00E70065">
        <w:rPr>
          <w:b/>
          <w:sz w:val="26"/>
          <w:highlight w:val="green"/>
          <w:u w:val="single"/>
        </w:rPr>
        <w:t xml:space="preserve">will need to be more “present” in </w:t>
      </w:r>
      <w:r w:rsidRPr="00215274">
        <w:rPr>
          <w:sz w:val="16"/>
        </w:rPr>
        <w:t xml:space="preserve">regional vaccine distribution, demonstrated through a vigorous campaign of </w:t>
      </w:r>
      <w:r w:rsidRPr="00E70065">
        <w:rPr>
          <w:b/>
          <w:sz w:val="26"/>
          <w:highlight w:val="green"/>
          <w:u w:val="single"/>
        </w:rPr>
        <w:t>public diplomacy</w:t>
      </w:r>
      <w:r w:rsidRPr="00215274">
        <w:rPr>
          <w:sz w:val="16"/>
        </w:rPr>
        <w:t xml:space="preserve">.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w:t>
      </w:r>
      <w:r w:rsidRPr="00E70065">
        <w:rPr>
          <w:b/>
          <w:sz w:val="26"/>
          <w:highlight w:val="green"/>
          <w:u w:val="single"/>
        </w:rPr>
        <w:t xml:space="preserve">Adopting this strategy would help convey the message that vaccines are </w:t>
      </w:r>
      <w:r w:rsidRPr="00E70065">
        <w:rPr>
          <w:b/>
          <w:sz w:val="26"/>
          <w:highlight w:val="green"/>
          <w:u w:val="single"/>
          <w:bdr w:val="single" w:sz="12" w:space="0" w:color="auto"/>
        </w:rPr>
        <w:t>coming from the American people</w:t>
      </w:r>
      <w:r w:rsidRPr="00215274">
        <w:rPr>
          <w:sz w:val="16"/>
        </w:rPr>
        <w:t xml:space="preserve">, </w:t>
      </w:r>
      <w:r w:rsidRPr="00E70065">
        <w:rPr>
          <w:b/>
          <w:sz w:val="26"/>
          <w:highlight w:val="green"/>
          <w:u w:val="single"/>
        </w:rPr>
        <w:t>rather than from faceless multinational corporations</w:t>
      </w:r>
      <w:r w:rsidRPr="00215274">
        <w:rPr>
          <w:sz w:val="16"/>
        </w:rPr>
        <w:t xml:space="preserve">, and help rebuild moral standing for the U.S. among Latin American and Caribbean citizenries. </w:t>
      </w:r>
      <w:r w:rsidRPr="00E70065">
        <w:rPr>
          <w:b/>
          <w:sz w:val="26"/>
          <w:highlight w:val="green"/>
          <w:u w:val="single"/>
        </w:rPr>
        <w:t>Public-private partnerships</w:t>
      </w:r>
      <w:r w:rsidRPr="00E70065">
        <w:rPr>
          <w:sz w:val="16"/>
          <w:highlight w:val="green"/>
        </w:rPr>
        <w:t xml:space="preserve"> </w:t>
      </w:r>
      <w:r w:rsidRPr="00215274">
        <w:rPr>
          <w:sz w:val="16"/>
        </w:rPr>
        <w:t xml:space="preserve">with these companies would allow the U.S. to obtain more accountability with respect to international vaccine distribution; previous agreements have proven successful in achieving similar public perceptions of transparency and accountability. Finally, </w:t>
      </w:r>
      <w:r w:rsidRPr="00E70065">
        <w:rPr>
          <w:b/>
          <w:sz w:val="26"/>
          <w:highlight w:val="green"/>
          <w:u w:val="single"/>
        </w:rPr>
        <w:t>Washington needs to ramp up its vaccine donations to countries</w:t>
      </w:r>
      <w:r w:rsidRPr="00E70065">
        <w:rPr>
          <w:sz w:val="16"/>
          <w:highlight w:val="green"/>
        </w:rPr>
        <w:t xml:space="preserve"> </w:t>
      </w:r>
      <w:r w:rsidRPr="00215274">
        <w:rPr>
          <w:sz w:val="16"/>
        </w:rPr>
        <w:t>in Latin America and the Caribbean, prioritizing the distribution of Johnson &amp; Johnson (J&amp;J) and AstraZeneca doses for the sake of efficiency and efficacy. (Pfizer and Moderna’s vaccines require expensive cold chain infrastructure for their transport, the capacity for which many regional providers lack.) A prompt, strong showing of U.S. leadership in each of these areas will undoubtedly help boost Washington’s moral standing and counter rival influences in Latin America and the Caribbean.</w:t>
      </w:r>
    </w:p>
    <w:p w14:paraId="3972CE1C" w14:textId="77777777" w:rsidR="00D91769" w:rsidRDefault="00D91769" w:rsidP="00D91769">
      <w:pPr>
        <w:pStyle w:val="Heading4"/>
      </w:pPr>
      <w:r>
        <w:t xml:space="preserve">4] </w:t>
      </w:r>
      <w:r>
        <w:rPr>
          <w:u w:val="single"/>
        </w:rPr>
        <w:t>Turn</w:t>
      </w:r>
      <w:r>
        <w:t xml:space="preserve"> – The </w:t>
      </w:r>
      <w:proofErr w:type="spellStart"/>
      <w:r>
        <w:t>Aff</w:t>
      </w:r>
      <w:proofErr w:type="spellEnd"/>
      <w:r>
        <w:t xml:space="preserve"> doesn’t get associated back w/ the US BUT the WTO since it’s a multilateral effort by multiple Western powers to waiver Patents – all of your 1AC evidence is about a form of “conditioned Vaccine Diplomacy” which </w:t>
      </w:r>
      <w:r>
        <w:rPr>
          <w:u w:val="single"/>
        </w:rPr>
        <w:t>isn’t the Plan</w:t>
      </w:r>
      <w:r>
        <w:t xml:space="preserve"> – if the 1AR says “pushing for it gets associated” – proves Biden’s support </w:t>
      </w:r>
      <w:r>
        <w:rPr>
          <w:u w:val="single"/>
        </w:rPr>
        <w:t>solves</w:t>
      </w:r>
      <w:r>
        <w:t>.</w:t>
      </w:r>
    </w:p>
    <w:p w14:paraId="0459D521" w14:textId="77777777" w:rsidR="00D91769" w:rsidRDefault="00D91769" w:rsidP="00D91769">
      <w:pPr>
        <w:pStyle w:val="Heading4"/>
      </w:pPr>
      <w:r>
        <w:t xml:space="preserve">5] </w:t>
      </w:r>
      <w:r>
        <w:rPr>
          <w:u w:val="single"/>
        </w:rPr>
        <w:t>Turn</w:t>
      </w:r>
      <w:r>
        <w:t xml:space="preserve"> – </w:t>
      </w:r>
      <w:proofErr w:type="spellStart"/>
      <w:r>
        <w:t>Aff</w:t>
      </w:r>
      <w:proofErr w:type="spellEnd"/>
      <w:r>
        <w:t xml:space="preserve"> facilitates critical Biotech to China – devastates US leadership</w:t>
      </w:r>
    </w:p>
    <w:p w14:paraId="0551F502" w14:textId="77777777" w:rsidR="00D91769" w:rsidRPr="006F0654" w:rsidRDefault="00D91769" w:rsidP="00D91769">
      <w:proofErr w:type="spellStart"/>
      <w:r w:rsidRPr="006F0654">
        <w:rPr>
          <w:rStyle w:val="Style13ptBold"/>
        </w:rPr>
        <w:t>Sasse</w:t>
      </w:r>
      <w:proofErr w:type="spellEnd"/>
      <w:r w:rsidRPr="006F0654">
        <w:rPr>
          <w:rStyle w:val="Style13ptBold"/>
        </w:rPr>
        <w:t xml:space="preserve"> 5-17</w:t>
      </w:r>
      <w:r>
        <w:t xml:space="preserve"> </w:t>
      </w:r>
      <w:r w:rsidRPr="006F0654">
        <w:t xml:space="preserve">Ben </w:t>
      </w:r>
      <w:proofErr w:type="spellStart"/>
      <w:r w:rsidRPr="006F0654">
        <w:t>Sasse</w:t>
      </w:r>
      <w:proofErr w:type="spellEnd"/>
      <w:r w:rsidRPr="006F0654">
        <w:t xml:space="preserve"> 5-17-2021 "U.S. Can Stop the Pandemic and Counter China"</w:t>
      </w:r>
      <w:r>
        <w:t xml:space="preserve"> </w:t>
      </w:r>
      <w:hyperlink r:id="rId15" w:anchor="selection-4197.0-4265.96" w:history="1">
        <w:r w:rsidRPr="00B867F4">
          <w:rPr>
            <w:rStyle w:val="Hyperlink"/>
          </w:rPr>
          <w:t>https://archive.is/NOKMj#selection-4197.0-4265.96</w:t>
        </w:r>
      </w:hyperlink>
      <w:r>
        <w:t xml:space="preserve"> (Ben </w:t>
      </w:r>
      <w:proofErr w:type="spellStart"/>
      <w:r>
        <w:t>Sasse</w:t>
      </w:r>
      <w:proofErr w:type="spellEnd"/>
      <w:r>
        <w:t xml:space="preserve"> has </w:t>
      </w:r>
      <w:r w:rsidRPr="006F0654">
        <w:t>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w:t>
      </w:r>
      <w:r>
        <w:t>)//Elmer</w:t>
      </w:r>
    </w:p>
    <w:p w14:paraId="34311309" w14:textId="77777777" w:rsidR="00D91769" w:rsidRPr="00984DF2" w:rsidRDefault="00D91769" w:rsidP="00D91769">
      <w:pPr>
        <w:rPr>
          <w:sz w:val="16"/>
        </w:rPr>
      </w:pPr>
      <w:r w:rsidRPr="00403697">
        <w:rPr>
          <w:u w:val="single"/>
        </w:rPr>
        <w:t xml:space="preserve">Covid-19 exploded in part because the Chinese Communist Party was apathetic about other nations’ health and covered up the pandemic during its initial months by lying to and through international public-health </w:t>
      </w:r>
      <w:r w:rsidRPr="00984DF2">
        <w:rPr>
          <w:sz w:val="16"/>
        </w:rPr>
        <w:t xml:space="preserve">organizations. The vaccines that will now beat Covid-19 should likewise spread rapidly world-wide because the U.S. cares for the health of our neighbors around the globe. The world should know that this virus grew deadlier because of a tyrannical system’s paranoia, and the life-saving remedy is emerging from the innovative power of democratic capitalism. Washington is late to vaccine diplomacy but not too late. The framing of every new program as a “Marshall Plan” for this or that is overused, but this is a genuine once-in-a-generation opportunity to show the world what U.S. leadership looks like. Covid-19 came from China. The most effective vaccines against it come from the United States of America. The U.S. should set a goal of vaccinating more than one billion people around the world by Thanksgiving—and without dumping intellectual property, a foolish act with perverse consequences.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6628A0">
        <w:rPr>
          <w:u w:val="single"/>
        </w:rPr>
        <w:t>As a country dedicated to the principle that all are created equal, the U.S. won’t turn our back on these men, women and children</w:t>
      </w:r>
      <w:r w:rsidRPr="00984DF2">
        <w:rPr>
          <w:sz w:val="16"/>
        </w:rPr>
        <w:t xml:space="preserve">. Now the two realist cases: First, </w:t>
      </w:r>
      <w:r w:rsidRPr="006628A0">
        <w:rPr>
          <w:u w:val="single"/>
        </w:rPr>
        <w:t xml:space="preserve">all available data indicate the </w:t>
      </w:r>
      <w:r w:rsidRPr="00E70065">
        <w:rPr>
          <w:highlight w:val="green"/>
          <w:u w:val="single"/>
        </w:rPr>
        <w:t xml:space="preserve">vaccines developed by the U.S. </w:t>
      </w:r>
      <w:r w:rsidRPr="006628A0">
        <w:rPr>
          <w:u w:val="single"/>
        </w:rPr>
        <w:t>pharmaceutical industry—the result of years of research, accelerated by the public-private Operation Warp Speed—</w:t>
      </w:r>
      <w:r w:rsidRPr="00E70065">
        <w:rPr>
          <w:b/>
          <w:bCs/>
          <w:highlight w:val="green"/>
          <w:u w:val="single"/>
        </w:rPr>
        <w:t>are by far the best</w:t>
      </w:r>
      <w:r w:rsidRPr="00E70065">
        <w:rPr>
          <w:highlight w:val="green"/>
          <w:u w:val="single"/>
        </w:rPr>
        <w:t xml:space="preserve"> </w:t>
      </w:r>
      <w:r w:rsidRPr="006628A0">
        <w:rPr>
          <w:u w:val="single"/>
        </w:rPr>
        <w:t xml:space="preserve">in the world. </w:t>
      </w:r>
      <w:r w:rsidRPr="00984DF2">
        <w:rPr>
          <w:sz w:val="16"/>
        </w:rPr>
        <w:t xml:space="preserve">But most people and nations don’t know that. </w:t>
      </w:r>
      <w:proofErr w:type="gramStart"/>
      <w:r w:rsidRPr="00984DF2">
        <w:rPr>
          <w:sz w:val="16"/>
        </w:rPr>
        <w:t>Instead</w:t>
      </w:r>
      <w:proofErr w:type="gramEnd"/>
      <w:r w:rsidRPr="00984DF2">
        <w:rPr>
          <w:sz w:val="16"/>
        </w:rPr>
        <w:t xml:space="preserve"> the Chinese Communist Party has exploited the suffering of the developing world to advance its own interests. In its usual mafioso fashion, Beijing has made delivery of vaccines contingent on the recipient nation’s breaking diplomatic ties with Taiwan, or agreeing to use Huawei—China’s tech giant/espionage agency—to provide 5G internet service. China has charged astronomical prices for garbage vaccines. The second realist case for vaccine diplomacy is the danger that the virus will mutate to evade vaccines. America’s vaccines can</w:t>
      </w:r>
      <w:r w:rsidRPr="006628A0">
        <w:rPr>
          <w:u w:val="single"/>
        </w:rPr>
        <w:t xml:space="preserve"> stop this—they’ve proved effective against all known global strains—but it’s a race against time.</w:t>
      </w:r>
      <w:r w:rsidRPr="00984DF2">
        <w:rPr>
          <w:sz w:val="16"/>
        </w:rPr>
        <w:t xml:space="preserve"> Unfortunately, the </w:t>
      </w:r>
      <w:r w:rsidRPr="00E70065">
        <w:rPr>
          <w:highlight w:val="green"/>
          <w:u w:val="single"/>
        </w:rPr>
        <w:t>Biden</w:t>
      </w:r>
      <w:r w:rsidRPr="00984DF2">
        <w:rPr>
          <w:sz w:val="16"/>
        </w:rPr>
        <w:t xml:space="preserve"> administration </w:t>
      </w:r>
      <w:r w:rsidRPr="00E70065">
        <w:rPr>
          <w:highlight w:val="green"/>
          <w:u w:val="single"/>
        </w:rPr>
        <w:t>wants to surrender</w:t>
      </w:r>
      <w:r w:rsidRPr="00984DF2">
        <w:rPr>
          <w:sz w:val="16"/>
        </w:rPr>
        <w:t xml:space="preserve"> America’s </w:t>
      </w:r>
      <w:r w:rsidRPr="00E70065">
        <w:rPr>
          <w:highlight w:val="green"/>
          <w:u w:val="single"/>
        </w:rPr>
        <w:t>Covid</w:t>
      </w:r>
      <w:r w:rsidRPr="00984DF2">
        <w:rPr>
          <w:sz w:val="16"/>
        </w:rPr>
        <w:t xml:space="preserve">-19 </w:t>
      </w:r>
      <w:r w:rsidRPr="00E70065">
        <w:rPr>
          <w:highlight w:val="green"/>
          <w:u w:val="single"/>
        </w:rPr>
        <w:t>vaccine</w:t>
      </w:r>
      <w:r w:rsidRPr="00984DF2">
        <w:rPr>
          <w:sz w:val="16"/>
        </w:rPr>
        <w:t xml:space="preserve"> technology </w:t>
      </w:r>
      <w:r w:rsidRPr="00E70065">
        <w:rPr>
          <w:b/>
          <w:bCs/>
          <w:highlight w:val="green"/>
          <w:u w:val="single"/>
        </w:rPr>
        <w:t>to anyone who wants it—including China</w:t>
      </w:r>
      <w:r w:rsidRPr="00984DF2">
        <w:rPr>
          <w:sz w:val="16"/>
        </w:rPr>
        <w:t xml:space="preserve">. That is the substance of the May 5 announcement that the U.S. will enter into negotiations at the World Trade Organization to waive the Agreement on Trade-Related Aspects of International Property Rights for Covid vaccine technology. </w:t>
      </w:r>
      <w:r w:rsidRPr="006628A0">
        <w:rPr>
          <w:u w:val="single"/>
        </w:rPr>
        <w:t xml:space="preserve">This would do </w:t>
      </w:r>
      <w:r w:rsidRPr="00E70065">
        <w:rPr>
          <w:highlight w:val="green"/>
          <w:u w:val="single"/>
        </w:rPr>
        <w:t xml:space="preserve">little to speed </w:t>
      </w:r>
      <w:r w:rsidRPr="006628A0">
        <w:rPr>
          <w:u w:val="single"/>
        </w:rPr>
        <w:t xml:space="preserve">the </w:t>
      </w:r>
      <w:r w:rsidRPr="00E70065">
        <w:rPr>
          <w:highlight w:val="green"/>
          <w:u w:val="single"/>
        </w:rPr>
        <w:t xml:space="preserve">distribution </w:t>
      </w:r>
      <w:r w:rsidRPr="006628A0">
        <w:rPr>
          <w:u w:val="single"/>
        </w:rPr>
        <w:t xml:space="preserve">of effective vaccines, </w:t>
      </w:r>
      <w:r w:rsidRPr="00E70065">
        <w:rPr>
          <w:highlight w:val="green"/>
          <w:u w:val="single"/>
        </w:rPr>
        <w:t xml:space="preserve">but </w:t>
      </w:r>
      <w:r w:rsidRPr="006628A0">
        <w:rPr>
          <w:u w:val="single"/>
        </w:rPr>
        <w:t xml:space="preserve">it would </w:t>
      </w:r>
      <w:r w:rsidRPr="00E70065">
        <w:rPr>
          <w:highlight w:val="green"/>
          <w:u w:val="single"/>
        </w:rPr>
        <w:t xml:space="preserve">create </w:t>
      </w:r>
      <w:r w:rsidRPr="00E70065">
        <w:rPr>
          <w:b/>
          <w:bCs/>
          <w:highlight w:val="green"/>
          <w:u w:val="single"/>
        </w:rPr>
        <w:t>substantial disincentives to invest in innovation</w:t>
      </w:r>
      <w:r w:rsidRPr="006628A0">
        <w:rPr>
          <w:u w:val="single"/>
        </w:rPr>
        <w:t xml:space="preserve">. The </w:t>
      </w:r>
      <w:r w:rsidRPr="00E70065">
        <w:rPr>
          <w:highlight w:val="green"/>
          <w:u w:val="single"/>
        </w:rPr>
        <w:t xml:space="preserve">mRNA technology </w:t>
      </w:r>
      <w:r w:rsidRPr="006628A0">
        <w:rPr>
          <w:u w:val="single"/>
        </w:rPr>
        <w:t xml:space="preserve">at the heart of our vaccines </w:t>
      </w:r>
      <w:r w:rsidRPr="00E70065">
        <w:rPr>
          <w:highlight w:val="green"/>
          <w:u w:val="single"/>
        </w:rPr>
        <w:t xml:space="preserve">is </w:t>
      </w:r>
      <w:r w:rsidRPr="006628A0">
        <w:rPr>
          <w:u w:val="single"/>
        </w:rPr>
        <w:t xml:space="preserve">the result of </w:t>
      </w:r>
      <w:r w:rsidRPr="00E70065">
        <w:rPr>
          <w:highlight w:val="green"/>
          <w:u w:val="single"/>
        </w:rPr>
        <w:t>decades of American investment and labor</w:t>
      </w:r>
      <w:r w:rsidRPr="006628A0">
        <w:rPr>
          <w:u w:val="single"/>
        </w:rPr>
        <w:t xml:space="preserve">, </w:t>
      </w:r>
      <w:r w:rsidRPr="00E70065">
        <w:rPr>
          <w:highlight w:val="green"/>
          <w:u w:val="single"/>
        </w:rPr>
        <w:t xml:space="preserve">and </w:t>
      </w:r>
      <w:r w:rsidRPr="006628A0">
        <w:rPr>
          <w:u w:val="single"/>
        </w:rPr>
        <w:t xml:space="preserve">it’s a </w:t>
      </w:r>
      <w:r w:rsidRPr="00E70065">
        <w:rPr>
          <w:highlight w:val="green"/>
          <w:u w:val="single"/>
        </w:rPr>
        <w:t xml:space="preserve">leg up on the next global health crisis. Ceding </w:t>
      </w:r>
      <w:r w:rsidRPr="006628A0">
        <w:rPr>
          <w:u w:val="single"/>
        </w:rPr>
        <w:t xml:space="preserve">this </w:t>
      </w:r>
      <w:r w:rsidRPr="00E70065">
        <w:rPr>
          <w:highlight w:val="green"/>
          <w:u w:val="single"/>
        </w:rPr>
        <w:t xml:space="preserve">advantage to </w:t>
      </w:r>
      <w:r w:rsidRPr="006628A0">
        <w:rPr>
          <w:u w:val="single"/>
        </w:rPr>
        <w:t xml:space="preserve">the </w:t>
      </w:r>
      <w:r w:rsidRPr="00E70065">
        <w:rPr>
          <w:highlight w:val="green"/>
          <w:u w:val="single"/>
        </w:rPr>
        <w:t>C</w:t>
      </w:r>
      <w:r w:rsidRPr="006628A0">
        <w:rPr>
          <w:u w:val="single"/>
        </w:rPr>
        <w:t xml:space="preserve">hinese </w:t>
      </w:r>
      <w:r w:rsidRPr="00E70065">
        <w:rPr>
          <w:highlight w:val="green"/>
          <w:u w:val="single"/>
        </w:rPr>
        <w:t>C</w:t>
      </w:r>
      <w:r w:rsidRPr="006628A0">
        <w:rPr>
          <w:u w:val="single"/>
        </w:rPr>
        <w:t xml:space="preserve">ommunist </w:t>
      </w:r>
      <w:r w:rsidRPr="00E70065">
        <w:rPr>
          <w:highlight w:val="green"/>
          <w:u w:val="single"/>
        </w:rPr>
        <w:t>P</w:t>
      </w:r>
      <w:r w:rsidRPr="006628A0">
        <w:rPr>
          <w:u w:val="single"/>
        </w:rPr>
        <w:t xml:space="preserve">arty all but </w:t>
      </w:r>
      <w:r w:rsidRPr="00E70065">
        <w:rPr>
          <w:highlight w:val="green"/>
          <w:u w:val="single"/>
        </w:rPr>
        <w:t xml:space="preserve">guarantees </w:t>
      </w:r>
      <w:r w:rsidRPr="006628A0">
        <w:rPr>
          <w:u w:val="single"/>
        </w:rPr>
        <w:t xml:space="preserve">that </w:t>
      </w:r>
      <w:r w:rsidRPr="00E70065">
        <w:rPr>
          <w:highlight w:val="green"/>
          <w:u w:val="single"/>
        </w:rPr>
        <w:t xml:space="preserve">we will </w:t>
      </w:r>
      <w:r w:rsidRPr="00E70065">
        <w:rPr>
          <w:b/>
          <w:bCs/>
          <w:highlight w:val="green"/>
          <w:u w:val="single"/>
        </w:rPr>
        <w:t>lose the next vaccine race</w:t>
      </w:r>
      <w:r w:rsidRPr="006628A0">
        <w:rPr>
          <w:u w:val="single"/>
        </w:rPr>
        <w:t xml:space="preserve">, </w:t>
      </w:r>
      <w:r w:rsidRPr="00E70065">
        <w:rPr>
          <w:highlight w:val="green"/>
          <w:u w:val="single"/>
        </w:rPr>
        <w:t xml:space="preserve">and </w:t>
      </w:r>
      <w:r w:rsidRPr="006628A0">
        <w:rPr>
          <w:u w:val="single"/>
        </w:rPr>
        <w:t xml:space="preserve">that </w:t>
      </w:r>
      <w:r w:rsidRPr="00E70065">
        <w:rPr>
          <w:b/>
          <w:bCs/>
          <w:highlight w:val="green"/>
          <w:u w:val="single"/>
        </w:rPr>
        <w:t>Beijing will have the upper hand abroad.</w:t>
      </w:r>
      <w:r w:rsidRPr="00E70065">
        <w:rPr>
          <w:highlight w:val="green"/>
          <w:u w:val="single"/>
        </w:rPr>
        <w:t xml:space="preserve"> China’s </w:t>
      </w:r>
      <w:r w:rsidRPr="006628A0">
        <w:rPr>
          <w:u w:val="single"/>
        </w:rPr>
        <w:t xml:space="preserve">corrupt </w:t>
      </w:r>
      <w:r w:rsidRPr="00E70065">
        <w:rPr>
          <w:highlight w:val="green"/>
          <w:u w:val="single"/>
        </w:rPr>
        <w:t xml:space="preserve">leadership </w:t>
      </w:r>
      <w:r w:rsidRPr="006628A0">
        <w:rPr>
          <w:u w:val="single"/>
        </w:rPr>
        <w:t xml:space="preserve">won’t need to hack our databases; they’ll simply </w:t>
      </w:r>
      <w:r w:rsidRPr="00E70065">
        <w:rPr>
          <w:highlight w:val="green"/>
          <w:u w:val="single"/>
        </w:rPr>
        <w:t xml:space="preserve">use our freely surrendered technological advances </w:t>
      </w:r>
      <w:r w:rsidRPr="00E70065">
        <w:rPr>
          <w:b/>
          <w:bCs/>
          <w:highlight w:val="green"/>
          <w:u w:val="single"/>
        </w:rPr>
        <w:t>to undermine us abroad</w:t>
      </w:r>
      <w:r w:rsidRPr="00984DF2">
        <w:rPr>
          <w:sz w:val="16"/>
        </w:rPr>
        <w:t xml:space="preserve">. </w:t>
      </w:r>
      <w:r w:rsidRPr="006628A0">
        <w:rPr>
          <w:u w:val="single"/>
        </w:rPr>
        <w:t>There’s a better way. America can vaccinate a billion people around the globe. It’s going to take work and investment</w:t>
      </w:r>
      <w:r w:rsidRPr="00984DF2">
        <w:rPr>
          <w:sz w:val="16"/>
        </w:rPr>
        <w:t>. The administration should make vaccine diplomacy the State Department’s top budget priority and begin working with pharmaceutical companies on cost-sharing agreements. We need to encourage public-private partnerships and facilitate overseas licensing agreements to enable American pharmaceutical companies to export vaccines without surrendering their legal rights. We need to encourage donations from America’s unused vaccine supply. Getting personal protective equipment, oxygen and ventilators into doctors’ hands abroad is saving lives every day, so we should expand exports of these and related items. Likewise, we should break open the supply-chain bottleneck that is thwarting the delivery of cargo. The developing world lacks vaccine manufacturing, storage and distribution capacities—and none of these problems are solved by an IP giveaway. A U.S. public-private program to advance vaccine diplomacy will help more people more quickly.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 In less than a year, American physicians, scientists and pharmaceutical companies confronted an extremely potent virus, created multiple effective vaccines, and produced enough of them to inoculate the majority of our 330 million citizens. This extraordinary achievement is a testament to American innovation and to our system of free competition, targeted private-public partnership and robust legal protections. The Chinese alternative—a system of state-sponsored mismanagement, deception and coercion—has shown itself to be not only a failure, but a failure big enough to infect the globe. The message is simple: Americans are here to help. Uncle Sam, not Chairman Xi, can end Covid-19.</w:t>
      </w:r>
    </w:p>
    <w:p w14:paraId="59B41AC8" w14:textId="77777777" w:rsidR="00D91769" w:rsidRPr="001E46D2" w:rsidRDefault="00D91769" w:rsidP="00D91769"/>
    <w:p w14:paraId="187019E6" w14:textId="77777777" w:rsidR="00D91769" w:rsidRPr="00D91769" w:rsidRDefault="00D91769" w:rsidP="00D91769"/>
    <w:p w14:paraId="13BE112B" w14:textId="77777777" w:rsidR="00635896" w:rsidRDefault="00635896" w:rsidP="00635896">
      <w:pPr>
        <w:pStyle w:val="Heading3"/>
      </w:pPr>
      <w:r>
        <w:t>1NC – AT: COVID Advantage</w:t>
      </w:r>
    </w:p>
    <w:p w14:paraId="7DA547C1" w14:textId="77777777" w:rsidR="00635896" w:rsidRDefault="00635896" w:rsidP="00635896">
      <w:pPr>
        <w:pStyle w:val="Heading4"/>
      </w:pPr>
      <w:r>
        <w:t xml:space="preserve">Top-Level: </w:t>
      </w:r>
    </w:p>
    <w:p w14:paraId="48BEAC9A" w14:textId="77777777" w:rsidR="00635896" w:rsidRPr="00BA2729" w:rsidRDefault="00635896" w:rsidP="00635896">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55F06297" w14:textId="77777777" w:rsidR="00635896" w:rsidRPr="007534FF" w:rsidRDefault="00635896" w:rsidP="00635896">
      <w:r w:rsidRPr="007534FF">
        <w:rPr>
          <w:rStyle w:val="Style13ptBold"/>
        </w:rPr>
        <w:t>Conrad 5-18</w:t>
      </w:r>
      <w:r>
        <w:t xml:space="preserve"> </w:t>
      </w:r>
      <w:r w:rsidRPr="007534FF">
        <w:t>John Conrad 5-18-2021 "Waiving intellectual property rights is not in the best interests of patients"</w:t>
      </w:r>
      <w:r>
        <w:t xml:space="preserve"> </w:t>
      </w:r>
      <w:hyperlink r:id="rId1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0203221C" w14:textId="77777777" w:rsidR="00635896" w:rsidRDefault="00635896" w:rsidP="00635896">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4D404B30" w14:textId="77777777" w:rsidR="00635896" w:rsidRPr="006C2B22" w:rsidRDefault="00635896" w:rsidP="00635896">
      <w:pPr>
        <w:pStyle w:val="Heading4"/>
      </w:pPr>
      <w:r>
        <w:t xml:space="preserve">2] Lack of </w:t>
      </w:r>
      <w:r>
        <w:rPr>
          <w:u w:val="single"/>
        </w:rPr>
        <w:t>key supplies</w:t>
      </w:r>
      <w:r>
        <w:t xml:space="preserve"> </w:t>
      </w:r>
    </w:p>
    <w:p w14:paraId="36914110" w14:textId="77777777" w:rsidR="00635896" w:rsidRPr="00F70F86" w:rsidRDefault="00635896" w:rsidP="00635896">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7D79DE5F" w14:textId="77777777" w:rsidR="00635896" w:rsidRPr="00F70F86" w:rsidRDefault="00635896" w:rsidP="00635896">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4754E15D" w14:textId="77777777" w:rsidR="00635896" w:rsidRDefault="00635896" w:rsidP="00635896">
      <w:pPr>
        <w:pStyle w:val="Heading4"/>
      </w:pPr>
      <w:r>
        <w:t xml:space="preserve">3] </w:t>
      </w:r>
      <w:r w:rsidRPr="006C2B22">
        <w:rPr>
          <w:u w:val="single"/>
        </w:rPr>
        <w:t>Hurts Innovation</w:t>
      </w:r>
      <w:r>
        <w:t xml:space="preserve"> </w:t>
      </w:r>
    </w:p>
    <w:p w14:paraId="1E569A8F" w14:textId="77777777" w:rsidR="00635896" w:rsidRPr="001247B6" w:rsidRDefault="00635896" w:rsidP="00635896">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7B741765" w14:textId="77777777" w:rsidR="00635896" w:rsidRDefault="00635896" w:rsidP="00635896">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2FB2676B" w14:textId="77777777" w:rsidR="00635896" w:rsidRDefault="00635896" w:rsidP="00635896">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6A3632BC" w14:textId="77777777" w:rsidR="00635896" w:rsidRDefault="00635896" w:rsidP="00635896">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7"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3C453F59" w14:textId="77777777" w:rsidR="00635896" w:rsidRDefault="00635896" w:rsidP="00635896">
      <w:pPr>
        <w:rPr>
          <w:sz w:val="16"/>
          <w:szCs w:val="24"/>
        </w:rPr>
      </w:pPr>
      <w:r w:rsidRPr="00E70065">
        <w:rPr>
          <w:b/>
          <w:szCs w:val="24"/>
          <w:highlight w:val="green"/>
          <w:u w:val="single"/>
        </w:rPr>
        <w:t>Results</w:t>
      </w:r>
      <w:r w:rsidRPr="00E70065">
        <w:rPr>
          <w:sz w:val="16"/>
          <w:szCs w:val="24"/>
          <w:highlight w:val="green"/>
        </w:rPr>
        <w:t xml:space="preserve"> </w:t>
      </w:r>
      <w:r w:rsidRPr="001D2A7B">
        <w:rPr>
          <w:sz w:val="16"/>
          <w:szCs w:val="24"/>
        </w:rPr>
        <w:t xml:space="preserve">from a trio of studies, published in the CDC’s weekly report, </w:t>
      </w:r>
      <w:r w:rsidRPr="00E70065">
        <w:rPr>
          <w:b/>
          <w:sz w:val="26"/>
          <w:szCs w:val="24"/>
          <w:highlight w:val="green"/>
          <w:u w:val="single"/>
        </w:rPr>
        <w:t>motivated</w:t>
      </w:r>
      <w:r w:rsidRPr="00E70065">
        <w:rPr>
          <w:sz w:val="16"/>
          <w:szCs w:val="24"/>
          <w:highlight w:val="green"/>
        </w:rPr>
        <w:t xml:space="preserve"> </w:t>
      </w:r>
      <w:r w:rsidRPr="001D2A7B">
        <w:rPr>
          <w:sz w:val="16"/>
          <w:szCs w:val="24"/>
        </w:rPr>
        <w:t xml:space="preserve">the </w:t>
      </w:r>
      <w:r w:rsidRPr="00E70065">
        <w:rPr>
          <w:b/>
          <w:sz w:val="26"/>
          <w:szCs w:val="24"/>
          <w:highlight w:val="green"/>
          <w:u w:val="single"/>
        </w:rPr>
        <w:t>Biden</w:t>
      </w:r>
      <w:r w:rsidRPr="00E70065">
        <w:rPr>
          <w:sz w:val="16"/>
          <w:szCs w:val="24"/>
          <w:highlight w:val="green"/>
        </w:rPr>
        <w:t xml:space="preserve"> </w:t>
      </w:r>
      <w:r w:rsidRPr="001D2A7B">
        <w:rPr>
          <w:sz w:val="16"/>
          <w:szCs w:val="24"/>
        </w:rPr>
        <w:t xml:space="preserve">administration </w:t>
      </w:r>
      <w:r w:rsidRPr="00E70065">
        <w:rPr>
          <w:b/>
          <w:sz w:val="26"/>
          <w:szCs w:val="24"/>
          <w:highlight w:val="green"/>
          <w:u w:val="single"/>
        </w:rPr>
        <w:t>to</w:t>
      </w:r>
      <w:r w:rsidRPr="00E70065">
        <w:rPr>
          <w:sz w:val="16"/>
          <w:szCs w:val="24"/>
          <w:highlight w:val="green"/>
        </w:rPr>
        <w:t xml:space="preserve"> </w:t>
      </w:r>
      <w:r w:rsidRPr="00E70065">
        <w:rPr>
          <w:b/>
          <w:szCs w:val="24"/>
          <w:highlight w:val="green"/>
          <w:u w:val="single"/>
        </w:rPr>
        <w:t>consider</w:t>
      </w:r>
      <w:r w:rsidRPr="00E70065">
        <w:rPr>
          <w:sz w:val="16"/>
          <w:szCs w:val="24"/>
          <w:highlight w:val="green"/>
        </w:rPr>
        <w:t xml:space="preserve"> </w:t>
      </w:r>
      <w:r w:rsidRPr="00E70065">
        <w:rPr>
          <w:b/>
          <w:szCs w:val="24"/>
          <w:highlight w:val="green"/>
          <w:u w:val="single"/>
        </w:rPr>
        <w:t>booster shots</w:t>
      </w:r>
      <w:r w:rsidRPr="001D2A7B">
        <w:rPr>
          <w:sz w:val="16"/>
          <w:szCs w:val="24"/>
        </w:rPr>
        <w:t xml:space="preserve">. </w:t>
      </w:r>
      <w:r w:rsidRPr="00E70065">
        <w:rPr>
          <w:b/>
          <w:szCs w:val="24"/>
          <w:highlight w:val="green"/>
          <w:u w:val="single"/>
        </w:rPr>
        <w:t>Three studies published</w:t>
      </w:r>
      <w:r w:rsidRPr="00E70065">
        <w:rPr>
          <w:szCs w:val="24"/>
          <w:highlight w:val="green"/>
          <w:u w:val="single"/>
        </w:rPr>
        <w:t xml:space="preserve"> </w:t>
      </w:r>
      <w:r w:rsidRPr="001D2A7B">
        <w:rPr>
          <w:szCs w:val="24"/>
          <w:u w:val="single"/>
        </w:rPr>
        <w:t xml:space="preserve">Wednesday by the Centers for Disease Control and Prevention </w:t>
      </w:r>
      <w:r w:rsidRPr="00E70065">
        <w:rPr>
          <w:b/>
          <w:szCs w:val="24"/>
          <w:highlight w:val="green"/>
          <w:u w:val="single"/>
        </w:rPr>
        <w:t>show</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protection against the</w:t>
      </w:r>
      <w:r w:rsidRPr="00E70065">
        <w:rPr>
          <w:szCs w:val="24"/>
          <w:highlight w:val="green"/>
          <w:u w:val="single"/>
        </w:rPr>
        <w:t xml:space="preserve"> </w:t>
      </w:r>
      <w:r w:rsidRPr="00E70065">
        <w:rPr>
          <w:b/>
          <w:szCs w:val="24"/>
          <w:highlight w:val="green"/>
          <w:u w:val="single"/>
        </w:rPr>
        <w:t>coronavirus from vaccines</w:t>
      </w:r>
      <w:r w:rsidRPr="00E70065">
        <w:rPr>
          <w:szCs w:val="24"/>
          <w:highlight w:val="green"/>
          <w:u w:val="single"/>
        </w:rPr>
        <w:t xml:space="preserve"> </w:t>
      </w:r>
      <w:r w:rsidRPr="00E70065">
        <w:rPr>
          <w:b/>
          <w:szCs w:val="24"/>
          <w:highlight w:val="green"/>
          <w:u w:val="single"/>
        </w:rPr>
        <w:t>declined</w:t>
      </w:r>
      <w:r w:rsidRPr="00E70065">
        <w:rPr>
          <w:szCs w:val="24"/>
          <w:highlight w:val="green"/>
          <w:u w:val="single"/>
        </w:rPr>
        <w:t xml:space="preserve"> </w:t>
      </w:r>
      <w:r w:rsidRPr="001D2A7B">
        <w:rPr>
          <w:szCs w:val="24"/>
          <w:u w:val="single"/>
        </w:rPr>
        <w:t xml:space="preserve">in the midsummer months </w:t>
      </w:r>
      <w:r w:rsidRPr="00E70065">
        <w:rPr>
          <w:b/>
          <w:szCs w:val="24"/>
          <w:highlight w:val="green"/>
          <w:u w:val="single"/>
        </w:rPr>
        <w:t>when</w:t>
      </w:r>
      <w:r w:rsidRPr="00E70065">
        <w:rPr>
          <w:szCs w:val="24"/>
          <w:highlight w:val="green"/>
          <w:u w:val="single"/>
        </w:rPr>
        <w:t xml:space="preserve"> </w:t>
      </w:r>
      <w:r w:rsidRPr="001D2A7B">
        <w:rPr>
          <w:szCs w:val="24"/>
          <w:u w:val="single"/>
        </w:rPr>
        <w:t xml:space="preserve">the more contagious </w:t>
      </w:r>
      <w:r w:rsidRPr="00E70065">
        <w:rPr>
          <w:b/>
          <w:szCs w:val="24"/>
          <w:highlight w:val="green"/>
          <w:u w:val="single"/>
        </w:rPr>
        <w:t>delta variant rose</w:t>
      </w:r>
      <w:r w:rsidRPr="00E70065">
        <w:rPr>
          <w:szCs w:val="24"/>
          <w:highlight w:val="gree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szCs w:val="24"/>
          <w:u w:val="single"/>
        </w:rPr>
        <w:t xml:space="preserve">also </w:t>
      </w:r>
      <w:r w:rsidRPr="00E70065">
        <w:rPr>
          <w:b/>
          <w:szCs w:val="24"/>
          <w:highlight w:val="green"/>
          <w:u w:val="single"/>
        </w:rPr>
        <w:t>reinforce</w:t>
      </w:r>
      <w:r w:rsidRPr="00E70065">
        <w:rPr>
          <w:szCs w:val="24"/>
          <w:highlight w:val="green"/>
          <w:u w:val="single"/>
        </w:rPr>
        <w:t xml:space="preserve"> </w:t>
      </w:r>
      <w:r w:rsidRPr="001D2A7B">
        <w:rPr>
          <w:szCs w:val="24"/>
          <w:u w:val="single"/>
        </w:rPr>
        <w:t xml:space="preserve">the </w:t>
      </w:r>
      <w:r w:rsidRPr="00E70065">
        <w:rPr>
          <w:b/>
          <w:szCs w:val="24"/>
          <w:highlight w:val="green"/>
          <w:u w:val="single"/>
        </w:rPr>
        <w:t>idea</w:t>
      </w:r>
      <w:r w:rsidRPr="00E70065">
        <w:rPr>
          <w:szCs w:val="24"/>
          <w:highlight w:val="green"/>
          <w:u w:val="single"/>
        </w:rPr>
        <w:t xml:space="preserve"> </w:t>
      </w:r>
      <w:r w:rsidRPr="001D2A7B">
        <w:rPr>
          <w:szCs w:val="24"/>
          <w:u w:val="single"/>
        </w:rPr>
        <w:t xml:space="preserve">that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szCs w:val="24"/>
          <w:highlight w:val="green"/>
          <w:u w:val="single"/>
        </w:rPr>
        <w:t>a study in Israel</w:t>
      </w:r>
      <w:r w:rsidRPr="001D2A7B">
        <w:rPr>
          <w:sz w:val="16"/>
          <w:szCs w:val="24"/>
        </w:rPr>
        <w:t xml:space="preserve">, </w:t>
      </w:r>
      <w:r w:rsidRPr="00E70065">
        <w:rPr>
          <w:b/>
          <w:szCs w:val="24"/>
          <w:highlight w:val="green"/>
          <w:u w:val="single"/>
        </w:rPr>
        <w:t>found</w:t>
      </w:r>
      <w:r w:rsidRPr="00E70065">
        <w:rPr>
          <w:sz w:val="16"/>
          <w:szCs w:val="24"/>
          <w:highlight w:val="green"/>
        </w:rPr>
        <w:t xml:space="preserve"> </w:t>
      </w:r>
      <w:r w:rsidRPr="00E70065">
        <w:rPr>
          <w:b/>
          <w:szCs w:val="24"/>
          <w:highlight w:val="gree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E70065">
        <w:rPr>
          <w:b/>
          <w:szCs w:val="24"/>
          <w:highlight w:val="green"/>
          <w:u w:val="single"/>
        </w:rPr>
        <w:t>found</w:t>
      </w:r>
      <w:r w:rsidRPr="00E70065">
        <w:rPr>
          <w:szCs w:val="24"/>
          <w:highlight w:val="green"/>
          <w:u w:val="single"/>
        </w:rPr>
        <w:t xml:space="preserve"> </w:t>
      </w:r>
      <w:r w:rsidRPr="001D2A7B">
        <w:rPr>
          <w:szCs w:val="24"/>
          <w:u w:val="single"/>
        </w:rPr>
        <w:t xml:space="preserve">a </w:t>
      </w:r>
      <w:r w:rsidRPr="00E70065">
        <w:rPr>
          <w:b/>
          <w:szCs w:val="24"/>
          <w:highlight w:val="green"/>
          <w:u w:val="single"/>
        </w:rPr>
        <w:t>drop in</w:t>
      </w:r>
      <w:r w:rsidRPr="00E70065">
        <w:rPr>
          <w:szCs w:val="24"/>
          <w:highlight w:val="green"/>
          <w:u w:val="single"/>
        </w:rPr>
        <w:t xml:space="preserve"> </w:t>
      </w:r>
      <w:r w:rsidRPr="001D2A7B">
        <w:rPr>
          <w:szCs w:val="24"/>
          <w:u w:val="single"/>
        </w:rPr>
        <w:t xml:space="preserve">the </w:t>
      </w:r>
      <w:r w:rsidRPr="00E70065">
        <w:rPr>
          <w:b/>
          <w:szCs w:val="24"/>
          <w:highlight w:val="green"/>
          <w:u w:val="single"/>
        </w:rPr>
        <w:t>Pfizer</w:t>
      </w:r>
      <w:r w:rsidRPr="001D2A7B">
        <w:rPr>
          <w:szCs w:val="24"/>
          <w:u w:val="single"/>
        </w:rPr>
        <w:t xml:space="preserve">-BioNTech </w:t>
      </w:r>
      <w:r w:rsidRPr="00E70065">
        <w:rPr>
          <w:b/>
          <w:szCs w:val="24"/>
          <w:highlight w:val="green"/>
          <w:u w:val="single"/>
        </w:rPr>
        <w:t>vaccine’s</w:t>
      </w:r>
      <w:r w:rsidRPr="00E70065">
        <w:rPr>
          <w:szCs w:val="24"/>
          <w:highlight w:val="green"/>
          <w:u w:val="single"/>
        </w:rPr>
        <w:t xml:space="preserve"> </w:t>
      </w:r>
      <w:r w:rsidRPr="00E70065">
        <w:rPr>
          <w:b/>
          <w:szCs w:val="24"/>
          <w:highlight w:val="green"/>
          <w:u w:val="single"/>
        </w:rPr>
        <w:t>effectiveness</w:t>
      </w:r>
      <w:r w:rsidRPr="00E70065">
        <w:rPr>
          <w:szCs w:val="24"/>
          <w:highlight w:val="green"/>
          <w:u w:val="single"/>
        </w:rPr>
        <w:t xml:space="preserve"> </w:t>
      </w:r>
      <w:r w:rsidRPr="00E70065">
        <w:rPr>
          <w:b/>
          <w:szCs w:val="24"/>
          <w:highlight w:val="green"/>
          <w:u w:val="single"/>
        </w:rPr>
        <w:t xml:space="preserve">against delta infections </w:t>
      </w:r>
      <w:r w:rsidRPr="00E70065">
        <w:rPr>
          <w:b/>
          <w:szCs w:val="24"/>
          <w:highlight w:val="green"/>
          <w:u w:val="single"/>
          <w:bdr w:val="single" w:sz="4" w:space="0" w:color="auto"/>
        </w:rPr>
        <w:t>to 42 percent</w:t>
      </w:r>
      <w:r w:rsidRPr="001D2A7B">
        <w:rPr>
          <w:sz w:val="16"/>
          <w:szCs w:val="24"/>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479C0622" w14:textId="77777777" w:rsidR="00635896" w:rsidRDefault="00635896" w:rsidP="00635896">
      <w:pPr>
        <w:pStyle w:val="Heading4"/>
      </w:pPr>
      <w:r>
        <w:t xml:space="preserve">4] </w:t>
      </w:r>
      <w:r>
        <w:rPr>
          <w:u w:val="single"/>
        </w:rPr>
        <w:t>Skill Disparities and Trade Secrets</w:t>
      </w:r>
      <w:r>
        <w:t xml:space="preserve"> – Moderna proves </w:t>
      </w:r>
      <w:r>
        <w:rPr>
          <w:u w:val="single"/>
        </w:rPr>
        <w:t>IP</w:t>
      </w:r>
      <w:r>
        <w:t xml:space="preserve"> isn’t the root cause.</w:t>
      </w:r>
    </w:p>
    <w:p w14:paraId="47A42729" w14:textId="77777777" w:rsidR="00635896" w:rsidRPr="00DD7490" w:rsidRDefault="00635896" w:rsidP="00635896">
      <w:r w:rsidRPr="00EF3181">
        <w:rPr>
          <w:rStyle w:val="Style13ptBold"/>
        </w:rPr>
        <w:t>Silverman 3-15</w:t>
      </w:r>
      <w:r>
        <w:t xml:space="preserve"> </w:t>
      </w:r>
      <w:r w:rsidRPr="00EF3181">
        <w:t>Rachel Silverman 3-15-2021 "Waiving vaccine patents won’t help inoculate poorer nations"</w:t>
      </w:r>
      <w:r>
        <w:t xml:space="preserve"> </w:t>
      </w:r>
      <w:hyperlink r:id="rId18"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F7F1D71" w14:textId="77777777" w:rsidR="00635896" w:rsidRDefault="00635896" w:rsidP="00635896">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E70065">
        <w:rPr>
          <w:highlight w:val="green"/>
          <w:u w:val="single"/>
        </w:rPr>
        <w:t>Moderna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Moderna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Moderna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4A99782E" w14:textId="77777777" w:rsidR="00635896" w:rsidRPr="00BF732F" w:rsidRDefault="00635896" w:rsidP="00635896">
      <w:pPr>
        <w:pStyle w:val="Heading4"/>
      </w:pPr>
      <w:r>
        <w:t>[</w:t>
      </w:r>
      <w:r w:rsidRPr="00E70065">
        <w:rPr>
          <w:highlight w:val="green"/>
        </w:rPr>
        <w:t xml:space="preserve">AT </w:t>
      </w:r>
      <w:proofErr w:type="spellStart"/>
      <w:r w:rsidRPr="00E70065">
        <w:rPr>
          <w:highlight w:val="green"/>
        </w:rPr>
        <w:t>Erfani</w:t>
      </w:r>
      <w:proofErr w:type="spellEnd"/>
      <w:r>
        <w:t xml:space="preserve">] – 1] Doesn’t answer </w:t>
      </w:r>
      <w:r>
        <w:rPr>
          <w:u w:val="single"/>
        </w:rPr>
        <w:t>limited supplies</w:t>
      </w:r>
      <w:r>
        <w:t xml:space="preserve"> and 2] </w:t>
      </w:r>
      <w:r>
        <w:rPr>
          <w:u w:val="single"/>
        </w:rPr>
        <w:t>Trade Secrets</w:t>
      </w:r>
      <w:r>
        <w:t xml:space="preserve"> still </w:t>
      </w:r>
      <w:r>
        <w:rPr>
          <w:u w:val="single"/>
        </w:rPr>
        <w:t>thump</w:t>
      </w:r>
      <w:r>
        <w:t xml:space="preserve"> – your </w:t>
      </w:r>
      <w:proofErr w:type="spellStart"/>
      <w:r>
        <w:t>ev</w:t>
      </w:r>
      <w:proofErr w:type="spellEnd"/>
      <w:r>
        <w:t xml:space="preserve"> only says “domestic manufacturers agree” but ZERO evidence that COVID pharma companies sign-on.</w:t>
      </w:r>
    </w:p>
    <w:p w14:paraId="7CA44790" w14:textId="77777777" w:rsidR="00635896" w:rsidRPr="00BF732F" w:rsidRDefault="00635896" w:rsidP="00635896">
      <w:pPr>
        <w:pStyle w:val="Heading4"/>
      </w:pPr>
      <w:r>
        <w:t>[</w:t>
      </w:r>
      <w:r w:rsidRPr="00E70065">
        <w:rPr>
          <w:highlight w:val="green"/>
        </w:rPr>
        <w:t xml:space="preserve">AT </w:t>
      </w:r>
      <w:proofErr w:type="spellStart"/>
      <w:r w:rsidRPr="00E70065">
        <w:rPr>
          <w:highlight w:val="green"/>
        </w:rPr>
        <w:t>Gurgula</w:t>
      </w:r>
      <w:proofErr w:type="spellEnd"/>
      <w:r w:rsidRPr="00E70065">
        <w:rPr>
          <w:highlight w:val="green"/>
        </w:rPr>
        <w:t xml:space="preserve"> Strategic Patenting</w:t>
      </w:r>
      <w:r>
        <w:t xml:space="preserve">] – Zero example of Strategic Patenting in the context of COVID – makes this </w:t>
      </w:r>
      <w:r>
        <w:rPr>
          <w:u w:val="single"/>
        </w:rPr>
        <w:t>purely theoretical</w:t>
      </w:r>
      <w:r>
        <w:t xml:space="preserve"> so prefer our empirical backing.</w:t>
      </w:r>
    </w:p>
    <w:p w14:paraId="455A4AC2" w14:textId="77777777" w:rsidR="00635896" w:rsidRDefault="00635896" w:rsidP="00635896">
      <w:pPr>
        <w:pStyle w:val="Heading4"/>
      </w:pPr>
      <w:r>
        <w:t>The Impact:</w:t>
      </w:r>
    </w:p>
    <w:p w14:paraId="33F2E099" w14:textId="77777777" w:rsidR="00635896" w:rsidRDefault="00635896" w:rsidP="00635896">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two years</w:t>
      </w:r>
      <w:r>
        <w:t xml:space="preserve"> and we have yet to see a </w:t>
      </w:r>
      <w:r>
        <w:rPr>
          <w:u w:val="single"/>
        </w:rPr>
        <w:t>great power conflict</w:t>
      </w:r>
      <w:r>
        <w:t>.</w:t>
      </w:r>
    </w:p>
    <w:p w14:paraId="079F2B8C" w14:textId="77777777" w:rsidR="00635896" w:rsidRDefault="00635896" w:rsidP="00635896">
      <w:pPr>
        <w:pStyle w:val="Heading4"/>
      </w:pPr>
      <w:r>
        <w:t xml:space="preserve">2] No Correlation and </w:t>
      </w:r>
      <w:r>
        <w:rPr>
          <w:u w:val="single"/>
        </w:rPr>
        <w:t>best studies</w:t>
      </w:r>
      <w:r>
        <w:t xml:space="preserve"> show COVID </w:t>
      </w:r>
      <w:r>
        <w:rPr>
          <w:u w:val="single"/>
        </w:rPr>
        <w:t>decreases Conflict</w:t>
      </w:r>
      <w:r>
        <w:t>.</w:t>
      </w:r>
    </w:p>
    <w:p w14:paraId="005644CC" w14:textId="77777777" w:rsidR="00635896" w:rsidRPr="0033139F" w:rsidRDefault="00635896" w:rsidP="00635896">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19"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degradation and their intersections.</w:t>
      </w:r>
      <w:r>
        <w:t xml:space="preserve">)//Elmer </w:t>
      </w:r>
    </w:p>
    <w:p w14:paraId="0899FCA9" w14:textId="77777777" w:rsidR="00635896" w:rsidRPr="003D0649" w:rsidRDefault="00635896" w:rsidP="00635896">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America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than violent conflict during the same period in 2019. Comparing these time periods, battles are down 20 percent and remote violence and bombings are down 40 percent</w:t>
      </w:r>
      <w:r w:rsidRPr="003D0649">
        <w:rPr>
          <w:sz w:val="16"/>
        </w:rPr>
        <w:t>. But violence against civilians — the deliberate attack of unarmed noncombatants by armed groups — continued at similar rates globally.</w:t>
      </w:r>
    </w:p>
    <w:p w14:paraId="167E9BDE" w14:textId="77777777" w:rsidR="00635896" w:rsidRDefault="00635896" w:rsidP="00635896">
      <w:r>
        <w:rPr>
          <w:noProof/>
        </w:rPr>
        <w:drawing>
          <wp:inline distT="0" distB="0" distL="0" distR="0" wp14:anchorId="0F7B96A2" wp14:editId="134E842B">
            <wp:extent cx="3134298" cy="1746929"/>
            <wp:effectExtent l="0" t="0" r="952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122E458B" w14:textId="77777777" w:rsidR="00635896" w:rsidRDefault="00635896" w:rsidP="00635896">
      <w:pPr>
        <w:pStyle w:val="Heading4"/>
      </w:pPr>
      <w:r>
        <w:t>3] Cooperation and Solidarity Check.</w:t>
      </w:r>
    </w:p>
    <w:p w14:paraId="142EAF0B" w14:textId="77777777" w:rsidR="00635896" w:rsidRPr="003D0649" w:rsidRDefault="00635896" w:rsidP="00635896">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5DFDE40A" w14:textId="77777777" w:rsidR="00635896" w:rsidRPr="003D0649" w:rsidRDefault="00635896" w:rsidP="00635896">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The empirical success of such efforts is so far been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70224E2D" w14:textId="77777777" w:rsidR="00635896" w:rsidRDefault="00635896" w:rsidP="00635896">
      <w:pPr>
        <w:pStyle w:val="Heading4"/>
      </w:pPr>
      <w:r>
        <w:t xml:space="preserve">4] Actors </w:t>
      </w:r>
      <w:r>
        <w:rPr>
          <w:u w:val="single"/>
        </w:rPr>
        <w:t>turn inward</w:t>
      </w:r>
      <w:r>
        <w:t xml:space="preserve"> NOT </w:t>
      </w:r>
      <w:r>
        <w:rPr>
          <w:u w:val="single"/>
        </w:rPr>
        <w:t>outward</w:t>
      </w:r>
      <w:r>
        <w:t>.</w:t>
      </w:r>
    </w:p>
    <w:p w14:paraId="6F1E0423" w14:textId="77777777" w:rsidR="00635896" w:rsidRPr="003D0649" w:rsidRDefault="00635896" w:rsidP="00635896">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6D91B337" w14:textId="77777777" w:rsidR="00635896" w:rsidRDefault="00635896" w:rsidP="00635896">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0995329B" w14:textId="77777777" w:rsidR="00635896" w:rsidRDefault="00635896" w:rsidP="00635896">
      <w:pPr>
        <w:pStyle w:val="Heading4"/>
      </w:pPr>
      <w:r>
        <w:t xml:space="preserve">LBL 1AC </w:t>
      </w:r>
      <w:proofErr w:type="spellStart"/>
      <w:r>
        <w:t>Recna</w:t>
      </w:r>
      <w:proofErr w:type="spellEnd"/>
      <w:r>
        <w:t xml:space="preserve"> Warrants:</w:t>
      </w:r>
    </w:p>
    <w:p w14:paraId="3BC30DE5" w14:textId="77777777" w:rsidR="00635896" w:rsidRDefault="00635896" w:rsidP="00635896">
      <w:pPr>
        <w:pStyle w:val="Heading4"/>
      </w:pPr>
      <w:r>
        <w:t xml:space="preserve">1] Commander </w:t>
      </w:r>
      <w:proofErr w:type="spellStart"/>
      <w:r>
        <w:t>Miscalc</w:t>
      </w:r>
      <w:proofErr w:type="spellEnd"/>
      <w:r>
        <w:t xml:space="preserve"> Warrant is literally “they die” – a] other diseases like Flu also cause death and b] natural causes – chain of command solves.</w:t>
      </w:r>
    </w:p>
    <w:p w14:paraId="44F8DCC3" w14:textId="77777777" w:rsidR="00635896" w:rsidRDefault="00635896" w:rsidP="00635896">
      <w:pPr>
        <w:pStyle w:val="Heading4"/>
      </w:pPr>
      <w:r>
        <w:t xml:space="preserve">2] Confusion as Aggressive Cover Warrant doesn’t account for </w:t>
      </w:r>
      <w:r>
        <w:rPr>
          <w:u w:val="single"/>
        </w:rPr>
        <w:t>double-edged effects of pandemics</w:t>
      </w:r>
      <w:r>
        <w:t>.</w:t>
      </w:r>
    </w:p>
    <w:p w14:paraId="1A3A0520" w14:textId="77777777" w:rsidR="00635896" w:rsidRPr="00BA276B" w:rsidRDefault="00635896" w:rsidP="00635896">
      <w:pPr>
        <w:pStyle w:val="Heading4"/>
      </w:pPr>
      <w:r>
        <w:t>3] Zero warrant for this Proliferation Warrant – less likely in pandemics since technology and money is re-directed at social and health spending.</w:t>
      </w:r>
    </w:p>
    <w:p w14:paraId="3EE35FC3" w14:textId="5CC5C0BB" w:rsidR="00635896" w:rsidRDefault="00635896" w:rsidP="00635896">
      <w:pPr>
        <w:pStyle w:val="Heading3"/>
      </w:pPr>
      <w:r>
        <w:t xml:space="preserve">1NC – AT: WTO </w:t>
      </w:r>
      <w:r w:rsidR="00D91769">
        <w:t>Cred</w:t>
      </w:r>
    </w:p>
    <w:p w14:paraId="33DD8C17" w14:textId="77777777" w:rsidR="00635896" w:rsidRDefault="00635896" w:rsidP="00635896">
      <w:pPr>
        <w:pStyle w:val="Heading4"/>
      </w:pPr>
      <w:r>
        <w:t xml:space="preserve">WTO collapse solves </w:t>
      </w:r>
      <w:r>
        <w:rPr>
          <w:u w:val="single"/>
        </w:rPr>
        <w:t>extinction</w:t>
      </w:r>
    </w:p>
    <w:p w14:paraId="5554166F" w14:textId="77777777" w:rsidR="00635896" w:rsidRPr="000E148B" w:rsidRDefault="00635896" w:rsidP="00635896">
      <w:r w:rsidRPr="000E148B">
        <w:rPr>
          <w:rStyle w:val="Style13ptBold"/>
        </w:rPr>
        <w:t>Hilary 15</w:t>
      </w:r>
      <w:r>
        <w:t xml:space="preserve"> John Hilary 2015 “Want to know how to really tackle climate change? Pull the plug on the World Trade </w:t>
      </w:r>
      <w:proofErr w:type="spellStart"/>
      <w:r>
        <w:t>Organisation</w:t>
      </w:r>
      <w:proofErr w:type="spellEnd"/>
      <w:r>
        <w:t xml:space="preserve">” </w:t>
      </w:r>
      <w:hyperlink r:id="rId21" w:history="1">
        <w:r w:rsidRPr="005D3CFE">
          <w:rPr>
            <w:rStyle w:val="Hyperlink"/>
          </w:rPr>
          <w:t>http://www.independent.co.uk/voices/want-to-know-how-to-really-tackle-climate-change-pull-the-plug-on-the-world-trade-organisation-a6774391.html</w:t>
        </w:r>
      </w:hyperlink>
      <w:r>
        <w:rPr>
          <w:rStyle w:val="Hyperlink"/>
        </w:rPr>
        <w:t xml:space="preserve"> (</w:t>
      </w:r>
      <w:r>
        <w:t>Executive Director, War on Want)//Elmer</w:t>
      </w:r>
    </w:p>
    <w:p w14:paraId="15ED967D" w14:textId="77777777" w:rsidR="00635896" w:rsidRPr="007139A5" w:rsidRDefault="00635896" w:rsidP="00635896">
      <w:pPr>
        <w:rPr>
          <w:sz w:val="16"/>
          <w:szCs w:val="24"/>
        </w:rPr>
      </w:pPr>
      <w:r w:rsidRPr="000E148B">
        <w:rPr>
          <w:sz w:val="16"/>
          <w:szCs w:val="24"/>
        </w:rPr>
        <w:t xml:space="preserve">Yet this grandiose plan soon fell victim to its own ambition. </w:t>
      </w:r>
      <w:r w:rsidRPr="00E70065">
        <w:rPr>
          <w:rStyle w:val="StyleUnderline"/>
          <w:sz w:val="24"/>
          <w:szCs w:val="24"/>
          <w:highlight w:val="green"/>
        </w:rPr>
        <w:t>The</w:t>
      </w:r>
      <w:r w:rsidRPr="000E148B">
        <w:rPr>
          <w:rStyle w:val="StyleUnderline"/>
          <w:sz w:val="24"/>
          <w:szCs w:val="24"/>
        </w:rPr>
        <w:t xml:space="preserve"> WTO’s </w:t>
      </w:r>
      <w:r w:rsidRPr="00E70065">
        <w:rPr>
          <w:rStyle w:val="StyleUnderline"/>
          <w:sz w:val="24"/>
          <w:szCs w:val="24"/>
          <w:highlight w:val="green"/>
        </w:rPr>
        <w:t>first summit</w:t>
      </w:r>
      <w:r w:rsidRPr="000E148B">
        <w:rPr>
          <w:sz w:val="16"/>
          <w:szCs w:val="24"/>
        </w:rPr>
        <w:t xml:space="preserve"> </w:t>
      </w:r>
      <w:r w:rsidRPr="000E148B">
        <w:rPr>
          <w:szCs w:val="24"/>
          <w:u w:val="single"/>
        </w:rPr>
        <w:t xml:space="preserve">after the launch of the Doha Round </w:t>
      </w:r>
      <w:r w:rsidRPr="00E70065">
        <w:rPr>
          <w:rStyle w:val="StyleUnderline"/>
          <w:sz w:val="24"/>
          <w:szCs w:val="24"/>
          <w:highlight w:val="green"/>
        </w:rPr>
        <w:t xml:space="preserve">collapsed in </w:t>
      </w:r>
      <w:r w:rsidRPr="00E70065">
        <w:rPr>
          <w:rStyle w:val="Emphasis"/>
          <w:sz w:val="24"/>
          <w:szCs w:val="24"/>
          <w:highlight w:val="green"/>
        </w:rPr>
        <w:t>acrimonious failure</w:t>
      </w:r>
      <w:r w:rsidRPr="000E148B">
        <w:rPr>
          <w:szCs w:val="24"/>
          <w:u w:val="single"/>
        </w:rPr>
        <w:t>. The next was marked by pitched battles in the streets of Hong Kong as riot police fought Asian farmers desperately trying to save their livelihoods from the WTO’s free trade agenda.</w:t>
      </w:r>
      <w:r w:rsidRPr="000E148B">
        <w:rPr>
          <w:sz w:val="16"/>
          <w:szCs w:val="24"/>
        </w:rPr>
        <w:t xml:space="preserve"> </w:t>
      </w:r>
      <w:r w:rsidRPr="000E148B">
        <w:rPr>
          <w:rStyle w:val="StyleUnderline"/>
          <w:sz w:val="24"/>
          <w:szCs w:val="24"/>
        </w:rPr>
        <w:t>The WTO slipped into a coma</w:t>
      </w:r>
      <w:r w:rsidRPr="000E148B">
        <w:rPr>
          <w:sz w:val="16"/>
          <w:szCs w:val="24"/>
        </w:rPr>
        <w:t xml:space="preserve">. Government </w:t>
      </w:r>
      <w:r w:rsidRPr="00E70065">
        <w:rPr>
          <w:rStyle w:val="StyleUnderline"/>
          <w:sz w:val="24"/>
          <w:szCs w:val="24"/>
          <w:highlight w:val="green"/>
        </w:rPr>
        <w:t>ministers must decide</w:t>
      </w:r>
      <w:r w:rsidRPr="000E148B">
        <w:rPr>
          <w:sz w:val="16"/>
          <w:szCs w:val="24"/>
        </w:rPr>
        <w:t xml:space="preserve"> this week </w:t>
      </w:r>
      <w:r w:rsidRPr="00E70065">
        <w:rPr>
          <w:rStyle w:val="StyleUnderline"/>
          <w:sz w:val="24"/>
          <w:szCs w:val="24"/>
          <w:highlight w:val="green"/>
        </w:rPr>
        <w:t xml:space="preserve">whether to </w:t>
      </w:r>
      <w:r w:rsidRPr="00E70065">
        <w:rPr>
          <w:rStyle w:val="Emphasis"/>
          <w:sz w:val="24"/>
          <w:szCs w:val="24"/>
          <w:highlight w:val="green"/>
        </w:rPr>
        <w:t>turn off its life support</w:t>
      </w:r>
      <w:r w:rsidRPr="000E148B">
        <w:rPr>
          <w:rStyle w:val="StyleUnderline"/>
          <w:sz w:val="24"/>
          <w:szCs w:val="24"/>
        </w:rPr>
        <w:t>.</w:t>
      </w:r>
      <w:r>
        <w:rPr>
          <w:rStyle w:val="StyleUnderline"/>
          <w:sz w:val="24"/>
          <w:szCs w:val="24"/>
        </w:rPr>
        <w:t xml:space="preserve"> </w:t>
      </w:r>
      <w:r w:rsidRPr="000E148B">
        <w:rPr>
          <w:rStyle w:val="StyleUnderline"/>
          <w:sz w:val="24"/>
          <w:szCs w:val="24"/>
        </w:rPr>
        <w:t xml:space="preserve">The answer is </w:t>
      </w:r>
      <w:r w:rsidRPr="000E148B">
        <w:rPr>
          <w:rStyle w:val="Emphasis"/>
          <w:sz w:val="24"/>
          <w:szCs w:val="24"/>
        </w:rPr>
        <w:t>surely yes</w:t>
      </w:r>
      <w:r w:rsidRPr="000E148B">
        <w:rPr>
          <w:rStyle w:val="StyleUnderline"/>
          <w:sz w:val="24"/>
          <w:szCs w:val="24"/>
        </w:rPr>
        <w:t xml:space="preserve">. It was the WTO’s </w:t>
      </w:r>
      <w:r w:rsidRPr="00E70065">
        <w:rPr>
          <w:rStyle w:val="Emphasis"/>
          <w:sz w:val="24"/>
          <w:szCs w:val="24"/>
          <w:highlight w:val="green"/>
        </w:rPr>
        <w:t>poisonous cocktail</w:t>
      </w:r>
      <w:r w:rsidRPr="00E70065">
        <w:rPr>
          <w:rStyle w:val="StyleUnderline"/>
          <w:sz w:val="24"/>
          <w:szCs w:val="24"/>
          <w:highlight w:val="green"/>
        </w:rPr>
        <w:t xml:space="preserve"> of trade expansion and market deregulation</w:t>
      </w:r>
      <w:r w:rsidRPr="000E148B">
        <w:rPr>
          <w:rStyle w:val="StyleUnderline"/>
          <w:sz w:val="24"/>
          <w:szCs w:val="24"/>
        </w:rPr>
        <w:t xml:space="preserve"> that </w:t>
      </w:r>
      <w:r w:rsidRPr="00E70065">
        <w:rPr>
          <w:rStyle w:val="StyleUnderline"/>
          <w:sz w:val="24"/>
          <w:szCs w:val="24"/>
          <w:highlight w:val="green"/>
        </w:rPr>
        <w:t>led to the economic crisis of 2008</w:t>
      </w:r>
      <w:r w:rsidRPr="000E148B">
        <w:rPr>
          <w:sz w:val="16"/>
          <w:szCs w:val="24"/>
        </w:rPr>
        <w:t xml:space="preserve">. Years of export-led growth resulted in </w:t>
      </w:r>
      <w:r w:rsidRPr="000E148B">
        <w:rPr>
          <w:rStyle w:val="StyleUnderline"/>
          <w:sz w:val="24"/>
          <w:szCs w:val="24"/>
        </w:rPr>
        <w:t xml:space="preserve">a </w:t>
      </w:r>
      <w:r w:rsidRPr="00E70065">
        <w:rPr>
          <w:rStyle w:val="StyleUnderline"/>
          <w:sz w:val="24"/>
          <w:szCs w:val="24"/>
          <w:highlight w:val="green"/>
        </w:rPr>
        <w:t>crisis of overproduction</w:t>
      </w:r>
      <w:r w:rsidRPr="00E70065">
        <w:rPr>
          <w:sz w:val="16"/>
          <w:szCs w:val="24"/>
          <w:highlight w:val="green"/>
        </w:rPr>
        <w:t xml:space="preserve"> </w:t>
      </w:r>
      <w:r w:rsidRPr="000E148B">
        <w:rPr>
          <w:sz w:val="16"/>
          <w:szCs w:val="24"/>
        </w:rPr>
        <w:t xml:space="preserve">that </w:t>
      </w:r>
      <w:r w:rsidRPr="000E148B">
        <w:rPr>
          <w:rStyle w:val="StyleUnderline"/>
          <w:sz w:val="24"/>
          <w:szCs w:val="24"/>
        </w:rPr>
        <w:t xml:space="preserve">could </w:t>
      </w:r>
      <w:r w:rsidRPr="00E70065">
        <w:rPr>
          <w:rStyle w:val="StyleUnderline"/>
          <w:sz w:val="24"/>
          <w:szCs w:val="24"/>
          <w:highlight w:val="green"/>
        </w:rPr>
        <w:t>only</w:t>
      </w:r>
      <w:r w:rsidRPr="000E148B">
        <w:rPr>
          <w:rStyle w:val="StyleUnderline"/>
          <w:sz w:val="24"/>
          <w:szCs w:val="24"/>
        </w:rPr>
        <w:t xml:space="preserve"> be </w:t>
      </w:r>
      <w:r w:rsidRPr="00E70065">
        <w:rPr>
          <w:rStyle w:val="StyleUnderline"/>
          <w:sz w:val="24"/>
          <w:szCs w:val="24"/>
          <w:highlight w:val="green"/>
        </w:rPr>
        <w:t>sustained with</w:t>
      </w:r>
      <w:r w:rsidRPr="000E148B">
        <w:rPr>
          <w:rStyle w:val="StyleUnderline"/>
          <w:sz w:val="24"/>
          <w:szCs w:val="24"/>
        </w:rPr>
        <w:t xml:space="preserve"> mountains of </w:t>
      </w:r>
      <w:r w:rsidRPr="00E70065">
        <w:rPr>
          <w:rStyle w:val="StyleUnderline"/>
          <w:sz w:val="24"/>
          <w:szCs w:val="24"/>
          <w:highlight w:val="green"/>
        </w:rPr>
        <w:t>debt</w:t>
      </w:r>
      <w:r w:rsidRPr="000E148B">
        <w:rPr>
          <w:sz w:val="16"/>
          <w:szCs w:val="24"/>
        </w:rPr>
        <w:t xml:space="preserve">. The parallel deregulation of financial services meant that </w:t>
      </w:r>
      <w:r w:rsidRPr="000E148B">
        <w:rPr>
          <w:rStyle w:val="StyleUnderline"/>
          <w:sz w:val="24"/>
          <w:szCs w:val="24"/>
        </w:rPr>
        <w:t>this debt</w:t>
      </w:r>
      <w:r w:rsidRPr="000E148B">
        <w:rPr>
          <w:sz w:val="16"/>
          <w:szCs w:val="24"/>
        </w:rPr>
        <w:t xml:space="preserve"> soon </w:t>
      </w:r>
      <w:r w:rsidRPr="000E148B">
        <w:rPr>
          <w:rStyle w:val="StyleUnderline"/>
          <w:sz w:val="24"/>
          <w:szCs w:val="24"/>
        </w:rPr>
        <w:t xml:space="preserve">turned out to be toxic, and the </w:t>
      </w:r>
      <w:r w:rsidRPr="00E70065">
        <w:rPr>
          <w:rStyle w:val="StyleUnderline"/>
          <w:sz w:val="24"/>
          <w:szCs w:val="24"/>
          <w:highlight w:val="green"/>
        </w:rPr>
        <w:t>world’s banking</w:t>
      </w:r>
      <w:r w:rsidRPr="000E148B">
        <w:rPr>
          <w:rStyle w:val="StyleUnderline"/>
          <w:sz w:val="24"/>
          <w:szCs w:val="24"/>
        </w:rPr>
        <w:t xml:space="preserve"> system </w:t>
      </w:r>
      <w:r w:rsidRPr="00E70065">
        <w:rPr>
          <w:rStyle w:val="Emphasis"/>
          <w:sz w:val="24"/>
          <w:szCs w:val="24"/>
          <w:highlight w:val="green"/>
        </w:rPr>
        <w:t>went into freefall</w:t>
      </w:r>
      <w:r w:rsidRPr="000E148B">
        <w:rPr>
          <w:rStyle w:val="StyleUnderline"/>
          <w:sz w:val="24"/>
          <w:szCs w:val="24"/>
        </w:rPr>
        <w:t>.</w:t>
      </w:r>
      <w:r>
        <w:rPr>
          <w:rStyle w:val="StyleUnderline"/>
          <w:sz w:val="24"/>
          <w:szCs w:val="24"/>
        </w:rPr>
        <w:t xml:space="preserve"> </w:t>
      </w:r>
      <w:r w:rsidRPr="000E148B">
        <w:rPr>
          <w:rStyle w:val="StyleUnderline"/>
          <w:sz w:val="24"/>
          <w:szCs w:val="24"/>
        </w:rPr>
        <w:t>Nor is the WTO fit for purpose on ecological grounds</w:t>
      </w:r>
      <w:r w:rsidRPr="000E148B">
        <w:rPr>
          <w:sz w:val="16"/>
          <w:szCs w:val="24"/>
        </w:rPr>
        <w:t xml:space="preserve">. If last week’s climate talks in Paris taught us anything, it is that </w:t>
      </w:r>
      <w:r w:rsidRPr="000E148B">
        <w:rPr>
          <w:rStyle w:val="StyleUnderline"/>
          <w:sz w:val="24"/>
          <w:szCs w:val="24"/>
        </w:rPr>
        <w:t xml:space="preserve">we </w:t>
      </w:r>
      <w:r w:rsidRPr="00E70065">
        <w:rPr>
          <w:rStyle w:val="StyleUnderline"/>
          <w:sz w:val="24"/>
          <w:szCs w:val="24"/>
          <w:highlight w:val="green"/>
        </w:rPr>
        <w:t>must rethink</w:t>
      </w:r>
      <w:r w:rsidRPr="000E148B">
        <w:rPr>
          <w:rStyle w:val="StyleUnderline"/>
          <w:sz w:val="24"/>
          <w:szCs w:val="24"/>
        </w:rPr>
        <w:t xml:space="preserve"> the model of ever-expanding </w:t>
      </w:r>
      <w:r w:rsidRPr="00E70065">
        <w:rPr>
          <w:rStyle w:val="StyleUnderline"/>
          <w:sz w:val="24"/>
          <w:szCs w:val="24"/>
          <w:highlight w:val="green"/>
        </w:rPr>
        <w:t>production and consumption</w:t>
      </w:r>
      <w:r w:rsidRPr="000E148B">
        <w:rPr>
          <w:rStyle w:val="StyleUnderline"/>
          <w:sz w:val="24"/>
          <w:szCs w:val="24"/>
        </w:rPr>
        <w:t xml:space="preserve"> in order </w:t>
      </w:r>
      <w:r w:rsidRPr="00E70065">
        <w:rPr>
          <w:rStyle w:val="StyleUnderline"/>
          <w:sz w:val="24"/>
          <w:szCs w:val="24"/>
          <w:highlight w:val="green"/>
        </w:rPr>
        <w:t xml:space="preserve">to avoid </w:t>
      </w:r>
      <w:r w:rsidRPr="00E70065">
        <w:rPr>
          <w:rStyle w:val="Emphasis"/>
          <w:sz w:val="24"/>
          <w:szCs w:val="24"/>
          <w:highlight w:val="green"/>
        </w:rPr>
        <w:t>planetary meltdown</w:t>
      </w:r>
      <w:r w:rsidRPr="000E148B">
        <w:rPr>
          <w:sz w:val="16"/>
          <w:szCs w:val="24"/>
        </w:rPr>
        <w:t xml:space="preserve">. Global capitalism may need limitless expansion in order to survive, but the planet is already at the very limits of what it can take. The choice is ours. Worst of all, </w:t>
      </w:r>
      <w:r w:rsidRPr="000E148B">
        <w:rPr>
          <w:rStyle w:val="StyleUnderline"/>
          <w:sz w:val="24"/>
          <w:szCs w:val="24"/>
        </w:rPr>
        <w:t xml:space="preserve">it is the </w:t>
      </w:r>
      <w:r w:rsidRPr="00E70065">
        <w:rPr>
          <w:rStyle w:val="StyleUnderline"/>
          <w:sz w:val="24"/>
          <w:szCs w:val="24"/>
          <w:highlight w:val="green"/>
        </w:rPr>
        <w:t xml:space="preserve">WTO’s ideology of </w:t>
      </w:r>
      <w:r w:rsidRPr="00E70065">
        <w:rPr>
          <w:rStyle w:val="Emphasis"/>
          <w:sz w:val="24"/>
          <w:szCs w:val="24"/>
          <w:highlight w:val="green"/>
        </w:rPr>
        <w:t>unrestricted trade</w:t>
      </w:r>
      <w:r w:rsidRPr="00E70065">
        <w:rPr>
          <w:rStyle w:val="StyleUnderline"/>
          <w:sz w:val="24"/>
          <w:szCs w:val="24"/>
          <w:highlight w:val="green"/>
        </w:rPr>
        <w:t xml:space="preserve"> </w:t>
      </w:r>
      <w:r w:rsidRPr="000E148B">
        <w:rPr>
          <w:rStyle w:val="StyleUnderline"/>
          <w:sz w:val="24"/>
          <w:szCs w:val="24"/>
        </w:rPr>
        <w:t xml:space="preserve">and </w:t>
      </w:r>
      <w:r w:rsidRPr="000E148B">
        <w:rPr>
          <w:rStyle w:val="Emphasis"/>
          <w:sz w:val="24"/>
          <w:szCs w:val="24"/>
        </w:rPr>
        <w:t>corporate domination</w:t>
      </w:r>
      <w:r w:rsidRPr="000E148B">
        <w:rPr>
          <w:rStyle w:val="StyleUnderline"/>
          <w:sz w:val="24"/>
          <w:szCs w:val="24"/>
        </w:rPr>
        <w:t xml:space="preserve"> that </w:t>
      </w:r>
      <w:r w:rsidRPr="00E70065">
        <w:rPr>
          <w:rStyle w:val="StyleUnderline"/>
          <w:sz w:val="24"/>
          <w:szCs w:val="24"/>
          <w:highlight w:val="green"/>
        </w:rPr>
        <w:t xml:space="preserve">lies behind </w:t>
      </w:r>
      <w:r w:rsidRPr="000E148B">
        <w:rPr>
          <w:rStyle w:val="StyleUnderline"/>
          <w:sz w:val="24"/>
          <w:szCs w:val="24"/>
        </w:rPr>
        <w:t xml:space="preserve">all the bilateral </w:t>
      </w:r>
      <w:r w:rsidRPr="00E70065">
        <w:rPr>
          <w:rStyle w:val="StyleUnderline"/>
          <w:sz w:val="24"/>
          <w:szCs w:val="24"/>
          <w:highlight w:val="green"/>
        </w:rPr>
        <w:t xml:space="preserve">trade deals </w:t>
      </w:r>
      <w:r w:rsidRPr="000E148B">
        <w:rPr>
          <w:rStyle w:val="StyleUnderline"/>
          <w:sz w:val="24"/>
          <w:szCs w:val="24"/>
        </w:rPr>
        <w:t xml:space="preserve">that are </w:t>
      </w:r>
      <w:r w:rsidRPr="00E70065">
        <w:rPr>
          <w:rStyle w:val="StyleUnderline"/>
          <w:sz w:val="24"/>
          <w:szCs w:val="24"/>
          <w:highlight w:val="green"/>
        </w:rPr>
        <w:t xml:space="preserve">proliferating </w:t>
      </w:r>
      <w:r w:rsidRPr="000E148B">
        <w:rPr>
          <w:rStyle w:val="StyleUnderline"/>
          <w:sz w:val="24"/>
          <w:szCs w:val="24"/>
        </w:rPr>
        <w:t>at the moment</w:t>
      </w:r>
      <w:r w:rsidRPr="000E148B">
        <w:rPr>
          <w:sz w:val="16"/>
          <w:szCs w:val="24"/>
        </w:rPr>
        <w:t xml:space="preserve">, including the infamous Transatlantic Trade and Investment Partnership (TTIP). </w:t>
      </w:r>
      <w:r w:rsidRPr="00E70065">
        <w:rPr>
          <w:rStyle w:val="StyleUnderline"/>
          <w:sz w:val="24"/>
          <w:szCs w:val="24"/>
          <w:highlight w:val="green"/>
        </w:rPr>
        <w:t xml:space="preserve">We need a </w:t>
      </w:r>
      <w:r w:rsidRPr="00E70065">
        <w:rPr>
          <w:rStyle w:val="Emphasis"/>
          <w:sz w:val="24"/>
          <w:szCs w:val="24"/>
          <w:highlight w:val="green"/>
        </w:rPr>
        <w:t>radically different model</w:t>
      </w:r>
      <w:r w:rsidRPr="000E148B">
        <w:rPr>
          <w:rStyle w:val="StyleUnderline"/>
          <w:sz w:val="24"/>
          <w:szCs w:val="24"/>
        </w:rPr>
        <w:t xml:space="preserve"> of regulated trade and controlled investment if </w:t>
      </w:r>
      <w:r w:rsidRPr="00E70065">
        <w:rPr>
          <w:rStyle w:val="StyleUnderline"/>
          <w:sz w:val="24"/>
          <w:szCs w:val="24"/>
          <w:highlight w:val="green"/>
        </w:rPr>
        <w:t xml:space="preserve">we are to have </w:t>
      </w:r>
      <w:r w:rsidRPr="00E70065">
        <w:rPr>
          <w:rStyle w:val="Emphasis"/>
          <w:sz w:val="24"/>
          <w:szCs w:val="24"/>
          <w:highlight w:val="green"/>
        </w:rPr>
        <w:t>any chance</w:t>
      </w:r>
      <w:r w:rsidRPr="000E148B">
        <w:rPr>
          <w:rStyle w:val="StyleUnderline"/>
          <w:sz w:val="24"/>
          <w:szCs w:val="24"/>
        </w:rPr>
        <w:t xml:space="preserve"> </w:t>
      </w:r>
      <w:r w:rsidRPr="00E70065">
        <w:rPr>
          <w:rStyle w:val="StyleUnderline"/>
          <w:sz w:val="24"/>
          <w:szCs w:val="24"/>
          <w:highlight w:val="green"/>
        </w:rPr>
        <w:t>of breaking</w:t>
      </w:r>
      <w:r w:rsidRPr="000E148B">
        <w:rPr>
          <w:rStyle w:val="StyleUnderline"/>
          <w:sz w:val="24"/>
          <w:szCs w:val="24"/>
        </w:rPr>
        <w:t xml:space="preserve"> the cycle of </w:t>
      </w:r>
      <w:r w:rsidRPr="00E70065">
        <w:rPr>
          <w:rStyle w:val="Emphasis"/>
          <w:sz w:val="24"/>
          <w:szCs w:val="24"/>
          <w:highlight w:val="green"/>
        </w:rPr>
        <w:t>economic</w:t>
      </w:r>
      <w:r w:rsidRPr="00E70065">
        <w:rPr>
          <w:rStyle w:val="StyleUnderline"/>
          <w:sz w:val="24"/>
          <w:szCs w:val="24"/>
          <w:highlight w:val="green"/>
        </w:rPr>
        <w:t xml:space="preserve"> and </w:t>
      </w:r>
      <w:r w:rsidRPr="00E70065">
        <w:rPr>
          <w:rStyle w:val="Emphasis"/>
          <w:sz w:val="24"/>
          <w:szCs w:val="24"/>
          <w:highlight w:val="green"/>
        </w:rPr>
        <w:t>ecological crisis</w:t>
      </w:r>
      <w:r w:rsidRPr="00E70065">
        <w:rPr>
          <w:rStyle w:val="StyleUnderline"/>
          <w:sz w:val="24"/>
          <w:szCs w:val="24"/>
          <w:highlight w:val="green"/>
        </w:rPr>
        <w:t xml:space="preserve">. </w:t>
      </w:r>
      <w:r w:rsidRPr="00E70065">
        <w:rPr>
          <w:rStyle w:val="Emphasis"/>
          <w:sz w:val="24"/>
          <w:szCs w:val="24"/>
          <w:highlight w:val="green"/>
        </w:rPr>
        <w:t>For the planet to survive, the WTO must die</w:t>
      </w:r>
      <w:r w:rsidRPr="00E70065">
        <w:rPr>
          <w:sz w:val="16"/>
          <w:szCs w:val="24"/>
          <w:highlight w:val="green"/>
        </w:rPr>
        <w:t>.</w:t>
      </w:r>
    </w:p>
    <w:p w14:paraId="56B2FE0B" w14:textId="77777777" w:rsidR="00635896" w:rsidRDefault="00635896" w:rsidP="00635896">
      <w:pPr>
        <w:pStyle w:val="Heading4"/>
      </w:pPr>
      <w:r>
        <w:t xml:space="preserve">The </w:t>
      </w:r>
      <w:proofErr w:type="spellStart"/>
      <w:r>
        <w:t>Hamaan</w:t>
      </w:r>
      <w:proofErr w:type="spellEnd"/>
      <w:r>
        <w:t xml:space="preserve"> Impact:</w:t>
      </w:r>
    </w:p>
    <w:p w14:paraId="2BC8D486" w14:textId="77777777" w:rsidR="00635896" w:rsidRDefault="00635896" w:rsidP="00635896">
      <w:pPr>
        <w:pStyle w:val="Heading4"/>
      </w:pPr>
      <w:r>
        <w:t>1] No Brink Scenario – no explanations of conflicts/tensions that are escalating now.</w:t>
      </w:r>
    </w:p>
    <w:p w14:paraId="528DDB11" w14:textId="77777777" w:rsidR="00635896" w:rsidRPr="007139A5" w:rsidRDefault="00635896" w:rsidP="00635896">
      <w:pPr>
        <w:pStyle w:val="Heading4"/>
      </w:pPr>
      <w:r>
        <w:t xml:space="preserve">2] China thumps Compliance – they’ll </w:t>
      </w:r>
      <w:r>
        <w:rPr>
          <w:u w:val="single"/>
        </w:rPr>
        <w:t>never listen</w:t>
      </w:r>
      <w:r>
        <w:t>.</w:t>
      </w:r>
    </w:p>
    <w:p w14:paraId="2719F278" w14:textId="77777777" w:rsidR="00635896" w:rsidRPr="00052220" w:rsidRDefault="00635896" w:rsidP="00635896">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2977B086" w14:textId="77777777" w:rsidR="00635896" w:rsidRPr="00052220" w:rsidRDefault="00635896" w:rsidP="00635896">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place, and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r w:rsidRPr="00052220">
        <w:rPr>
          <w:u w:val="single"/>
        </w:rPr>
        <w:t>a number of inconsistent regulations continue to plague China's compliance record. Moreover, local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whether or not to register a foreign company, to issue it a business license, or to prosecute 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4D69CE9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47173C"/>
    <w:multiLevelType w:val="hybridMultilevel"/>
    <w:tmpl w:val="17A8055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74B07"/>
    <w:multiLevelType w:val="hybridMultilevel"/>
    <w:tmpl w:val="39ACF668"/>
    <w:lvl w:ilvl="0" w:tplc="F0C082C4">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5896"/>
    <w:rsid w:val="000139A3"/>
    <w:rsid w:val="00100833"/>
    <w:rsid w:val="001021AE"/>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5896"/>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4E76"/>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1769"/>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C9128"/>
  <w15:chartTrackingRefBased/>
  <w15:docId w15:val="{B5B2E122-313C-45B8-A696-1289BE17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5896"/>
    <w:pPr>
      <w:spacing w:after="0" w:line="240" w:lineRule="auto"/>
    </w:pPr>
    <w:rPr>
      <w:rFonts w:ascii="Calibri" w:hAnsi="Calibri" w:cs="Calibri"/>
    </w:rPr>
  </w:style>
  <w:style w:type="paragraph" w:styleId="Heading1">
    <w:name w:val="heading 1"/>
    <w:aliases w:val="Pocket"/>
    <w:basedOn w:val="Normal"/>
    <w:next w:val="Normal"/>
    <w:link w:val="Heading1Char"/>
    <w:qFormat/>
    <w:rsid w:val="006358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589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589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635896"/>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63589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6358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896"/>
  </w:style>
  <w:style w:type="character" w:customStyle="1" w:styleId="Heading1Char">
    <w:name w:val="Heading 1 Char"/>
    <w:aliases w:val="Pocket Char"/>
    <w:basedOn w:val="DefaultParagraphFont"/>
    <w:link w:val="Heading1"/>
    <w:rsid w:val="006358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58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5896"/>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63589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7"/>
    <w:qFormat/>
    <w:rsid w:val="0063589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589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635896"/>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
    <w:basedOn w:val="DefaultParagraphFont"/>
    <w:uiPriority w:val="99"/>
    <w:unhideWhenUsed/>
    <w:rsid w:val="00635896"/>
    <w:rPr>
      <w:color w:val="auto"/>
      <w:u w:val="none"/>
    </w:rPr>
  </w:style>
  <w:style w:type="character" w:styleId="FollowedHyperlink">
    <w:name w:val="FollowedHyperlink"/>
    <w:basedOn w:val="DefaultParagraphFont"/>
    <w:uiPriority w:val="99"/>
    <w:semiHidden/>
    <w:unhideWhenUsed/>
    <w:rsid w:val="00635896"/>
    <w:rPr>
      <w:color w:val="auto"/>
      <w:u w:val="none"/>
    </w:rPr>
  </w:style>
  <w:style w:type="character" w:customStyle="1" w:styleId="Heading5Char">
    <w:name w:val="Heading 5 Char"/>
    <w:basedOn w:val="DefaultParagraphFont"/>
    <w:link w:val="Heading5"/>
    <w:uiPriority w:val="9"/>
    <w:semiHidden/>
    <w:rsid w:val="00635896"/>
    <w:rPr>
      <w:rFonts w:asciiTheme="majorHAnsi" w:eastAsiaTheme="majorEastAsia" w:hAnsiTheme="majorHAnsi" w:cstheme="majorBidi"/>
      <w:color w:val="2E74B5" w:themeColor="accent1" w:themeShade="BF"/>
    </w:rPr>
  </w:style>
  <w:style w:type="paragraph" w:styleId="DocumentMap">
    <w:name w:val="Document Map"/>
    <w:basedOn w:val="Normal"/>
    <w:link w:val="DocumentMapChar"/>
    <w:uiPriority w:val="99"/>
    <w:semiHidden/>
    <w:unhideWhenUsed/>
    <w:rsid w:val="00635896"/>
    <w:rPr>
      <w:rFonts w:ascii="Lucida Grande" w:hAnsi="Lucida Grande" w:cs="Lucida Grande"/>
    </w:rPr>
  </w:style>
  <w:style w:type="character" w:customStyle="1" w:styleId="DocumentMapChar">
    <w:name w:val="Document Map Char"/>
    <w:basedOn w:val="DefaultParagraphFont"/>
    <w:link w:val="DocumentMap"/>
    <w:uiPriority w:val="99"/>
    <w:semiHidden/>
    <w:rsid w:val="00635896"/>
    <w:rPr>
      <w:rFonts w:ascii="Lucida Grande" w:hAnsi="Lucida Grande" w:cs="Lucida Grande"/>
    </w:rPr>
  </w:style>
  <w:style w:type="character" w:styleId="UnresolvedMention">
    <w:name w:val="Unresolved Mention"/>
    <w:basedOn w:val="DefaultParagraphFont"/>
    <w:uiPriority w:val="99"/>
    <w:semiHidden/>
    <w:unhideWhenUsed/>
    <w:rsid w:val="00635896"/>
    <w:rPr>
      <w:color w:val="605E5C"/>
      <w:shd w:val="clear" w:color="auto" w:fill="E1DFDD"/>
    </w:rPr>
  </w:style>
  <w:style w:type="paragraph" w:customStyle="1" w:styleId="textbold">
    <w:name w:val="text bold"/>
    <w:basedOn w:val="Normal"/>
    <w:link w:val="Emphasis"/>
    <w:uiPriority w:val="7"/>
    <w:qFormat/>
    <w:rsid w:val="0063589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Emphasize">
    <w:name w:val="Emphasize"/>
    <w:basedOn w:val="Normal"/>
    <w:uiPriority w:val="7"/>
    <w:qFormat/>
    <w:rsid w:val="00635896"/>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customStyle="1" w:styleId="UnderlinePara">
    <w:name w:val="Underline Para"/>
    <w:basedOn w:val="Normal"/>
    <w:uiPriority w:val="6"/>
    <w:qFormat/>
    <w:rsid w:val="00635896"/>
    <w:pPr>
      <w:widowControl w:val="0"/>
      <w:suppressAutoHyphens/>
      <w:spacing w:after="200" w:line="256" w:lineRule="auto"/>
      <w:contextualSpacing/>
    </w:pPr>
    <w:rPr>
      <w:rFonts w:asciiTheme="minorHAnsi" w:hAnsiTheme="minorHAnsi" w:cstheme="minorBidi"/>
      <w:sz w:val="26"/>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35896"/>
    <w:pPr>
      <w:spacing w:after="0" w:line="240" w:lineRule="auto"/>
    </w:pPr>
    <w:rPr>
      <w:sz w:val="26"/>
      <w:u w:val="single"/>
    </w:rPr>
  </w:style>
  <w:style w:type="character" w:styleId="IntenseEmphasis">
    <w:name w:val="Intense Emphasis"/>
    <w:aliases w:val="title Char,Intense Emphasis4,Intense Emphasis11111,Minimized Char,9.5 pt,Underline Char,Heading 3 Char Char Char Char Char,Heading 3 Char Char1 Char,Cites and Cards Char,Underlined Text Char,Intense Emphasis111,Intense Emphasis1111"/>
    <w:uiPriority w:val="5"/>
    <w:qFormat/>
    <w:rsid w:val="00635896"/>
    <w:rPr>
      <w:b w:val="0"/>
      <w:bCs/>
      <w:sz w:val="20"/>
      <w:u w:val="single"/>
    </w:rPr>
  </w:style>
  <w:style w:type="paragraph" w:customStyle="1" w:styleId="Emphasis1">
    <w:name w:val="Emphasis1"/>
    <w:basedOn w:val="Normal"/>
    <w:autoRedefine/>
    <w:uiPriority w:val="7"/>
    <w:qFormat/>
    <w:rsid w:val="00635896"/>
    <w:pPr>
      <w:pBdr>
        <w:top w:val="single" w:sz="4" w:space="1" w:color="auto"/>
        <w:left w:val="single" w:sz="4" w:space="4" w:color="auto"/>
        <w:bottom w:val="single" w:sz="4" w:space="1" w:color="auto"/>
        <w:right w:val="single" w:sz="4" w:space="4" w:color="auto"/>
      </w:pBdr>
      <w:ind w:left="720"/>
      <w:jc w:val="both"/>
    </w:pPr>
    <w:rPr>
      <w:rFonts w:eastAsiaTheme="minorEastAsia"/>
      <w:b/>
      <w:iCs/>
      <w:sz w:val="26"/>
      <w:szCs w:val="24"/>
      <w:u w:val="single"/>
      <w:bdr w:val="single" w:sz="18" w:space="0" w:color="auto"/>
    </w:rPr>
  </w:style>
  <w:style w:type="paragraph" w:styleId="ListParagraph">
    <w:name w:val="List Paragraph"/>
    <w:aliases w:val="6 font"/>
    <w:basedOn w:val="Normal"/>
    <w:uiPriority w:val="99"/>
    <w:unhideWhenUsed/>
    <w:qFormat/>
    <w:rsid w:val="00635896"/>
    <w:pPr>
      <w:ind w:left="720"/>
      <w:contextualSpacing/>
    </w:pPr>
  </w:style>
  <w:style w:type="paragraph" w:styleId="NoSpacing">
    <w:name w:val="No Spacing"/>
    <w:aliases w:val="Tag and Cite,DDI Tag,Tag Title,Card,nonunderlined,No Spacing51,No Spacing8,No Spacing22,Dont u,No Spacing1111111,Card Format,Small Text,No Spacin,Dont use,Tags,No Spacing2,Debate Text,Read stuff,No Spacing11,No Spacing111,No Spacing1111,tag"/>
    <w:link w:val="NoSpacingChar"/>
    <w:uiPriority w:val="99"/>
    <w:qFormat/>
    <w:rsid w:val="00635896"/>
    <w:pPr>
      <w:spacing w:after="0" w:line="240" w:lineRule="auto"/>
    </w:pPr>
    <w:rPr>
      <w:rFonts w:eastAsiaTheme="minorEastAsia"/>
      <w:sz w:val="24"/>
      <w:szCs w:val="24"/>
    </w:rPr>
  </w:style>
  <w:style w:type="paragraph" w:styleId="Title">
    <w:name w:val="Title"/>
    <w:aliases w:val="Cites and Cards,UNDERLINE,Bold Underlined,title"/>
    <w:basedOn w:val="Normal"/>
    <w:next w:val="Normal"/>
    <w:link w:val="TitleChar1"/>
    <w:uiPriority w:val="6"/>
    <w:qFormat/>
    <w:rsid w:val="00635896"/>
    <w:pPr>
      <w:ind w:left="720"/>
      <w:outlineLvl w:val="0"/>
    </w:pPr>
    <w:rPr>
      <w:rFonts w:asciiTheme="minorHAnsi" w:eastAsiaTheme="minorEastAsia" w:hAnsiTheme="minorHAnsi" w:cstheme="minorBidi"/>
      <w:szCs w:val="24"/>
      <w:u w:val="single"/>
    </w:rPr>
  </w:style>
  <w:style w:type="character" w:customStyle="1" w:styleId="TitleChar1">
    <w:name w:val="Title Char1"/>
    <w:aliases w:val="Cites and Cards Char1,UNDERLINE Char,Bold Underlined Char,title Char1"/>
    <w:basedOn w:val="DefaultParagraphFont"/>
    <w:link w:val="Title"/>
    <w:uiPriority w:val="6"/>
    <w:rsid w:val="00635896"/>
    <w:rPr>
      <w:rFonts w:eastAsiaTheme="minorEastAsia"/>
      <w:szCs w:val="24"/>
      <w:u w:val="single"/>
    </w:rPr>
  </w:style>
  <w:style w:type="character" w:customStyle="1" w:styleId="NoSpacingChar">
    <w:name w:val="No Spacing Char"/>
    <w:aliases w:val="Tag and Cite Char,DDI Tag Char,Tag Title Char,Card Char,nonunderlined Char,No Spacing51 Char,No Spacing8 Char,No Spacing22 Char,Dont u Char,No Spacing1111111 Char,Card Format Char,Small Text Char,No Spacin Char,Dont use Char,Tags Char"/>
    <w:basedOn w:val="DefaultParagraphFont"/>
    <w:link w:val="NoSpacing"/>
    <w:qFormat/>
    <w:rsid w:val="00635896"/>
    <w:rPr>
      <w:rFonts w:eastAsiaTheme="minorEastAsia"/>
      <w:sz w:val="24"/>
      <w:szCs w:val="24"/>
    </w:rPr>
  </w:style>
  <w:style w:type="character" w:customStyle="1" w:styleId="verdana">
    <w:name w:val="verdana"/>
    <w:basedOn w:val="DefaultParagraphFont"/>
    <w:rsid w:val="00635896"/>
    <w:rPr>
      <w:rFonts w:cs="Times New Roman"/>
    </w:rPr>
  </w:style>
  <w:style w:type="character" w:customStyle="1" w:styleId="italic">
    <w:name w:val="italic"/>
    <w:basedOn w:val="DefaultParagraphFont"/>
    <w:rsid w:val="00635896"/>
    <w:rPr>
      <w:rFonts w:cs="Times New Roman"/>
    </w:rPr>
  </w:style>
  <w:style w:type="paragraph" w:customStyle="1" w:styleId="card">
    <w:name w:val="card"/>
    <w:aliases w:val="Medium Grid 21"/>
    <w:basedOn w:val="Normal"/>
    <w:next w:val="Normal"/>
    <w:uiPriority w:val="6"/>
    <w:qFormat/>
    <w:rsid w:val="00635896"/>
    <w:pPr>
      <w:ind w:left="288" w:right="288"/>
    </w:pPr>
    <w:rPr>
      <w:rFonts w:asciiTheme="minorHAnsi" w:hAnsiTheme="minorHAnsi" w:cstheme="minorBidi"/>
      <w:sz w:val="26"/>
      <w:u w:val="single"/>
    </w:rPr>
  </w:style>
  <w:style w:type="paragraph" w:customStyle="1" w:styleId="Cards">
    <w:name w:val="Cards"/>
    <w:next w:val="Normal"/>
    <w:link w:val="CardsChar"/>
    <w:uiPriority w:val="99"/>
    <w:qFormat/>
    <w:rsid w:val="00635896"/>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DebateUnderline">
    <w:name w:val="Debate Underline"/>
    <w:qFormat/>
    <w:rsid w:val="00635896"/>
    <w:rPr>
      <w:rFonts w:ascii="Times New Roman" w:hAnsi="Times New Roman"/>
      <w:sz w:val="24"/>
      <w:u w:val="thick"/>
    </w:rPr>
  </w:style>
  <w:style w:type="character" w:customStyle="1" w:styleId="CardsChar">
    <w:name w:val="Cards Char"/>
    <w:basedOn w:val="DefaultParagraphFont"/>
    <w:link w:val="Cards"/>
    <w:uiPriority w:val="99"/>
    <w:rsid w:val="00635896"/>
    <w:rPr>
      <w:rFonts w:ascii="Times New Roman" w:eastAsia="Times New Roman" w:hAnsi="Times New Roman" w:cs="Times New Roman"/>
      <w:sz w:val="20"/>
      <w:szCs w:val="24"/>
    </w:rPr>
  </w:style>
  <w:style w:type="character" w:customStyle="1" w:styleId="Heading2CharChar">
    <w:name w:val="Heading 2 Char Char"/>
    <w:aliases w:val="Char Char Char Char Char1,Char Char Char Char Char Char Char,Char Char Char Char1,Char Char Char Char Char Char1,Heading 2 Char1 Char Char Char3,Heading 2 Char Char Char Char Char3"/>
    <w:rsid w:val="00635896"/>
    <w:rPr>
      <w:rFonts w:cs="Arial"/>
      <w:b/>
      <w:bCs/>
      <w:iCs/>
      <w:sz w:val="24"/>
      <w:szCs w:val="28"/>
      <w:lang w:val="en-US" w:eastAsia="en-US" w:bidi="ar-SA"/>
    </w:rPr>
  </w:style>
  <w:style w:type="paragraph" w:customStyle="1" w:styleId="Analytic">
    <w:name w:val="Analytic"/>
    <w:link w:val="AnalyticChar"/>
    <w:uiPriority w:val="4"/>
    <w:qFormat/>
    <w:rsid w:val="00635896"/>
    <w:rPr>
      <w:rFonts w:ascii="Calibri" w:hAnsi="Calibri"/>
      <w:b/>
      <w:sz w:val="26"/>
    </w:rPr>
  </w:style>
  <w:style w:type="character" w:customStyle="1" w:styleId="AnalyticChar">
    <w:name w:val="Analytic Char"/>
    <w:basedOn w:val="DefaultParagraphFont"/>
    <w:link w:val="Analytic"/>
    <w:uiPriority w:val="4"/>
    <w:rsid w:val="00635896"/>
    <w:rPr>
      <w:rFonts w:ascii="Calibri" w:hAnsi="Calibri"/>
      <w:b/>
      <w:sz w:val="26"/>
    </w:rPr>
  </w:style>
  <w:style w:type="character" w:styleId="Strong">
    <w:name w:val="Strong"/>
    <w:basedOn w:val="DefaultParagraphFont"/>
    <w:uiPriority w:val="22"/>
    <w:qFormat/>
    <w:rsid w:val="001021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45289504?seq=1" TargetMode="External"/><Relationship Id="rId13" Type="http://schemas.openxmlformats.org/officeDocument/2006/relationships/hyperlink" Target="https://archive.is/IGWnF" TargetMode="External"/><Relationship Id="rId18" Type="http://schemas.openxmlformats.org/officeDocument/2006/relationships/hyperlink" Target="https://www.washingtonpost.com/outlook/2021/03/15/vaccine-coronavirus-patents-waive-global-equity/" TargetMode="External"/><Relationship Id="rId3" Type="http://schemas.openxmlformats.org/officeDocument/2006/relationships/styles" Target="styles.xml"/><Relationship Id="rId21" Type="http://schemas.openxmlformats.org/officeDocument/2006/relationships/hyperlink" Target="http://www.independent.co.uk/voices/want-to-know-how-to-really-tackle-climate-change-pull-the-plug-on-the-world-trade-organisation-a6774391.html" TargetMode="External"/><Relationship Id="rId7" Type="http://schemas.openxmlformats.org/officeDocument/2006/relationships/hyperlink" Target="https://www.tandfonline.com/doi/abs/10.1080/1057610X.2021.1944023?journalCode=uter20" TargetMode="External"/><Relationship Id="rId12" Type="http://schemas.openxmlformats.org/officeDocument/2006/relationships/hyperlink" Target="http://www.merriam-webster.com/dictionary/ought" TargetMode="External"/><Relationship Id="rId17" Type="http://schemas.openxmlformats.org/officeDocument/2006/relationships/hyperlink" Target="https://archive.is/pvuzL" TargetMode="External"/><Relationship Id="rId2" Type="http://schemas.openxmlformats.org/officeDocument/2006/relationships/numbering" Target="numbering.xml"/><Relationship Id="rId16" Type="http://schemas.openxmlformats.org/officeDocument/2006/relationships/hyperlink" Target="https://archive.is/vsNXv"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s://en.oxforddictionaries.com/definition/ought%20//" TargetMode="External"/><Relationship Id="rId5" Type="http://schemas.openxmlformats.org/officeDocument/2006/relationships/webSettings" Target="webSettings.xml"/><Relationship Id="rId15" Type="http://schemas.openxmlformats.org/officeDocument/2006/relationships/hyperlink" Target="https://archive.is/NOKMj" TargetMode="External"/><Relationship Id="rId23" Type="http://schemas.openxmlformats.org/officeDocument/2006/relationships/theme" Target="theme/theme1.xml"/><Relationship Id="rId10" Type="http://schemas.openxmlformats.org/officeDocument/2006/relationships/hyperlink" Target="https://www.marketwatch.com/story/for-just-25-billion-the-u-s-could-jump-start-a-project-to-quickly-vaccinate-the-entire-world-against-covid-11614898552" TargetMode="External"/><Relationship Id="rId19" Type="http://schemas.openxmlformats.org/officeDocument/2006/relationships/hyperlink" Target="https://archive.is/h591O" TargetMode="External"/><Relationship Id="rId4" Type="http://schemas.openxmlformats.org/officeDocument/2006/relationships/settings" Target="settings.xml"/><Relationship Id="rId9" Type="http://schemas.openxmlformats.org/officeDocument/2006/relationships/hyperlink" Target="https://cen.acs.org/business/outsourcing/COVID-19-reshaping-pharmaceutical-supply/98/i16" TargetMode="External"/><Relationship Id="rId14" Type="http://schemas.openxmlformats.org/officeDocument/2006/relationships/hyperlink" Target="https://theglobalamericans.org/2021/06/a-u-s-vaccine-diplomacy-strategy-for-latin-america-and-the-caribbea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15496</Words>
  <Characters>88333</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2021-09-11T17:49:00Z</dcterms:created>
  <dcterms:modified xsi:type="dcterms:W3CDTF">2021-09-11T18:28:00Z</dcterms:modified>
</cp:coreProperties>
</file>