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25847" w14:textId="66B7005B" w:rsidR="00A95652" w:rsidRDefault="00F01347" w:rsidP="00F01347">
      <w:pPr>
        <w:pStyle w:val="Heading1"/>
      </w:pPr>
      <w:r>
        <w:t xml:space="preserve">1NC </w:t>
      </w:r>
      <w:proofErr w:type="spellStart"/>
      <w:r>
        <w:t>Glenbrooks</w:t>
      </w:r>
      <w:proofErr w:type="spellEnd"/>
      <w:r>
        <w:t xml:space="preserve"> R2</w:t>
      </w:r>
    </w:p>
    <w:p w14:paraId="15958092" w14:textId="6E7DB01A" w:rsidR="00F01347" w:rsidRDefault="00F01347" w:rsidP="00F01347">
      <w:pPr>
        <w:pStyle w:val="Heading2"/>
      </w:pPr>
      <w:r>
        <w:t>1</w:t>
      </w:r>
    </w:p>
    <w:p w14:paraId="66D9B607" w14:textId="2054E397" w:rsidR="00F01347" w:rsidRDefault="00F01347" w:rsidP="00F01347">
      <w:pPr>
        <w:pStyle w:val="Heading3"/>
      </w:pPr>
      <w:r>
        <w:t xml:space="preserve">New </w:t>
      </w:r>
      <w:proofErr w:type="spellStart"/>
      <w:r>
        <w:t>Affs</w:t>
      </w:r>
      <w:proofErr w:type="spellEnd"/>
      <w:r>
        <w:t xml:space="preserve"> Bad</w:t>
      </w:r>
    </w:p>
    <w:p w14:paraId="2095EE33" w14:textId="082486AB" w:rsidR="00F01347" w:rsidRDefault="00F01347" w:rsidP="00F01347">
      <w:pPr>
        <w:pStyle w:val="Heading4"/>
      </w:pPr>
      <w:r>
        <w:t xml:space="preserve">Interpretation—the </w:t>
      </w:r>
      <w:proofErr w:type="spellStart"/>
      <w:r>
        <w:t>aff</w:t>
      </w:r>
      <w:proofErr w:type="spellEnd"/>
      <w:r>
        <w:t xml:space="preserve"> must disclose </w:t>
      </w:r>
      <w:r w:rsidR="006469F5">
        <w:t>the affirmative speech document 30 minutes before round if asked preround.</w:t>
      </w:r>
    </w:p>
    <w:p w14:paraId="32DFE23C" w14:textId="77777777" w:rsidR="00F01347" w:rsidRDefault="00F01347" w:rsidP="00F01347"/>
    <w:p w14:paraId="51F6EB1E" w14:textId="0B310A26" w:rsidR="00F01347" w:rsidRDefault="00F01347" w:rsidP="00F01347">
      <w:pPr>
        <w:pStyle w:val="Heading4"/>
      </w:pPr>
      <w:r>
        <w:t>Violation—they didn’t</w:t>
      </w:r>
    </w:p>
    <w:p w14:paraId="735EF8BE" w14:textId="115EAEAE" w:rsidR="00F01347" w:rsidRDefault="00F01347" w:rsidP="00F01347">
      <w:r w:rsidRPr="00F01347">
        <w:drawing>
          <wp:inline distT="0" distB="0" distL="0" distR="0" wp14:anchorId="6E19F33A" wp14:editId="7494F3ED">
            <wp:extent cx="9259592" cy="46679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259592" cy="4667901"/>
                    </a:xfrm>
                    <a:prstGeom prst="rect">
                      <a:avLst/>
                    </a:prstGeom>
                  </pic:spPr>
                </pic:pic>
              </a:graphicData>
            </a:graphic>
          </wp:inline>
        </w:drawing>
      </w:r>
    </w:p>
    <w:p w14:paraId="78600C1E" w14:textId="48C9B866" w:rsidR="00F01347" w:rsidRDefault="00F01347" w:rsidP="00F01347"/>
    <w:p w14:paraId="7DB3FAAA" w14:textId="08544D0E" w:rsidR="00F01347" w:rsidRPr="00F01347" w:rsidRDefault="00F01347" w:rsidP="00F01347">
      <w:pPr>
        <w:pStyle w:val="Heading4"/>
      </w:pPr>
      <w:r>
        <w:t xml:space="preserve">“It’s Butler” is not enough, it doesn’t give us plan text or offense and still leaves us in the dark since we don’t know what </w:t>
      </w:r>
      <w:r w:rsidR="00732E89">
        <w:t>framework warrants</w:t>
      </w:r>
      <w:r>
        <w:t xml:space="preserve"> it would be. Independently, they could read butler with an advantage or with differing framing mechanisms, nuanced debates are only possible with stasis points for negative prep.</w:t>
      </w:r>
      <w:r w:rsidR="00732E89">
        <w:t xml:space="preserve"> Forces us to </w:t>
      </w:r>
      <w:proofErr w:type="spellStart"/>
      <w:r w:rsidR="00732E89">
        <w:t>extemp</w:t>
      </w:r>
      <w:proofErr w:type="spellEnd"/>
      <w:r w:rsidR="00732E89">
        <w:t xml:space="preserve"> framework arguments killing </w:t>
      </w:r>
      <w:proofErr w:type="spellStart"/>
      <w:r w:rsidR="00732E89">
        <w:t>phil</w:t>
      </w:r>
      <w:proofErr w:type="spellEnd"/>
      <w:r w:rsidR="00732E89">
        <w:t xml:space="preserve"> ed.</w:t>
      </w:r>
    </w:p>
    <w:p w14:paraId="08A6B724" w14:textId="77777777" w:rsidR="00F01347" w:rsidRDefault="00F01347" w:rsidP="00F01347"/>
    <w:p w14:paraId="7ECCA05D" w14:textId="2C1B22AC" w:rsidR="00F01347" w:rsidRDefault="00F01347" w:rsidP="00F01347">
      <w:pPr>
        <w:pStyle w:val="Heading4"/>
      </w:pPr>
      <w:bookmarkStart w:id="0" w:name="_Hlk12873938"/>
      <w:r>
        <w:t>Vote neg for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 xml:space="preserve">b) </w:t>
      </w:r>
      <w:proofErr w:type="spellStart"/>
      <w:r w:rsidRPr="00280F06">
        <w:rPr>
          <w:u w:val="single"/>
        </w:rPr>
        <w:t>aff</w:t>
      </w:r>
      <w:proofErr w:type="spellEnd"/>
      <w:r w:rsidRPr="00280F06">
        <w:rPr>
          <w:u w:val="single"/>
        </w:rPr>
        <w:t xml:space="preserve"> quality</w:t>
      </w:r>
      <w:r>
        <w:t xml:space="preserve">—plan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it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14:paraId="280DE366" w14:textId="488CC43D" w:rsidR="00E2671D" w:rsidRDefault="00E2671D" w:rsidP="00E2671D">
      <w:pPr>
        <w:pStyle w:val="Heading4"/>
      </w:pPr>
      <w:r>
        <w:t>No RVI, CI, DTD</w:t>
      </w:r>
    </w:p>
    <w:p w14:paraId="4A8623B1" w14:textId="186473BB" w:rsidR="00E2671D" w:rsidRDefault="00E2671D" w:rsidP="00E2671D">
      <w:pPr>
        <w:pStyle w:val="Heading4"/>
      </w:pPr>
      <w:r>
        <w:t>NC Theory first</w:t>
      </w:r>
    </w:p>
    <w:p w14:paraId="60B899E2" w14:textId="3A0D9D7D" w:rsidR="00E2671D" w:rsidRDefault="00E2671D" w:rsidP="00E2671D">
      <w:pPr>
        <w:pStyle w:val="Heading4"/>
      </w:pPr>
      <w:r>
        <w:t xml:space="preserve">1] any reason we were abusive was </w:t>
      </w:r>
      <w:proofErr w:type="spellStart"/>
      <w:r>
        <w:t>bc</w:t>
      </w:r>
      <w:proofErr w:type="spellEnd"/>
      <w:r>
        <w:t xml:space="preserve"> the 1ac </w:t>
      </w:r>
      <w:proofErr w:type="spellStart"/>
      <w:r>
        <w:t>alr</w:t>
      </w:r>
      <w:proofErr w:type="spellEnd"/>
      <w:r>
        <w:t xml:space="preserve"> was which is a sequencing question, outweighs because it questions the chain of abuse and addresses why it occurred</w:t>
      </w:r>
    </w:p>
    <w:p w14:paraId="42EEDA52" w14:textId="62C61A33" w:rsidR="00E2671D" w:rsidRDefault="00E2671D" w:rsidP="00E2671D">
      <w:pPr>
        <w:pStyle w:val="Heading4"/>
      </w:pPr>
      <w:r>
        <w:t xml:space="preserve">2] Negating harder against new </w:t>
      </w:r>
      <w:proofErr w:type="spellStart"/>
      <w:r>
        <w:t>affs</w:t>
      </w:r>
      <w:proofErr w:type="spellEnd"/>
      <w:r>
        <w:t xml:space="preserve">, they get first and last word, negs lose the prep advantage, and 3 min 2ar lets them persuade you any way they want which ow </w:t>
      </w:r>
      <w:proofErr w:type="spellStart"/>
      <w:r>
        <w:t>bc</w:t>
      </w:r>
      <w:proofErr w:type="spellEnd"/>
      <w:r>
        <w:t xml:space="preserve"> it’s the only speech that can’t be rectified</w:t>
      </w:r>
    </w:p>
    <w:p w14:paraId="64E813BB" w14:textId="63A49AE1" w:rsidR="00E2671D" w:rsidRPr="00E2671D" w:rsidRDefault="00E2671D" w:rsidP="00E2671D">
      <w:pPr>
        <w:pStyle w:val="Heading4"/>
      </w:pPr>
      <w:r>
        <w:t xml:space="preserve">3] </w:t>
      </w:r>
      <w:proofErr w:type="spellStart"/>
      <w:r>
        <w:t>nc</w:t>
      </w:r>
      <w:proofErr w:type="spellEnd"/>
      <w:r>
        <w:t xml:space="preserve"> theory starts earlier so there’s more time to deliberate norms, 1ar theory forces new 2ar responses since we only get one speech and can’t predict every bit of spin they’ll go for, triggers intervention which ow </w:t>
      </w:r>
      <w:proofErr w:type="spellStart"/>
      <w:r>
        <w:t>bc</w:t>
      </w:r>
      <w:proofErr w:type="spellEnd"/>
      <w:r>
        <w:t xml:space="preserve"> it takes the decision out of the debater’s hands, that also justifies no 1ar theory.</w:t>
      </w:r>
    </w:p>
    <w:p w14:paraId="52A960C0" w14:textId="3D75CA76" w:rsidR="00F01347" w:rsidRDefault="00F01347" w:rsidP="00E2671D">
      <w:pPr>
        <w:pStyle w:val="Heading2"/>
      </w:pPr>
      <w:r>
        <w:t>2</w:t>
      </w:r>
    </w:p>
    <w:p w14:paraId="6AE4F305" w14:textId="67385948" w:rsidR="00F01347" w:rsidRDefault="00732E89" w:rsidP="00F01347">
      <w:pPr>
        <w:pStyle w:val="Heading3"/>
      </w:pPr>
      <w:r>
        <w:t>ROB Spec</w:t>
      </w:r>
    </w:p>
    <w:p w14:paraId="39A69F93" w14:textId="77777777" w:rsidR="00732E89" w:rsidRDefault="00732E89" w:rsidP="00732E89">
      <w:pPr>
        <w:pStyle w:val="Heading4"/>
      </w:pPr>
      <w:r>
        <w:t>Interpretation: The affirmative debater must articulate a distinct ROB in the form of a delineated text in the first affirmative speech.</w:t>
      </w:r>
    </w:p>
    <w:p w14:paraId="4844AF08" w14:textId="77777777" w:rsidR="00732E89" w:rsidRDefault="00732E89" w:rsidP="00732E89">
      <w:pPr>
        <w:pStyle w:val="Heading4"/>
      </w:pPr>
      <w:r>
        <w:t xml:space="preserve">Violation: </w:t>
      </w:r>
    </w:p>
    <w:p w14:paraId="0DFB9D93" w14:textId="77777777" w:rsidR="00732E89" w:rsidRDefault="00732E89" w:rsidP="00732E89">
      <w:pPr>
        <w:pStyle w:val="Heading4"/>
      </w:pPr>
      <w:r>
        <w:t>Prefer-</w:t>
      </w:r>
    </w:p>
    <w:p w14:paraId="08D8D7D0" w14:textId="77777777" w:rsidR="00732E89" w:rsidRPr="00CF769D" w:rsidRDefault="00732E89" w:rsidP="00732E89">
      <w:pPr>
        <w:pStyle w:val="Heading4"/>
      </w:pPr>
      <w:r w:rsidRPr="00CF769D">
        <w:t>1</w:t>
      </w:r>
      <w:r>
        <w:t xml:space="preserve">] </w:t>
      </w:r>
      <w:r w:rsidRPr="00116D4D">
        <w:rPr>
          <w:u w:val="single"/>
        </w:rPr>
        <w:t>Strat Skew</w:t>
      </w:r>
      <w:r w:rsidRPr="00CF769D">
        <w:t xml:space="preserve"> –</w:t>
      </w:r>
      <w:r>
        <w:t xml:space="preserve"> T</w:t>
      </w:r>
      <w:r w:rsidRPr="00CF769D">
        <w:t>hey can read multiple pieces of offense under different ROBs and then read a new one in the 1AR so they never lose under the ROB</w:t>
      </w:r>
      <w:r>
        <w:t>.</w:t>
      </w:r>
      <w:r w:rsidRPr="00CF769D">
        <w:t xml:space="preserve"> it just becomes a 2</w:t>
      </w:r>
      <w:r>
        <w:t>NR</w:t>
      </w:r>
      <w:r w:rsidRPr="00CF769D">
        <w:t xml:space="preserve"> debate about whether the ROB is</w:t>
      </w:r>
      <w:r>
        <w:t xml:space="preserve"> better than the</w:t>
      </w:r>
      <w:r w:rsidRPr="00CF769D">
        <w:t xml:space="preserve"> 1</w:t>
      </w:r>
      <w:r>
        <w:t>NC</w:t>
      </w:r>
      <w:r w:rsidRPr="00CF769D">
        <w:t xml:space="preserve">’s which moots engagement. That means infinite abuse – </w:t>
      </w:r>
      <w:r>
        <w:t>A</w:t>
      </w:r>
      <w:r w:rsidRPr="00CF769D">
        <w:t xml:space="preserve">ll you have to do is dump on the 1N ROB and marginally extend your warrants in the </w:t>
      </w:r>
      <w:r>
        <w:t>2AR</w:t>
      </w:r>
      <w:r w:rsidRPr="00CF769D">
        <w:t xml:space="preserve"> and the neg can’t do anything about it since there is no 3NR to answer the 2</w:t>
      </w:r>
      <w:r>
        <w:t>AR</w:t>
      </w:r>
      <w:r w:rsidRPr="00CF769D">
        <w:t xml:space="preserve"> weighing or extrapolations</w:t>
      </w:r>
    </w:p>
    <w:p w14:paraId="01DBFE03" w14:textId="77777777" w:rsidR="00732E89" w:rsidRPr="00CF769D" w:rsidRDefault="00732E89" w:rsidP="00732E89">
      <w:pPr>
        <w:pStyle w:val="Heading4"/>
      </w:pPr>
      <w:r w:rsidRPr="00CF769D">
        <w:t>2</w:t>
      </w:r>
      <w:r>
        <w:t xml:space="preserve">] </w:t>
      </w:r>
      <w:r w:rsidRPr="00116D4D">
        <w:rPr>
          <w:u w:val="single"/>
        </w:rPr>
        <w:t>Reciprocity</w:t>
      </w:r>
      <w:r w:rsidRPr="00CF769D">
        <w:t xml:space="preserve"> – (a) restarting the ROB debate in the 1ar puts you at a 7-6 advantage– putting it in the </w:t>
      </w:r>
      <w:proofErr w:type="spellStart"/>
      <w:r w:rsidRPr="00CF769D">
        <w:t>aff</w:t>
      </w:r>
      <w:proofErr w:type="spellEnd"/>
      <w:r w:rsidRPr="00CF769D">
        <w:t xml:space="preserve"> makes it 13-13 (b) you have one more speech to contest my ROB and weigh (c) I can only read a ROB in the 1N so you should read it in your first speech– that’s definitionally an equal burden.</w:t>
      </w:r>
    </w:p>
    <w:p w14:paraId="078CA51B" w14:textId="77777777" w:rsidR="00732E89" w:rsidRPr="00732E89" w:rsidRDefault="00732E89" w:rsidP="00732E89"/>
    <w:p w14:paraId="64A6DF97" w14:textId="65BE7B84" w:rsidR="00F01347" w:rsidRDefault="00E2671D" w:rsidP="00E2671D">
      <w:pPr>
        <w:pStyle w:val="Heading2"/>
      </w:pPr>
      <w:r>
        <w:t>3</w:t>
      </w:r>
    </w:p>
    <w:p w14:paraId="579563AC" w14:textId="21A76EAE" w:rsidR="00E2671D" w:rsidRDefault="00E2671D" w:rsidP="00E2671D">
      <w:pPr>
        <w:pStyle w:val="Heading3"/>
      </w:pPr>
      <w:r>
        <w:t>BBB DA</w:t>
      </w:r>
    </w:p>
    <w:p w14:paraId="57321C3E" w14:textId="77777777" w:rsidR="00E2671D" w:rsidRDefault="00E2671D" w:rsidP="00E2671D">
      <w:pPr>
        <w:pStyle w:val="Heading4"/>
      </w:pPr>
      <w:r>
        <w:t xml:space="preserve">Biden’s </w:t>
      </w:r>
      <w:r w:rsidRPr="00F5038B">
        <w:rPr>
          <w:u w:val="single"/>
        </w:rPr>
        <w:t>continued PC is key</w:t>
      </w:r>
      <w:r>
        <w:t xml:space="preserve"> to pass Build Back Better next week – despite inflation concerns</w:t>
      </w:r>
    </w:p>
    <w:p w14:paraId="38725ADA" w14:textId="77777777" w:rsidR="00E2671D" w:rsidRDefault="00E2671D" w:rsidP="00E2671D">
      <w:pPr>
        <w:pStyle w:val="CiteSpacing"/>
      </w:pPr>
      <w:proofErr w:type="spellStart"/>
      <w:r w:rsidRPr="00C3154C">
        <w:rPr>
          <w:rStyle w:val="Style13ptBold"/>
        </w:rPr>
        <w:t>Barrón</w:t>
      </w:r>
      <w:proofErr w:type="spellEnd"/>
      <w:r w:rsidRPr="00C3154C">
        <w:rPr>
          <w:rStyle w:val="Style13ptBold"/>
        </w:rPr>
        <w:t>-López 11-11</w:t>
      </w:r>
      <w:r>
        <w:t xml:space="preserve"> (Laura </w:t>
      </w:r>
      <w:proofErr w:type="spellStart"/>
      <w:r>
        <w:t>Barrón</w:t>
      </w:r>
      <w:proofErr w:type="spellEnd"/>
      <w:r>
        <w:t xml:space="preserve">-López, White House Correspondent for Politico, formerly covered Congress for the Washington Examiner, HuffPost and The Hill, BA political science, California State University, Fullerton, “Dems to White House: </w:t>
      </w:r>
      <w:r w:rsidRPr="008C1411">
        <w:rPr>
          <w:rStyle w:val="Emphasis"/>
        </w:rPr>
        <w:t>The only prescription is more Biden</w:t>
      </w:r>
      <w:r>
        <w:t xml:space="preserve">,” Politico, 11-11-2021, </w:t>
      </w:r>
      <w:hyperlink r:id="rId9" w:history="1">
        <w:r w:rsidRPr="00535A63">
          <w:rPr>
            <w:rStyle w:val="Hyperlink"/>
          </w:rPr>
          <w:t>https://www.politico.com/news/2021/11/11/dems-white-house-biden-520946)//re-cut</w:t>
        </w:r>
      </w:hyperlink>
      <w:r>
        <w:t xml:space="preserve"> by Elmer</w:t>
      </w:r>
    </w:p>
    <w:p w14:paraId="16143F5B" w14:textId="77777777" w:rsidR="00E2671D" w:rsidRPr="00105479" w:rsidRDefault="00E2671D" w:rsidP="00E2671D">
      <w:pPr>
        <w:rPr>
          <w:sz w:val="16"/>
        </w:rPr>
      </w:pPr>
      <w:r w:rsidRPr="00105479">
        <w:rPr>
          <w:sz w:val="16"/>
        </w:rPr>
        <w:t xml:space="preserve">After months of deference to Congress, </w:t>
      </w:r>
      <w:r w:rsidRPr="003427FE">
        <w:rPr>
          <w:u w:val="single"/>
        </w:rPr>
        <w:t xml:space="preserve">President Joe </w:t>
      </w:r>
      <w:r w:rsidRPr="003427FE">
        <w:rPr>
          <w:b/>
          <w:sz w:val="26"/>
          <w:highlight w:val="green"/>
          <w:u w:val="single"/>
        </w:rPr>
        <w:t>Biden moved</w:t>
      </w:r>
      <w:r w:rsidRPr="003427FE">
        <w:rPr>
          <w:u w:val="single"/>
        </w:rPr>
        <w:t xml:space="preserve"> more </w:t>
      </w:r>
      <w:r w:rsidRPr="003427FE">
        <w:rPr>
          <w:b/>
          <w:sz w:val="26"/>
          <w:highlight w:val="green"/>
          <w:u w:val="single"/>
          <w:bdr w:val="single" w:sz="18" w:space="0" w:color="auto"/>
        </w:rPr>
        <w:t>assertively last week</w:t>
      </w:r>
      <w:r w:rsidRPr="003427FE">
        <w:rPr>
          <w:u w:val="single"/>
        </w:rPr>
        <w:t xml:space="preserve"> to shepherd half his domestic agenda into law</w:t>
      </w:r>
      <w:r w:rsidRPr="00105479">
        <w:rPr>
          <w:sz w:val="16"/>
        </w:rPr>
        <w:t xml:space="preserve">. With the other half still in limbo, Democrats want some of that Biden punch again. Outside groups fear that congressional Democrats could come up short on Biden’s social spending package. </w:t>
      </w:r>
      <w:r w:rsidRPr="003427FE">
        <w:rPr>
          <w:u w:val="single"/>
        </w:rPr>
        <w:t xml:space="preserve">They are </w:t>
      </w:r>
      <w:r w:rsidRPr="003427FE">
        <w:rPr>
          <w:b/>
          <w:sz w:val="26"/>
          <w:highlight w:val="green"/>
          <w:u w:val="single"/>
        </w:rPr>
        <w:t>concerned</w:t>
      </w:r>
      <w:r w:rsidRPr="003427FE">
        <w:rPr>
          <w:u w:val="single"/>
        </w:rPr>
        <w:t xml:space="preserve"> that moderates in the House may end up buckling if the budget scores on the bill come back worse than anticipated. And there is residual anxiety that one of the two wavering Senate Democrats — Joe </w:t>
      </w:r>
      <w:r w:rsidRPr="003427FE">
        <w:rPr>
          <w:b/>
          <w:sz w:val="26"/>
          <w:highlight w:val="green"/>
          <w:u w:val="single"/>
        </w:rPr>
        <w:t>Manchin</w:t>
      </w:r>
      <w:r w:rsidRPr="003427FE">
        <w:rPr>
          <w:u w:val="single"/>
        </w:rPr>
        <w:t xml:space="preserve"> of West Virginia </w:t>
      </w:r>
      <w:r w:rsidRPr="003427FE">
        <w:rPr>
          <w:b/>
          <w:sz w:val="26"/>
          <w:highlight w:val="green"/>
          <w:u w:val="single"/>
        </w:rPr>
        <w:t>and</w:t>
      </w:r>
      <w:r w:rsidRPr="003427FE">
        <w:rPr>
          <w:u w:val="single"/>
        </w:rPr>
        <w:t xml:space="preserve"> Kyrsten </w:t>
      </w:r>
      <w:r w:rsidRPr="003427FE">
        <w:rPr>
          <w:b/>
          <w:sz w:val="26"/>
          <w:highlight w:val="green"/>
          <w:u w:val="single"/>
        </w:rPr>
        <w:t>Sinema</w:t>
      </w:r>
      <w:r w:rsidRPr="003427FE">
        <w:rPr>
          <w:u w:val="single"/>
        </w:rPr>
        <w:t xml:space="preserve"> of Arizona — </w:t>
      </w:r>
      <w:r w:rsidRPr="003427FE">
        <w:rPr>
          <w:b/>
          <w:sz w:val="26"/>
          <w:highlight w:val="green"/>
          <w:u w:val="single"/>
        </w:rPr>
        <w:t>could vote “no” over concerns about inflation</w:t>
      </w:r>
      <w:r w:rsidRPr="003427FE">
        <w:rPr>
          <w:highlight w:val="green"/>
          <w:u w:val="single"/>
        </w:rPr>
        <w:t xml:space="preserve"> </w:t>
      </w:r>
      <w:r w:rsidRPr="003427FE">
        <w:rPr>
          <w:u w:val="single"/>
        </w:rPr>
        <w:t xml:space="preserve">and long-term debt. </w:t>
      </w:r>
      <w:r w:rsidRPr="003427FE">
        <w:rPr>
          <w:b/>
          <w:sz w:val="26"/>
          <w:highlight w:val="green"/>
          <w:u w:val="single"/>
        </w:rPr>
        <w:t>The</w:t>
      </w:r>
      <w:r w:rsidRPr="003427FE">
        <w:rPr>
          <w:u w:val="single"/>
        </w:rPr>
        <w:t xml:space="preserve"> clearest </w:t>
      </w:r>
      <w:r w:rsidRPr="003427FE">
        <w:rPr>
          <w:b/>
          <w:sz w:val="26"/>
          <w:highlight w:val="green"/>
          <w:u w:val="single"/>
        </w:rPr>
        <w:t>solution</w:t>
      </w:r>
      <w:r w:rsidRPr="003427FE">
        <w:rPr>
          <w:u w:val="single"/>
        </w:rPr>
        <w:t xml:space="preserve"> to avoiding this, they argue, </w:t>
      </w:r>
      <w:r w:rsidRPr="003427FE">
        <w:rPr>
          <w:b/>
          <w:sz w:val="26"/>
          <w:highlight w:val="green"/>
          <w:u w:val="single"/>
          <w:bdr w:val="single" w:sz="18" w:space="0" w:color="auto"/>
        </w:rPr>
        <w:t>is more Biden</w:t>
      </w:r>
      <w:r w:rsidRPr="003427FE">
        <w:rPr>
          <w:u w:val="single"/>
        </w:rPr>
        <w:t xml:space="preserve">. </w:t>
      </w:r>
      <w:r w:rsidRPr="00105479">
        <w:rPr>
          <w:sz w:val="16"/>
        </w:rPr>
        <w:t xml:space="preserve">“All eyes are on the president, all expectations are on the president,” said </w:t>
      </w:r>
      <w:proofErr w:type="spellStart"/>
      <w:r w:rsidRPr="00105479">
        <w:rPr>
          <w:sz w:val="16"/>
        </w:rPr>
        <w:t>Lorella</w:t>
      </w:r>
      <w:proofErr w:type="spellEnd"/>
      <w:r w:rsidRPr="00105479">
        <w:rPr>
          <w:sz w:val="16"/>
        </w:rPr>
        <w:t xml:space="preserve"> </w:t>
      </w:r>
      <w:proofErr w:type="spellStart"/>
      <w:r w:rsidRPr="00105479">
        <w:rPr>
          <w:sz w:val="16"/>
        </w:rPr>
        <w:t>Praeli</w:t>
      </w:r>
      <w:proofErr w:type="spellEnd"/>
      <w:r w:rsidRPr="00105479">
        <w:rPr>
          <w:sz w:val="16"/>
        </w:rPr>
        <w:t xml:space="preserve">, co-president of the progressive Community Change Action. “We are playing our role. We are mobilizing. We're reminding people </w:t>
      </w:r>
      <w:proofErr w:type="spellStart"/>
      <w:r w:rsidRPr="00105479">
        <w:rPr>
          <w:sz w:val="16"/>
        </w:rPr>
        <w:t>everyday</w:t>
      </w:r>
      <w:proofErr w:type="spellEnd"/>
      <w:r w:rsidRPr="00105479">
        <w:rPr>
          <w:sz w:val="16"/>
        </w:rPr>
        <w:t xml:space="preserve"> what this is about.” </w:t>
      </w:r>
      <w:proofErr w:type="spellStart"/>
      <w:r w:rsidRPr="00105479">
        <w:rPr>
          <w:sz w:val="16"/>
        </w:rPr>
        <w:t>Praeli</w:t>
      </w:r>
      <w:proofErr w:type="spellEnd"/>
      <w:r w:rsidRPr="00105479">
        <w:rPr>
          <w:sz w:val="16"/>
        </w:rPr>
        <w:t xml:space="preserve"> added that Biden must ensure there aren’t future cuts to the package, which dropped from $3.5 trillion to $1.75 trillion to accommodate centrist Democrats in the House and Senate. “This is what he campaigned on. Only the president can deliver it in the end.” Until last week, Biden’s involvement in negotiations had been more deferential than managerial. </w:t>
      </w:r>
      <w:proofErr w:type="gramStart"/>
      <w:r w:rsidRPr="00105479">
        <w:rPr>
          <w:sz w:val="16"/>
        </w:rPr>
        <w:t>That befuddled lawmakers</w:t>
      </w:r>
      <w:proofErr w:type="gramEnd"/>
      <w:r w:rsidRPr="00105479">
        <w:rPr>
          <w:sz w:val="16"/>
        </w:rPr>
        <w:t xml:space="preserve">, who were waiting for him to draw red lines about which priorities he wants in and out of the deal or to even demand votes. To date, Biden has publicly refrained from drawing a red line around including paid leave in the final version of the legislation, leaving the leadership in the House at odds with centrists in the Senate. But Biden did ramp up his involvement in the negotiations last week. And Democrats viewed that as key to getting an agreement in the House on their infrastructure bill, as well as on a rule to move forward with their social spending package, which funds universal pre-K, expands Medicare access, cuts taxes for families with children 18 years old and under, and combats climate change. Now they want more. Expectations are high for Biden to keep the House to its promise of a vote on that social spending plan the week of Nov. 15. “They basically made a promise,” said </w:t>
      </w:r>
      <w:proofErr w:type="spellStart"/>
      <w:r w:rsidRPr="00105479">
        <w:rPr>
          <w:sz w:val="16"/>
        </w:rPr>
        <w:t>Rahna</w:t>
      </w:r>
      <w:proofErr w:type="spellEnd"/>
      <w:r w:rsidRPr="00105479">
        <w:rPr>
          <w:sz w:val="16"/>
        </w:rPr>
        <w:t xml:space="preserve"> </w:t>
      </w:r>
      <w:proofErr w:type="spellStart"/>
      <w:r w:rsidRPr="00105479">
        <w:rPr>
          <w:sz w:val="16"/>
        </w:rPr>
        <w:t>Epting</w:t>
      </w:r>
      <w:proofErr w:type="spellEnd"/>
      <w:r w:rsidRPr="00105479">
        <w:rPr>
          <w:sz w:val="16"/>
        </w:rPr>
        <w:t xml:space="preserve">, executive director of the progressive advocacy group MoveOn. “And Biden was able to get enough progressives to vote for the bipartisan infrastructure bill, on that promise. We are expecting Biden and the Democratic Caucus will make good on their word and pass the Build Back Better Act no later than Nov 15th as stated.” </w:t>
      </w:r>
      <w:r w:rsidRPr="00105479">
        <w:rPr>
          <w:u w:val="single"/>
        </w:rPr>
        <w:t xml:space="preserve">White House officials contend that Biden and his team remain in close touch with the Hill, and their legislative affairs staff continues to push the social spending bill toward a vote. The </w:t>
      </w:r>
      <w:r w:rsidRPr="00105479">
        <w:rPr>
          <w:b/>
          <w:sz w:val="26"/>
          <w:highlight w:val="green"/>
          <w:u w:val="single"/>
        </w:rPr>
        <w:t>White House</w:t>
      </w:r>
      <w:r w:rsidRPr="00105479">
        <w:rPr>
          <w:highlight w:val="green"/>
          <w:u w:val="single"/>
        </w:rPr>
        <w:t xml:space="preserve"> </w:t>
      </w:r>
      <w:r w:rsidRPr="00105479">
        <w:rPr>
          <w:u w:val="single"/>
        </w:rPr>
        <w:t xml:space="preserve">said it is </w:t>
      </w:r>
      <w:r w:rsidRPr="00105479">
        <w:rPr>
          <w:b/>
          <w:sz w:val="26"/>
          <w:highlight w:val="green"/>
          <w:u w:val="single"/>
        </w:rPr>
        <w:t>communicating regularly with</w:t>
      </w:r>
      <w:r w:rsidRPr="00105479">
        <w:rPr>
          <w:u w:val="single"/>
        </w:rPr>
        <w:t xml:space="preserve"> a range of lawmakers including </w:t>
      </w:r>
      <w:r w:rsidRPr="00105479">
        <w:rPr>
          <w:b/>
          <w:sz w:val="26"/>
          <w:highlight w:val="green"/>
          <w:u w:val="single"/>
        </w:rPr>
        <w:t>Manchin</w:t>
      </w:r>
      <w:r w:rsidRPr="00105479">
        <w:rPr>
          <w:u w:val="single"/>
        </w:rPr>
        <w:t>, but did not answer when asked whether Biden has spoken to the West Virginia senator or other moderates in recent days.</w:t>
      </w:r>
      <w:r w:rsidRPr="00105479">
        <w:rPr>
          <w:sz w:val="16"/>
        </w:rPr>
        <w:t xml:space="preserve"> “There has been no kind of slowdown when it comes to our Hill outreach,” a White House official said. </w:t>
      </w:r>
      <w:r w:rsidRPr="00105479">
        <w:rPr>
          <w:u w:val="single"/>
        </w:rPr>
        <w:t xml:space="preserve">The growing demands for Biden to stay heavily involved reflect a fear in the party that the </w:t>
      </w:r>
      <w:r w:rsidRPr="00105479">
        <w:rPr>
          <w:b/>
          <w:sz w:val="26"/>
          <w:highlight w:val="green"/>
          <w:u w:val="single"/>
          <w:bdr w:val="single" w:sz="18" w:space="0" w:color="auto"/>
        </w:rPr>
        <w:t>window to act on the agenda is quickly closing</w:t>
      </w:r>
      <w:r w:rsidRPr="00105479">
        <w:rPr>
          <w:u w:val="single"/>
        </w:rPr>
        <w:t xml:space="preserve">, especially </w:t>
      </w:r>
      <w:r w:rsidRPr="00105479">
        <w:rPr>
          <w:highlight w:val="green"/>
          <w:u w:val="single"/>
        </w:rPr>
        <w:t>as concerns mount about</w:t>
      </w:r>
      <w:r w:rsidRPr="00105479">
        <w:rPr>
          <w:u w:val="single"/>
        </w:rPr>
        <w:t xml:space="preserve"> lingering </w:t>
      </w:r>
      <w:r w:rsidRPr="00105479">
        <w:rPr>
          <w:highlight w:val="green"/>
          <w:u w:val="single"/>
        </w:rPr>
        <w:t xml:space="preserve">inflation and the midterms </w:t>
      </w:r>
      <w:proofErr w:type="gramStart"/>
      <w:r w:rsidRPr="00105479">
        <w:rPr>
          <w:highlight w:val="green"/>
          <w:u w:val="single"/>
        </w:rPr>
        <w:t>near</w:t>
      </w:r>
      <w:proofErr w:type="gramEnd"/>
      <w:r w:rsidRPr="00105479">
        <w:rPr>
          <w:u w:val="single"/>
        </w:rPr>
        <w:t xml:space="preserve">. If the House meets its deadline next week and passes the social spending bill, some Democrats want Biden to issue a deadline for the Senate to act. Others noted that </w:t>
      </w:r>
      <w:r w:rsidRPr="00105479">
        <w:rPr>
          <w:highlight w:val="green"/>
          <w:u w:val="single"/>
        </w:rPr>
        <w:t>the end-of-year legislative calendar is short and brutal</w:t>
      </w:r>
      <w:r w:rsidRPr="00105479">
        <w:rPr>
          <w:u w:val="single"/>
        </w:rPr>
        <w:t xml:space="preserve">. </w:t>
      </w:r>
      <w:r w:rsidRPr="00105479">
        <w:rPr>
          <w:highlight w:val="green"/>
          <w:u w:val="single"/>
        </w:rPr>
        <w:t>The “dynamic has totally changed</w:t>
      </w:r>
      <w:r w:rsidRPr="00105479">
        <w:rPr>
          <w:u w:val="single"/>
        </w:rPr>
        <w:t>,” said a Democratic strategist. “</w:t>
      </w:r>
      <w:r w:rsidRPr="00105479">
        <w:rPr>
          <w:b/>
          <w:sz w:val="26"/>
          <w:highlight w:val="green"/>
          <w:u w:val="single"/>
        </w:rPr>
        <w:t>The president secured this agreement</w:t>
      </w:r>
      <w:r w:rsidRPr="00105479">
        <w:rPr>
          <w:u w:val="single"/>
        </w:rPr>
        <w:t xml:space="preserve"> </w:t>
      </w:r>
      <w:r w:rsidRPr="00105479">
        <w:rPr>
          <w:b/>
          <w:sz w:val="26"/>
          <w:highlight w:val="green"/>
          <w:u w:val="single"/>
        </w:rPr>
        <w:t>with the five holdouts for</w:t>
      </w:r>
      <w:r w:rsidRPr="00105479">
        <w:rPr>
          <w:highlight w:val="green"/>
          <w:u w:val="single"/>
        </w:rPr>
        <w:t xml:space="preserve"> </w:t>
      </w:r>
      <w:r w:rsidRPr="00105479">
        <w:rPr>
          <w:b/>
          <w:sz w:val="26"/>
          <w:highlight w:val="green"/>
          <w:u w:val="single"/>
          <w:bdr w:val="single" w:sz="18" w:space="0" w:color="auto"/>
        </w:rPr>
        <w:t>House passage of BBB next week and it’s on him to enforce it</w:t>
      </w:r>
      <w:r w:rsidRPr="00105479">
        <w:rPr>
          <w:sz w:val="16"/>
        </w:rPr>
        <w:t xml:space="preserve">.” A top climate operative echoed that assessment telling POLITICO that Biden “will have failed” on tackling climate change if the second piece of the agenda doesn’t pass. But the operative also expressed a newfound fear that Biden’s current effort to sell the benefits of the infrastructure bill could distract or complicate Democrats’ attempt to keep public interested in the social spending plan. "They need to sell [physical infrastructure] but also act like it's not enough," said the activist. "How are they also creating the urgency for BBB to get done, for it to stay on the timeline of getting it done by Thanksgiving? It's a balancing act.” Matt Bennett, co-founder of the moderate group Third Way, agreed that the dynamics were “tricky” in trying to sell one just-passed bill as historic while simultaneously making the case that another ambitious bill is needed. Biden will travel to New Hampshire and Michigan next week to highlight the money the infrastructure bill will direct toward new roads, bridges and transit projects across the country. “This moment that we're in is hard,” said Bennett. “It will be much, much easier when both bills are completed. There is a very profound political imperative for Democrats to get this finished, to end the infighting and sausage-making and shift to creating a narrative about what Democrats have just done for Americans because they've been utterly unable to do that.” A number of </w:t>
      </w:r>
      <w:r w:rsidRPr="00105479">
        <w:rPr>
          <w:b/>
          <w:sz w:val="26"/>
          <w:highlight w:val="green"/>
          <w:u w:val="single"/>
        </w:rPr>
        <w:t xml:space="preserve">groups plan to </w:t>
      </w:r>
      <w:proofErr w:type="spellStart"/>
      <w:r w:rsidRPr="00105479">
        <w:rPr>
          <w:b/>
          <w:sz w:val="26"/>
          <w:highlight w:val="green"/>
          <w:u w:val="single"/>
        </w:rPr>
        <w:t>amp</w:t>
      </w:r>
      <w:proofErr w:type="spellEnd"/>
      <w:r w:rsidRPr="00105479">
        <w:rPr>
          <w:b/>
          <w:sz w:val="26"/>
          <w:highlight w:val="green"/>
          <w:u w:val="single"/>
        </w:rPr>
        <w:t xml:space="preserve"> up pressure next week</w:t>
      </w:r>
      <w:r w:rsidRPr="00105479">
        <w:rPr>
          <w:sz w:val="16"/>
          <w:highlight w:val="green"/>
        </w:rPr>
        <w:t xml:space="preserve"> </w:t>
      </w:r>
      <w:r w:rsidRPr="00105479">
        <w:rPr>
          <w:sz w:val="16"/>
        </w:rPr>
        <w:t>as Congress returns. House Speaker Nancy Pelosi and the White House have repeated their desire to have a vote on the social spending plan by the end of next week. The Service Employees International Union will descend on Capitol Hill with some 500 union members, said Mary Kay Henry, the union’s president. “We are escalating phone calls, text messages,” said Henry. “We're bringing members into Washington next Tuesday, we have the president's back, to get Congress to act quickly and get the full back package.” Democratic outside groups have spent more than $150 million on TV and digital ads promoting the president’s social spending plan, known as “Build Back Better.” The League of Conservation Voters and Climate Power launched new digital ads calling on the five moderates who reached an agreement with the White House and House leadership last week to follow through on their commitment to pass the second piece of Biden’s economic agenda “next week.” The longer it takes to pass the social spending plan, the harder it becomes to keep the party unified, Democrats warn, especially amid up-and-down economic news. A new report Wednesday revealed inflation hit 6.2 percent in October, its highest point in 31 years, contributing to high gas, car and food prices. It forced Biden to quickly issue a statement addressing the issue and ever-so-slightly shift his messaging, arguing that passage of the social spending plan would combat inflation. “Inflation hurts Americans’ pocketbooks, and reversing this trend is a top priority for me,” Biden said in a statement. “It is important that Congress pass my Build Back Better plan, which is fully paid for and does not add to the debt, and will get more Americans working by reducing the cost of child care and elder care, and help directly lower costs for American families.”</w:t>
      </w:r>
    </w:p>
    <w:p w14:paraId="21CF3797" w14:textId="77777777" w:rsidR="00E2671D" w:rsidRDefault="00E2671D" w:rsidP="00E2671D">
      <w:pPr>
        <w:pStyle w:val="Heading4"/>
      </w:pPr>
      <w:r>
        <w:t xml:space="preserve">Empirics proves Pro-Labor and Pro-Union policies </w:t>
      </w:r>
      <w:r>
        <w:rPr>
          <w:u w:val="single"/>
        </w:rPr>
        <w:t>sap PC</w:t>
      </w:r>
      <w:r>
        <w:t>.</w:t>
      </w:r>
    </w:p>
    <w:p w14:paraId="259451CE" w14:textId="77777777" w:rsidR="00E2671D" w:rsidRPr="003C48B7" w:rsidRDefault="00E2671D" w:rsidP="00E2671D">
      <w:r w:rsidRPr="003C48B7">
        <w:rPr>
          <w:rStyle w:val="Style13ptBold"/>
        </w:rPr>
        <w:t>Leon 21</w:t>
      </w:r>
      <w:r>
        <w:t xml:space="preserve"> </w:t>
      </w:r>
      <w:r w:rsidRPr="003C48B7">
        <w:t xml:space="preserve">Luis </w:t>
      </w:r>
      <w:proofErr w:type="spellStart"/>
      <w:r w:rsidRPr="003C48B7">
        <w:t>Feliz</w:t>
      </w:r>
      <w:proofErr w:type="spellEnd"/>
      <w:r w:rsidRPr="003C48B7">
        <w:t xml:space="preserve"> Leon 1-6-2021 "If we want it, we’re going to have to fight like hell for it" - Labor faces an uphill battle to pass the PRO Act" </w:t>
      </w:r>
      <w:hyperlink r:id="rId10" w:history="1">
        <w:r w:rsidRPr="00CD4CF7">
          <w:rPr>
            <w:rStyle w:val="Hyperlink"/>
          </w:rPr>
          <w:t>https://www.thestrikewave.com/original-content/labor-faces-uphill-battle-to-pass-pro-act</w:t>
        </w:r>
      </w:hyperlink>
      <w:r>
        <w:t xml:space="preserve"> (O</w:t>
      </w:r>
      <w:r w:rsidRPr="003C48B7">
        <w:t>rganizer</w:t>
      </w:r>
      <w:r>
        <w:t xml:space="preserve"> and </w:t>
      </w:r>
      <w:r w:rsidRPr="003C48B7">
        <w:t>journalist</w:t>
      </w:r>
      <w:r>
        <w:t xml:space="preserve">)//Elmer </w:t>
      </w:r>
    </w:p>
    <w:p w14:paraId="46131D48" w14:textId="77777777" w:rsidR="00E2671D" w:rsidRPr="00BD39FB" w:rsidRDefault="00E2671D" w:rsidP="00E2671D">
      <w:pPr>
        <w:rPr>
          <w:sz w:val="16"/>
        </w:rPr>
      </w:pPr>
      <w:r w:rsidRPr="00BD39FB">
        <w:rPr>
          <w:sz w:val="16"/>
        </w:rPr>
        <w:t xml:space="preserve">In New York City, after years of organizing fast-food workers, 32BJ SEIU won two ‘just cause’ laws protecting 67,000 workers from being fired arbitrarily. In California, after a 17-year battle for a union, 45,000 childcare providers finally won the “largest single union election America has seen in seven years.” New Mexico just became the ninth state—including California, New York, New Jersey, Illinois, Massachusetts, Oregon, Washington, and Maine—to create a pathway for mandatory recognition using card check, which makes it easier for workers to gain union recognition by submitting a majority of signed cards of workers rather than through a drawn-out election campaign where the employer can interrogate workers, hold captive audience meetings, and fire union supporters. Despite these recent labor victories at the state level, the share of all workers belonging to a union continues to dwindle, at a nadir of 10.3 percent. With the share of private-sector workers in a union at 6.2 percent, the labor movement has effectively been beaten back to the dregs of the 1890s: the good-old days of the Gilded Age, when Andrew Carnegie and a coterie of plutocrats pillaged workers’ labor and amassed an obscene amount of wealth to make the headless Marie Antoinette’s nerve endings twitch in the grave. With “right-to-work” laws all but banning the union shop in 27 states and Guam, the National Labor Relations Board packed by Donald Trump with lawyers from union-busting firms, and states gutting the bargaining rights of state employees, how can organized labor build power to win back lost ground? The answer is to make it easier for workers to join unions. The Protecting the Right to Organize (PRO) Act, H.R. 2474, is a compendium of labor’s wish-list items. It would make it easier for workers to form unions, imposing consequence on union-busting employers who violate labor law, and weakening “right-to-work” laws. It passed the House last year by a vote of 224-194, signifying both Democrats wanting to burnish their pro-labor bona fides before the campaign season and the growing leftist bloc within its ranks. The Senate version garnered 42 co-sponsors, but Majority Leader Mitch McConnell blocked it. If enacted, it would strengthen workers’ right to unionize by updating the 1935 National Labor Relations Act and reversing the damage of the anti-union Taft-Hartley Act of 1947, repealing its ban of secondary boycotts, and making it possible for unions to coordinate solidarity strikes as truck drivers represented by the Teamsters did last year when they refused to cross the picket during strikes at Stop &amp; Shop organized by the United Food and Commercial Workers. The </w:t>
      </w:r>
      <w:r w:rsidRPr="00567F82">
        <w:rPr>
          <w:b/>
          <w:sz w:val="26"/>
          <w:highlight w:val="green"/>
          <w:u w:val="single"/>
        </w:rPr>
        <w:t>inclusion of the right to strike</w:t>
      </w:r>
      <w:r w:rsidRPr="00BD39FB">
        <w:rPr>
          <w:sz w:val="16"/>
        </w:rPr>
        <w:t xml:space="preserve"> in solidarity with other unions in some Teamster contracts hearkens back to a legacy of labor militancy. It would also end the misclassification of workers as “independent contractors” using an ‘ABC’ test to determine whether they are genuinely independent businesspeople. </w:t>
      </w:r>
      <w:r w:rsidRPr="00567F82">
        <w:rPr>
          <w:u w:val="single"/>
        </w:rPr>
        <w:t>The PRO Act would set deadlines for workers to secure agreement on a first contract, overcoming a stalling tactic employers use to undermine unionizing efforts, and set up mediation to resolve disputes with employers</w:t>
      </w:r>
      <w:r w:rsidRPr="00BD39FB">
        <w:rPr>
          <w:sz w:val="16"/>
        </w:rPr>
        <w:t xml:space="preserve">. To discourage union-busting, it would ban employers from coercing workers from signing away their right to pursue litigation and prohibit permanently replacing workers who have gone on strike with strikebreakers. It also bars employers from forcing workers to attend “captive audience” meetings to discourage unionization and imposes stiff penalties on employers who violate workers’ rights. These practices are common. Unions charge employers with violating federal law in 41.5 % of all union-election campaigns, according to a study by the Economic Policy Institute (EPI), a left-leaning think tank. “Given the data on employer conduct during union elections, it stands to reason that enabling workers to avoid a rigged process and win a union would make a difference in union density,” said EPI director of government affairs Celine McNicholas. “This is especially true when you consider how many private-sector workers say they would want a union if they could win one in their workplace.” Nearly 50 percent of all nonunion workers say they would vote for a union if given the chance, one recent poll found. The most recent Gallup poll shows that 65 percent of Americans have a favorable view of unions. “Labor law is broken, often making the NLRB election process a hellish gauntlet for workers who want to form a union," said Daisy Pitkin, UNITE HERE’s laundry organizing director in Arizona from 2002 to 2009. “In order for workers to make it through that gauntlet, they and the union they're building have to be really strong to withstand the company’s attacks.” “Industrial laundries are dangerous places to work," Pitkin continued. "Workers are routinely injured and burned by machinery, and in the factories that wash hospital linen, they are exposed to bodily fluids and waste, surgical tools, fluids bags and the like.” One Phoenix hospital laundry the union was trying to organize, Sodexho Commercial Linen Exchange, was charged by the NLRB with 22 separate violations, according to Pitkin. Sodexho – now known as Sodexo – is a major international services chain, with contracts ranging from serving cafeteria food in colleges to prisons. The union was able to provide enough evidence of unfair labor practice violations, including firing workers during organizing drives, surveillance and other intimidation tactics, that the NLRB issued a </w:t>
      </w:r>
      <w:proofErr w:type="spellStart"/>
      <w:r w:rsidRPr="00BD39FB">
        <w:rPr>
          <w:sz w:val="16"/>
        </w:rPr>
        <w:t>Gissel</w:t>
      </w:r>
      <w:proofErr w:type="spellEnd"/>
      <w:r w:rsidRPr="00BD39FB">
        <w:rPr>
          <w:sz w:val="16"/>
        </w:rPr>
        <w:t xml:space="preserve"> bargaining order, forcing the employer to recognize and bargain with the union. Pitkin led organizing campaigns at nine industrial laundries across Arizona alongside “mainly women workers in this deep-red, right-to-work, Arpaio country,” referring to Sheriff of Maricopa County Joe Arpaio, the neo-fascist blowhard nationally known for blustering displays of cruelty to immigrants and incarcerated people. UNITE HERE organized three by card check, another after workers went on a spontaneous strike due to safety concerns, and five through drawn-out elections. Ultimately, it was able to claim 65% percent union density in the state’s industrial-laundry sector. “Our theory was that if we could organize midrange companies, then clean up the market by going after the smaller, local and regional players, we could raise industry standards for wages and health and safety even before organizing the big national and international corporations,” said Pitkin. "This partially proved true: when we got to above 50% density, we were able to bring the floor up for wages across the state." The challenge has been less workers’ lack of interest in joining a union than the roadblocks making it difficult to do so. For the last decade, the labor movement has tried to remove these barriers, but largely failed. </w:t>
      </w:r>
      <w:r w:rsidRPr="004631E9">
        <w:rPr>
          <w:u w:val="single"/>
        </w:rPr>
        <w:t xml:space="preserve">The PRO Act’s key </w:t>
      </w:r>
      <w:r w:rsidRPr="004631E9">
        <w:rPr>
          <w:b/>
          <w:sz w:val="26"/>
          <w:highlight w:val="green"/>
          <w:u w:val="single"/>
        </w:rPr>
        <w:t>provisions</w:t>
      </w:r>
      <w:r w:rsidRPr="004631E9">
        <w:rPr>
          <w:highlight w:val="green"/>
          <w:u w:val="single"/>
        </w:rPr>
        <w:t xml:space="preserve"> </w:t>
      </w:r>
      <w:r w:rsidRPr="004631E9">
        <w:rPr>
          <w:u w:val="single"/>
        </w:rPr>
        <w:t xml:space="preserve">are a </w:t>
      </w:r>
      <w:r w:rsidRPr="004631E9">
        <w:rPr>
          <w:b/>
          <w:sz w:val="26"/>
          <w:highlight w:val="green"/>
          <w:u w:val="single"/>
        </w:rPr>
        <w:t>throwback to</w:t>
      </w:r>
      <w:r w:rsidRPr="004631E9">
        <w:rPr>
          <w:u w:val="single"/>
        </w:rPr>
        <w:t xml:space="preserve"> Sen. Bernie Sanders’ </w:t>
      </w:r>
      <w:r w:rsidRPr="004631E9">
        <w:rPr>
          <w:b/>
          <w:sz w:val="26"/>
          <w:highlight w:val="green"/>
          <w:u w:val="single"/>
        </w:rPr>
        <w:t>W</w:t>
      </w:r>
      <w:r w:rsidRPr="004631E9">
        <w:rPr>
          <w:u w:val="single"/>
        </w:rPr>
        <w:t xml:space="preserve">orkplace </w:t>
      </w:r>
      <w:r w:rsidRPr="004631E9">
        <w:rPr>
          <w:b/>
          <w:sz w:val="26"/>
          <w:highlight w:val="green"/>
          <w:u w:val="single"/>
        </w:rPr>
        <w:t>D</w:t>
      </w:r>
      <w:r w:rsidRPr="004631E9">
        <w:rPr>
          <w:u w:val="single"/>
        </w:rPr>
        <w:t xml:space="preserve">emocracy </w:t>
      </w:r>
      <w:r w:rsidRPr="004631E9">
        <w:rPr>
          <w:b/>
          <w:sz w:val="26"/>
          <w:highlight w:val="green"/>
          <w:u w:val="single"/>
        </w:rPr>
        <w:t>A</w:t>
      </w:r>
      <w:r w:rsidRPr="004631E9">
        <w:rPr>
          <w:u w:val="single"/>
        </w:rPr>
        <w:t>ct, which would have repealed state "right-to-work" laws that drain union coffers by allowing non-union members to benefit from the benefits of union representation, or “free ride,” without paying dues</w:t>
      </w:r>
      <w:r w:rsidRPr="00BD39FB">
        <w:rPr>
          <w:sz w:val="16"/>
        </w:rPr>
        <w:t xml:space="preserve">. </w:t>
      </w:r>
      <w:r w:rsidRPr="004631E9">
        <w:rPr>
          <w:u w:val="single"/>
        </w:rPr>
        <w:t>The Employee Free Choice Act (</w:t>
      </w:r>
      <w:r w:rsidRPr="004631E9">
        <w:rPr>
          <w:b/>
          <w:sz w:val="26"/>
          <w:highlight w:val="green"/>
          <w:u w:val="single"/>
        </w:rPr>
        <w:t>EFCA</w:t>
      </w:r>
      <w:r w:rsidRPr="004631E9">
        <w:rPr>
          <w:u w:val="single"/>
        </w:rPr>
        <w:t xml:space="preserve">), which </w:t>
      </w:r>
      <w:r w:rsidRPr="004631E9">
        <w:rPr>
          <w:b/>
          <w:sz w:val="26"/>
          <w:highlight w:val="green"/>
          <w:u w:val="single"/>
        </w:rPr>
        <w:t>died</w:t>
      </w:r>
      <w:r w:rsidRPr="004631E9">
        <w:rPr>
          <w:highlight w:val="green"/>
          <w:u w:val="single"/>
        </w:rPr>
        <w:t xml:space="preserve"> </w:t>
      </w:r>
      <w:r w:rsidRPr="004631E9">
        <w:rPr>
          <w:b/>
          <w:sz w:val="26"/>
          <w:highlight w:val="green"/>
          <w:u w:val="single"/>
        </w:rPr>
        <w:t>in the Senate</w:t>
      </w:r>
      <w:r w:rsidRPr="004631E9">
        <w:rPr>
          <w:highlight w:val="green"/>
          <w:u w:val="single"/>
        </w:rPr>
        <w:t xml:space="preserve"> </w:t>
      </w:r>
      <w:r w:rsidRPr="004631E9">
        <w:rPr>
          <w:u w:val="single"/>
        </w:rPr>
        <w:t xml:space="preserve">during President Barack Obama’s first term, </w:t>
      </w:r>
      <w:r w:rsidRPr="004631E9">
        <w:rPr>
          <w:b/>
          <w:sz w:val="26"/>
          <w:highlight w:val="green"/>
          <w:u w:val="single"/>
        </w:rPr>
        <w:t>had</w:t>
      </w:r>
      <w:r w:rsidRPr="004631E9">
        <w:rPr>
          <w:highlight w:val="green"/>
          <w:u w:val="single"/>
        </w:rPr>
        <w:t xml:space="preserve"> </w:t>
      </w:r>
      <w:r w:rsidRPr="004631E9">
        <w:rPr>
          <w:b/>
          <w:sz w:val="26"/>
          <w:highlight w:val="green"/>
          <w:u w:val="single"/>
        </w:rPr>
        <w:t>similar potential to</w:t>
      </w:r>
      <w:r w:rsidRPr="004631E9">
        <w:rPr>
          <w:highlight w:val="green"/>
          <w:u w:val="single"/>
        </w:rPr>
        <w:t xml:space="preserve"> </w:t>
      </w:r>
      <w:r w:rsidRPr="004631E9">
        <w:rPr>
          <w:b/>
          <w:sz w:val="26"/>
          <w:highlight w:val="green"/>
          <w:u w:val="single"/>
        </w:rPr>
        <w:t>increase union membership</w:t>
      </w:r>
      <w:r w:rsidRPr="004631E9">
        <w:rPr>
          <w:u w:val="single"/>
        </w:rPr>
        <w:t xml:space="preserve">, as it would have enabled workers to get union representation if a majority signed union cards (“card check”) rather than through an election. It </w:t>
      </w:r>
      <w:r w:rsidRPr="004631E9">
        <w:rPr>
          <w:b/>
          <w:sz w:val="26"/>
          <w:highlight w:val="green"/>
          <w:u w:val="single"/>
        </w:rPr>
        <w:t>died because</w:t>
      </w:r>
      <w:r w:rsidRPr="004631E9">
        <w:rPr>
          <w:highlight w:val="green"/>
          <w:u w:val="single"/>
        </w:rPr>
        <w:t xml:space="preserve"> </w:t>
      </w:r>
      <w:r w:rsidRPr="004631E9">
        <w:rPr>
          <w:b/>
          <w:sz w:val="26"/>
          <w:highlight w:val="green"/>
          <w:u w:val="single"/>
        </w:rPr>
        <w:t>Obama was unwilling to put p</w:t>
      </w:r>
      <w:r w:rsidRPr="004631E9">
        <w:rPr>
          <w:u w:val="single"/>
        </w:rPr>
        <w:t xml:space="preserve">olitical </w:t>
      </w:r>
      <w:r w:rsidRPr="004631E9">
        <w:rPr>
          <w:b/>
          <w:sz w:val="26"/>
          <w:highlight w:val="green"/>
          <w:u w:val="single"/>
        </w:rPr>
        <w:t>c</w:t>
      </w:r>
      <w:r w:rsidRPr="004631E9">
        <w:rPr>
          <w:u w:val="single"/>
        </w:rPr>
        <w:t xml:space="preserve">apital </w:t>
      </w:r>
      <w:r w:rsidRPr="004631E9">
        <w:rPr>
          <w:b/>
          <w:sz w:val="26"/>
          <w:highlight w:val="green"/>
          <w:u w:val="single"/>
        </w:rPr>
        <w:t xml:space="preserve">behind it to overcome opposition from </w:t>
      </w:r>
      <w:r w:rsidRPr="004631E9">
        <w:rPr>
          <w:b/>
          <w:sz w:val="26"/>
          <w:highlight w:val="green"/>
          <w:u w:val="single"/>
          <w:bdr w:val="single" w:sz="18" w:space="0" w:color="auto"/>
        </w:rPr>
        <w:t>Republicans and center-right Democrats</w:t>
      </w:r>
      <w:r w:rsidRPr="004631E9">
        <w:rPr>
          <w:b/>
          <w:sz w:val="26"/>
          <w:highlight w:val="green"/>
          <w:u w:val="single"/>
        </w:rPr>
        <w:t>.</w:t>
      </w:r>
      <w:r w:rsidRPr="004631E9">
        <w:rPr>
          <w:u w:val="single"/>
        </w:rPr>
        <w:t xml:space="preserve"> “</w:t>
      </w:r>
      <w:r w:rsidRPr="004631E9">
        <w:rPr>
          <w:b/>
          <w:sz w:val="26"/>
          <w:highlight w:val="green"/>
          <w:u w:val="single"/>
        </w:rPr>
        <w:t>EFCA was very close to becoming law</w:t>
      </w:r>
      <w:r w:rsidRPr="004631E9">
        <w:rPr>
          <w:u w:val="single"/>
        </w:rPr>
        <w:t xml:space="preserve">. At the end of the day, in my view, the </w:t>
      </w:r>
      <w:r w:rsidRPr="004631E9">
        <w:rPr>
          <w:b/>
          <w:sz w:val="26"/>
          <w:highlight w:val="green"/>
          <w:u w:val="single"/>
        </w:rPr>
        <w:t>Obama</w:t>
      </w:r>
      <w:r w:rsidRPr="004631E9">
        <w:rPr>
          <w:highlight w:val="green"/>
          <w:u w:val="single"/>
        </w:rPr>
        <w:t xml:space="preserve"> </w:t>
      </w:r>
      <w:r w:rsidRPr="004631E9">
        <w:rPr>
          <w:u w:val="single"/>
        </w:rPr>
        <w:t xml:space="preserve">administration </w:t>
      </w:r>
      <w:r w:rsidRPr="004631E9">
        <w:rPr>
          <w:b/>
          <w:sz w:val="26"/>
          <w:highlight w:val="green"/>
          <w:u w:val="single"/>
        </w:rPr>
        <w:t>did not put</w:t>
      </w:r>
      <w:r w:rsidRPr="004631E9">
        <w:rPr>
          <w:highlight w:val="green"/>
          <w:u w:val="single"/>
        </w:rPr>
        <w:t xml:space="preserve"> </w:t>
      </w:r>
      <w:r w:rsidRPr="004631E9">
        <w:rPr>
          <w:u w:val="single"/>
        </w:rPr>
        <w:t xml:space="preserve">the </w:t>
      </w:r>
      <w:r w:rsidRPr="004631E9">
        <w:rPr>
          <w:b/>
          <w:sz w:val="26"/>
          <w:highlight w:val="green"/>
          <w:u w:val="single"/>
        </w:rPr>
        <w:t>necessary p</w:t>
      </w:r>
      <w:r w:rsidRPr="004631E9">
        <w:rPr>
          <w:u w:val="single"/>
        </w:rPr>
        <w:t xml:space="preserve">olitical </w:t>
      </w:r>
      <w:r w:rsidRPr="004631E9">
        <w:rPr>
          <w:b/>
          <w:sz w:val="26"/>
          <w:highlight w:val="green"/>
          <w:u w:val="single"/>
        </w:rPr>
        <w:t>c</w:t>
      </w:r>
      <w:r w:rsidRPr="004631E9">
        <w:rPr>
          <w:u w:val="single"/>
        </w:rPr>
        <w:t xml:space="preserve">apital </w:t>
      </w:r>
      <w:r w:rsidRPr="004631E9">
        <w:rPr>
          <w:b/>
          <w:sz w:val="26"/>
          <w:highlight w:val="green"/>
          <w:u w:val="single"/>
          <w:bdr w:val="single" w:sz="18" w:space="0" w:color="auto"/>
        </w:rPr>
        <w:t>into securing its passage</w:t>
      </w:r>
      <w:r w:rsidRPr="004631E9">
        <w:rPr>
          <w:u w:val="single"/>
        </w:rPr>
        <w:t xml:space="preserve">,” said EPI's McNicholas. “The Obama administration </w:t>
      </w:r>
      <w:r w:rsidRPr="004631E9">
        <w:rPr>
          <w:b/>
          <w:sz w:val="26"/>
          <w:highlight w:val="green"/>
          <w:u w:val="single"/>
        </w:rPr>
        <w:t>decided to focus on</w:t>
      </w:r>
      <w:r w:rsidRPr="004631E9">
        <w:rPr>
          <w:highlight w:val="green"/>
          <w:u w:val="single"/>
        </w:rPr>
        <w:t xml:space="preserve"> </w:t>
      </w:r>
      <w:r w:rsidRPr="004631E9">
        <w:rPr>
          <w:u w:val="single"/>
        </w:rPr>
        <w:t>‘</w:t>
      </w:r>
      <w:r w:rsidRPr="004631E9">
        <w:rPr>
          <w:b/>
          <w:sz w:val="26"/>
          <w:highlight w:val="green"/>
          <w:u w:val="single"/>
        </w:rPr>
        <w:t>bipartisan’</w:t>
      </w:r>
      <w:r w:rsidRPr="004631E9">
        <w:rPr>
          <w:highlight w:val="green"/>
          <w:u w:val="single"/>
        </w:rPr>
        <w:t xml:space="preserve"> </w:t>
      </w:r>
      <w:r w:rsidRPr="004631E9">
        <w:rPr>
          <w:u w:val="single"/>
        </w:rPr>
        <w:t xml:space="preserve">and ‘reach across the aisle’ type </w:t>
      </w:r>
      <w:r w:rsidRPr="004631E9">
        <w:rPr>
          <w:b/>
          <w:sz w:val="26"/>
          <w:highlight w:val="green"/>
          <w:u w:val="single"/>
        </w:rPr>
        <w:t>solutions</w:t>
      </w:r>
      <w:r w:rsidRPr="004631E9">
        <w:rPr>
          <w:highlight w:val="green"/>
          <w:u w:val="single"/>
        </w:rPr>
        <w:t xml:space="preserve"> </w:t>
      </w:r>
      <w:r w:rsidRPr="004631E9">
        <w:rPr>
          <w:u w:val="single"/>
        </w:rPr>
        <w:t xml:space="preserve">to the 2008 financial crisis, and thus </w:t>
      </w:r>
      <w:r w:rsidRPr="004631E9">
        <w:rPr>
          <w:b/>
          <w:sz w:val="26"/>
          <w:highlight w:val="green"/>
          <w:u w:val="single"/>
        </w:rPr>
        <w:t>didn't care</w:t>
      </w:r>
      <w:r w:rsidRPr="004631E9">
        <w:rPr>
          <w:highlight w:val="green"/>
          <w:u w:val="single"/>
        </w:rPr>
        <w:t xml:space="preserve"> </w:t>
      </w:r>
      <w:r w:rsidRPr="004631E9">
        <w:rPr>
          <w:u w:val="single"/>
        </w:rPr>
        <w:t xml:space="preserve">about EFCA in the face of the anti-EFCA mobilization </w:t>
      </w:r>
      <w:r w:rsidRPr="004631E9">
        <w:rPr>
          <w:b/>
          <w:sz w:val="26"/>
          <w:highlight w:val="green"/>
          <w:u w:val="single"/>
          <w:bdr w:val="single" w:sz="18" w:space="0" w:color="auto"/>
        </w:rPr>
        <w:t>by strong ‘antis’</w:t>
      </w:r>
      <w:r w:rsidRPr="004631E9">
        <w:rPr>
          <w:highlight w:val="green"/>
          <w:u w:val="single"/>
        </w:rPr>
        <w:t xml:space="preserve"> </w:t>
      </w:r>
      <w:r w:rsidRPr="004631E9">
        <w:rPr>
          <w:u w:val="single"/>
        </w:rPr>
        <w:t>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w:t>
      </w:r>
      <w:r w:rsidRPr="00BD39FB">
        <w:rPr>
          <w:sz w:val="16"/>
        </w:rPr>
        <w:t xml:space="preserve"> Another issue, said Patrick Burke, an organizer with United Auto Workers Local 2322 in Massachusetts, was that EFCA's card-check provisions, when framed as a replacement for elections, “became very easy to demonize and difficult to explain to people not already familiar with labor law.” “</w:t>
      </w:r>
      <w:r w:rsidRPr="00BD39FB">
        <w:rPr>
          <w:u w:val="single"/>
        </w:rPr>
        <w:t xml:space="preserve">The short story is that the EFCA was </w:t>
      </w:r>
      <w:r w:rsidRPr="00BD39FB">
        <w:rPr>
          <w:b/>
          <w:sz w:val="26"/>
          <w:highlight w:val="green"/>
          <w:u w:val="single"/>
        </w:rPr>
        <w:t>doomed from</w:t>
      </w:r>
      <w:r w:rsidRPr="00BD39FB">
        <w:rPr>
          <w:highlight w:val="green"/>
          <w:u w:val="single"/>
        </w:rPr>
        <w:t xml:space="preserve"> </w:t>
      </w:r>
      <w:r w:rsidRPr="00BD39FB">
        <w:rPr>
          <w:u w:val="single"/>
        </w:rPr>
        <w:t xml:space="preserve">a few </w:t>
      </w:r>
      <w:r w:rsidRPr="00BD39FB">
        <w:rPr>
          <w:b/>
          <w:sz w:val="26"/>
          <w:highlight w:val="green"/>
          <w:u w:val="single"/>
        </w:rPr>
        <w:t>moderate Dems not being willing to go through</w:t>
      </w:r>
      <w:r w:rsidRPr="00BD39FB">
        <w:rPr>
          <w:sz w:val="16"/>
        </w:rPr>
        <w:t xml:space="preserve"> with card check once actually in power to enact it. The long story is that the </w:t>
      </w:r>
      <w:r w:rsidRPr="00BD39FB">
        <w:rPr>
          <w:u w:val="single"/>
        </w:rPr>
        <w:t>labor movement's disappearance from the ‘adult table’ of Democratic politics has cyclical downward effects. They're less able to convince Dems to go out on the limb for them and to prioritize their legislative requests,”</w:t>
      </w:r>
      <w:r w:rsidRPr="00BD39FB">
        <w:rPr>
          <w:sz w:val="16"/>
        </w:rPr>
        <w:t xml:space="preserve"> said Brandon Magner, a labor lawyer in Indiana. Despite a history of betrayal and rejection, labor and immigrant rights organizations, </w:t>
      </w:r>
      <w:r w:rsidRPr="00BD39FB">
        <w:rPr>
          <w:u w:val="single"/>
        </w:rPr>
        <w:t>coalesced around Biden, a self-professed “union guy,” after the primaries and helped deliver him to the White House in the hope that doing so would lead to executive action on immigration and labor law reform</w:t>
      </w:r>
      <w:r w:rsidRPr="00BD39FB">
        <w:rPr>
          <w:sz w:val="16"/>
        </w:rPr>
        <w:t xml:space="preserve">. “We call on Congress to pass and Biden to sign the Protecting the Right to Organize (PRO) Act early in 2021 to make sure every worker who wants to form or join a union is able to do so freely and fairly,” AFL-CIO President Richard </w:t>
      </w:r>
      <w:proofErr w:type="spellStart"/>
      <w:r w:rsidRPr="00BD39FB">
        <w:rPr>
          <w:sz w:val="16"/>
        </w:rPr>
        <w:t>Trumka</w:t>
      </w:r>
      <w:proofErr w:type="spellEnd"/>
      <w:r w:rsidRPr="00BD39FB">
        <w:rPr>
          <w:sz w:val="16"/>
        </w:rPr>
        <w:t xml:space="preserve"> said in a statement after the election. But union organizers, researchers, and labor lawyers see dim prospects for winning significant labor reform during the Biden administration.</w:t>
      </w:r>
    </w:p>
    <w:p w14:paraId="66573E01" w14:textId="77777777" w:rsidR="00E2671D" w:rsidRDefault="00E2671D" w:rsidP="00E2671D">
      <w:pPr>
        <w:pStyle w:val="Heading4"/>
        <w:rPr>
          <w:rStyle w:val="Style13ptBold"/>
          <w:b/>
          <w:bCs w:val="0"/>
        </w:rPr>
      </w:pPr>
      <w:r>
        <w:rPr>
          <w:rStyle w:val="Style13ptBold"/>
          <w:b/>
          <w:bCs w:val="0"/>
        </w:rPr>
        <w:t xml:space="preserve">BBB </w:t>
      </w:r>
      <w:r>
        <w:rPr>
          <w:rStyle w:val="Style13ptBold"/>
          <w:b/>
          <w:bCs w:val="0"/>
          <w:u w:val="single"/>
        </w:rPr>
        <w:t>wins</w:t>
      </w:r>
      <w:r>
        <w:rPr>
          <w:rStyle w:val="Style13ptBold"/>
          <w:b/>
          <w:bCs w:val="0"/>
        </w:rPr>
        <w:t xml:space="preserve"> the US the Tech Competition Race.</w:t>
      </w:r>
    </w:p>
    <w:p w14:paraId="3BF286F4" w14:textId="77777777" w:rsidR="00E2671D" w:rsidRPr="00B34B07" w:rsidRDefault="00E2671D" w:rsidP="00E2671D">
      <w:proofErr w:type="spellStart"/>
      <w:r w:rsidRPr="00B34B07">
        <w:rPr>
          <w:rStyle w:val="Style13ptBold"/>
        </w:rPr>
        <w:t>Prins</w:t>
      </w:r>
      <w:proofErr w:type="spellEnd"/>
      <w:r w:rsidRPr="00B34B07">
        <w:rPr>
          <w:rStyle w:val="Style13ptBold"/>
        </w:rPr>
        <w:t xml:space="preserve"> 21</w:t>
      </w:r>
      <w:r>
        <w:t xml:space="preserve"> Nomi </w:t>
      </w:r>
      <w:proofErr w:type="spellStart"/>
      <w:r>
        <w:t>Prins</w:t>
      </w:r>
      <w:proofErr w:type="spellEnd"/>
      <w:r>
        <w:t xml:space="preserve"> 3-15-2021 “</w:t>
      </w:r>
      <w:r w:rsidRPr="00B34B07">
        <w:t>Infrastructure Should Be the Great Economic Equalizer</w:t>
      </w:r>
      <w:r>
        <w:t xml:space="preserve">” </w:t>
      </w:r>
      <w:hyperlink r:id="rId11" w:history="1">
        <w:r w:rsidRPr="00B34B07">
          <w:rPr>
            <w:rStyle w:val="Hyperlink"/>
          </w:rPr>
          <w:t>https://truthout.org/articles/infrastructure-should-be-the-great-economic-equalizer/</w:t>
        </w:r>
      </w:hyperlink>
      <w:r>
        <w:t xml:space="preserve"> (</w:t>
      </w:r>
      <w:r w:rsidRPr="00B34B07">
        <w:t>former managing director at Goldman Sachs and author of All the Presidents’ Bankers and Collusion: How Central Bankers Rigged the World, due to be released in paperback on May 7.</w:t>
      </w:r>
      <w:r>
        <w:t xml:space="preserve">)//Elmer </w:t>
      </w:r>
    </w:p>
    <w:p w14:paraId="62300944" w14:textId="77777777" w:rsidR="00E2671D" w:rsidRPr="00B34B07" w:rsidRDefault="00E2671D" w:rsidP="00E2671D">
      <w:proofErr w:type="spellStart"/>
      <w:r w:rsidRPr="00B34B07">
        <w:t>Prins</w:t>
      </w:r>
      <w:proofErr w:type="spellEnd"/>
      <w:r w:rsidRPr="00B34B07">
        <w:t xml:space="preserve"> 3-15 (Nomi </w:t>
      </w:r>
      <w:proofErr w:type="spellStart"/>
      <w:r w:rsidRPr="00B34B07">
        <w:t>Prins</w:t>
      </w:r>
      <w:proofErr w:type="spellEnd"/>
      <w:r w:rsidRPr="00B34B07">
        <w:t xml:space="preserve"> is a former managing director at Goldman Sachs and author of All the Presidents’ Bankers and Collusion: How Central Bankers Rigged the World, due to be released in paperback on May 7. She served on Sen. Bernie Sanders’s Federal Reserve Reform Advisory Council. "Infrastructure Should Be the Great Economic Equalizer" 3/15/21 </w:t>
      </w:r>
      <w:hyperlink r:id="rId12" w:history="1">
        <w:r w:rsidRPr="00B34B07">
          <w:rPr>
            <w:rStyle w:val="Hyperlink"/>
          </w:rPr>
          <w:t>https://truthout.org/articles/infrastructure-should-be-the-great-economic-equalizer/</w:t>
        </w:r>
      </w:hyperlink>
      <w:r w:rsidRPr="00B34B07">
        <w:t xml:space="preserve"> NL)</w:t>
      </w:r>
    </w:p>
    <w:p w14:paraId="67E0729B" w14:textId="77777777" w:rsidR="00E2671D" w:rsidRPr="00B34B07" w:rsidRDefault="00E2671D" w:rsidP="00E2671D">
      <w:pPr>
        <w:rPr>
          <w:sz w:val="16"/>
        </w:rPr>
      </w:pPr>
      <w:r w:rsidRPr="00B34B07">
        <w:rPr>
          <w:b/>
          <w:sz w:val="26"/>
          <w:highlight w:val="green"/>
          <w:u w:val="single"/>
          <w:bdr w:val="single" w:sz="18" w:space="0" w:color="auto"/>
        </w:rPr>
        <w:t>Infrastructure as an International Race for Influence</w:t>
      </w:r>
      <w:r w:rsidRPr="00B34B07">
        <w:rPr>
          <w:sz w:val="16"/>
        </w:rPr>
        <w:t xml:space="preserve"> In an </w:t>
      </w:r>
      <w:hyperlink r:id="rId13" w:history="1">
        <w:r w:rsidRPr="00B34B07">
          <w:rPr>
            <w:rStyle w:val="Hyperlink"/>
            <w:sz w:val="16"/>
          </w:rPr>
          <w:t>interview with CNBC</w:t>
        </w:r>
      </w:hyperlink>
      <w:r w:rsidRPr="00B34B07">
        <w:rPr>
          <w:sz w:val="16"/>
        </w:rPr>
        <w:t xml:space="preserve"> in February 2021, after being confirmed as the first female treasury secretary, Janet Yellen stressed the crucial need not just for a Covid-19 stimulus relief but for a sustainable infrastructure one as well. As part of what the </w:t>
      </w:r>
      <w:r w:rsidRPr="00B34B07">
        <w:rPr>
          <w:b/>
          <w:sz w:val="26"/>
          <w:highlight w:val="green"/>
          <w:u w:val="single"/>
        </w:rPr>
        <w:t>Biden</w:t>
      </w:r>
      <w:r w:rsidRPr="00B34B07">
        <w:rPr>
          <w:sz w:val="16"/>
        </w:rPr>
        <w:t xml:space="preserve"> administration has labeled its </w:t>
      </w:r>
      <w:r w:rsidRPr="00B34B07">
        <w:rPr>
          <w:b/>
          <w:sz w:val="26"/>
          <w:highlight w:val="green"/>
          <w:u w:val="single"/>
        </w:rPr>
        <w:t>“</w:t>
      </w:r>
      <w:hyperlink r:id="rId14" w:history="1">
        <w:r w:rsidRPr="00B34B07">
          <w:rPr>
            <w:rStyle w:val="Hyperlink"/>
            <w:b/>
            <w:sz w:val="26"/>
            <w:highlight w:val="green"/>
            <w:u w:val="single"/>
          </w:rPr>
          <w:t>Build Back Better</w:t>
        </w:r>
      </w:hyperlink>
      <w:r w:rsidRPr="00B34B07">
        <w:rPr>
          <w:b/>
          <w:sz w:val="26"/>
          <w:highlight w:val="green"/>
          <w:u w:val="single"/>
        </w:rPr>
        <w:t>” agenda</w:t>
      </w:r>
      <w:r w:rsidRPr="00B34B07">
        <w:rPr>
          <w:sz w:val="16"/>
        </w:rPr>
        <w:t xml:space="preserve">, she </w:t>
      </w:r>
      <w:r w:rsidRPr="00B34B07">
        <w:rPr>
          <w:b/>
          <w:sz w:val="26"/>
          <w:highlight w:val="green"/>
          <w:u w:val="single"/>
        </w:rPr>
        <w:t>underscored</w:t>
      </w:r>
      <w:r w:rsidRPr="00B34B07">
        <w:rPr>
          <w:sz w:val="16"/>
        </w:rPr>
        <w:t xml:space="preserve"> the “</w:t>
      </w:r>
      <w:r w:rsidRPr="00B34B07">
        <w:rPr>
          <w:b/>
          <w:sz w:val="26"/>
          <w:highlight w:val="green"/>
          <w:u w:val="single"/>
        </w:rPr>
        <w:t>long-term structural problems in the U.S. economy</w:t>
      </w:r>
      <w:r w:rsidRPr="00B34B07">
        <w:rPr>
          <w:sz w:val="16"/>
        </w:rPr>
        <w:t xml:space="preserve"> that have resulted in inequality [and] slow productivity growth.” She also highlighted how </w:t>
      </w:r>
      <w:r w:rsidRPr="00B34B07">
        <w:rPr>
          <w:b/>
          <w:sz w:val="26"/>
          <w:highlight w:val="green"/>
          <w:u w:val="single"/>
        </w:rPr>
        <w:t>a major</w:t>
      </w:r>
      <w:r w:rsidRPr="00B34B07">
        <w:rPr>
          <w:sz w:val="16"/>
        </w:rPr>
        <w:t xml:space="preserve"> new </w:t>
      </w:r>
      <w:r w:rsidRPr="00B34B07">
        <w:rPr>
          <w:b/>
          <w:sz w:val="26"/>
          <w:highlight w:val="green"/>
          <w:u w:val="single"/>
        </w:rPr>
        <w:t>focus on clean-energy investments could make</w:t>
      </w:r>
      <w:r w:rsidRPr="00B34B07">
        <w:rPr>
          <w:sz w:val="16"/>
        </w:rPr>
        <w:t xml:space="preserve"> the </w:t>
      </w:r>
      <w:r w:rsidRPr="00B34B07">
        <w:rPr>
          <w:b/>
          <w:sz w:val="26"/>
          <w:highlight w:val="green"/>
          <w:u w:val="single"/>
          <w:bdr w:val="single" w:sz="18" w:space="0" w:color="auto"/>
        </w:rPr>
        <w:t>economy</w:t>
      </w:r>
      <w:r w:rsidRPr="00B34B07">
        <w:rPr>
          <w:b/>
          <w:sz w:val="26"/>
          <w:u w:val="single"/>
          <w:bdr w:val="single" w:sz="18" w:space="0" w:color="auto"/>
        </w:rPr>
        <w:t xml:space="preserve"> </w:t>
      </w:r>
      <w:r w:rsidRPr="00B34B07">
        <w:rPr>
          <w:b/>
          <w:sz w:val="26"/>
          <w:highlight w:val="green"/>
          <w:u w:val="single"/>
          <w:bdr w:val="single" w:sz="18" w:space="0" w:color="auto"/>
        </w:rPr>
        <w:t>more competitive globally</w:t>
      </w:r>
      <w:r w:rsidRPr="00B34B07">
        <w:rPr>
          <w:sz w:val="16"/>
        </w:rPr>
        <w:t xml:space="preserve">. When it comes to </w:t>
      </w:r>
      <w:r w:rsidRPr="00B34B07">
        <w:rPr>
          <w:b/>
          <w:sz w:val="26"/>
          <w:highlight w:val="green"/>
          <w:u w:val="single"/>
        </w:rPr>
        <w:t>infrastructure and sustainable development</w:t>
      </w:r>
      <w:r w:rsidRPr="00B34B07">
        <w:rPr>
          <w:sz w:val="16"/>
        </w:rPr>
        <w:t xml:space="preserve"> efforts, the </w:t>
      </w:r>
      <w:r w:rsidRPr="00B34B07">
        <w:rPr>
          <w:b/>
          <w:sz w:val="26"/>
          <w:highlight w:val="green"/>
          <w:u w:val="single"/>
        </w:rPr>
        <w:t>U.S. is being left in the dust</w:t>
      </w:r>
      <w:r w:rsidRPr="00B34B07">
        <w:rPr>
          <w:sz w:val="16"/>
        </w:rPr>
        <w:t xml:space="preserve"> </w:t>
      </w:r>
      <w:r w:rsidRPr="00B34B07">
        <w:rPr>
          <w:b/>
          <w:sz w:val="26"/>
          <w:highlight w:val="green"/>
          <w:u w:val="single"/>
        </w:rPr>
        <w:t>by</w:t>
      </w:r>
      <w:r w:rsidRPr="00B34B07">
        <w:rPr>
          <w:sz w:val="16"/>
        </w:rPr>
        <w:t xml:space="preserve"> its primary </w:t>
      </w:r>
      <w:r w:rsidRPr="00B34B07">
        <w:rPr>
          <w:b/>
          <w:sz w:val="26"/>
          <w:highlight w:val="green"/>
          <w:u w:val="single"/>
          <w:bdr w:val="single" w:sz="18" w:space="0" w:color="auto"/>
        </w:rPr>
        <w:t>economic rivals</w:t>
      </w:r>
      <w:r w:rsidRPr="00B34B07">
        <w:rPr>
          <w:sz w:val="16"/>
        </w:rPr>
        <w:t xml:space="preserve">. Following his first phone call with Chinese President </w:t>
      </w:r>
      <w:r w:rsidRPr="00B34B07">
        <w:rPr>
          <w:b/>
          <w:sz w:val="26"/>
          <w:highlight w:val="green"/>
          <w:u w:val="single"/>
        </w:rPr>
        <w:t>Xi</w:t>
      </w:r>
      <w:r w:rsidRPr="00B34B07">
        <w:rPr>
          <w:sz w:val="16"/>
        </w:rPr>
        <w:t xml:space="preserve"> Jinping</w:t>
      </w:r>
      <w:r w:rsidRPr="00B34B07">
        <w:rPr>
          <w:u w:val="single"/>
        </w:rPr>
        <w:t xml:space="preserve">, President Biden </w:t>
      </w:r>
      <w:hyperlink r:id="rId15" w:history="1">
        <w:r w:rsidRPr="00B34B07">
          <w:rPr>
            <w:rStyle w:val="Hyperlink"/>
            <w:u w:val="single"/>
          </w:rPr>
          <w:t>noted</w:t>
        </w:r>
      </w:hyperlink>
      <w:r w:rsidRPr="00B34B07">
        <w:rPr>
          <w:u w:val="single"/>
        </w:rPr>
        <w:t xml:space="preserve"> to a group of senators on the Environment and Public Works Committee that, “if we don’t get moving, they are going to eat our lunc</w:t>
      </w:r>
      <w:r w:rsidRPr="00B34B07">
        <w:rPr>
          <w:sz w:val="16"/>
        </w:rPr>
        <w:t xml:space="preserve">h.” He went on to say, “They’re </w:t>
      </w:r>
      <w:r w:rsidRPr="00B34B07">
        <w:rPr>
          <w:b/>
          <w:sz w:val="26"/>
          <w:highlight w:val="green"/>
          <w:u w:val="single"/>
        </w:rPr>
        <w:t>investing</w:t>
      </w:r>
      <w:r w:rsidRPr="00B34B07">
        <w:rPr>
          <w:sz w:val="16"/>
        </w:rPr>
        <w:t xml:space="preserve"> </w:t>
      </w:r>
      <w:r w:rsidRPr="00B34B07">
        <w:rPr>
          <w:b/>
          <w:sz w:val="26"/>
          <w:highlight w:val="green"/>
          <w:u w:val="single"/>
        </w:rPr>
        <w:t>billions</w:t>
      </w:r>
      <w:r w:rsidRPr="00B34B07">
        <w:rPr>
          <w:sz w:val="16"/>
        </w:rPr>
        <w:t xml:space="preserve"> of dollars dealing with a whole range of issues that relate to transportation, the environment, and a whole range of other things. We just have to step up.” As this country, deep in partisan gridlock, </w:t>
      </w:r>
      <w:r w:rsidRPr="00B34B07">
        <w:rPr>
          <w:b/>
          <w:sz w:val="26"/>
          <w:highlight w:val="green"/>
          <w:u w:val="single"/>
        </w:rPr>
        <w:t>stalls on infrastructure</w:t>
      </w:r>
      <w:r w:rsidRPr="00B34B07">
        <w:rPr>
          <w:sz w:val="16"/>
        </w:rPr>
        <w:t xml:space="preserve"> measures of any sort, its </w:t>
      </w:r>
      <w:r w:rsidRPr="00B34B07">
        <w:rPr>
          <w:b/>
          <w:sz w:val="26"/>
          <w:highlight w:val="green"/>
          <w:u w:val="single"/>
        </w:rPr>
        <w:t>global competitors</w:t>
      </w:r>
      <w:r w:rsidRPr="00B34B07">
        <w:rPr>
          <w:sz w:val="16"/>
        </w:rPr>
        <w:t xml:space="preserve"> are </w:t>
      </w:r>
      <w:r w:rsidRPr="00B34B07">
        <w:rPr>
          <w:b/>
          <w:sz w:val="26"/>
          <w:highlight w:val="green"/>
          <w:u w:val="single"/>
          <w:bdr w:val="single" w:sz="18" w:space="0" w:color="auto"/>
        </w:rPr>
        <w:t>proceeding full speed</w:t>
      </w:r>
      <w:r w:rsidRPr="00B34B07">
        <w:rPr>
          <w:sz w:val="16"/>
        </w:rPr>
        <w:t xml:space="preserve"> ahead. Having helped to jumpstart its economy with projects like high-speed railways and massive new bridges, </w:t>
      </w:r>
      <w:r w:rsidRPr="00B34B07">
        <w:rPr>
          <w:b/>
          <w:sz w:val="26"/>
          <w:highlight w:val="green"/>
          <w:u w:val="single"/>
        </w:rPr>
        <w:t>China</w:t>
      </w:r>
      <w:r w:rsidRPr="00B34B07">
        <w:rPr>
          <w:sz w:val="16"/>
        </w:rPr>
        <w:t xml:space="preserve"> is now </w:t>
      </w:r>
      <w:r w:rsidRPr="00B34B07">
        <w:rPr>
          <w:b/>
          <w:sz w:val="26"/>
          <w:highlight w:val="green"/>
          <w:u w:val="single"/>
        </w:rPr>
        <w:t>accelerating</w:t>
      </w:r>
      <w:r w:rsidRPr="00B34B07">
        <w:rPr>
          <w:sz w:val="16"/>
        </w:rPr>
        <w:t xml:space="preserve"> its efforts to further develop its </w:t>
      </w:r>
      <w:r w:rsidRPr="00B34B07">
        <w:rPr>
          <w:b/>
          <w:sz w:val="26"/>
          <w:highlight w:val="green"/>
          <w:u w:val="single"/>
        </w:rPr>
        <w:t>technological infrastructure</w:t>
      </w:r>
      <w:r w:rsidRPr="00B34B07">
        <w:rPr>
          <w:u w:val="single"/>
        </w:rPr>
        <w:t xml:space="preserve">. As Bloomberg </w:t>
      </w:r>
      <w:hyperlink r:id="rId16" w:history="1">
        <w:r w:rsidRPr="00B34B07">
          <w:rPr>
            <w:rStyle w:val="Hyperlink"/>
            <w:u w:val="single"/>
          </w:rPr>
          <w:t>reported</w:t>
        </w:r>
      </w:hyperlink>
      <w:r w:rsidRPr="00B34B07">
        <w:rPr>
          <w:u w:val="single"/>
        </w:rPr>
        <w:t>, the Chinese are focused on supporting the build-up of “everything from wireless networks to artificial intelligence. In the master plan backed by President Jinping himself, China will invest an estimated $1.4 trillion over six years” in such projects.</w:t>
      </w:r>
    </w:p>
    <w:p w14:paraId="28999CA5" w14:textId="77777777" w:rsidR="00E2671D" w:rsidRPr="0017742A" w:rsidRDefault="00E2671D" w:rsidP="00E2671D">
      <w:pPr>
        <w:pStyle w:val="Heading4"/>
        <w:rPr>
          <w:rFonts w:cs="Calibri"/>
        </w:rPr>
      </w:pPr>
      <w:r>
        <w:rPr>
          <w:rFonts w:cs="Calibri"/>
        </w:rPr>
        <w:t>Losing causes</w:t>
      </w:r>
      <w:r w:rsidRPr="0017742A">
        <w:rPr>
          <w:rFonts w:cs="Calibri"/>
        </w:rPr>
        <w:t xml:space="preserve"> </w:t>
      </w:r>
      <w:r w:rsidRPr="0017742A">
        <w:rPr>
          <w:rFonts w:cs="Calibri"/>
          <w:u w:val="single"/>
        </w:rPr>
        <w:t>extinction</w:t>
      </w:r>
      <w:r>
        <w:rPr>
          <w:rFonts w:cs="Calibri"/>
        </w:rPr>
        <w:t xml:space="preserve"> - </w:t>
      </w:r>
      <w:r w:rsidRPr="0017742A">
        <w:rPr>
          <w:rFonts w:cs="Calibri"/>
        </w:rPr>
        <w:t xml:space="preserve">uncontrolled risks from emerging tech cause </w:t>
      </w:r>
      <w:r w:rsidRPr="0017742A">
        <w:rPr>
          <w:rFonts w:cs="Calibri"/>
          <w:u w:val="single"/>
        </w:rPr>
        <w:t>rapid shifts</w:t>
      </w:r>
      <w:r w:rsidRPr="0017742A">
        <w:rPr>
          <w:rFonts w:cs="Calibri"/>
        </w:rPr>
        <w:t xml:space="preserve"> in </w:t>
      </w:r>
      <w:r w:rsidRPr="0017742A">
        <w:rPr>
          <w:rFonts w:cs="Calibri"/>
          <w:u w:val="single"/>
        </w:rPr>
        <w:t>strategic stability</w:t>
      </w:r>
      <w:r w:rsidRPr="0017742A">
        <w:rPr>
          <w:rFonts w:cs="Calibri"/>
        </w:rPr>
        <w:t xml:space="preserve"> and </w:t>
      </w:r>
      <w:r w:rsidRPr="0017742A">
        <w:rPr>
          <w:rFonts w:cs="Calibri"/>
          <w:u w:val="single"/>
        </w:rPr>
        <w:t>misuse</w:t>
      </w:r>
      <w:r>
        <w:rPr>
          <w:rFonts w:cs="Calibri"/>
        </w:rPr>
        <w:t xml:space="preserve"> - </w:t>
      </w:r>
      <w:r w:rsidRPr="0017742A">
        <w:rPr>
          <w:rFonts w:cs="Calibri"/>
        </w:rPr>
        <w:t>American dominance is key.</w:t>
      </w:r>
    </w:p>
    <w:p w14:paraId="281B34D8" w14:textId="77777777" w:rsidR="00E2671D" w:rsidRPr="0017742A" w:rsidRDefault="00E2671D" w:rsidP="00E2671D">
      <w:r w:rsidRPr="0017742A">
        <w:rPr>
          <w:rStyle w:val="Style13ptBold"/>
        </w:rPr>
        <w:t>Jain</w:t>
      </w:r>
      <w:r w:rsidRPr="0017742A">
        <w:rPr>
          <w:b/>
          <w:bCs/>
          <w:sz w:val="26"/>
          <w:szCs w:val="26"/>
        </w:rPr>
        <w:t xml:space="preserve"> ’20 </w:t>
      </w:r>
      <w:r w:rsidRPr="0017742A">
        <w:t xml:space="preserve">[Ash; 2020; Senior fellow with the Scowcroft Center for Strategy and Security; Strategic Studies Quarterly; “Present at the Re-Creation: A Global Strategy for Revitalizing, Adapting, and Defending a Rules-Based International System,” </w:t>
      </w:r>
      <w:hyperlink r:id="rId17" w:history="1">
        <w:r w:rsidRPr="0017742A">
          <w:rPr>
            <w:rStyle w:val="Hyperlink"/>
          </w:rPr>
          <w:t>https://www.atlanticcouncil.org/wp-content/uploads/2019/10/Present-at-the-Recreation.pdf</w:t>
        </w:r>
      </w:hyperlink>
      <w:r w:rsidRPr="0017742A">
        <w:t>]</w:t>
      </w:r>
    </w:p>
    <w:p w14:paraId="36C70036" w14:textId="77777777" w:rsidR="00E2671D" w:rsidRPr="00A75154" w:rsidRDefault="00E2671D" w:rsidP="00E2671D">
      <w:pPr>
        <w:rPr>
          <w:sz w:val="16"/>
        </w:rPr>
      </w:pPr>
      <w:r w:rsidRPr="0017742A">
        <w:rPr>
          <w:rStyle w:val="StyleUnderline"/>
        </w:rPr>
        <w:t>The system must</w:t>
      </w:r>
      <w:r w:rsidRPr="0017742A">
        <w:rPr>
          <w:sz w:val="16"/>
        </w:rPr>
        <w:t xml:space="preserve"> also </w:t>
      </w:r>
      <w:r w:rsidRPr="0017742A">
        <w:rPr>
          <w:rStyle w:val="StyleUnderline"/>
        </w:rPr>
        <w:t>be adapted to deal with</w:t>
      </w:r>
      <w:r w:rsidRPr="0017742A">
        <w:rPr>
          <w:sz w:val="16"/>
        </w:rPr>
        <w:t xml:space="preserve"> new issues that were not envisioned when the existing order was designed. Foremost among these issues is </w:t>
      </w:r>
      <w:r w:rsidRPr="0017742A">
        <w:rPr>
          <w:rStyle w:val="StyleUnderline"/>
        </w:rPr>
        <w:t xml:space="preserve">emerging and disruptive technology, including </w:t>
      </w:r>
      <w:r w:rsidRPr="00A75154">
        <w:rPr>
          <w:rStyle w:val="Emphasis"/>
          <w:highlight w:val="green"/>
        </w:rPr>
        <w:t>AI</w:t>
      </w:r>
      <w:r w:rsidRPr="0017742A">
        <w:rPr>
          <w:rStyle w:val="StyleUnderline"/>
        </w:rPr>
        <w:t xml:space="preserve">, </w:t>
      </w:r>
      <w:r w:rsidRPr="0017742A">
        <w:rPr>
          <w:rStyle w:val="Emphasis"/>
        </w:rPr>
        <w:t>additive manufacturing</w:t>
      </w:r>
      <w:r w:rsidRPr="0017742A">
        <w:rPr>
          <w:sz w:val="16"/>
        </w:rPr>
        <w:t xml:space="preserve"> (or </w:t>
      </w:r>
      <w:r w:rsidRPr="00A75154">
        <w:rPr>
          <w:rStyle w:val="Emphasis"/>
          <w:highlight w:val="green"/>
        </w:rPr>
        <w:t>3D printing</w:t>
      </w:r>
      <w:r w:rsidRPr="0017742A">
        <w:rPr>
          <w:sz w:val="16"/>
        </w:rPr>
        <w:t xml:space="preserve">), </w:t>
      </w:r>
      <w:r w:rsidRPr="0017742A">
        <w:rPr>
          <w:rStyle w:val="StyleUnderline"/>
        </w:rPr>
        <w:t>quantum computing</w:t>
      </w:r>
      <w:r w:rsidRPr="0017742A">
        <w:rPr>
          <w:sz w:val="16"/>
        </w:rPr>
        <w:t xml:space="preserve">, </w:t>
      </w:r>
      <w:r w:rsidRPr="0017742A">
        <w:rPr>
          <w:rStyle w:val="Emphasis"/>
        </w:rPr>
        <w:t xml:space="preserve">genetic </w:t>
      </w:r>
      <w:r w:rsidRPr="00A75154">
        <w:rPr>
          <w:rStyle w:val="Emphasis"/>
          <w:highlight w:val="green"/>
        </w:rPr>
        <w:t>engineering</w:t>
      </w:r>
      <w:r w:rsidRPr="0017742A">
        <w:rPr>
          <w:rStyle w:val="StyleUnderline"/>
        </w:rPr>
        <w:t xml:space="preserve">, </w:t>
      </w:r>
      <w:r w:rsidRPr="0017742A">
        <w:rPr>
          <w:rStyle w:val="Emphasis"/>
        </w:rPr>
        <w:t>robotics</w:t>
      </w:r>
      <w:r w:rsidRPr="0017742A">
        <w:rPr>
          <w:rStyle w:val="StyleUnderline"/>
        </w:rPr>
        <w:t xml:space="preserve">, </w:t>
      </w:r>
      <w:r w:rsidRPr="0017742A">
        <w:rPr>
          <w:rStyle w:val="Emphasis"/>
        </w:rPr>
        <w:t xml:space="preserve">directed </w:t>
      </w:r>
      <w:r w:rsidRPr="00A75154">
        <w:rPr>
          <w:rStyle w:val="Emphasis"/>
          <w:highlight w:val="green"/>
        </w:rPr>
        <w:t>energy</w:t>
      </w:r>
      <w:r w:rsidRPr="00A75154">
        <w:rPr>
          <w:rStyle w:val="StyleUnderline"/>
          <w:highlight w:val="green"/>
        </w:rPr>
        <w:t>, the</w:t>
      </w:r>
      <w:r w:rsidRPr="0017742A">
        <w:rPr>
          <w:sz w:val="16"/>
        </w:rPr>
        <w:t xml:space="preserve"> Internet of things (</w:t>
      </w:r>
      <w:r w:rsidRPr="00A75154">
        <w:rPr>
          <w:rStyle w:val="Emphasis"/>
          <w:highlight w:val="green"/>
        </w:rPr>
        <w:t>IOT</w:t>
      </w:r>
      <w:r w:rsidRPr="00A75154">
        <w:rPr>
          <w:rStyle w:val="StyleUnderline"/>
          <w:highlight w:val="green"/>
        </w:rPr>
        <w:t xml:space="preserve">), </w:t>
      </w:r>
      <w:r w:rsidRPr="00A75154">
        <w:rPr>
          <w:rStyle w:val="Emphasis"/>
          <w:highlight w:val="green"/>
        </w:rPr>
        <w:t>5G</w:t>
      </w:r>
      <w:r w:rsidRPr="00A75154">
        <w:rPr>
          <w:rStyle w:val="StyleUnderline"/>
          <w:highlight w:val="green"/>
        </w:rPr>
        <w:t xml:space="preserve">, </w:t>
      </w:r>
      <w:r w:rsidRPr="00A75154">
        <w:rPr>
          <w:rStyle w:val="Emphasis"/>
          <w:highlight w:val="green"/>
        </w:rPr>
        <w:t>space</w:t>
      </w:r>
      <w:r w:rsidRPr="00A75154">
        <w:rPr>
          <w:rStyle w:val="StyleUnderline"/>
          <w:highlight w:val="green"/>
        </w:rPr>
        <w:t xml:space="preserve">, </w:t>
      </w:r>
      <w:r w:rsidRPr="00A75154">
        <w:rPr>
          <w:rStyle w:val="Emphasis"/>
          <w:highlight w:val="green"/>
        </w:rPr>
        <w:t>cyber</w:t>
      </w:r>
      <w:r w:rsidRPr="0017742A">
        <w:rPr>
          <w:sz w:val="16"/>
        </w:rPr>
        <w:t xml:space="preserve">, and many others. Like other disruptive technologies before them, </w:t>
      </w:r>
      <w:r w:rsidRPr="0017742A">
        <w:rPr>
          <w:rStyle w:val="StyleUnderline"/>
        </w:rPr>
        <w:t xml:space="preserve">these innovations </w:t>
      </w:r>
      <w:r w:rsidRPr="00105479">
        <w:rPr>
          <w:rStyle w:val="StyleUnderline"/>
        </w:rPr>
        <w:t>promise great benefits, but</w:t>
      </w:r>
      <w:r w:rsidRPr="0017742A">
        <w:rPr>
          <w:rStyle w:val="StyleUnderline"/>
        </w:rPr>
        <w:t xml:space="preserve"> also </w:t>
      </w:r>
      <w:r w:rsidRPr="00A75154">
        <w:rPr>
          <w:rStyle w:val="StyleUnderline"/>
          <w:highlight w:val="green"/>
        </w:rPr>
        <w:t>carry</w:t>
      </w:r>
      <w:r w:rsidRPr="0017742A">
        <w:rPr>
          <w:rStyle w:val="StyleUnderline"/>
        </w:rPr>
        <w:t xml:space="preserve"> </w:t>
      </w:r>
      <w:r w:rsidRPr="0017742A">
        <w:rPr>
          <w:rStyle w:val="Emphasis"/>
        </w:rPr>
        <w:t xml:space="preserve">serious </w:t>
      </w:r>
      <w:r w:rsidRPr="00A75154">
        <w:rPr>
          <w:rStyle w:val="Emphasis"/>
          <w:highlight w:val="green"/>
        </w:rPr>
        <w:t>downside risks</w:t>
      </w:r>
      <w:r w:rsidRPr="0017742A">
        <w:rPr>
          <w:sz w:val="16"/>
        </w:rPr>
        <w:t>.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r>
        <w:rPr>
          <w:sz w:val="16"/>
        </w:rPr>
        <w:t xml:space="preserve"> </w:t>
      </w:r>
      <w:r w:rsidRPr="0017742A">
        <w:rPr>
          <w:sz w:val="16"/>
        </w:rPr>
        <w:t xml:space="preserve">Yet, </w:t>
      </w:r>
      <w:r w:rsidRPr="0017742A">
        <w:rPr>
          <w:rStyle w:val="StyleUnderline"/>
        </w:rPr>
        <w:t>AI is</w:t>
      </w:r>
      <w:r w:rsidRPr="0017742A">
        <w:rPr>
          <w:sz w:val="16"/>
        </w:rPr>
        <w:t xml:space="preserve"> also transforming economies and societies, and </w:t>
      </w:r>
      <w:r w:rsidRPr="0017742A">
        <w:rPr>
          <w:rStyle w:val="StyleUnderline"/>
        </w:rPr>
        <w:t>generating new security challenges</w:t>
      </w:r>
      <w:r w:rsidRPr="0017742A">
        <w:rPr>
          <w:sz w:val="16"/>
        </w:rPr>
        <w:t xml:space="preserve">. Automation will lead to widespread unemployment. The final realization of driverless cars, for example, will put out of work millions of </w:t>
      </w:r>
      <w:proofErr w:type="gramStart"/>
      <w:r w:rsidRPr="0017742A">
        <w:rPr>
          <w:sz w:val="16"/>
        </w:rPr>
        <w:t>taxi</w:t>
      </w:r>
      <w:proofErr w:type="gramEnd"/>
      <w:r w:rsidRPr="0017742A">
        <w:rPr>
          <w:sz w:val="16"/>
        </w:rPr>
        <w:t xml:space="preserve">, Uber, and long-haul truck drivers. Populist movements in the West have been driven by those disaffected by globalization and technology, and mass unemployment caused by automation will further grow those ranks and provide new fuel to grievance politics. Moreover, some fear that </w:t>
      </w:r>
      <w:r w:rsidRPr="0017742A">
        <w:rPr>
          <w:rStyle w:val="StyleUnderline"/>
        </w:rPr>
        <w:t>autonomous weapons</w:t>
      </w:r>
      <w:r w:rsidRPr="0017742A">
        <w:rPr>
          <w:sz w:val="16"/>
        </w:rPr>
        <w:t xml:space="preserve"> systems will become “killer robots” that select and engage targets without human input, and </w:t>
      </w:r>
      <w:r w:rsidRPr="0017742A">
        <w:rPr>
          <w:rStyle w:val="StyleUnderline"/>
        </w:rPr>
        <w:t xml:space="preserve">could </w:t>
      </w:r>
      <w:r w:rsidRPr="00A75154">
        <w:rPr>
          <w:rStyle w:val="StyleUnderline"/>
          <w:highlight w:val="green"/>
        </w:rPr>
        <w:t>even</w:t>
      </w:r>
      <w:r w:rsidRPr="0017742A">
        <w:rPr>
          <w:rStyle w:val="StyleUnderline"/>
        </w:rPr>
        <w:t xml:space="preserve">tually </w:t>
      </w:r>
      <w:r w:rsidRPr="0017742A">
        <w:rPr>
          <w:rStyle w:val="Emphasis"/>
        </w:rPr>
        <w:t xml:space="preserve">turn on their creators, resulting in </w:t>
      </w:r>
      <w:r w:rsidRPr="00A75154">
        <w:rPr>
          <w:rStyle w:val="Emphasis"/>
          <w:highlight w:val="green"/>
        </w:rPr>
        <w:t>human extinction</w:t>
      </w:r>
      <w:r w:rsidRPr="0017742A">
        <w:rPr>
          <w:rStyle w:val="StyleUnderline"/>
        </w:rPr>
        <w:t xml:space="preserve">. The other technologies on this </w:t>
      </w:r>
      <w:proofErr w:type="spellStart"/>
      <w:r w:rsidRPr="0017742A">
        <w:rPr>
          <w:rStyle w:val="StyleUnderline"/>
        </w:rPr>
        <w:t>lisgt</w:t>
      </w:r>
      <w:proofErr w:type="spellEnd"/>
      <w:r w:rsidRPr="0017742A">
        <w:rPr>
          <w:rStyle w:val="StyleUnderline"/>
        </w:rPr>
        <w:t xml:space="preserve"> similarly balance great potential upside with great downside risk. </w:t>
      </w:r>
      <w:r w:rsidRPr="00A75154">
        <w:rPr>
          <w:rStyle w:val="StyleUnderline"/>
          <w:highlight w:val="green"/>
        </w:rPr>
        <w:t>3D printing</w:t>
      </w:r>
      <w:r w:rsidRPr="0017742A">
        <w:rPr>
          <w:sz w:val="16"/>
        </w:rPr>
        <w:t xml:space="preserve">, for example, can be used to “make anything anywhere,” reducing costs for a wide range of manufactured goods and encouraging a return of local manufacturing industries.61 At the same time, advanced 3D printers </w:t>
      </w:r>
      <w:r w:rsidRPr="00A75154">
        <w:rPr>
          <w:rStyle w:val="StyleUnderline"/>
          <w:highlight w:val="green"/>
        </w:rPr>
        <w:t>can</w:t>
      </w:r>
      <w:r w:rsidRPr="0017742A">
        <w:rPr>
          <w:sz w:val="16"/>
        </w:rPr>
        <w:t xml:space="preserve"> also </w:t>
      </w:r>
      <w:r w:rsidRPr="00A75154">
        <w:rPr>
          <w:rStyle w:val="StyleUnderline"/>
          <w:highlight w:val="green"/>
        </w:rPr>
        <w:t>be used by</w:t>
      </w:r>
      <w:r w:rsidRPr="0017742A">
        <w:rPr>
          <w:rStyle w:val="StyleUnderline"/>
        </w:rPr>
        <w:t xml:space="preserve"> revisionist and </w:t>
      </w:r>
      <w:r w:rsidRPr="00A75154">
        <w:rPr>
          <w:rStyle w:val="StyleUnderline"/>
          <w:highlight w:val="green"/>
        </w:rPr>
        <w:t>rogue states</w:t>
      </w:r>
      <w:r w:rsidRPr="0017742A">
        <w:rPr>
          <w:rStyle w:val="StyleUnderline"/>
        </w:rPr>
        <w:t xml:space="preserve"> to print component parts for advanced weapons systems or</w:t>
      </w:r>
      <w:r w:rsidRPr="0017742A">
        <w:rPr>
          <w:sz w:val="16"/>
        </w:rPr>
        <w:t xml:space="preserve"> even </w:t>
      </w:r>
      <w:r w:rsidRPr="0017742A">
        <w:rPr>
          <w:rStyle w:val="StyleUnderline"/>
        </w:rPr>
        <w:t>WMD</w:t>
      </w:r>
      <w:r w:rsidRPr="0017742A">
        <w:rPr>
          <w:sz w:val="16"/>
        </w:rPr>
        <w:t xml:space="preserve"> programs, </w:t>
      </w:r>
      <w:r w:rsidRPr="00A75154">
        <w:rPr>
          <w:rStyle w:val="Emphasis"/>
          <w:highlight w:val="green"/>
        </w:rPr>
        <w:t>spurring arms races and</w:t>
      </w:r>
      <w:r w:rsidRPr="0017742A">
        <w:rPr>
          <w:rStyle w:val="Emphasis"/>
        </w:rPr>
        <w:t xml:space="preserve"> weapons </w:t>
      </w:r>
      <w:r w:rsidRPr="00A75154">
        <w:rPr>
          <w:rStyle w:val="Emphasis"/>
          <w:highlight w:val="green"/>
        </w:rPr>
        <w:t>prolif</w:t>
      </w:r>
      <w:r w:rsidRPr="0017742A">
        <w:rPr>
          <w:rStyle w:val="Emphasis"/>
        </w:rPr>
        <w:t>eration</w:t>
      </w:r>
      <w:r w:rsidRPr="0017742A">
        <w:rPr>
          <w:sz w:val="16"/>
        </w:rPr>
        <w:t xml:space="preserve">.62 </w:t>
      </w:r>
      <w:r w:rsidRPr="00A75154">
        <w:rPr>
          <w:rStyle w:val="StyleUnderline"/>
          <w:highlight w:val="green"/>
        </w:rPr>
        <w:t>Genetic engineering can</w:t>
      </w:r>
      <w:r w:rsidRPr="0017742A">
        <w:rPr>
          <w:sz w:val="16"/>
        </w:rPr>
        <w:t xml:space="preserve"> wipe out entire classes of disease through improved medicine, or </w:t>
      </w:r>
      <w:r w:rsidRPr="00A75154">
        <w:rPr>
          <w:rStyle w:val="StyleUnderline"/>
          <w:highlight w:val="green"/>
        </w:rPr>
        <w:t>wipe out</w:t>
      </w:r>
      <w:r w:rsidRPr="0017742A">
        <w:rPr>
          <w:rStyle w:val="StyleUnderline"/>
        </w:rPr>
        <w:t xml:space="preserve"> entire </w:t>
      </w:r>
      <w:r w:rsidRPr="00A75154">
        <w:rPr>
          <w:rStyle w:val="StyleUnderline"/>
          <w:highlight w:val="green"/>
        </w:rPr>
        <w:t>classes of people</w:t>
      </w:r>
      <w:r w:rsidRPr="0017742A">
        <w:rPr>
          <w:rStyle w:val="StyleUnderline"/>
        </w:rPr>
        <w:t xml:space="preserve"> through genetically engineered superbugs. </w:t>
      </w:r>
      <w:r w:rsidRPr="00A75154">
        <w:rPr>
          <w:rStyle w:val="StyleUnderline"/>
          <w:highlight w:val="green"/>
        </w:rPr>
        <w:t>Directed-energy</w:t>
      </w:r>
      <w:r w:rsidRPr="0017742A">
        <w:rPr>
          <w:rStyle w:val="StyleUnderline"/>
        </w:rPr>
        <w:t xml:space="preserve"> missile defenses </w:t>
      </w:r>
      <w:r w:rsidRPr="00A75154">
        <w:rPr>
          <w:rStyle w:val="StyleUnderline"/>
          <w:highlight w:val="green"/>
        </w:rPr>
        <w:t>may</w:t>
      </w:r>
      <w:r w:rsidRPr="0017742A">
        <w:rPr>
          <w:rStyle w:val="StyleUnderline"/>
        </w:rPr>
        <w:t xml:space="preserve"> defend against incoming missile attacks, while</w:t>
      </w:r>
      <w:r w:rsidRPr="0017742A">
        <w:rPr>
          <w:sz w:val="16"/>
        </w:rPr>
        <w:t xml:space="preserve"> also </w:t>
      </w:r>
      <w:r w:rsidRPr="00A75154">
        <w:rPr>
          <w:rStyle w:val="Emphasis"/>
          <w:highlight w:val="green"/>
        </w:rPr>
        <w:t>undermin</w:t>
      </w:r>
      <w:r w:rsidRPr="0017742A">
        <w:rPr>
          <w:rStyle w:val="Emphasis"/>
        </w:rPr>
        <w:t xml:space="preserve">ing </w:t>
      </w:r>
      <w:r w:rsidRPr="00A75154">
        <w:rPr>
          <w:rStyle w:val="Emphasis"/>
          <w:highlight w:val="green"/>
        </w:rPr>
        <w:t>global</w:t>
      </w:r>
      <w:r w:rsidRPr="0017742A">
        <w:rPr>
          <w:rStyle w:val="Emphasis"/>
        </w:rPr>
        <w:t xml:space="preserve"> strategic </w:t>
      </w:r>
      <w:r w:rsidRPr="00A75154">
        <w:rPr>
          <w:rStyle w:val="Emphasis"/>
          <w:highlight w:val="green"/>
        </w:rPr>
        <w:t>stability</w:t>
      </w:r>
      <w:r w:rsidRPr="0017742A">
        <w:rPr>
          <w:sz w:val="16"/>
        </w:rPr>
        <w:t>.</w:t>
      </w:r>
      <w:r>
        <w:rPr>
          <w:sz w:val="16"/>
        </w:rPr>
        <w:t xml:space="preserve"> </w:t>
      </w:r>
      <w:r w:rsidRPr="0017742A">
        <w:rPr>
          <w:sz w:val="16"/>
        </w:rPr>
        <w:t xml:space="preserve">Perhaps </w:t>
      </w:r>
      <w:r w:rsidRPr="0017742A">
        <w:rPr>
          <w:rStyle w:val="StyleUnderline"/>
        </w:rPr>
        <w:t xml:space="preserve">the </w:t>
      </w:r>
      <w:r w:rsidRPr="00A75154">
        <w:rPr>
          <w:rStyle w:val="StyleUnderline"/>
          <w:highlight w:val="green"/>
        </w:rPr>
        <w:t>greatest risk</w:t>
      </w:r>
      <w:r w:rsidRPr="0017742A">
        <w:rPr>
          <w:rStyle w:val="StyleUnderline"/>
        </w:rPr>
        <w:t xml:space="preserve"> to global strategic stability from new technology</w:t>
      </w:r>
      <w:r w:rsidRPr="0017742A">
        <w:rPr>
          <w:sz w:val="16"/>
        </w:rPr>
        <w:t xml:space="preserve">, however, </w:t>
      </w:r>
      <w:r w:rsidRPr="00A75154">
        <w:rPr>
          <w:rStyle w:val="StyleUnderline"/>
          <w:highlight w:val="green"/>
        </w:rPr>
        <w:t>comes from</w:t>
      </w:r>
      <w:r w:rsidRPr="0017742A">
        <w:rPr>
          <w:rStyle w:val="StyleUnderline"/>
        </w:rPr>
        <w:t xml:space="preserve"> the </w:t>
      </w:r>
      <w:r w:rsidRPr="00A75154">
        <w:rPr>
          <w:rStyle w:val="StyleUnderline"/>
          <w:highlight w:val="green"/>
        </w:rPr>
        <w:t>risk</w:t>
      </w:r>
      <w:r w:rsidRPr="0017742A">
        <w:rPr>
          <w:sz w:val="16"/>
        </w:rPr>
        <w:t xml:space="preserve"> that </w:t>
      </w:r>
      <w:r w:rsidRPr="0017742A">
        <w:rPr>
          <w:rStyle w:val="Emphasis"/>
        </w:rPr>
        <w:t xml:space="preserve">revisionist </w:t>
      </w:r>
      <w:r w:rsidRPr="00A75154">
        <w:rPr>
          <w:rStyle w:val="Emphasis"/>
          <w:highlight w:val="green"/>
        </w:rPr>
        <w:t>autocracies</w:t>
      </w:r>
      <w:r w:rsidRPr="0017742A">
        <w:rPr>
          <w:rStyle w:val="Emphasis"/>
        </w:rPr>
        <w:t xml:space="preserve"> may </w:t>
      </w:r>
      <w:r w:rsidRPr="00A75154">
        <w:rPr>
          <w:rStyle w:val="Emphasis"/>
          <w:highlight w:val="green"/>
        </w:rPr>
        <w:t>win the</w:t>
      </w:r>
      <w:r w:rsidRPr="0017742A">
        <w:rPr>
          <w:rStyle w:val="Emphasis"/>
        </w:rPr>
        <w:t xml:space="preserve"> new </w:t>
      </w:r>
      <w:r w:rsidRPr="00A75154">
        <w:rPr>
          <w:rStyle w:val="Emphasis"/>
          <w:highlight w:val="green"/>
        </w:rPr>
        <w:t>tech</w:t>
      </w:r>
      <w:r w:rsidRPr="0017742A">
        <w:rPr>
          <w:rStyle w:val="Emphasis"/>
        </w:rPr>
        <w:t xml:space="preserve"> arms </w:t>
      </w:r>
      <w:r w:rsidRPr="00A75154">
        <w:rPr>
          <w:rStyle w:val="Emphasis"/>
          <w:highlight w:val="green"/>
        </w:rPr>
        <w:t>race</w:t>
      </w:r>
      <w:r w:rsidRPr="0017742A">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17742A">
        <w:rPr>
          <w:rStyle w:val="StyleUnderline"/>
        </w:rPr>
        <w:t>stability has been maintained in Europe and Asia</w:t>
      </w:r>
      <w:r w:rsidRPr="0017742A">
        <w:rPr>
          <w:sz w:val="16"/>
        </w:rPr>
        <w:t xml:space="preserve"> for decades </w:t>
      </w:r>
      <w:r w:rsidRPr="0017742A">
        <w:rPr>
          <w:rStyle w:val="StyleUnderline"/>
        </w:rPr>
        <w:t xml:space="preserve">because the </w:t>
      </w:r>
      <w:r w:rsidRPr="0017742A">
        <w:rPr>
          <w:rStyle w:val="Emphasis"/>
        </w:rPr>
        <w:t>U</w:t>
      </w:r>
      <w:r w:rsidRPr="0017742A">
        <w:rPr>
          <w:sz w:val="16"/>
        </w:rPr>
        <w:t xml:space="preserve">nited </w:t>
      </w:r>
      <w:r w:rsidRPr="0017742A">
        <w:rPr>
          <w:rStyle w:val="Emphasis"/>
        </w:rPr>
        <w:t>S</w:t>
      </w:r>
      <w:r w:rsidRPr="0017742A">
        <w:rPr>
          <w:sz w:val="16"/>
        </w:rPr>
        <w:t xml:space="preserve">tates </w:t>
      </w:r>
      <w:r w:rsidRPr="0017742A">
        <w:rPr>
          <w:rStyle w:val="StyleUnderline"/>
        </w:rPr>
        <w:t>and its democratic allies possessed a favorable economic and military balance of power</w:t>
      </w:r>
      <w:r w:rsidRPr="0017742A">
        <w:rPr>
          <w:sz w:val="16"/>
        </w:rPr>
        <w:t xml:space="preserve"> in those key regions. Many believe, however, that China may now have the lead </w:t>
      </w:r>
      <w:r w:rsidRPr="00A75154">
        <w:rPr>
          <w:rStyle w:val="StyleUnderline"/>
          <w:highlight w:val="green"/>
        </w:rPr>
        <w:t>in</w:t>
      </w:r>
      <w:r w:rsidRPr="0017742A">
        <w:rPr>
          <w:sz w:val="16"/>
        </w:rPr>
        <w:t xml:space="preserve"> the new technologies of the twenty-first century, including </w:t>
      </w:r>
      <w:r w:rsidRPr="00A75154">
        <w:rPr>
          <w:rStyle w:val="StyleUnderline"/>
          <w:highlight w:val="green"/>
        </w:rPr>
        <w:t>AI</w:t>
      </w:r>
      <w:r w:rsidRPr="0017742A">
        <w:rPr>
          <w:rStyle w:val="StyleUnderline"/>
        </w:rPr>
        <w:t xml:space="preserve">, quantum, 5G, </w:t>
      </w:r>
      <w:r w:rsidRPr="00A75154">
        <w:rPr>
          <w:rStyle w:val="Emphasis"/>
          <w:highlight w:val="green"/>
        </w:rPr>
        <w:t>hypersonic missiles</w:t>
      </w:r>
      <w:r w:rsidRPr="00A75154">
        <w:rPr>
          <w:rStyle w:val="StyleUnderline"/>
          <w:highlight w:val="green"/>
        </w:rPr>
        <w:t>, and others</w:t>
      </w:r>
      <w:r w:rsidRPr="0017742A">
        <w:rPr>
          <w:rStyle w:val="StyleUnderline"/>
        </w:rPr>
        <w:t xml:space="preserve">. </w:t>
      </w:r>
      <w:r w:rsidRPr="00105479">
        <w:rPr>
          <w:rStyle w:val="StyleUnderline"/>
          <w:highlight w:val="green"/>
        </w:rPr>
        <w:t>If China succeeds in mastering the technologies</w:t>
      </w:r>
      <w:r w:rsidRPr="0017742A">
        <w:rPr>
          <w:rStyle w:val="StyleUnderline"/>
        </w:rPr>
        <w:t xml:space="preserve"> of the future </w:t>
      </w:r>
      <w:r w:rsidRPr="00A75154">
        <w:rPr>
          <w:rStyle w:val="StyleUnderline"/>
          <w:highlight w:val="green"/>
        </w:rPr>
        <w:t>before the democratic core</w:t>
      </w:r>
      <w:r w:rsidRPr="0017742A">
        <w:rPr>
          <w:sz w:val="16"/>
        </w:rPr>
        <w:t xml:space="preserve">, then </w:t>
      </w:r>
      <w:r w:rsidRPr="00A75154">
        <w:rPr>
          <w:rStyle w:val="StyleUnderline"/>
          <w:highlight w:val="green"/>
        </w:rPr>
        <w:t>this could lead to</w:t>
      </w:r>
      <w:r w:rsidRPr="0017742A">
        <w:rPr>
          <w:rStyle w:val="StyleUnderline"/>
        </w:rPr>
        <w:t xml:space="preserve"> a drastic and </w:t>
      </w:r>
      <w:r w:rsidRPr="00A75154">
        <w:rPr>
          <w:rStyle w:val="StyleUnderline"/>
          <w:highlight w:val="green"/>
        </w:rPr>
        <w:t>rapid shift</w:t>
      </w:r>
      <w:r w:rsidRPr="0017742A">
        <w:rPr>
          <w:rStyle w:val="StyleUnderline"/>
        </w:rPr>
        <w:t xml:space="preserve"> in the balance of power, </w:t>
      </w:r>
      <w:r w:rsidRPr="00A75154">
        <w:rPr>
          <w:rStyle w:val="StyleUnderline"/>
          <w:highlight w:val="green"/>
        </w:rPr>
        <w:t>upsetting</w:t>
      </w:r>
      <w:r w:rsidRPr="0017742A">
        <w:rPr>
          <w:rStyle w:val="StyleUnderline"/>
        </w:rPr>
        <w:t xml:space="preserve"> global </w:t>
      </w:r>
      <w:r w:rsidRPr="00A75154">
        <w:rPr>
          <w:rStyle w:val="StyleUnderline"/>
          <w:highlight w:val="green"/>
        </w:rPr>
        <w:t>strategic stability, and the</w:t>
      </w:r>
      <w:r w:rsidRPr="0017742A">
        <w:rPr>
          <w:rStyle w:val="StyleUnderline"/>
        </w:rPr>
        <w:t xml:space="preserve"> call for a democratic- led, </w:t>
      </w:r>
      <w:r w:rsidRPr="00A75154">
        <w:rPr>
          <w:rStyle w:val="Emphasis"/>
          <w:highlight w:val="green"/>
        </w:rPr>
        <w:t>rules-based system</w:t>
      </w:r>
      <w:r w:rsidRPr="0017742A">
        <w:rPr>
          <w:sz w:val="16"/>
        </w:rPr>
        <w:t xml:space="preserve"> outlined in these pages.63</w:t>
      </w:r>
      <w:r>
        <w:rPr>
          <w:sz w:val="16"/>
        </w:rPr>
        <w:t xml:space="preserve"> </w:t>
      </w:r>
      <w:r w:rsidRPr="00A75154">
        <w:rPr>
          <w:rStyle w:val="StyleUnderline"/>
          <w:highlight w:val="green"/>
        </w:rPr>
        <w:t xml:space="preserve">The </w:t>
      </w:r>
      <w:r w:rsidRPr="00A75154">
        <w:rPr>
          <w:rStyle w:val="Emphasis"/>
          <w:highlight w:val="green"/>
        </w:rPr>
        <w:t>U</w:t>
      </w:r>
      <w:r w:rsidRPr="0017742A">
        <w:rPr>
          <w:sz w:val="16"/>
        </w:rPr>
        <w:t xml:space="preserve">nited </w:t>
      </w:r>
      <w:r w:rsidRPr="00A75154">
        <w:rPr>
          <w:rStyle w:val="Emphasis"/>
          <w:highlight w:val="green"/>
        </w:rPr>
        <w:t>S</w:t>
      </w:r>
      <w:r w:rsidRPr="0017742A">
        <w:rPr>
          <w:sz w:val="16"/>
        </w:rPr>
        <w:t xml:space="preserve">tates </w:t>
      </w:r>
      <w:r w:rsidRPr="00A75154">
        <w:rPr>
          <w:rStyle w:val="StyleUnderline"/>
          <w:highlight w:val="green"/>
        </w:rPr>
        <w:t>and</w:t>
      </w:r>
      <w:r w:rsidRPr="0017742A">
        <w:rPr>
          <w:rStyle w:val="StyleUnderline"/>
        </w:rPr>
        <w:t xml:space="preserve"> its </w:t>
      </w:r>
      <w:r w:rsidRPr="00A75154">
        <w:rPr>
          <w:rStyle w:val="StyleUnderline"/>
          <w:highlight w:val="green"/>
        </w:rPr>
        <w:t>democratic allies need to</w:t>
      </w:r>
      <w:r w:rsidRPr="0017742A">
        <w:rPr>
          <w:rStyle w:val="StyleUnderline"/>
        </w:rPr>
        <w:t xml:space="preserve"> work with other major powers to develop a framework for </w:t>
      </w:r>
      <w:r w:rsidRPr="00A75154">
        <w:rPr>
          <w:rStyle w:val="Emphasis"/>
          <w:highlight w:val="green"/>
        </w:rPr>
        <w:t>harness</w:t>
      </w:r>
      <w:r w:rsidRPr="0017742A">
        <w:rPr>
          <w:rStyle w:val="StyleUnderline"/>
        </w:rPr>
        <w:t xml:space="preserve">ing emerging </w:t>
      </w:r>
      <w:r w:rsidRPr="00A75154">
        <w:rPr>
          <w:rStyle w:val="Emphasis"/>
          <w:highlight w:val="green"/>
        </w:rPr>
        <w:t>tech</w:t>
      </w:r>
      <w:r w:rsidRPr="0017742A">
        <w:rPr>
          <w:rStyle w:val="StyleUnderline"/>
        </w:rPr>
        <w:t xml:space="preserve">nology </w:t>
      </w:r>
      <w:r w:rsidRPr="00A75154">
        <w:rPr>
          <w:rStyle w:val="StyleUnderline"/>
          <w:highlight w:val="green"/>
        </w:rPr>
        <w:t xml:space="preserve">in a way that </w:t>
      </w:r>
      <w:r w:rsidRPr="00A75154">
        <w:rPr>
          <w:rStyle w:val="Emphasis"/>
          <w:highlight w:val="green"/>
        </w:rPr>
        <w:t>maximizes</w:t>
      </w:r>
      <w:r w:rsidRPr="0017742A">
        <w:rPr>
          <w:sz w:val="16"/>
        </w:rPr>
        <w:t xml:space="preserve"> its </w:t>
      </w:r>
      <w:r w:rsidRPr="00A75154">
        <w:rPr>
          <w:rStyle w:val="Emphasis"/>
          <w:highlight w:val="green"/>
        </w:rPr>
        <w:t>upside</w:t>
      </w:r>
      <w:r w:rsidRPr="0017742A">
        <w:rPr>
          <w:rStyle w:val="Emphasis"/>
        </w:rPr>
        <w:t xml:space="preserve"> potential</w:t>
      </w:r>
      <w:r w:rsidRPr="0017742A">
        <w:rPr>
          <w:rStyle w:val="StyleUnderline"/>
        </w:rPr>
        <w:t xml:space="preserve">, </w:t>
      </w:r>
      <w:r w:rsidRPr="00A75154">
        <w:rPr>
          <w:rStyle w:val="StyleUnderline"/>
          <w:highlight w:val="green"/>
        </w:rPr>
        <w:t xml:space="preserve">while </w:t>
      </w:r>
      <w:r w:rsidRPr="00A75154">
        <w:rPr>
          <w:rStyle w:val="Emphasis"/>
          <w:highlight w:val="green"/>
        </w:rPr>
        <w:t>mitigating</w:t>
      </w:r>
      <w:r w:rsidRPr="0017742A">
        <w:rPr>
          <w:sz w:val="16"/>
        </w:rPr>
        <w:t xml:space="preserve"> against its </w:t>
      </w:r>
      <w:r w:rsidRPr="00A75154">
        <w:rPr>
          <w:rStyle w:val="Emphasis"/>
          <w:highlight w:val="green"/>
        </w:rPr>
        <w:t>downside risks</w:t>
      </w:r>
      <w:r w:rsidRPr="0017742A">
        <w:rPr>
          <w:sz w:val="16"/>
        </w:rPr>
        <w:t xml:space="preserve">, and also </w:t>
      </w:r>
      <w:r w:rsidRPr="0017742A">
        <w:rPr>
          <w:rStyle w:val="StyleUnderline"/>
        </w:rPr>
        <w:t>contributing to the maintenance of global stability</w:t>
      </w:r>
      <w:r w:rsidRPr="0017742A">
        <w:rPr>
          <w:sz w:val="16"/>
        </w:rPr>
        <w:t>. The existing international order contains a wide range of agreements for harnessing the technologies of the twentieth century, but they need to be updated for the twenty-first century. The world needs an entire new set of arms-control, nonproliferation, export-control, and other agreements to exploit new technology while mitigating downside risk. These agreements should seek to maintain global strategic stability among the major powers, and prevent the proliferation of dangerous weapons systems to hostile and revisionist states.</w:t>
      </w:r>
    </w:p>
    <w:p w14:paraId="2F4DD005" w14:textId="30B5E9B7" w:rsidR="00E2671D" w:rsidRDefault="00E2671D" w:rsidP="00E2671D">
      <w:pPr>
        <w:pStyle w:val="Heading2"/>
      </w:pPr>
      <w:r>
        <w:t>4</w:t>
      </w:r>
    </w:p>
    <w:p w14:paraId="4DD3E6C0" w14:textId="7D125B7B" w:rsidR="00E2671D" w:rsidRDefault="00E2671D" w:rsidP="00E2671D">
      <w:pPr>
        <w:pStyle w:val="Heading3"/>
      </w:pPr>
      <w:r>
        <w:t>Consult ICJ CP</w:t>
      </w:r>
    </w:p>
    <w:p w14:paraId="43A914AE" w14:textId="77777777" w:rsidR="00E2671D" w:rsidRDefault="00E2671D" w:rsidP="00E2671D">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488B3120" w14:textId="77777777" w:rsidR="00E2671D" w:rsidRDefault="00E2671D" w:rsidP="00E2671D">
      <w:pPr>
        <w:pStyle w:val="Heading4"/>
      </w:pPr>
      <w:r>
        <w:t xml:space="preserve">Solves – the ICJ will </w:t>
      </w:r>
      <w:r>
        <w:rPr>
          <w:u w:val="single"/>
        </w:rPr>
        <w:t>rule in favor</w:t>
      </w:r>
      <w:r>
        <w:t xml:space="preserve"> of an unconditional right to strike.</w:t>
      </w:r>
    </w:p>
    <w:p w14:paraId="1EE87144" w14:textId="77777777" w:rsidR="00E2671D" w:rsidRPr="00F2442E" w:rsidRDefault="00E2671D" w:rsidP="00E2671D">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564E12F8" w14:textId="77777777" w:rsidR="00E2671D" w:rsidRPr="00F2442E" w:rsidRDefault="00E2671D" w:rsidP="00E2671D">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0C3AA90F" w14:textId="77777777" w:rsidR="00E2671D" w:rsidRDefault="00E2671D" w:rsidP="00E2671D">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41746CAE" w14:textId="77777777" w:rsidR="00E2671D" w:rsidRPr="00F2442E" w:rsidRDefault="00E2671D" w:rsidP="00E2671D">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2A7A2CF3" w14:textId="77777777" w:rsidR="00E2671D" w:rsidRPr="001C3A20" w:rsidRDefault="00E2671D" w:rsidP="00E2671D">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r w:rsidRPr="00FD53A3">
        <w:rPr>
          <w:sz w:val="16"/>
        </w:rPr>
        <w:t xml:space="preserve">the </w:t>
      </w:r>
      <w:r w:rsidRPr="001C3A20">
        <w:rPr>
          <w:u w:val="single"/>
        </w:rPr>
        <w:t xml:space="preserve">all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444C7173" w14:textId="77777777" w:rsidR="00E2671D" w:rsidRPr="00E2671D" w:rsidRDefault="00E2671D" w:rsidP="00E2671D"/>
    <w:bookmarkEnd w:id="0"/>
    <w:p w14:paraId="73ABCAF4" w14:textId="0CDE924D" w:rsidR="00F01347" w:rsidRDefault="00E2671D" w:rsidP="00E2671D">
      <w:pPr>
        <w:pStyle w:val="Heading2"/>
      </w:pPr>
      <w:r>
        <w:t>5</w:t>
      </w:r>
    </w:p>
    <w:p w14:paraId="519F5C94" w14:textId="723CD5C6" w:rsidR="00E2671D" w:rsidRDefault="00E2671D" w:rsidP="00E2671D">
      <w:pPr>
        <w:pStyle w:val="Heading3"/>
      </w:pPr>
      <w:r>
        <w:t>Truth Testing</w:t>
      </w:r>
    </w:p>
    <w:p w14:paraId="374D2425" w14:textId="77777777" w:rsidR="00B0228F" w:rsidRDefault="00B0228F" w:rsidP="00B0228F">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2570656B" w14:textId="77777777" w:rsidR="00B0228F" w:rsidRDefault="00B0228F" w:rsidP="00B0228F">
      <w:pPr>
        <w:pStyle w:val="Heading4"/>
      </w:pPr>
      <w:r>
        <w:t>They justify substantive skews since there will always be a more correct side of the issue but we compensate for flaws in the lit.</w:t>
      </w:r>
    </w:p>
    <w:p w14:paraId="63EF7716" w14:textId="77777777" w:rsidR="00B0228F" w:rsidRDefault="00B0228F" w:rsidP="00B0228F">
      <w:pPr>
        <w:pStyle w:val="Heading4"/>
      </w:pPr>
      <w:r>
        <w:t>Scalar methods like comparison increases intervention – the persuasion of certain DA or advantages sway decisions – T/F binary is descriptive and technical.</w:t>
      </w:r>
    </w:p>
    <w:p w14:paraId="74B87030" w14:textId="77777777" w:rsidR="00B0228F" w:rsidRPr="00F346D7" w:rsidRDefault="00B0228F" w:rsidP="00B0228F">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62B4E28A" w14:textId="77777777" w:rsidR="00B0228F" w:rsidRDefault="00B0228F" w:rsidP="00B0228F">
      <w:pPr>
        <w:pStyle w:val="Heading4"/>
      </w:pPr>
      <w:r>
        <w:t xml:space="preserve">a </w:t>
      </w:r>
      <w:proofErr w:type="spellStart"/>
      <w:r>
        <w:t>priori's</w:t>
      </w:r>
      <w:proofErr w:type="spellEnd"/>
      <w:r>
        <w:t xml:space="preserve"> 1st – even worlds framing requires ethics that begin from a priori principles like reason or pleasure so we control the internal link to functional debates.</w:t>
      </w:r>
    </w:p>
    <w:p w14:paraId="5063A0C6" w14:textId="77777777" w:rsidR="00B0228F" w:rsidRPr="00803B86" w:rsidRDefault="00B0228F" w:rsidP="00B0228F">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w:t>
      </w:r>
    </w:p>
    <w:p w14:paraId="191BA133" w14:textId="77777777" w:rsidR="00B0228F" w:rsidRDefault="00B0228F" w:rsidP="00B0228F">
      <w:pPr>
        <w:pStyle w:val="Heading4"/>
      </w:pPr>
      <w:r>
        <w:t>Vote neg-</w:t>
      </w:r>
    </w:p>
    <w:p w14:paraId="5403F020" w14:textId="77777777" w:rsidR="00B0228F" w:rsidRPr="00B26701" w:rsidRDefault="00B0228F" w:rsidP="00B0228F"/>
    <w:p w14:paraId="361FEA38" w14:textId="77777777" w:rsidR="00B0228F" w:rsidRDefault="00B0228F" w:rsidP="00B0228F">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01694415" w14:textId="77777777" w:rsidR="00B0228F" w:rsidRDefault="00B0228F" w:rsidP="00B0228F">
      <w:r w:rsidRPr="000B5A6A">
        <w:t>https://www.merriam-webster.com/dictionary/to</w:t>
      </w:r>
      <w:hyperlink r:id="rId18" w:history="1"/>
    </w:p>
    <w:p w14:paraId="3E659606" w14:textId="77777777" w:rsidR="00B0228F" w:rsidRPr="00611770" w:rsidRDefault="00B0228F" w:rsidP="00B0228F">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5A392717" w14:textId="77777777" w:rsidR="00B0228F" w:rsidRDefault="00B0228F" w:rsidP="00B0228F">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5D9D8A86" w14:textId="77777777" w:rsidR="00B0228F" w:rsidRDefault="00B0228F" w:rsidP="00B0228F">
      <w:pPr>
        <w:pStyle w:val="Heading4"/>
      </w:pPr>
      <w:r>
        <w:t xml:space="preserve">2] </w:t>
      </w:r>
      <w:proofErr w:type="spellStart"/>
      <w:r>
        <w:t>Merrian</w:t>
      </w:r>
      <w:proofErr w:type="spellEnd"/>
      <w:r>
        <w:t xml:space="preserve"> Websters defines right as  </w:t>
      </w:r>
    </w:p>
    <w:p w14:paraId="7FD82977" w14:textId="77777777" w:rsidR="00B0228F" w:rsidRPr="00F41784" w:rsidRDefault="00B0228F" w:rsidP="00B0228F">
      <w:r w:rsidRPr="00F41784">
        <w:t>https://www.merriam-webster.com/dictionary/right</w:t>
      </w:r>
    </w:p>
    <w:p w14:paraId="22BBC4ED" w14:textId="77777777" w:rsidR="00B0228F" w:rsidRDefault="00B0228F" w:rsidP="00B0228F">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187E73F8" w14:textId="77777777" w:rsidR="00B0228F" w:rsidRDefault="00B0228F" w:rsidP="00B0228F">
      <w:pPr>
        <w:pStyle w:val="Heading4"/>
      </w:pPr>
      <w:r>
        <w:t xml:space="preserve">But there is no base for strikes to be perpendicular to, so the </w:t>
      </w:r>
      <w:proofErr w:type="spellStart"/>
      <w:r>
        <w:t>rez</w:t>
      </w:r>
      <w:proofErr w:type="spellEnd"/>
      <w:r>
        <w:t xml:space="preserve"> does nothing</w:t>
      </w:r>
    </w:p>
    <w:p w14:paraId="4633A997" w14:textId="77777777" w:rsidR="00B0228F" w:rsidRDefault="00B0228F" w:rsidP="00B0228F">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46FDDE0C" w14:textId="77777777" w:rsidR="00B0228F" w:rsidRDefault="00B0228F" w:rsidP="00B0228F">
      <w:r w:rsidRPr="00B56B19">
        <w:t>https://www.merriam-webster.com/dictionary/strike</w:t>
      </w:r>
    </w:p>
    <w:p w14:paraId="143C442F" w14:textId="77777777" w:rsidR="00B0228F" w:rsidRDefault="00B0228F" w:rsidP="00B0228F">
      <w:pPr>
        <w:pStyle w:val="Heading4"/>
      </w:pPr>
      <w:r>
        <w:t xml:space="preserve">4] </w:t>
      </w:r>
      <w:proofErr w:type="spellStart"/>
      <w:r>
        <w:t>Merrian</w:t>
      </w:r>
      <w:proofErr w:type="spellEnd"/>
      <w:r>
        <w:t xml:space="preserve"> Websters defines workers as </w:t>
      </w:r>
    </w:p>
    <w:p w14:paraId="67108009" w14:textId="77777777" w:rsidR="00B0228F" w:rsidRDefault="00B0228F" w:rsidP="00B0228F">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7F0CC59D" w14:textId="77777777" w:rsidR="00B0228F" w:rsidRPr="00AC67EA" w:rsidRDefault="00B0228F" w:rsidP="00B0228F">
      <w:r w:rsidRPr="00AC67EA">
        <w:t>https://www.merriam-webster.com/dictionary/worker</w:t>
      </w:r>
    </w:p>
    <w:p w14:paraId="28060AE7" w14:textId="77777777" w:rsidR="00B0228F" w:rsidRPr="00AD4714" w:rsidRDefault="00B0228F" w:rsidP="00B0228F">
      <w:pPr>
        <w:pStyle w:val="Heading4"/>
        <w:tabs>
          <w:tab w:val="left" w:pos="7172"/>
        </w:tabs>
        <w:rPr>
          <w:rStyle w:val="Style13ptBold"/>
          <w:b/>
          <w:bCs w:val="0"/>
        </w:rPr>
      </w:pPr>
      <w:r>
        <w:rPr>
          <w:rStyle w:val="Style13ptBold"/>
          <w:b/>
        </w:rPr>
        <w:t xml:space="preserve">1] </w:t>
      </w:r>
      <w:r w:rsidRPr="00740C90">
        <w:rPr>
          <w:rStyle w:val="Style13ptBold"/>
          <w:b/>
        </w:rPr>
        <w:t>We’re in a hologram</w:t>
      </w:r>
      <w:r>
        <w:rPr>
          <w:rStyle w:val="Style13ptBold"/>
          <w:b/>
        </w:rPr>
        <w:t xml:space="preserve"> </w:t>
      </w:r>
    </w:p>
    <w:p w14:paraId="0ADD04EE" w14:textId="77777777" w:rsidR="00B0228F" w:rsidRDefault="00B0228F" w:rsidP="00B0228F">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9"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5C12DD19" w14:textId="77777777" w:rsidR="00B0228F" w:rsidRDefault="00B0228F" w:rsidP="00B0228F">
      <w:pPr>
        <w:rPr>
          <w:sz w:val="10"/>
        </w:rPr>
      </w:pPr>
      <w:r w:rsidRPr="00AD4714">
        <w:rPr>
          <w:sz w:val="10"/>
        </w:rPr>
        <w:t xml:space="preserve">Some physicists actually believe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5AB90297" w14:textId="77777777" w:rsidR="00B0228F" w:rsidRDefault="00B0228F" w:rsidP="00B0228F">
      <w:pPr>
        <w:pStyle w:val="Heading4"/>
      </w:pPr>
      <w:r>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06A53406" w14:textId="77777777" w:rsidR="00B0228F" w:rsidRDefault="00B0228F" w:rsidP="00B0228F">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0AC98381" w14:textId="77777777" w:rsidR="00B0228F" w:rsidRDefault="00B0228F" w:rsidP="00B0228F">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6FC69D9D" w14:textId="77777777" w:rsidR="00B0228F" w:rsidRPr="001B30FD" w:rsidRDefault="00B0228F" w:rsidP="00B0228F">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31998141" w14:textId="77777777" w:rsidR="00B0228F" w:rsidRDefault="00B0228F" w:rsidP="00B0228F">
      <w:pPr>
        <w:pStyle w:val="Heading4"/>
        <w:rPr>
          <w:shd w:val="clear" w:color="auto" w:fill="FFFFFF"/>
        </w:rPr>
      </w:pPr>
      <w:r>
        <w:t xml:space="preserve">6] </w:t>
      </w:r>
      <w:r w:rsidRPr="00CE15A4">
        <w:rPr>
          <w:u w:val="single"/>
        </w:rPr>
        <w:t>Arrows Paradox</w:t>
      </w:r>
      <w:r>
        <w:t xml:space="preserve">- </w:t>
      </w:r>
      <w:r>
        <w:rPr>
          <w:shd w:val="clear" w:color="auto" w:fill="FFFFFF"/>
        </w:rPr>
        <w:t>If time is divided into 0-duration slices, no motion is happening in each of them, so taking them all as a whole, motion is impossible.</w:t>
      </w:r>
    </w:p>
    <w:p w14:paraId="69005FC5" w14:textId="77777777" w:rsidR="00B0228F" w:rsidRDefault="00B0228F" w:rsidP="00B0228F"/>
    <w:p w14:paraId="22E20FC2" w14:textId="60C5BF49" w:rsidR="00B0228F" w:rsidRDefault="00B0228F" w:rsidP="00B0228F">
      <w:pPr>
        <w:pStyle w:val="Heading2"/>
      </w:pPr>
      <w:r>
        <w:t>6</w:t>
      </w:r>
    </w:p>
    <w:p w14:paraId="1D484D0E" w14:textId="6164313A" w:rsidR="00B0228F" w:rsidRDefault="00B0228F" w:rsidP="00B0228F">
      <w:pPr>
        <w:pStyle w:val="Heading3"/>
      </w:pPr>
      <w:r>
        <w:t>Util NC</w:t>
      </w:r>
    </w:p>
    <w:p w14:paraId="24E0259A" w14:textId="79ECF55C" w:rsidR="00B0228F" w:rsidRDefault="00B0228F" w:rsidP="00B0228F">
      <w:pPr>
        <w:pStyle w:val="Heading4"/>
      </w:pPr>
      <w:r>
        <w:t xml:space="preserve">The standard is maximizing expected well-being—to clarify, </w:t>
      </w:r>
      <w:r>
        <w:rPr>
          <w:u w:val="single"/>
        </w:rPr>
        <w:t>hedonistic act utilitarianism.</w:t>
      </w:r>
      <w:r w:rsidRPr="00247689">
        <w:t xml:space="preserve"> Calc indicts </w:t>
      </w:r>
      <w:r w:rsidRPr="00247689">
        <w:rPr>
          <w:u w:val="single"/>
        </w:rPr>
        <w:t>don’t link</w:t>
      </w:r>
      <w:r>
        <w:t>—</w:t>
      </w:r>
      <w:r>
        <w:t>nuke war</w:t>
      </w:r>
      <w:r>
        <w:t xml:space="preserve"> </w:t>
      </w:r>
      <w:r>
        <w:t>is</w:t>
      </w:r>
      <w:r>
        <w:t xml:space="preserve"> bad because </w:t>
      </w:r>
      <w:r>
        <w:rPr>
          <w:u w:val="single"/>
        </w:rPr>
        <w:t>as far as we know</w:t>
      </w:r>
      <w:r>
        <w:t xml:space="preserve">, it would cause pain. </w:t>
      </w:r>
    </w:p>
    <w:p w14:paraId="460F42D6" w14:textId="77777777" w:rsidR="00B0228F" w:rsidRDefault="00B0228F" w:rsidP="00B0228F">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5283E6EE" w14:textId="77777777" w:rsidR="00B0228F" w:rsidRDefault="00B0228F" w:rsidP="00B0228F">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293F1479" w14:textId="77777777" w:rsidR="00B0228F" w:rsidRDefault="00B0228F" w:rsidP="00B0228F">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E55813">
        <w:rPr>
          <w:rStyle w:val="StyleUnderline"/>
          <w:highlight w:val="green"/>
        </w:rPr>
        <w:t>I might</w:t>
      </w:r>
      <w:r w:rsidRPr="004D267B">
        <w:rPr>
          <w:rStyle w:val="StyleUnderline"/>
        </w:rPr>
        <w:t xml:space="preserve"> further </w:t>
      </w:r>
      <w:r w:rsidRPr="00E55813">
        <w:rPr>
          <w:rStyle w:val="StyleUnderline"/>
          <w:highlight w:val="green"/>
        </w:rPr>
        <w:t>inquire,</w:t>
      </w:r>
      <w:r w:rsidRPr="004D267B">
        <w:rPr>
          <w:rStyle w:val="StyleUnderline"/>
        </w:rPr>
        <w:t xml:space="preserve"> however: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proofErr w:type="spellStart"/>
      <w:r w:rsidRPr="00E55813">
        <w:rPr>
          <w:rStyle w:val="Emphasis"/>
          <w:highlight w:val="green"/>
        </w:rPr>
        <w:t>her</w:t>
      </w:r>
      <w:r w:rsidRPr="004D267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740141E4" w14:textId="77777777" w:rsidR="00B0228F" w:rsidRPr="004D267B" w:rsidRDefault="00B0228F" w:rsidP="00B0228F">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6F49C328" w14:textId="77777777" w:rsidR="00B0228F" w:rsidRPr="009F4E71" w:rsidRDefault="00B0228F" w:rsidP="00B0228F"/>
    <w:p w14:paraId="7BD0D521" w14:textId="77777777" w:rsidR="00B0228F" w:rsidRDefault="00B0228F" w:rsidP="00B0228F">
      <w:pPr>
        <w:pStyle w:val="Heading4"/>
      </w:pPr>
      <w:r>
        <w:t>Prefer:</w:t>
      </w:r>
    </w:p>
    <w:p w14:paraId="158D6015" w14:textId="77777777" w:rsidR="00B0228F" w:rsidRPr="00163825" w:rsidRDefault="00B0228F" w:rsidP="00B0228F">
      <w:pPr>
        <w:pStyle w:val="Heading4"/>
        <w:rPr>
          <w:b w:val="0"/>
          <w:iCs w:val="0"/>
          <w:szCs w:val="26"/>
          <w:u w:val="single"/>
        </w:rPr>
      </w:pPr>
      <w:r>
        <w:t xml:space="preserve">1] You don’t get the choice to </w:t>
      </w:r>
      <w:r w:rsidRPr="00247689">
        <w:rPr>
          <w:u w:val="single"/>
        </w:rPr>
        <w:t xml:space="preserve">determine </w:t>
      </w:r>
      <w:r>
        <w:rPr>
          <w:u w:val="single"/>
        </w:rPr>
        <w:t>death</w:t>
      </w:r>
      <w:r w:rsidRPr="00247689">
        <w:rPr>
          <w:u w:val="single"/>
        </w:rPr>
        <w:t xml:space="preserve"> for other people</w:t>
      </w:r>
      <w:r>
        <w:t>.</w:t>
      </w:r>
    </w:p>
    <w:p w14:paraId="6BABBA4D" w14:textId="77777777" w:rsidR="00B0228F" w:rsidRPr="00247689" w:rsidRDefault="00B0228F" w:rsidP="00B0228F">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20" w:history="1">
        <w:r w:rsidRPr="00247689">
          <w:t>http://sce.sagepub.com</w:t>
        </w:r>
      </w:hyperlink>
      <w:r w:rsidRPr="00247689">
        <w:t>)</w:t>
      </w:r>
    </w:p>
    <w:p w14:paraId="3617106A" w14:textId="77777777" w:rsidR="00B0228F" w:rsidRDefault="00B0228F" w:rsidP="00B0228F">
      <w:pPr>
        <w:rPr>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Pr>
          <w:szCs w:val="26"/>
        </w:rPr>
        <w:t>quality of life</w:t>
      </w:r>
      <w:proofErr w:type="gramEnd"/>
      <w:r>
        <w:rPr>
          <w:szCs w:val="26"/>
        </w:rPr>
        <w:t xml:space="preserve"> concerns is the trump card as to whether or not life continues to be worthwhile. </w:t>
      </w:r>
      <w:r>
        <w:rPr>
          <w:sz w:val="26"/>
          <w:szCs w:val="26"/>
          <w:u w:val="single"/>
        </w:rPr>
        <w:t>Different patients may well decide differently</w:t>
      </w:r>
      <w:r>
        <w:rPr>
          <w:szCs w:val="26"/>
        </w:rPr>
        <w:t xml:space="preserve">. </w:t>
      </w:r>
      <w:r>
        <w:rPr>
          <w:sz w:val="26"/>
          <w:szCs w:val="26"/>
          <w:u w:val="single"/>
        </w:rPr>
        <w:t>That is the prerogative</w:t>
      </w:r>
      <w:r>
        <w:rPr>
          <w:szCs w:val="26"/>
        </w:rPr>
        <w:t xml:space="preserve"> </w:t>
      </w:r>
      <w:r>
        <w:rPr>
          <w:sz w:val="26"/>
          <w:szCs w:val="26"/>
          <w:u w:val="single"/>
        </w:rPr>
        <w:t>of the patient,</w:t>
      </w:r>
      <w:r>
        <w:rPr>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Pr>
          <w:b/>
          <w:sz w:val="26"/>
          <w:szCs w:val="26"/>
          <w:highlight w:val="green"/>
          <w:u w:val="single"/>
        </w:rPr>
        <w:t>If a person values</w:t>
      </w:r>
      <w:r>
        <w:rPr>
          <w:b/>
          <w:sz w:val="26"/>
          <w:szCs w:val="26"/>
          <w:u w:val="single"/>
        </w:rPr>
        <w:t xml:space="preserve"> his or her own </w:t>
      </w:r>
      <w:r>
        <w:rPr>
          <w:b/>
          <w:sz w:val="26"/>
          <w:szCs w:val="26"/>
          <w:highlight w:val="green"/>
          <w:u w:val="single"/>
        </w:rPr>
        <w:t xml:space="preserve">life, then </w:t>
      </w:r>
      <w:r>
        <w:rPr>
          <w:b/>
          <w:sz w:val="26"/>
          <w:szCs w:val="26"/>
          <w:u w:val="single"/>
        </w:rPr>
        <w:t xml:space="preserve">that </w:t>
      </w:r>
      <w:r>
        <w:rPr>
          <w:b/>
          <w:sz w:val="26"/>
          <w:szCs w:val="26"/>
          <w:highlight w:val="green"/>
          <w:u w:val="single"/>
        </w:rPr>
        <w:t>life is valuable</w:t>
      </w:r>
      <w:r>
        <w:rPr>
          <w:b/>
          <w:sz w:val="26"/>
          <w:szCs w:val="26"/>
          <w:u w:val="single"/>
        </w:rPr>
        <w:t xml:space="preserve">, precisely </w:t>
      </w:r>
      <w:r>
        <w:rPr>
          <w:b/>
          <w:sz w:val="26"/>
          <w:szCs w:val="26"/>
          <w:highlight w:val="green"/>
          <w:u w:val="single"/>
        </w:rPr>
        <w:t xml:space="preserve">to the extent </w:t>
      </w:r>
      <w:r>
        <w:rPr>
          <w:b/>
          <w:sz w:val="26"/>
          <w:szCs w:val="26"/>
          <w:u w:val="single"/>
        </w:rPr>
        <w:t xml:space="preserve">that he or </w:t>
      </w:r>
      <w:r>
        <w:rPr>
          <w:b/>
          <w:sz w:val="26"/>
          <w:szCs w:val="26"/>
          <w:highlight w:val="green"/>
          <w:u w:val="single"/>
        </w:rPr>
        <w:t>she values it</w:t>
      </w:r>
      <w:r>
        <w:rPr>
          <w:szCs w:val="26"/>
          <w:highlight w:val="green"/>
        </w:rPr>
        <w:t>.</w:t>
      </w:r>
      <w:r>
        <w:rPr>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Pr>
          <w:b/>
          <w:sz w:val="26"/>
          <w:szCs w:val="26"/>
          <w:highlight w:val="green"/>
          <w:u w:val="single"/>
        </w:rPr>
        <w:t>injustice</w:t>
      </w:r>
      <w:r>
        <w:rPr>
          <w:szCs w:val="26"/>
        </w:rPr>
        <w:t xml:space="preserve"> done to a </w:t>
      </w:r>
      <w:r>
        <w:rPr>
          <w:sz w:val="26"/>
          <w:szCs w:val="26"/>
          <w:u w:val="single"/>
        </w:rPr>
        <w:t xml:space="preserve">person </w:t>
      </w:r>
      <w:r>
        <w:rPr>
          <w:sz w:val="26"/>
          <w:szCs w:val="26"/>
          <w:highlight w:val="green"/>
          <w:u w:val="single"/>
        </w:rPr>
        <w:t xml:space="preserve">is to deprive </w:t>
      </w:r>
      <w:r w:rsidRPr="00247689">
        <w:rPr>
          <w:sz w:val="26"/>
          <w:szCs w:val="26"/>
          <w:u w:val="single"/>
        </w:rPr>
        <w:t xml:space="preserve">the person of </w:t>
      </w:r>
      <w:r>
        <w:rPr>
          <w:sz w:val="26"/>
          <w:szCs w:val="26"/>
          <w:highlight w:val="green"/>
          <w:u w:val="single"/>
        </w:rPr>
        <w:t>a life</w:t>
      </w:r>
      <w:r>
        <w:rPr>
          <w:sz w:val="26"/>
          <w:szCs w:val="26"/>
          <w:u w:val="single"/>
        </w:rPr>
        <w:t xml:space="preserve"> </w:t>
      </w:r>
      <w:r>
        <w:rPr>
          <w:b/>
          <w:sz w:val="26"/>
          <w:szCs w:val="26"/>
          <w:u w:val="single"/>
        </w:rPr>
        <w:t xml:space="preserve">he or </w:t>
      </w:r>
      <w:r>
        <w:rPr>
          <w:b/>
          <w:sz w:val="26"/>
          <w:szCs w:val="26"/>
          <w:highlight w:val="green"/>
          <w:u w:val="single"/>
        </w:rPr>
        <w:t>she may think valuable</w:t>
      </w:r>
      <w:r>
        <w:rPr>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Pr>
          <w:sz w:val="26"/>
          <w:szCs w:val="26"/>
          <w:highlight w:val="green"/>
          <w:u w:val="single"/>
        </w:rPr>
        <w:t>a broad range of</w:t>
      </w:r>
      <w:r>
        <w:rPr>
          <w:szCs w:val="26"/>
        </w:rPr>
        <w:t xml:space="preserve"> ‘critical interests’; </w:t>
      </w:r>
      <w:r>
        <w:rPr>
          <w:sz w:val="26"/>
          <w:szCs w:val="26"/>
          <w:highlight w:val="green"/>
          <w:u w:val="single"/>
        </w:rPr>
        <w:t>interests</w:t>
      </w:r>
      <w:r>
        <w:rPr>
          <w:szCs w:val="26"/>
        </w:rPr>
        <w:t xml:space="preserve"> worthy of pursuing — </w:t>
      </w:r>
      <w:r>
        <w:rPr>
          <w:b/>
          <w:sz w:val="26"/>
          <w:szCs w:val="26"/>
          <w:u w:val="single"/>
        </w:rPr>
        <w:t>friendships, family, life goals, etc</w:t>
      </w:r>
      <w:r>
        <w:rPr>
          <w:sz w:val="26"/>
          <w:szCs w:val="26"/>
          <w:u w:val="single"/>
        </w:rPr>
        <w:t xml:space="preserve">. </w:t>
      </w:r>
      <w:r>
        <w:rPr>
          <w:szCs w:val="26"/>
        </w:rPr>
        <w:t xml:space="preserve">— which </w:t>
      </w:r>
      <w:r>
        <w:rPr>
          <w:sz w:val="26"/>
          <w:szCs w:val="26"/>
          <w:highlight w:val="green"/>
          <w:u w:val="single"/>
        </w:rPr>
        <w:t>are subjected to</w:t>
      </w:r>
      <w:r>
        <w:rPr>
          <w:szCs w:val="26"/>
        </w:rPr>
        <w:t xml:space="preserve"> de facto </w:t>
      </w:r>
      <w:r>
        <w:rPr>
          <w:b/>
          <w:sz w:val="26"/>
          <w:szCs w:val="26"/>
          <w:highlight w:val="green"/>
          <w:u w:val="single"/>
        </w:rPr>
        <w:t>self-assessment</w:t>
      </w:r>
      <w:r>
        <w:rPr>
          <w:szCs w:val="26"/>
          <w:highlight w:val="green"/>
        </w:rPr>
        <w:t xml:space="preserve"> </w:t>
      </w:r>
      <w:r>
        <w:rPr>
          <w:sz w:val="26"/>
          <w:szCs w:val="26"/>
          <w:highlight w:val="green"/>
          <w:u w:val="single"/>
        </w:rPr>
        <w:t>for</w:t>
      </w:r>
      <w:r>
        <w:rPr>
          <w:sz w:val="26"/>
          <w:szCs w:val="26"/>
          <w:u w:val="single"/>
        </w:rPr>
        <w:t xml:space="preserve"> the further </w:t>
      </w:r>
      <w:r>
        <w:rPr>
          <w:sz w:val="26"/>
          <w:szCs w:val="26"/>
          <w:highlight w:val="green"/>
          <w:u w:val="single"/>
        </w:rPr>
        <w:t>determination of</w:t>
      </w:r>
      <w:r>
        <w:rPr>
          <w:sz w:val="26"/>
          <w:szCs w:val="26"/>
          <w:u w:val="single"/>
        </w:rPr>
        <w:t xml:space="preserve"> meaningful </w:t>
      </w:r>
      <w:r>
        <w:rPr>
          <w:sz w:val="26"/>
          <w:szCs w:val="26"/>
          <w:highlight w:val="green"/>
          <w:u w:val="single"/>
        </w:rPr>
        <w:t>value</w:t>
      </w:r>
      <w:r>
        <w:rPr>
          <w:sz w:val="26"/>
          <w:szCs w:val="26"/>
          <w:u w:val="single"/>
        </w:rPr>
        <w:t xml:space="preserve">. </w:t>
      </w:r>
      <w:r>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2DDD707A" w14:textId="77777777" w:rsidR="00B0228F" w:rsidRPr="00247689" w:rsidRDefault="00B0228F" w:rsidP="00B0228F">
      <w:pPr>
        <w:pStyle w:val="Heading4"/>
        <w:rPr>
          <w:rFonts w:cs="Calibri"/>
          <w:bCs/>
        </w:rPr>
      </w:pPr>
      <w:r w:rsidRPr="00247689">
        <w:rPr>
          <w:bCs/>
        </w:rPr>
        <w:t xml:space="preserve">2] </w:t>
      </w:r>
      <w:r w:rsidRPr="00247689">
        <w:rPr>
          <w:rFonts w:cs="Calibri"/>
          <w:bCs/>
        </w:rPr>
        <w:t xml:space="preserve">Actor spec—governments must use util because they </w:t>
      </w:r>
      <w:r w:rsidRPr="00247689">
        <w:rPr>
          <w:rFonts w:cs="Calibri"/>
          <w:bCs/>
          <w:u w:val="single"/>
        </w:rPr>
        <w:t>don’t have intentions</w:t>
      </w:r>
      <w:r w:rsidRPr="00247689">
        <w:rPr>
          <w:rFonts w:cs="Calibri"/>
          <w:bCs/>
        </w:rPr>
        <w:t xml:space="preserve"> and are </w:t>
      </w:r>
      <w:r w:rsidRPr="00247689">
        <w:rPr>
          <w:rFonts w:cs="Calibri"/>
          <w:bCs/>
          <w:u w:val="single"/>
        </w:rPr>
        <w:t>constantly</w:t>
      </w:r>
      <w:r w:rsidRPr="00247689">
        <w:rPr>
          <w:rFonts w:cs="Calibri"/>
          <w:bCs/>
        </w:rPr>
        <w:t xml:space="preserve"> dealing with tradeoffs—outweighs since different agents have different obligations—takes out calc indicts since they are empirically denied. </w:t>
      </w:r>
    </w:p>
    <w:p w14:paraId="2330B41D" w14:textId="77777777" w:rsidR="00B0228F" w:rsidRPr="00247689" w:rsidRDefault="00B0228F" w:rsidP="00B0228F">
      <w:pPr>
        <w:pStyle w:val="Heading4"/>
        <w:rPr>
          <w:bCs/>
        </w:rPr>
      </w:pPr>
      <w:r w:rsidRPr="00247689">
        <w:rPr>
          <w:bCs/>
        </w:rPr>
        <w:t xml:space="preserve">3] No </w:t>
      </w:r>
      <w:r w:rsidRPr="00247689">
        <w:rPr>
          <w:bCs/>
          <w:u w:val="single"/>
        </w:rPr>
        <w:t>intent-foresight</w:t>
      </w:r>
      <w:r w:rsidRPr="00247689">
        <w:rPr>
          <w:bCs/>
        </w:rPr>
        <w:t xml:space="preserve"> distinction for states.</w:t>
      </w:r>
    </w:p>
    <w:p w14:paraId="1E7A946E" w14:textId="77777777" w:rsidR="00B0228F" w:rsidRDefault="00B0228F" w:rsidP="00B0228F">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5F9CF5E8" w14:textId="77777777" w:rsidR="00B0228F" w:rsidRDefault="00B0228F" w:rsidP="00B0228F">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w:t>
      </w:r>
      <w:proofErr w:type="gramStart"/>
      <w:r>
        <w:rPr>
          <w:rStyle w:val="StyleUnderline"/>
        </w:rPr>
        <w:t>So</w:t>
      </w:r>
      <w:proofErr w:type="gramEnd"/>
      <w:r>
        <w:rPr>
          <w:rStyle w:val="StyleUnderline"/>
        </w:rPr>
        <w:t xml:space="preserve">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w:t>
      </w:r>
      <w:proofErr w:type="gramStart"/>
      <w:r>
        <w:rPr>
          <w:rStyle w:val="StyleUnderline"/>
        </w:rPr>
        <w:t>So</w:t>
      </w:r>
      <w:proofErr w:type="gramEnd"/>
      <w:r>
        <w:rPr>
          <w:rStyle w:val="StyleUnderline"/>
        </w:rPr>
        <w:t xml:space="preserve"> the evading-responsibility worry has much more force against the intending-foreseeing distinction when applied to state action than elsewhere.</w:t>
      </w:r>
    </w:p>
    <w:p w14:paraId="2392BD18" w14:textId="77777777" w:rsidR="00B0228F" w:rsidRDefault="00B0228F" w:rsidP="00B0228F"/>
    <w:p w14:paraId="4F6D0634" w14:textId="77777777" w:rsidR="00B0228F" w:rsidRPr="00247689" w:rsidRDefault="00B0228F" w:rsidP="00B0228F">
      <w:pPr>
        <w:pStyle w:val="Heading4"/>
        <w:rPr>
          <w:bCs/>
        </w:rPr>
      </w:pPr>
      <w:r w:rsidRPr="00247689">
        <w:rPr>
          <w:bCs/>
        </w:rPr>
        <w:t xml:space="preserve">Impact calc – </w:t>
      </w:r>
    </w:p>
    <w:p w14:paraId="2493D37B" w14:textId="77777777" w:rsidR="00B0228F" w:rsidRPr="00CE09CC" w:rsidRDefault="00B0228F" w:rsidP="00B0228F">
      <w:pPr>
        <w:pStyle w:val="Heading4"/>
        <w:rPr>
          <w:bCs/>
        </w:rPr>
      </w:pPr>
      <w:r w:rsidRPr="00CE09CC">
        <w:rPr>
          <w:bCs/>
        </w:rPr>
        <w:t xml:space="preserve">1] Extinction </w:t>
      </w:r>
      <w:r w:rsidRPr="00CE09CC">
        <w:rPr>
          <w:bCs/>
          <w:u w:val="single"/>
        </w:rPr>
        <w:t>outweighs</w:t>
      </w:r>
      <w:r w:rsidRPr="00CE09CC">
        <w:rPr>
          <w:bCs/>
        </w:rPr>
        <w:t xml:space="preserve">: </w:t>
      </w:r>
    </w:p>
    <w:p w14:paraId="5624E050" w14:textId="77777777" w:rsidR="00B0228F" w:rsidRPr="00CE09CC" w:rsidRDefault="00B0228F" w:rsidP="00B0228F">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5FBE339A" w14:textId="77777777" w:rsidR="00B0228F" w:rsidRPr="00CE09CC" w:rsidRDefault="00B0228F" w:rsidP="00B0228F">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1ECE9348" w14:textId="77777777" w:rsidR="00B0228F" w:rsidRPr="00CE09CC" w:rsidRDefault="00B0228F" w:rsidP="00B0228F">
      <w:pPr>
        <w:pStyle w:val="Heading4"/>
        <w:rPr>
          <w:bCs/>
        </w:rPr>
      </w:pPr>
      <w:r w:rsidRPr="00CE09CC">
        <w:rPr>
          <w:bCs/>
        </w:rPr>
        <w:t xml:space="preserve">C] Comes before </w:t>
      </w:r>
      <w:r w:rsidRPr="00CE09CC">
        <w:rPr>
          <w:bCs/>
          <w:u w:val="single"/>
        </w:rPr>
        <w:t>value-to-life</w:t>
      </w:r>
      <w:r w:rsidRPr="00CE09CC">
        <w:rPr>
          <w:bCs/>
        </w:rPr>
        <w:t>.</w:t>
      </w:r>
    </w:p>
    <w:p w14:paraId="75F5000E" w14:textId="77777777" w:rsidR="00B0228F" w:rsidRPr="00CE09CC" w:rsidRDefault="00B0228F" w:rsidP="00B0228F">
      <w:proofErr w:type="spellStart"/>
      <w:r>
        <w:rPr>
          <w:rStyle w:val="Style13ptBold"/>
        </w:rPr>
        <w:t>Tännsjö</w:t>
      </w:r>
      <w:proofErr w:type="spellEnd"/>
      <w:r>
        <w:rPr>
          <w:rStyle w:val="Style13ptBold"/>
        </w:rPr>
        <w:t xml:space="preserve"> 11</w:t>
      </w:r>
      <w:r w:rsidRPr="00CE09CC">
        <w:t xml:space="preserve"> (</w:t>
      </w:r>
      <w:proofErr w:type="spellStart"/>
      <w:r w:rsidRPr="00CE09CC">
        <w:t>Torbjörn</w:t>
      </w:r>
      <w:proofErr w:type="spellEnd"/>
      <w:r w:rsidRPr="00CE09CC">
        <w:t xml:space="preserve">, the Kristian </w:t>
      </w:r>
      <w:proofErr w:type="spellStart"/>
      <w:r w:rsidRPr="00CE09CC">
        <w:t>Claëson</w:t>
      </w:r>
      <w:proofErr w:type="spellEnd"/>
      <w:r w:rsidRPr="00CE09CC">
        <w:t xml:space="preserve"> Professor of Practical Philosophy at Stockholm University, “Shalt Thou Sometimes Murder? On the Ethics of Killing,” </w:t>
      </w:r>
      <w:hyperlink r:id="rId21" w:history="1">
        <w:r w:rsidRPr="00CE09CC">
          <w:t>http://people.su.se/~jolso/HS-texter/shaltthou.pdf</w:t>
        </w:r>
      </w:hyperlink>
      <w:r w:rsidRPr="00CE09CC">
        <w:t>) //BS 1-27-2018</w:t>
      </w:r>
    </w:p>
    <w:p w14:paraId="530FFD30" w14:textId="77777777" w:rsidR="00B0228F" w:rsidRPr="00CE09CC" w:rsidRDefault="00B0228F" w:rsidP="00B0228F">
      <w:r w:rsidRPr="00CE09CC">
        <w:t>**Bracketed to avoid triggers</w:t>
      </w:r>
    </w:p>
    <w:p w14:paraId="27710E0E" w14:textId="77777777" w:rsidR="00B0228F" w:rsidRPr="00CE09CC" w:rsidRDefault="00B0228F" w:rsidP="00B0228F">
      <w:pPr>
        <w:rPr>
          <w:szCs w:val="26"/>
        </w:rPr>
      </w:pPr>
      <w:r w:rsidRPr="00CE09CC">
        <w:rPr>
          <w:szCs w:val="26"/>
        </w:rPr>
        <w:t xml:space="preserve">I suppose it is correct to say that, </w:t>
      </w:r>
      <w:r w:rsidRPr="00CE09CC">
        <w:rPr>
          <w:rStyle w:val="StyleUnderline"/>
          <w:sz w:val="26"/>
          <w:szCs w:val="26"/>
        </w:rPr>
        <w:t>if Schopenhauer is right,</w:t>
      </w:r>
      <w:r w:rsidRPr="00CE09CC">
        <w:rPr>
          <w:szCs w:val="26"/>
        </w:rPr>
        <w:t xml:space="preserve"> </w:t>
      </w:r>
      <w:r w:rsidRPr="00CE09CC">
        <w:rPr>
          <w:rStyle w:val="StyleUnderline"/>
          <w:sz w:val="26"/>
          <w:szCs w:val="26"/>
          <w:highlight w:val="green"/>
        </w:rPr>
        <w:t>if life is never worth living,</w:t>
      </w:r>
      <w:r w:rsidRPr="00CE09CC">
        <w:rPr>
          <w:szCs w:val="26"/>
        </w:rPr>
        <w:t xml:space="preserve"> </w:t>
      </w:r>
      <w:r w:rsidRPr="00CE09CC">
        <w:rPr>
          <w:rStyle w:val="StyleUnderline"/>
          <w:sz w:val="26"/>
          <w:szCs w:val="26"/>
          <w:highlight w:val="green"/>
        </w:rPr>
        <w:t>then</w:t>
      </w:r>
      <w:r w:rsidRPr="00CE09CC">
        <w:rPr>
          <w:rStyle w:val="StyleUnderline"/>
          <w:sz w:val="26"/>
          <w:szCs w:val="26"/>
        </w:rPr>
        <w:t xml:space="preserve"> according to utilitarianism </w:t>
      </w:r>
      <w:r w:rsidRPr="00CE09CC">
        <w:rPr>
          <w:rStyle w:val="Emphasis"/>
          <w:sz w:val="26"/>
          <w:szCs w:val="26"/>
          <w:highlight w:val="green"/>
        </w:rPr>
        <w:t>we should all [die]</w:t>
      </w:r>
      <w:r w:rsidRPr="00CE09CC">
        <w:rPr>
          <w:rStyle w:val="StyleUnderline"/>
          <w:sz w:val="26"/>
          <w:szCs w:val="26"/>
          <w:highlight w:val="green"/>
        </w:rPr>
        <w:t xml:space="preserve"> </w:t>
      </w:r>
      <w:r w:rsidRPr="00CE09CC">
        <w:rPr>
          <w:rStyle w:val="StyleUnderline"/>
          <w:sz w:val="26"/>
          <w:szCs w:val="26"/>
        </w:rPr>
        <w:t>commit suicide</w:t>
      </w:r>
      <w:r w:rsidRPr="00CE09CC">
        <w:rPr>
          <w:szCs w:val="26"/>
        </w:rPr>
        <w:t xml:space="preserve"> </w:t>
      </w:r>
      <w:r w:rsidRPr="00CE09CC">
        <w:rPr>
          <w:rStyle w:val="StyleUnderline"/>
          <w:sz w:val="26"/>
          <w:szCs w:val="26"/>
        </w:rPr>
        <w:t xml:space="preserve">and </w:t>
      </w:r>
      <w:r w:rsidRPr="00CE09CC">
        <w:rPr>
          <w:rStyle w:val="Emphasis"/>
          <w:sz w:val="26"/>
          <w:szCs w:val="26"/>
        </w:rPr>
        <w:t>put an end to humanity</w:t>
      </w:r>
      <w:r w:rsidRPr="00CE09CC">
        <w:rPr>
          <w:szCs w:val="26"/>
        </w:rPr>
        <w:t xml:space="preserve">. </w:t>
      </w:r>
      <w:r w:rsidRPr="00CE09CC">
        <w:rPr>
          <w:rStyle w:val="StyleUnderline"/>
          <w:sz w:val="26"/>
          <w:szCs w:val="26"/>
        </w:rPr>
        <w:t xml:space="preserve">But this </w:t>
      </w:r>
      <w:r w:rsidRPr="00CE09CC">
        <w:rPr>
          <w:rStyle w:val="Emphasis"/>
          <w:sz w:val="26"/>
          <w:szCs w:val="26"/>
        </w:rPr>
        <w:t>does not mean that, each of us should commit suicide</w:t>
      </w:r>
      <w:r w:rsidRPr="00CE09CC">
        <w:rPr>
          <w:szCs w:val="26"/>
        </w:rPr>
        <w:t xml:space="preserve">. I commented on this in chapter two when I presented the idea that </w:t>
      </w:r>
      <w:r w:rsidRPr="00CE09CC">
        <w:rPr>
          <w:rStyle w:val="StyleUnderline"/>
          <w:sz w:val="26"/>
          <w:szCs w:val="26"/>
        </w:rPr>
        <w:t>utilitarianism should be applied</w:t>
      </w:r>
      <w:r w:rsidRPr="00CE09CC">
        <w:rPr>
          <w:szCs w:val="26"/>
        </w:rPr>
        <w:t xml:space="preserve">, not only to individual actions, but </w:t>
      </w:r>
      <w:r w:rsidRPr="00CE09CC">
        <w:rPr>
          <w:rStyle w:val="StyleUnderline"/>
          <w:sz w:val="26"/>
          <w:szCs w:val="26"/>
        </w:rPr>
        <w:t>to collective actions</w:t>
      </w:r>
      <w:r w:rsidRPr="00CE09CC">
        <w:rPr>
          <w:szCs w:val="26"/>
        </w:rPr>
        <w:t xml:space="preserve"> as </w:t>
      </w:r>
      <w:proofErr w:type="gramStart"/>
      <w:r w:rsidRPr="00CE09CC">
        <w:rPr>
          <w:szCs w:val="26"/>
        </w:rPr>
        <w:t>well.</w:t>
      </w:r>
      <w:r w:rsidRPr="00CE09CC">
        <w:rPr>
          <w:sz w:val="12"/>
          <w:szCs w:val="26"/>
        </w:rPr>
        <w:t>¶</w:t>
      </w:r>
      <w:proofErr w:type="gramEnd"/>
      <w:r w:rsidRPr="00CE09CC">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E09CC">
        <w:rPr>
          <w:szCs w:val="26"/>
        </w:rPr>
        <w:t>utilitarians</w:t>
      </w:r>
      <w:proofErr w:type="spellEnd"/>
      <w:r w:rsidRPr="00CE09CC">
        <w:rPr>
          <w:szCs w:val="26"/>
        </w:rPr>
        <w:t xml:space="preserve">. They may avoid suicide because they believe that it is morally wrong to kill oneself. </w:t>
      </w:r>
      <w:r w:rsidRPr="00CE09CC">
        <w:rPr>
          <w:rStyle w:val="StyleUnderline"/>
          <w:sz w:val="26"/>
          <w:szCs w:val="26"/>
        </w:rPr>
        <w:t>It is</w:t>
      </w:r>
      <w:r w:rsidRPr="00CE09CC">
        <w:rPr>
          <w:szCs w:val="26"/>
        </w:rPr>
        <w:t xml:space="preserve"> also </w:t>
      </w:r>
      <w:r w:rsidRPr="00CE09CC">
        <w:rPr>
          <w:rStyle w:val="StyleUnderline"/>
          <w:sz w:val="26"/>
          <w:szCs w:val="26"/>
        </w:rPr>
        <w:t>a possibility that,</w:t>
      </w:r>
      <w:r w:rsidRPr="00CE09CC">
        <w:rPr>
          <w:szCs w:val="26"/>
        </w:rPr>
        <w:t xml:space="preserve"> </w:t>
      </w:r>
      <w:r w:rsidRPr="00CE09CC">
        <w:rPr>
          <w:rStyle w:val="StyleUnderline"/>
          <w:sz w:val="26"/>
          <w:szCs w:val="26"/>
          <w:highlight w:val="green"/>
        </w:rPr>
        <w:t xml:space="preserve">even if people </w:t>
      </w:r>
      <w:r w:rsidRPr="00CE09CC">
        <w:rPr>
          <w:rStyle w:val="Emphasis"/>
          <w:sz w:val="26"/>
          <w:szCs w:val="26"/>
          <w:highlight w:val="green"/>
        </w:rPr>
        <w:t>lead lives not worth living</w:t>
      </w:r>
      <w:r w:rsidRPr="00CE09CC">
        <w:rPr>
          <w:szCs w:val="26"/>
        </w:rPr>
        <w:t xml:space="preserve">, </w:t>
      </w:r>
      <w:r w:rsidRPr="00CE09CC">
        <w:rPr>
          <w:rStyle w:val="StyleUnderline"/>
          <w:sz w:val="26"/>
          <w:szCs w:val="26"/>
        </w:rPr>
        <w:t xml:space="preserve">they </w:t>
      </w:r>
      <w:r w:rsidRPr="00CE09CC">
        <w:rPr>
          <w:rStyle w:val="Emphasis"/>
          <w:sz w:val="26"/>
          <w:szCs w:val="26"/>
        </w:rPr>
        <w:t>believe they do</w:t>
      </w:r>
      <w:r w:rsidRPr="00CE09CC">
        <w:rPr>
          <w:szCs w:val="26"/>
        </w:rPr>
        <w:t xml:space="preserve">. And </w:t>
      </w:r>
      <w:r w:rsidRPr="00CE09CC">
        <w:rPr>
          <w:rStyle w:val="StyleUnderline"/>
          <w:sz w:val="26"/>
          <w:szCs w:val="26"/>
        </w:rPr>
        <w:t>even if some may believe that their lives, up to now, have not been worth living</w:t>
      </w:r>
      <w:r w:rsidRPr="00CE09CC">
        <w:rPr>
          <w:szCs w:val="26"/>
        </w:rPr>
        <w:t xml:space="preserve">, </w:t>
      </w:r>
      <w:r w:rsidRPr="00CE09CC">
        <w:rPr>
          <w:rStyle w:val="StyleUnderline"/>
          <w:sz w:val="26"/>
          <w:szCs w:val="26"/>
          <w:highlight w:val="green"/>
        </w:rPr>
        <w:t xml:space="preserve">their </w:t>
      </w:r>
      <w:r w:rsidRPr="00CE09CC">
        <w:rPr>
          <w:rStyle w:val="Emphasis"/>
          <w:sz w:val="26"/>
          <w:szCs w:val="26"/>
          <w:highlight w:val="green"/>
        </w:rPr>
        <w:t>future lives will be better</w:t>
      </w:r>
      <w:r w:rsidRPr="00CE09CC">
        <w:rPr>
          <w:szCs w:val="26"/>
        </w:rPr>
        <w:t xml:space="preserve">. They may be mistaken about this. They may hold false expectations about the </w:t>
      </w:r>
      <w:proofErr w:type="gramStart"/>
      <w:r w:rsidRPr="00CE09CC">
        <w:rPr>
          <w:szCs w:val="26"/>
        </w:rPr>
        <w:t>future.</w:t>
      </w:r>
      <w:r w:rsidRPr="00CE09CC">
        <w:rPr>
          <w:sz w:val="12"/>
          <w:szCs w:val="26"/>
        </w:rPr>
        <w:t>¶</w:t>
      </w:r>
      <w:proofErr w:type="gramEnd"/>
      <w:r w:rsidRPr="00CE09CC">
        <w:rPr>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E09CC">
        <w:rPr>
          <w:szCs w:val="26"/>
        </w:rPr>
        <w:t>So</w:t>
      </w:r>
      <w:proofErr w:type="gramEnd"/>
      <w:r w:rsidRPr="00CE09CC">
        <w:rPr>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E09CC">
        <w:rPr>
          <w:szCs w:val="26"/>
        </w:rPr>
        <w:t>do.</w:t>
      </w:r>
      <w:r w:rsidRPr="00CE09CC">
        <w:rPr>
          <w:sz w:val="12"/>
          <w:szCs w:val="26"/>
        </w:rPr>
        <w:t>¶</w:t>
      </w:r>
      <w:proofErr w:type="gramEnd"/>
      <w:r w:rsidRPr="00CE09CC">
        <w:rPr>
          <w:szCs w:val="26"/>
        </w:rPr>
        <w:t xml:space="preserve"> </w:t>
      </w:r>
      <w:r w:rsidRPr="00CE09CC">
        <w:rPr>
          <w:rStyle w:val="StyleUnderline"/>
          <w:sz w:val="26"/>
          <w:szCs w:val="26"/>
        </w:rPr>
        <w:t>My strong belief is that</w:t>
      </w:r>
      <w:r w:rsidRPr="00CE09CC">
        <w:rPr>
          <w:szCs w:val="26"/>
        </w:rPr>
        <w:t xml:space="preserve"> </w:t>
      </w:r>
      <w:r w:rsidRPr="00CE09CC">
        <w:rPr>
          <w:rStyle w:val="StyleUnderline"/>
          <w:sz w:val="26"/>
          <w:szCs w:val="26"/>
          <w:highlight w:val="green"/>
        </w:rPr>
        <w:t xml:space="preserve">most of us </w:t>
      </w:r>
      <w:r w:rsidRPr="00CE09CC">
        <w:rPr>
          <w:rStyle w:val="Emphasis"/>
          <w:sz w:val="26"/>
          <w:szCs w:val="26"/>
          <w:highlight w:val="green"/>
        </w:rPr>
        <w:t>live lives worth living</w:t>
      </w:r>
      <w:r w:rsidRPr="00CE09CC">
        <w:rPr>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E09CC">
        <w:rPr>
          <w:szCs w:val="26"/>
        </w:rPr>
        <w:t>optimistic.</w:t>
      </w:r>
      <w:r w:rsidRPr="00CE09CC">
        <w:rPr>
          <w:sz w:val="12"/>
          <w:szCs w:val="26"/>
        </w:rPr>
        <w:t>¶</w:t>
      </w:r>
      <w:proofErr w:type="gramEnd"/>
      <w:r w:rsidRPr="00CE09CC">
        <w:rPr>
          <w:szCs w:val="26"/>
        </w:rPr>
        <w:t xml:space="preserve"> Let us just </w:t>
      </w:r>
      <w:r w:rsidRPr="00CE09CC">
        <w:rPr>
          <w:rStyle w:val="StyleUnderline"/>
          <w:sz w:val="26"/>
          <w:szCs w:val="26"/>
        </w:rPr>
        <w:t>for the sake of the argument assume that our lives are not worth living, and let us accept that, if this is so, we should all kill ourselves</w:t>
      </w:r>
      <w:r w:rsidRPr="00CE09CC">
        <w:rPr>
          <w:szCs w:val="26"/>
        </w:rPr>
        <w:t xml:space="preserve">. As I noted above, </w:t>
      </w:r>
      <w:r w:rsidRPr="00CE09CC">
        <w:rPr>
          <w:rStyle w:val="StyleUnderline"/>
          <w:sz w:val="26"/>
          <w:szCs w:val="26"/>
        </w:rPr>
        <w:t>this does not answer the question what we should do, each one of us</w:t>
      </w:r>
      <w:r w:rsidRPr="00CE09CC">
        <w:rPr>
          <w:szCs w:val="26"/>
        </w:rPr>
        <w:t xml:space="preserve">. My conjecture is that </w:t>
      </w:r>
      <w:r w:rsidRPr="00CE09CC">
        <w:rPr>
          <w:rStyle w:val="StyleUnderline"/>
          <w:sz w:val="26"/>
          <w:szCs w:val="26"/>
          <w:highlight w:val="green"/>
        </w:rPr>
        <w:t>we should not [die]</w:t>
      </w:r>
      <w:r w:rsidRPr="00CE09CC">
        <w:rPr>
          <w:rStyle w:val="StyleUnderline"/>
          <w:sz w:val="26"/>
          <w:szCs w:val="26"/>
        </w:rPr>
        <w:t xml:space="preserve"> commit suicide</w:t>
      </w:r>
      <w:r w:rsidRPr="00CE09CC">
        <w:rPr>
          <w:szCs w:val="26"/>
        </w:rPr>
        <w:t xml:space="preserve">. The explanation is simple. </w:t>
      </w:r>
      <w:r w:rsidRPr="00CE09CC">
        <w:rPr>
          <w:rStyle w:val="Emphasis"/>
          <w:sz w:val="26"/>
          <w:szCs w:val="26"/>
          <w:highlight w:val="green"/>
        </w:rPr>
        <w:t>If I [die]</w:t>
      </w:r>
      <w:r w:rsidRPr="00CE09CC">
        <w:rPr>
          <w:rStyle w:val="StyleUnderline"/>
          <w:sz w:val="26"/>
          <w:szCs w:val="26"/>
        </w:rPr>
        <w:t xml:space="preserve"> kill myself, </w:t>
      </w:r>
      <w:r w:rsidRPr="00CE09CC">
        <w:rPr>
          <w:rStyle w:val="StyleUnderline"/>
          <w:sz w:val="26"/>
          <w:szCs w:val="26"/>
          <w:highlight w:val="green"/>
        </w:rPr>
        <w:t xml:space="preserve">many </w:t>
      </w:r>
      <w:r w:rsidRPr="00CE09CC">
        <w:rPr>
          <w:rStyle w:val="StyleUnderline"/>
          <w:sz w:val="26"/>
          <w:szCs w:val="26"/>
        </w:rPr>
        <w:t xml:space="preserve">people </w:t>
      </w:r>
      <w:r w:rsidRPr="00CE09CC">
        <w:rPr>
          <w:rStyle w:val="StyleUnderline"/>
          <w:sz w:val="26"/>
          <w:szCs w:val="26"/>
          <w:highlight w:val="green"/>
        </w:rPr>
        <w:t xml:space="preserve">will </w:t>
      </w:r>
      <w:r w:rsidRPr="00CE09CC">
        <w:rPr>
          <w:rStyle w:val="Emphasis"/>
          <w:sz w:val="26"/>
          <w:szCs w:val="26"/>
          <w:highlight w:val="green"/>
        </w:rPr>
        <w:t>suffer</w:t>
      </w:r>
      <w:r w:rsidRPr="00CE09CC">
        <w:rPr>
          <w:szCs w:val="26"/>
        </w:rPr>
        <w:t xml:space="preserve">. Here is a rough explanation of how this will happen: </w:t>
      </w:r>
      <w:r w:rsidRPr="00CE09CC">
        <w:rPr>
          <w:sz w:val="12"/>
          <w:szCs w:val="26"/>
        </w:rPr>
        <w:t>¶</w:t>
      </w:r>
      <w:r w:rsidRPr="00CE09CC">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E09CC">
        <w:rPr>
          <w:rStyle w:val="StyleUnderline"/>
          <w:sz w:val="26"/>
          <w:szCs w:val="26"/>
        </w:rPr>
        <w:t>Suicide</w:t>
      </w:r>
      <w:r w:rsidRPr="00CE09CC">
        <w:rPr>
          <w:szCs w:val="26"/>
        </w:rPr>
        <w:t xml:space="preserve"> also </w:t>
      </w:r>
      <w:r w:rsidRPr="00CE09CC">
        <w:rPr>
          <w:rStyle w:val="StyleUnderline"/>
          <w:sz w:val="26"/>
          <w:szCs w:val="26"/>
          <w:highlight w:val="green"/>
        </w:rPr>
        <w:t xml:space="preserve">leads to </w:t>
      </w:r>
      <w:r w:rsidRPr="00CE09CC">
        <w:rPr>
          <w:rStyle w:val="Emphasis"/>
          <w:sz w:val="26"/>
          <w:szCs w:val="26"/>
          <w:highlight w:val="green"/>
        </w:rPr>
        <w:t xml:space="preserve">rage, loneliness, and </w:t>
      </w:r>
      <w:r w:rsidRPr="00CE09CC">
        <w:rPr>
          <w:rStyle w:val="Emphasis"/>
          <w:sz w:val="26"/>
          <w:szCs w:val="26"/>
        </w:rPr>
        <w:t xml:space="preserve">awareness of </w:t>
      </w:r>
      <w:r w:rsidRPr="00CE09CC">
        <w:rPr>
          <w:rStyle w:val="Emphasis"/>
          <w:sz w:val="26"/>
          <w:szCs w:val="26"/>
          <w:highlight w:val="green"/>
        </w:rPr>
        <w:t>vulnerability in those left behind</w:t>
      </w:r>
      <w:r w:rsidRPr="00CE09CC">
        <w:rPr>
          <w:szCs w:val="26"/>
        </w:rPr>
        <w:t xml:space="preserve">. Indeed, the sense that suicide is an essentially selfish act dominates many popular perceptions of suicide. </w:t>
      </w:r>
      <w:r w:rsidRPr="00CE09CC">
        <w:rPr>
          <w:sz w:val="12"/>
          <w:szCs w:val="26"/>
        </w:rPr>
        <w:t>¶</w:t>
      </w:r>
      <w:r w:rsidRPr="00CE09CC">
        <w:rPr>
          <w:szCs w:val="26"/>
        </w:rPr>
        <w:t xml:space="preserve"> </w:t>
      </w:r>
      <w:r w:rsidRPr="00CE09CC">
        <w:rPr>
          <w:rStyle w:val="StyleUnderline"/>
          <w:sz w:val="26"/>
          <w:szCs w:val="26"/>
        </w:rPr>
        <w:t>The fact that all our lives lack meaning</w:t>
      </w:r>
      <w:r w:rsidRPr="00CE09CC">
        <w:rPr>
          <w:szCs w:val="26"/>
        </w:rPr>
        <w:t xml:space="preserve">, </w:t>
      </w:r>
      <w:r w:rsidRPr="00CE09CC">
        <w:rPr>
          <w:rStyle w:val="StyleUnderline"/>
          <w:sz w:val="26"/>
          <w:szCs w:val="26"/>
        </w:rPr>
        <w:t>if they do, does not mean that others will follow my example</w:t>
      </w:r>
      <w:r w:rsidRPr="00CE09CC">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734ECFA" w14:textId="77777777" w:rsidR="00B0228F" w:rsidRPr="00CE09CC" w:rsidRDefault="00B0228F" w:rsidP="00B0228F">
      <w:pPr>
        <w:pStyle w:val="Heading4"/>
        <w:rPr>
          <w:bCs/>
        </w:rPr>
      </w:pPr>
      <w:r w:rsidRPr="00CE09CC">
        <w:rPr>
          <w:bCs/>
        </w:rPr>
        <w:t xml:space="preserve">D] Mathematically </w:t>
      </w:r>
      <w:r w:rsidRPr="00CE09CC">
        <w:rPr>
          <w:bCs/>
          <w:u w:val="single"/>
        </w:rPr>
        <w:t>outweighs</w:t>
      </w:r>
      <w:r w:rsidRPr="00CE09CC">
        <w:rPr>
          <w:bCs/>
        </w:rPr>
        <w:t>.</w:t>
      </w:r>
    </w:p>
    <w:p w14:paraId="04740E03" w14:textId="77777777" w:rsidR="00B0228F" w:rsidRDefault="00B0228F" w:rsidP="00B0228F">
      <w:r>
        <w:rPr>
          <w:rStyle w:val="Heading4Char"/>
        </w:rPr>
        <w:t>MacAskill 14</w:t>
      </w:r>
      <w:r>
        <w:t xml:space="preserve"> [William, Oxford Philosopher and youngest tenured philosopher in the world, Normative Uncertainty, 2014]</w:t>
      </w:r>
    </w:p>
    <w:p w14:paraId="734A3EBC" w14:textId="77777777" w:rsidR="00B0228F" w:rsidRDefault="00B0228F" w:rsidP="00B0228F">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Pr>
          <w:szCs w:val="26"/>
        </w:rPr>
        <w:t>thing.For</w:t>
      </w:r>
      <w:proofErr w:type="spellEnd"/>
      <w:proofErr w:type="gram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proofErr w:type="gramStart"/>
      <w:r>
        <w:rPr>
          <w:szCs w:val="26"/>
        </w:rPr>
        <w:t>The</w:t>
      </w:r>
      <w:proofErr w:type="spellEnd"/>
      <w:proofErr w:type="gram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proofErr w:type="gramStart"/>
      <w:r>
        <w:rPr>
          <w:rStyle w:val="StyleUnderline"/>
          <w:sz w:val="26"/>
          <w:szCs w:val="26"/>
        </w:rPr>
        <w:t>So</w:t>
      </w:r>
      <w:proofErr w:type="gramEnd"/>
      <w:r>
        <w:rPr>
          <w:rStyle w:val="StyleUnderline"/>
          <w:sz w:val="26"/>
          <w:szCs w:val="26"/>
        </w:rPr>
        <w:t xml:space="preserve">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w:t>
      </w:r>
      <w:proofErr w:type="gramStart"/>
      <w:r>
        <w:rPr>
          <w:szCs w:val="26"/>
        </w:rPr>
        <w:t>So</w:t>
      </w:r>
      <w:proofErr w:type="gramEnd"/>
      <w:r>
        <w:rPr>
          <w:szCs w:val="26"/>
        </w:rPr>
        <w:t xml:space="preserve">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Cs w:val="26"/>
        </w:rPr>
        <w:t>credences</w:t>
      </w:r>
      <w:proofErr w:type="spellEnd"/>
      <w:r>
        <w:rPr>
          <w:szCs w:val="26"/>
        </w:rPr>
        <w:t>, the expected benefit of letting the human race go extinct now would be (.8-.</w:t>
      </w:r>
      <w:proofErr w:type="gramStart"/>
      <w:r>
        <w:rPr>
          <w:szCs w:val="26"/>
        </w:rPr>
        <w:t>2)×</w:t>
      </w:r>
      <w:proofErr w:type="gramEnd"/>
      <w:r>
        <w:rPr>
          <w:szCs w:val="26"/>
        </w:rPr>
        <w:t>(2×10^14)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Cs w:val="26"/>
        </w:rPr>
        <w:t>×(</w:t>
      </w:r>
      <w:proofErr w:type="gramEnd"/>
      <w:r>
        <w:rPr>
          <w:szCs w:val="26"/>
        </w:rPr>
        <w:t xml:space="preserve">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w:t>
      </w:r>
      <w:proofErr w:type="gramStart"/>
      <w:r>
        <w:rPr>
          <w:rStyle w:val="StyleUnderline"/>
          <w:sz w:val="26"/>
          <w:szCs w:val="26"/>
        </w:rPr>
        <w:t>×(</w:t>
      </w:r>
      <w:proofErr w:type="gramEnd"/>
      <w:r>
        <w:rPr>
          <w:rStyle w:val="StyleUnderline"/>
          <w:sz w:val="26"/>
          <w:szCs w:val="26"/>
        </w:rPr>
        <w:t>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0255B49A" w14:textId="77777777" w:rsidR="00B0228F" w:rsidRDefault="00B0228F" w:rsidP="00B0228F">
      <w:pPr>
        <w:pStyle w:val="Heading4"/>
        <w:rPr>
          <w:bCs/>
        </w:rPr>
      </w:pPr>
      <w:r w:rsidRPr="00247689">
        <w:rPr>
          <w:bCs/>
        </w:rPr>
        <w:t xml:space="preserve">2] Calc indicts </w:t>
      </w:r>
      <w:r w:rsidRPr="00247689">
        <w:rPr>
          <w:bCs/>
          <w:u w:val="single"/>
        </w:rPr>
        <w:t>fail</w:t>
      </w:r>
      <w:r w:rsidRPr="00247689">
        <w:rPr>
          <w:bCs/>
        </w:rPr>
        <w:t xml:space="preserve">: </w:t>
      </w:r>
    </w:p>
    <w:p w14:paraId="2CFE26A1" w14:textId="77777777" w:rsidR="00B0228F" w:rsidRDefault="00B0228F" w:rsidP="00B0228F">
      <w:pPr>
        <w:pStyle w:val="Heading4"/>
        <w:rPr>
          <w:bCs/>
        </w:rPr>
      </w:pPr>
      <w:r w:rsidRPr="00247689">
        <w:rPr>
          <w:bCs/>
        </w:rPr>
        <w:t xml:space="preserve">A] </w:t>
      </w:r>
      <w:r w:rsidRPr="00247689">
        <w:rPr>
          <w:bCs/>
          <w:u w:val="single"/>
        </w:rPr>
        <w:t>Ethics</w:t>
      </w:r>
      <w:r w:rsidRPr="00247689">
        <w:rPr>
          <w:bCs/>
        </w:rPr>
        <w:t xml:space="preserve">- it would indict everything </w:t>
      </w:r>
      <w:proofErr w:type="spellStart"/>
      <w:r>
        <w:rPr>
          <w:bCs/>
        </w:rPr>
        <w:t>cuz</w:t>
      </w:r>
      <w:proofErr w:type="spellEnd"/>
      <w:r w:rsidRPr="00247689">
        <w:rPr>
          <w:bCs/>
        </w:rPr>
        <w:t xml:space="preserve"> they use events to understand how ethics have worked </w:t>
      </w:r>
    </w:p>
    <w:p w14:paraId="2D1CA830" w14:textId="77777777" w:rsidR="00B0228F" w:rsidRDefault="00B0228F" w:rsidP="00B0228F">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3F6CFEAC" w14:textId="77777777" w:rsidR="00B0228F" w:rsidRDefault="00B0228F" w:rsidP="00B0228F">
      <w:pPr>
        <w:pStyle w:val="Heading4"/>
        <w:rPr>
          <w:bCs/>
        </w:rPr>
      </w:pPr>
      <w:r w:rsidRPr="00247689">
        <w:rPr>
          <w:bCs/>
        </w:rPr>
        <w:t xml:space="preserve">C] </w:t>
      </w:r>
      <w:proofErr w:type="spellStart"/>
      <w:r w:rsidRPr="00247689">
        <w:rPr>
          <w:bCs/>
          <w:u w:val="single"/>
        </w:rPr>
        <w:t>Internalism</w:t>
      </w:r>
      <w:proofErr w:type="spellEnd"/>
      <w:r w:rsidRPr="00247689">
        <w:rPr>
          <w:bCs/>
        </w:rPr>
        <w:t>- asking why we value</w:t>
      </w:r>
      <w:r>
        <w:rPr>
          <w:bCs/>
        </w:rPr>
        <w:t xml:space="preserve"> life is nonsensical since it’s intrinsic and we just do.</w:t>
      </w:r>
    </w:p>
    <w:p w14:paraId="5BC1622C" w14:textId="0006268F" w:rsidR="00B0228F" w:rsidRDefault="006469F5" w:rsidP="006469F5">
      <w:pPr>
        <w:pStyle w:val="Heading2"/>
      </w:pPr>
      <w:r>
        <w:t>Case</w:t>
      </w:r>
    </w:p>
    <w:p w14:paraId="0701E83C" w14:textId="4CB467FA" w:rsidR="00732E89" w:rsidRDefault="00732E89" w:rsidP="00732E89">
      <w:pPr>
        <w:pStyle w:val="Heading3"/>
      </w:pPr>
      <w:r>
        <w:t>1NC---AT: Underview</w:t>
      </w:r>
    </w:p>
    <w:p w14:paraId="4005B691" w14:textId="36399CDD" w:rsidR="00732E89" w:rsidRPr="00732E89" w:rsidRDefault="00732E89" w:rsidP="00732E89">
      <w:pPr>
        <w:rPr>
          <w:b/>
          <w:bCs/>
        </w:rPr>
      </w:pPr>
      <w:r w:rsidRPr="00732E89">
        <w:rPr>
          <w:b/>
          <w:bCs/>
        </w:rPr>
        <w:t>Reject 1AR theory A] NO 3NR so 2ar gets to weigh however they want B] time skew</w:t>
      </w:r>
      <w:proofErr w:type="gramStart"/>
      <w:r w:rsidRPr="00732E89">
        <w:rPr>
          <w:b/>
          <w:bCs/>
        </w:rPr>
        <w:t>-  1</w:t>
      </w:r>
      <w:proofErr w:type="gramEnd"/>
      <w:r w:rsidRPr="00732E89">
        <w:rPr>
          <w:b/>
          <w:bCs/>
        </w:rPr>
        <w:t xml:space="preserve">NC theory first A] Abuse was self-inflicted-  B] 1nc t/theory is more common, so resolving it first sets better norms B] It definitionally comes prior since it was introduced first. Negating is harder so you grant me </w:t>
      </w:r>
      <w:proofErr w:type="gramStart"/>
      <w:r w:rsidRPr="00732E89">
        <w:rPr>
          <w:b/>
          <w:bCs/>
        </w:rPr>
        <w:t>an</w:t>
      </w:r>
      <w:proofErr w:type="gramEnd"/>
      <w:r w:rsidRPr="00732E89">
        <w:rPr>
          <w:b/>
          <w:bCs/>
        </w:rPr>
        <w:t xml:space="preserve"> </w:t>
      </w:r>
      <w:proofErr w:type="spellStart"/>
      <w:r w:rsidRPr="00732E89">
        <w:rPr>
          <w:b/>
          <w:bCs/>
        </w:rPr>
        <w:t>rvi</w:t>
      </w:r>
      <w:proofErr w:type="spellEnd"/>
      <w:r w:rsidRPr="00732E89">
        <w:rPr>
          <w:b/>
          <w:bCs/>
        </w:rPr>
        <w:t xml:space="preserve"> on all 1ar shells- Judge psychology they get a 2ar judge psychology advantage. 1ar theory drop the arg. A] They can spam no risk shells that make a 2n impossible since we have to adequately answer all of them and win substance. Use reasonability on 1ar shells. </w:t>
      </w:r>
      <w:proofErr w:type="spellStart"/>
      <w:r w:rsidRPr="00732E89">
        <w:rPr>
          <w:b/>
          <w:bCs/>
        </w:rPr>
        <w:t>Aff</w:t>
      </w:r>
      <w:proofErr w:type="spellEnd"/>
      <w:r w:rsidRPr="00732E89">
        <w:rPr>
          <w:b/>
          <w:bCs/>
        </w:rPr>
        <w:t xml:space="preserve"> skew — 1AR theory is really biased since 2ARs </w:t>
      </w:r>
      <w:proofErr w:type="spellStart"/>
      <w:r w:rsidRPr="00732E89">
        <w:rPr>
          <w:b/>
          <w:bCs/>
        </w:rPr>
        <w:t>lbl</w:t>
      </w:r>
      <w:proofErr w:type="spellEnd"/>
      <w:r w:rsidRPr="00732E89">
        <w:rPr>
          <w:b/>
          <w:bCs/>
        </w:rPr>
        <w:t xml:space="preserve"> every argument with new answers since no 3n–some strategic advantage is needed to check back 2AR sandbagging; reasonability is goldilocks: prevents abusive 1NCs </w:t>
      </w:r>
      <w:proofErr w:type="spellStart"/>
      <w:r w:rsidRPr="00732E89">
        <w:rPr>
          <w:b/>
          <w:bCs/>
        </w:rPr>
        <w:t>cuz</w:t>
      </w:r>
      <w:proofErr w:type="spellEnd"/>
      <w:r w:rsidRPr="00732E89">
        <w:rPr>
          <w:b/>
          <w:bCs/>
        </w:rPr>
        <w:t xml:space="preserve"> they’re unreasonable while the 2N has a fighting chance Winning offense is impossible – they get 3 minutes to </w:t>
      </w:r>
      <w:proofErr w:type="spellStart"/>
      <w:r w:rsidRPr="00732E89">
        <w:rPr>
          <w:b/>
          <w:bCs/>
        </w:rPr>
        <w:t>lbl</w:t>
      </w:r>
      <w:proofErr w:type="spellEnd"/>
      <w:r w:rsidRPr="00732E89">
        <w:rPr>
          <w:b/>
          <w:bCs/>
        </w:rPr>
        <w:t xml:space="preserve"> every one of our standards with no response, which means definitionally it’s impossible to win 2N offense</w:t>
      </w:r>
    </w:p>
    <w:p w14:paraId="4593FB02" w14:textId="69C5B9CC" w:rsidR="006469F5" w:rsidRDefault="006469F5" w:rsidP="006469F5">
      <w:pPr>
        <w:pStyle w:val="Heading3"/>
      </w:pPr>
      <w:r>
        <w:t>1NC---AT: Framework</w:t>
      </w:r>
    </w:p>
    <w:p w14:paraId="6175BEEB" w14:textId="782707DC" w:rsidR="000A3572" w:rsidRDefault="000A3572" w:rsidP="000A3572">
      <w:pPr>
        <w:pStyle w:val="Heading4"/>
      </w:pPr>
      <w:r>
        <w:t xml:space="preserve">No BL, there is no point by which points become more </w:t>
      </w:r>
      <w:proofErr w:type="spellStart"/>
      <w:r>
        <w:t>ungirevable</w:t>
      </w:r>
      <w:proofErr w:type="spellEnd"/>
    </w:p>
    <w:p w14:paraId="0C658347" w14:textId="2D69F41D" w:rsidR="000A3572" w:rsidRDefault="000A3572" w:rsidP="000A3572"/>
    <w:p w14:paraId="54C6D4A6" w14:textId="1A115ABF" w:rsidR="000A3572" w:rsidRDefault="000A3572" w:rsidP="000A3572">
      <w:r>
        <w:t xml:space="preserve">Proves </w:t>
      </w:r>
      <w:proofErr w:type="spellStart"/>
      <w:r>
        <w:t>conseuqnetalism</w:t>
      </w:r>
      <w:proofErr w:type="spellEnd"/>
      <w:r>
        <w:t xml:space="preserve"> need empiricism and aggregation</w:t>
      </w:r>
    </w:p>
    <w:p w14:paraId="26D31C2B" w14:textId="0BEC5BBD" w:rsidR="000A3572" w:rsidRDefault="000A3572" w:rsidP="000A3572"/>
    <w:p w14:paraId="05882B65" w14:textId="22C106DA" w:rsidR="000A3572" w:rsidRDefault="000A3572" w:rsidP="000A3572">
      <w:proofErr w:type="spellStart"/>
      <w:r>
        <w:t>Grievability</w:t>
      </w:r>
      <w:proofErr w:type="spellEnd"/>
      <w:r>
        <w:t xml:space="preserve"> is a sliding scale</w:t>
      </w:r>
    </w:p>
    <w:p w14:paraId="6230A52C" w14:textId="7F3D80DE" w:rsidR="000A3572" w:rsidRDefault="000A3572" w:rsidP="000A3572"/>
    <w:p w14:paraId="7585B676" w14:textId="32639338" w:rsidR="000A3572" w:rsidRPr="000A3572" w:rsidRDefault="000A3572" w:rsidP="000A3572">
      <w:r>
        <w:t xml:space="preserve">If </w:t>
      </w:r>
      <w:proofErr w:type="spellStart"/>
      <w:r>
        <w:t>grievability</w:t>
      </w:r>
      <w:proofErr w:type="spellEnd"/>
      <w:r>
        <w:t xml:space="preserve"> changes based on </w:t>
      </w:r>
      <w:proofErr w:type="spellStart"/>
      <w:r>
        <w:t>circumstancese</w:t>
      </w:r>
      <w:proofErr w:type="spellEnd"/>
      <w:r>
        <w:t xml:space="preserve"> proves empiricsm</w:t>
      </w:r>
    </w:p>
    <w:p w14:paraId="010CA618" w14:textId="77777777" w:rsidR="006469F5" w:rsidRPr="00640468" w:rsidRDefault="006469F5" w:rsidP="006469F5">
      <w:pPr>
        <w:pStyle w:val="Heading4"/>
        <w:rPr>
          <w:rFonts w:cs="Times New Roman"/>
        </w:rPr>
      </w:pPr>
      <w:r>
        <w:rPr>
          <w:rFonts w:cs="Times New Roman"/>
        </w:rPr>
        <w:t>Predictions of high-magnitude impacts are accurate and valuable.</w:t>
      </w:r>
    </w:p>
    <w:p w14:paraId="5D4C91CD" w14:textId="77777777" w:rsidR="006469F5" w:rsidRDefault="006469F5" w:rsidP="006469F5">
      <w:pPr>
        <w:rPr>
          <w:sz w:val="16"/>
        </w:rPr>
      </w:pPr>
      <w:proofErr w:type="spellStart"/>
      <w:r w:rsidRPr="00D10FBD">
        <w:rPr>
          <w:rStyle w:val="Style13ptBold"/>
        </w:rPr>
        <w:t>Gleditsch</w:t>
      </w:r>
      <w:proofErr w:type="spellEnd"/>
      <w:r w:rsidRPr="00D10FBD">
        <w:rPr>
          <w:rStyle w:val="Style13ptBold"/>
        </w:rPr>
        <w:t xml:space="preserve"> 12</w:t>
      </w:r>
      <w:r w:rsidRPr="00D10FBD">
        <w:rPr>
          <w:sz w:val="16"/>
        </w:rPr>
        <w:t xml:space="preserve"> (Kristian S. </w:t>
      </w:r>
      <w:proofErr w:type="spellStart"/>
      <w:r w:rsidRPr="00D10FBD">
        <w:rPr>
          <w:sz w:val="16"/>
        </w:rPr>
        <w:t>Gleditsch</w:t>
      </w:r>
      <w:proofErr w:type="spellEnd"/>
      <w:r w:rsidRPr="00D10FBD">
        <w:rPr>
          <w:sz w:val="16"/>
        </w:rPr>
        <w:t>, Department of Government, University of Essex &amp; Peace Research Institute Oslo, and Michael D. Ward, Department of Political Science, Duke, 2012, “Forecasting is difficult, especially about the future: Using contentious issues to forecast interstate disputes,” Journal of Peace Research, 50(1) 17–31, Sage Journals)</w:t>
      </w:r>
      <w:r w:rsidRPr="00D10FBD">
        <w:rPr>
          <w:sz w:val="16"/>
        </w:rPr>
        <w:br/>
      </w:r>
      <w:r w:rsidRPr="00640468">
        <w:rPr>
          <w:rStyle w:val="StyleUnderline"/>
        </w:rPr>
        <w:t xml:space="preserve">There have been </w:t>
      </w:r>
      <w:r w:rsidRPr="00640468">
        <w:rPr>
          <w:rStyle w:val="Emphasis"/>
        </w:rPr>
        <w:t>remarkably few efforts</w:t>
      </w:r>
      <w:r w:rsidRPr="00640468">
        <w:rPr>
          <w:rStyle w:val="StyleUnderline"/>
        </w:rPr>
        <w:t xml:space="preserve"> to generate</w:t>
      </w:r>
      <w:r w:rsidRPr="00D10FBD">
        <w:rPr>
          <w:sz w:val="16"/>
        </w:rPr>
        <w:t xml:space="preserve"> global </w:t>
      </w:r>
      <w:r w:rsidRPr="00640468">
        <w:rPr>
          <w:rStyle w:val="StyleUnderline"/>
        </w:rPr>
        <w:t>forecasts or risk profiles for interstate conflict</w:t>
      </w:r>
      <w:r w:rsidRPr="00D10FBD">
        <w:rPr>
          <w:sz w:val="16"/>
        </w:rPr>
        <w:t xml:space="preserve">. Moreover, the most prominent efforts to consider the predictive ability of models of interstate conflicts have based their research on models that were not actually proposed with forecasting in mind. A notable example here is Beck, King &amp; Zeng (2000), who essentially adopt the so-called liberal peace model of </w:t>
      </w:r>
      <w:proofErr w:type="spellStart"/>
      <w:r w:rsidRPr="00D10FBD">
        <w:rPr>
          <w:sz w:val="16"/>
        </w:rPr>
        <w:t>Russett</w:t>
      </w:r>
      <w:proofErr w:type="spellEnd"/>
      <w:r w:rsidRPr="00D10FBD">
        <w:rPr>
          <w:sz w:val="16"/>
        </w:rPr>
        <w:t xml:space="preserve"> &amp; </w:t>
      </w:r>
      <w:proofErr w:type="spellStart"/>
      <w:r w:rsidRPr="00D10FBD">
        <w:rPr>
          <w:sz w:val="16"/>
        </w:rPr>
        <w:t>Oneal</w:t>
      </w:r>
      <w:proofErr w:type="spellEnd"/>
      <w:r w:rsidRPr="00D10FBD">
        <w:rPr>
          <w:sz w:val="16"/>
        </w:rPr>
        <w:t xml:space="preserve"> (2001). Certainly, nothing akin to the Political Instability Task Force’s now annual projections (beginning with </w:t>
      </w:r>
      <w:proofErr w:type="spellStart"/>
      <w:r w:rsidRPr="00D10FBD">
        <w:rPr>
          <w:sz w:val="16"/>
        </w:rPr>
        <w:t>Gurr</w:t>
      </w:r>
      <w:proofErr w:type="spellEnd"/>
      <w:r w:rsidRPr="00D10FBD">
        <w:rPr>
          <w:sz w:val="16"/>
        </w:rPr>
        <w:t xml:space="preserve">, Marshall &amp; Khosla, 2000) exists for international conflicts. Perhaps not surprisingly, </w:t>
      </w:r>
      <w:r w:rsidRPr="00690735">
        <w:rPr>
          <w:rStyle w:val="StyleUnderline"/>
          <w:highlight w:val="green"/>
        </w:rPr>
        <w:t>many observers are</w:t>
      </w:r>
      <w:r w:rsidRPr="00640468">
        <w:rPr>
          <w:rStyle w:val="StyleUnderline"/>
        </w:rPr>
        <w:t xml:space="preserve"> </w:t>
      </w:r>
      <w:r w:rsidRPr="00640468">
        <w:rPr>
          <w:rStyle w:val="Emphasis"/>
        </w:rPr>
        <w:t xml:space="preserve">very </w:t>
      </w:r>
      <w:r w:rsidRPr="00690735">
        <w:rPr>
          <w:rStyle w:val="Emphasis"/>
          <w:highlight w:val="green"/>
        </w:rPr>
        <w:t>skeptical</w:t>
      </w:r>
      <w:r w:rsidRPr="00690735">
        <w:rPr>
          <w:rStyle w:val="StyleUnderline"/>
          <w:highlight w:val="green"/>
        </w:rPr>
        <w:t xml:space="preserve"> of the ability</w:t>
      </w:r>
      <w:r w:rsidRPr="00640468">
        <w:rPr>
          <w:rStyle w:val="StyleUnderline"/>
        </w:rPr>
        <w:t xml:space="preserve"> of</w:t>
      </w:r>
      <w:r w:rsidRPr="00D10FBD">
        <w:rPr>
          <w:sz w:val="16"/>
        </w:rPr>
        <w:t xml:space="preserve"> academic </w:t>
      </w:r>
      <w:r w:rsidRPr="00640468">
        <w:rPr>
          <w:rStyle w:val="StyleUnderline"/>
        </w:rPr>
        <w:t xml:space="preserve">researchers </w:t>
      </w:r>
      <w:r w:rsidRPr="00690735">
        <w:rPr>
          <w:rStyle w:val="StyleUnderline"/>
          <w:highlight w:val="green"/>
        </w:rPr>
        <w:t>to anticipate conflict</w:t>
      </w:r>
      <w:r w:rsidRPr="00640468">
        <w:rPr>
          <w:rStyle w:val="StyleUnderline"/>
        </w:rPr>
        <w:t xml:space="preserve"> between states</w:t>
      </w:r>
      <w:r w:rsidRPr="00D10FBD">
        <w:rPr>
          <w:sz w:val="16"/>
        </w:rPr>
        <w:t xml:space="preserve">, at least beyond very short time horizons. Research in recent decades has seen a large number of hypotheses generated to explain under what conditions militarized interstate conflict is more or less likely. This avenue of research has been primarily inspired by research on the so-called democratic peace, or the absence of conflict between democracies. Indeed, there are thousands of </w:t>
      </w:r>
      <w:r w:rsidRPr="00640468">
        <w:rPr>
          <w:rStyle w:val="StyleUnderline"/>
        </w:rPr>
        <w:t>scholarly works mentioning the term militarized interstate dispute</w:t>
      </w:r>
      <w:r w:rsidRPr="00D10FBD">
        <w:rPr>
          <w:sz w:val="16"/>
        </w:rPr>
        <w:t xml:space="preserve"> (MID), most of which </w:t>
      </w:r>
      <w:r w:rsidRPr="00640468">
        <w:rPr>
          <w:rStyle w:val="StyleUnderline"/>
        </w:rPr>
        <w:t xml:space="preserve">use </w:t>
      </w:r>
      <w:r w:rsidRPr="00D10FBD">
        <w:rPr>
          <w:rStyle w:val="StyleUnderline"/>
        </w:rPr>
        <w:t>these data for some kind of empirical examination of a proposition about disputes</w:t>
      </w:r>
      <w:r w:rsidRPr="00D10FBD">
        <w:rPr>
          <w:sz w:val="16"/>
        </w:rPr>
        <w:t xml:space="preserve">. Yet, the evidence suggests that </w:t>
      </w:r>
      <w:r w:rsidRPr="00D10FBD">
        <w:rPr>
          <w:rStyle w:val="StyleUnderline"/>
        </w:rPr>
        <w:t xml:space="preserve">the ability of this body of work to forecast conflict out-of-sample is </w:t>
      </w:r>
      <w:r w:rsidRPr="00D10FBD">
        <w:rPr>
          <w:rStyle w:val="Emphasis"/>
        </w:rPr>
        <w:t>decidedly disappointing</w:t>
      </w:r>
      <w:r w:rsidRPr="00D10FBD">
        <w:rPr>
          <w:sz w:val="16"/>
        </w:rPr>
        <w:t xml:space="preserve">. Ward, </w:t>
      </w:r>
      <w:proofErr w:type="spellStart"/>
      <w:r w:rsidRPr="00D10FBD">
        <w:rPr>
          <w:sz w:val="16"/>
        </w:rPr>
        <w:t>Siverson</w:t>
      </w:r>
      <w:proofErr w:type="spellEnd"/>
      <w:r w:rsidRPr="00D10FBD">
        <w:rPr>
          <w:sz w:val="16"/>
        </w:rPr>
        <w:t xml:space="preserve"> &amp; Cao (2007) found that </w:t>
      </w:r>
      <w:r w:rsidRPr="00640468">
        <w:rPr>
          <w:rStyle w:val="StyleUnderline"/>
        </w:rPr>
        <w:t>most of the recent statistical studies</w:t>
      </w:r>
      <w:r w:rsidRPr="00D10FBD">
        <w:rPr>
          <w:sz w:val="16"/>
        </w:rPr>
        <w:t xml:space="preserve"> of militarized interstate disputes in prominent political science and international relations journals </w:t>
      </w:r>
      <w:r w:rsidRPr="00640468">
        <w:rPr>
          <w:rStyle w:val="StyleUnderline"/>
        </w:rPr>
        <w:t>were unable to predict the outbreak of a single dispute out-of-sample</w:t>
      </w:r>
      <w:r w:rsidRPr="00D10FBD">
        <w:rPr>
          <w:sz w:val="16"/>
        </w:rPr>
        <w:t xml:space="preserve"> (see also Beck, King &amp; Zeng, 2000). Many researchers have sought to improve on the ability to forecast militarized interstate conflict by turning to alternative statistical methods. Beck, King &amp; Zeng (2000), for example, find that neural networks perform marginally better than generalized linear regression models in forecasting conflict from the same input factors.1 Changes in estimation methods or statistical techniques per se, however, have at best led only to limited improvements in out-of-sample predictive ability. Our argument is that </w:t>
      </w:r>
      <w:r w:rsidRPr="00690735">
        <w:rPr>
          <w:rStyle w:val="Emphasis"/>
          <w:highlight w:val="green"/>
        </w:rPr>
        <w:t>simply identifying inappropriate methods</w:t>
      </w:r>
      <w:r w:rsidRPr="00CB1AF0">
        <w:rPr>
          <w:sz w:val="16"/>
        </w:rPr>
        <w:t xml:space="preserve"> </w:t>
      </w:r>
      <w:r w:rsidRPr="00CB1AF0">
        <w:rPr>
          <w:rStyle w:val="StyleUnderline"/>
        </w:rPr>
        <w:t>as the key source of the problem in fore</w:t>
      </w:r>
      <w:r w:rsidRPr="00640468">
        <w:rPr>
          <w:rStyle w:val="StyleUnderline"/>
        </w:rPr>
        <w:t xml:space="preserve">casting </w:t>
      </w:r>
      <w:r w:rsidRPr="00CB1AF0">
        <w:rPr>
          <w:rStyle w:val="StyleUnderline"/>
        </w:rPr>
        <w:t xml:space="preserve">conflict may </w:t>
      </w:r>
      <w:r w:rsidRPr="00690735">
        <w:rPr>
          <w:rStyle w:val="StyleUnderline"/>
          <w:highlight w:val="green"/>
        </w:rPr>
        <w:t>give</w:t>
      </w:r>
      <w:r w:rsidRPr="00CB1AF0">
        <w:rPr>
          <w:rStyle w:val="StyleUnderline"/>
        </w:rPr>
        <w:t xml:space="preserve"> us </w:t>
      </w:r>
      <w:r w:rsidRPr="00690735">
        <w:rPr>
          <w:rStyle w:val="StyleUnderline"/>
          <w:highlight w:val="green"/>
        </w:rPr>
        <w:t xml:space="preserve">the </w:t>
      </w:r>
      <w:r w:rsidRPr="00690735">
        <w:rPr>
          <w:rStyle w:val="Emphasis"/>
          <w:highlight w:val="green"/>
        </w:rPr>
        <w:t>wrong diagnosis</w:t>
      </w:r>
      <w:r w:rsidRPr="00D10FBD">
        <w:rPr>
          <w:sz w:val="16"/>
        </w:rPr>
        <w:t xml:space="preserve"> </w:t>
      </w:r>
      <w:r w:rsidRPr="00640468">
        <w:rPr>
          <w:rStyle w:val="StyleUnderline"/>
        </w:rPr>
        <w:t>and lead us down less productive avenues</w:t>
      </w:r>
      <w:r w:rsidRPr="00D10FBD">
        <w:rPr>
          <w:sz w:val="16"/>
        </w:rPr>
        <w:t xml:space="preserve">. A more fundamental problem is models that provide a poor basis for forecasting by disregarding the motives for conflict to arise, or by only considering motives in a relatively superficial manner. </w:t>
      </w:r>
      <w:r w:rsidRPr="00D10FBD">
        <w:rPr>
          <w:rStyle w:val="StyleUnderline"/>
        </w:rPr>
        <w:t>Models that have been proposed for research on the democratic peace</w:t>
      </w:r>
      <w:r w:rsidRPr="00D10FBD">
        <w:rPr>
          <w:sz w:val="16"/>
        </w:rPr>
        <w:t xml:space="preserve">, notably the work of </w:t>
      </w:r>
      <w:proofErr w:type="spellStart"/>
      <w:r w:rsidRPr="00D10FBD">
        <w:rPr>
          <w:sz w:val="16"/>
        </w:rPr>
        <w:t>Russett</w:t>
      </w:r>
      <w:proofErr w:type="spellEnd"/>
      <w:r w:rsidRPr="00D10FBD">
        <w:rPr>
          <w:sz w:val="16"/>
        </w:rPr>
        <w:t xml:space="preserve"> &amp; </w:t>
      </w:r>
      <w:proofErr w:type="spellStart"/>
      <w:r w:rsidRPr="00D10FBD">
        <w:rPr>
          <w:sz w:val="16"/>
        </w:rPr>
        <w:t>Oneal</w:t>
      </w:r>
      <w:proofErr w:type="spellEnd"/>
      <w:r w:rsidRPr="00D10FBD">
        <w:rPr>
          <w:sz w:val="16"/>
        </w:rPr>
        <w:t xml:space="preserve"> (2001), </w:t>
      </w:r>
      <w:r w:rsidRPr="00D10FBD">
        <w:rPr>
          <w:rStyle w:val="StyleUnderline"/>
        </w:rPr>
        <w:t>are primarily intended to examine whether certain characteristics of liberal institutions</w:t>
      </w:r>
      <w:r w:rsidRPr="00D10FBD">
        <w:rPr>
          <w:sz w:val="16"/>
        </w:rPr>
        <w:t xml:space="preserve">, such as democracy and trade, </w:t>
      </w:r>
      <w:r w:rsidRPr="00D10FBD">
        <w:rPr>
          <w:rStyle w:val="StyleUnderline"/>
        </w:rPr>
        <w:t>make conflict on average less likely</w:t>
      </w:r>
      <w:r w:rsidRPr="00D10FBD">
        <w:rPr>
          <w:sz w:val="16"/>
        </w:rPr>
        <w:t xml:space="preserve"> relative to baseline risks of conflict. Although </w:t>
      </w:r>
      <w:r w:rsidRPr="00D10FBD">
        <w:rPr>
          <w:rStyle w:val="StyleUnderline"/>
        </w:rPr>
        <w:t>these approaches</w:t>
      </w:r>
      <w:r w:rsidRPr="00D10FBD">
        <w:rPr>
          <w:sz w:val="16"/>
        </w:rPr>
        <w:t xml:space="preserve"> may be appropriate for testing the original propositions of interest, they essentially </w:t>
      </w:r>
      <w:r w:rsidRPr="00D10FBD">
        <w:rPr>
          <w:rStyle w:val="StyleUnderline"/>
        </w:rPr>
        <w:t xml:space="preserve">ignore the </w:t>
      </w:r>
      <w:r w:rsidRPr="00D10FBD">
        <w:rPr>
          <w:rStyle w:val="Emphasis"/>
        </w:rPr>
        <w:t>contentious issues</w:t>
      </w:r>
      <w:r w:rsidRPr="00D10FBD">
        <w:rPr>
          <w:rStyle w:val="StyleUnderline"/>
        </w:rPr>
        <w:t xml:space="preserve"> that might cause states to resort</w:t>
      </w:r>
      <w:r w:rsidRPr="00640468">
        <w:rPr>
          <w:rStyle w:val="StyleUnderline"/>
        </w:rPr>
        <w:t xml:space="preserve"> to violence</w:t>
      </w:r>
      <w:r w:rsidRPr="00D10FBD">
        <w:rPr>
          <w:sz w:val="16"/>
        </w:rPr>
        <w:t xml:space="preserve"> and instead treat these contentious issues as exogenous features, typically hidden inside a so-called ‘black box’ of the baseline risk of conflict. Our own initial foray into out-of-sample prediction for a state-level model indicates that spatial information about other conflict events can help to improve forecasts (see Ward &amp; </w:t>
      </w:r>
      <w:proofErr w:type="spellStart"/>
      <w:r w:rsidRPr="00D10FBD">
        <w:rPr>
          <w:sz w:val="16"/>
        </w:rPr>
        <w:t>Gleditsch</w:t>
      </w:r>
      <w:proofErr w:type="spellEnd"/>
      <w:r w:rsidRPr="00D10FBD">
        <w:rPr>
          <w:sz w:val="16"/>
        </w:rPr>
        <w:t xml:space="preserve">, 2002). Although this allows predictions of conflict to be conditional on other observed events rather than treating each conflict as an independent observation, the approach still ignores the issues over which such conflicts may have arisen initially. We believe that </w:t>
      </w:r>
      <w:r w:rsidRPr="00640468">
        <w:rPr>
          <w:rStyle w:val="StyleUnderline"/>
        </w:rPr>
        <w:t xml:space="preserve">greater </w:t>
      </w:r>
      <w:r w:rsidRPr="00690735">
        <w:rPr>
          <w:rStyle w:val="StyleUnderline"/>
          <w:highlight w:val="green"/>
        </w:rPr>
        <w:t xml:space="preserve">attention to the </w:t>
      </w:r>
      <w:r w:rsidRPr="00690735">
        <w:rPr>
          <w:rStyle w:val="Emphasis"/>
          <w:highlight w:val="green"/>
        </w:rPr>
        <w:t>specific reasons for</w:t>
      </w:r>
      <w:r w:rsidRPr="00640468">
        <w:rPr>
          <w:rStyle w:val="Emphasis"/>
        </w:rPr>
        <w:t xml:space="preserve"> the occurrence of </w:t>
      </w:r>
      <w:r w:rsidRPr="00690735">
        <w:rPr>
          <w:rStyle w:val="Emphasis"/>
          <w:highlight w:val="green"/>
        </w:rPr>
        <w:t>conflicts</w:t>
      </w:r>
      <w:r w:rsidRPr="00690735">
        <w:rPr>
          <w:rStyle w:val="StyleUnderline"/>
          <w:highlight w:val="green"/>
        </w:rPr>
        <w:t xml:space="preserve"> and</w:t>
      </w:r>
      <w:r w:rsidRPr="00640468">
        <w:rPr>
          <w:rStyle w:val="StyleUnderline"/>
        </w:rPr>
        <w:t xml:space="preserve"> the </w:t>
      </w:r>
      <w:r w:rsidRPr="00690735">
        <w:rPr>
          <w:rStyle w:val="StyleUnderline"/>
          <w:highlight w:val="green"/>
        </w:rPr>
        <w:t>incompatibilities</w:t>
      </w:r>
      <w:r w:rsidRPr="00CB1AF0">
        <w:rPr>
          <w:rStyle w:val="StyleUnderline"/>
        </w:rPr>
        <w:t xml:space="preserve"> that</w:t>
      </w:r>
      <w:r w:rsidRPr="00640468">
        <w:rPr>
          <w:rStyle w:val="StyleUnderline"/>
        </w:rPr>
        <w:t xml:space="preserve"> </w:t>
      </w:r>
      <w:r w:rsidRPr="00CB1AF0">
        <w:rPr>
          <w:rStyle w:val="StyleUnderline"/>
        </w:rPr>
        <w:t>may generate the use of violence can help</w:t>
      </w:r>
      <w:r w:rsidRPr="00640468">
        <w:rPr>
          <w:rStyle w:val="StyleUnderline"/>
        </w:rPr>
        <w:t xml:space="preserve"> </w:t>
      </w:r>
      <w:r w:rsidRPr="00690735">
        <w:rPr>
          <w:rStyle w:val="Emphasis"/>
          <w:highlight w:val="green"/>
        </w:rPr>
        <w:t>improve our ability to forecast conflict</w:t>
      </w:r>
      <w:r w:rsidRPr="00D10FBD">
        <w:rPr>
          <w:rStyle w:val="Emphasis"/>
        </w:rPr>
        <w:t>.</w:t>
      </w:r>
      <w:r w:rsidRPr="00D10FBD">
        <w:rPr>
          <w:sz w:val="16"/>
        </w:rPr>
        <w:t xml:space="preserve"> Although we recognize that different models may be appropriate to evaluate particular propositions and to forecast events, in our view </w:t>
      </w:r>
      <w:r w:rsidRPr="00640468">
        <w:rPr>
          <w:rStyle w:val="Emphasis"/>
        </w:rPr>
        <w:t xml:space="preserve">the enterprise of </w:t>
      </w:r>
      <w:r w:rsidRPr="00690735">
        <w:rPr>
          <w:rStyle w:val="Emphasis"/>
          <w:highlight w:val="green"/>
        </w:rPr>
        <w:t>prediction has great potential</w:t>
      </w:r>
      <w:r w:rsidRPr="00690735">
        <w:rPr>
          <w:rStyle w:val="StyleUnderline"/>
          <w:highlight w:val="green"/>
        </w:rPr>
        <w:t xml:space="preserve"> for winnowing bad ideas out of theories</w:t>
      </w:r>
      <w:r w:rsidRPr="00640468">
        <w:rPr>
          <w:rStyle w:val="StyleUnderline"/>
        </w:rPr>
        <w:t xml:space="preserve"> on the causes of conflict </w:t>
      </w:r>
      <w:r w:rsidRPr="00690735">
        <w:rPr>
          <w:rStyle w:val="StyleUnderline"/>
          <w:highlight w:val="green"/>
        </w:rPr>
        <w:t>and avoiding</w:t>
      </w:r>
      <w:r w:rsidRPr="00640468">
        <w:rPr>
          <w:rStyle w:val="StyleUnderline"/>
        </w:rPr>
        <w:t xml:space="preserve"> the problem of </w:t>
      </w:r>
      <w:r w:rsidRPr="00690735">
        <w:rPr>
          <w:rStyle w:val="StyleUnderline"/>
          <w:highlight w:val="green"/>
        </w:rPr>
        <w:t>retrospective biases</w:t>
      </w:r>
      <w:r w:rsidRPr="00D10FBD">
        <w:rPr>
          <w:sz w:val="16"/>
        </w:rPr>
        <w:t xml:space="preserve"> in conventional hypothesis testing on the data used to develop the hypotheses in the first place (see Ward, Greenhill &amp; Bakke, 2010). In fairness, </w:t>
      </w:r>
      <w:r w:rsidRPr="00CB1AF0">
        <w:rPr>
          <w:rStyle w:val="StyleUnderline"/>
        </w:rPr>
        <w:t>much of the existing work on the statistical modeling of conflict has bypassed motivation</w:t>
      </w:r>
      <w:r w:rsidRPr="00CB1AF0">
        <w:rPr>
          <w:sz w:val="16"/>
        </w:rPr>
        <w:t xml:space="preserve"> since it is genuinely difficult to establish what states fight over and what their possible motivation for fighting might be. Neve</w:t>
      </w:r>
      <w:r w:rsidRPr="00D10FBD">
        <w:rPr>
          <w:sz w:val="16"/>
        </w:rPr>
        <w:t xml:space="preserve">rtheless, </w:t>
      </w:r>
      <w:r w:rsidRPr="00690735">
        <w:rPr>
          <w:rStyle w:val="Emphasis"/>
          <w:highlight w:val="green"/>
        </w:rPr>
        <w:t>the fact that something is difficult to evaluate does not mean</w:t>
      </w:r>
      <w:r w:rsidRPr="00640468">
        <w:rPr>
          <w:rStyle w:val="Emphasis"/>
        </w:rPr>
        <w:t xml:space="preserve"> that simply </w:t>
      </w:r>
      <w:r w:rsidRPr="00690735">
        <w:rPr>
          <w:rStyle w:val="Emphasis"/>
          <w:highlight w:val="green"/>
        </w:rPr>
        <w:t>ignoring it is</w:t>
      </w:r>
      <w:r w:rsidRPr="00640468">
        <w:rPr>
          <w:rStyle w:val="Emphasis"/>
        </w:rPr>
        <w:t xml:space="preserve"> the </w:t>
      </w:r>
      <w:r w:rsidRPr="00690735">
        <w:rPr>
          <w:rStyle w:val="Emphasis"/>
          <w:highlight w:val="green"/>
        </w:rPr>
        <w:t>best</w:t>
      </w:r>
      <w:r w:rsidRPr="00640468">
        <w:rPr>
          <w:rStyle w:val="Emphasis"/>
        </w:rPr>
        <w:t xml:space="preserve"> course of action</w:t>
      </w:r>
      <w:r w:rsidRPr="00D10FBD">
        <w:rPr>
          <w:sz w:val="16"/>
        </w:rPr>
        <w:t xml:space="preserve">. Another tradition in research on conflict has sought to identify incompatibilities in terms of contentious issues, such as territorial or maritime claims (Diehl, 1992; </w:t>
      </w:r>
      <w:proofErr w:type="spellStart"/>
      <w:r w:rsidRPr="00D10FBD">
        <w:rPr>
          <w:sz w:val="16"/>
        </w:rPr>
        <w:t>Mansbach</w:t>
      </w:r>
      <w:proofErr w:type="spellEnd"/>
      <w:r w:rsidRPr="00D10FBD">
        <w:rPr>
          <w:sz w:val="16"/>
        </w:rPr>
        <w:t xml:space="preserve"> &amp; Vasquez, 1981). Recent efforts to examine these propositions empirically have found considerable evidence that cases where such claims exist are more likely to see militarized activities (Hensel, 2001; Hensel et al., 2008; Hensel &amp; Mitchell, 2010). Even so, at present this line of research has primarily engaged in testing hypotheses about whether coefficient estimates are significantly different from 0 or the in-sample post-diction of conflicts, and has not yet examined if information on </w:t>
      </w:r>
      <w:r w:rsidRPr="00CB1AF0">
        <w:rPr>
          <w:sz w:val="16"/>
        </w:rPr>
        <w:t xml:space="preserve">contentious issues may be helpful for forecasting dyadic conflict out-of-sample. Here we explicitly consider whether </w:t>
      </w:r>
      <w:r w:rsidRPr="00CB1AF0">
        <w:rPr>
          <w:rStyle w:val="StyleUnderline"/>
        </w:rPr>
        <w:t>taking into account information on contentious issues and conflict management can</w:t>
      </w:r>
      <w:r w:rsidRPr="00CB1AF0">
        <w:rPr>
          <w:sz w:val="16"/>
        </w:rPr>
        <w:t xml:space="preserve"> help </w:t>
      </w:r>
      <w:r w:rsidRPr="00CB1AF0">
        <w:rPr>
          <w:rStyle w:val="StyleUnderline"/>
        </w:rPr>
        <w:t>improve on forecasting interstate conflict and</w:t>
      </w:r>
      <w:r w:rsidRPr="00D10FBD">
        <w:rPr>
          <w:sz w:val="16"/>
        </w:rPr>
        <w:t xml:space="preserve"> our understanding of </w:t>
      </w:r>
      <w:r w:rsidRPr="00D10FBD">
        <w:rPr>
          <w:rStyle w:val="StyleUnderline"/>
        </w:rPr>
        <w:t>conflict dynamics</w:t>
      </w:r>
      <w:r w:rsidRPr="00D10FBD">
        <w:rPr>
          <w:sz w:val="16"/>
        </w:rPr>
        <w:t xml:space="preserve">. Although we focus on statistical approaches to interstate conflict in this article, </w:t>
      </w:r>
      <w:r w:rsidRPr="00D10FBD">
        <w:rPr>
          <w:rStyle w:val="StyleUnderline"/>
        </w:rPr>
        <w:t>many of our arguments also apply to problems in traditional theories of conflict and qualitative approaches to prediction or anticipating political events</w:t>
      </w:r>
      <w:r w:rsidRPr="00D10FBD">
        <w:rPr>
          <w:sz w:val="16"/>
        </w:rPr>
        <w:t xml:space="preserve"> (see </w:t>
      </w:r>
      <w:proofErr w:type="spellStart"/>
      <w:r w:rsidRPr="00D10FBD">
        <w:rPr>
          <w:sz w:val="16"/>
        </w:rPr>
        <w:t>Tetlock</w:t>
      </w:r>
      <w:proofErr w:type="spellEnd"/>
      <w:r w:rsidRPr="00D10FBD">
        <w:rPr>
          <w:sz w:val="16"/>
        </w:rPr>
        <w:t xml:space="preserve">, 2005). </w:t>
      </w:r>
      <w:r w:rsidRPr="00D10FBD">
        <w:rPr>
          <w:rStyle w:val="StyleUnderline"/>
        </w:rPr>
        <w:t xml:space="preserve">Traditional theories of interstate conflict tend to focus on </w:t>
      </w:r>
      <w:r w:rsidRPr="00D10FBD">
        <w:rPr>
          <w:rStyle w:val="Emphasis"/>
        </w:rPr>
        <w:t>structural features</w:t>
      </w:r>
      <w:r w:rsidRPr="00D10FBD">
        <w:rPr>
          <w:rStyle w:val="StyleUnderline"/>
        </w:rPr>
        <w:t xml:space="preserve"> presumed to influence the opportunities for conflict such as the distribution of power</w:t>
      </w:r>
      <w:r w:rsidRPr="00D10FBD">
        <w:rPr>
          <w:sz w:val="16"/>
        </w:rPr>
        <w:t xml:space="preserve"> in the international system or relative balance of power (see </w:t>
      </w:r>
      <w:proofErr w:type="gramStart"/>
      <w:r w:rsidRPr="00D10FBD">
        <w:rPr>
          <w:sz w:val="16"/>
        </w:rPr>
        <w:t>e.g.</w:t>
      </w:r>
      <w:proofErr w:type="gramEnd"/>
      <w:r w:rsidRPr="00D10FBD">
        <w:rPr>
          <w:sz w:val="16"/>
        </w:rPr>
        <w:t xml:space="preserve"> Waltz, 1979). These theories display little interest in the specific incompatibilities that may motivate the use of violence. However, structural factors rarely change rapidly, but </w:t>
      </w:r>
      <w:r w:rsidRPr="00D10FBD">
        <w:rPr>
          <w:rStyle w:val="StyleUnderline"/>
        </w:rPr>
        <w:t>violent conflict tends to be episodic, and</w:t>
      </w:r>
      <w:r w:rsidRPr="00D10FBD">
        <w:rPr>
          <w:sz w:val="16"/>
        </w:rPr>
        <w:t xml:space="preserve"> hence </w:t>
      </w:r>
      <w:r w:rsidRPr="00D10FBD">
        <w:rPr>
          <w:rStyle w:val="StyleUnderline"/>
        </w:rPr>
        <w:t>cannot be adequately explained merely by reference to permissive conditions</w:t>
      </w:r>
      <w:r w:rsidRPr="00D10FBD">
        <w:rPr>
          <w:sz w:val="16"/>
        </w:rPr>
        <w:t xml:space="preserve"> (see Fearon, 1995). Likewise, our core argument applies to studies of civil war, which tend to emphasize opportunities for conflict rather than motivations for conflict (see </w:t>
      </w:r>
      <w:proofErr w:type="spellStart"/>
      <w:r w:rsidRPr="00D10FBD">
        <w:rPr>
          <w:sz w:val="16"/>
        </w:rPr>
        <w:t>Cederman</w:t>
      </w:r>
      <w:proofErr w:type="spellEnd"/>
      <w:r w:rsidRPr="00D10FBD">
        <w:rPr>
          <w:sz w:val="16"/>
        </w:rPr>
        <w:t xml:space="preserve">, </w:t>
      </w:r>
      <w:proofErr w:type="spellStart"/>
      <w:r w:rsidRPr="00D10FBD">
        <w:rPr>
          <w:sz w:val="16"/>
        </w:rPr>
        <w:t>Weidmann</w:t>
      </w:r>
      <w:proofErr w:type="spellEnd"/>
      <w:r w:rsidRPr="00D10FBD">
        <w:rPr>
          <w:sz w:val="16"/>
        </w:rPr>
        <w:t xml:space="preserve"> &amp; </w:t>
      </w:r>
      <w:proofErr w:type="spellStart"/>
      <w:r w:rsidRPr="00D10FBD">
        <w:rPr>
          <w:sz w:val="16"/>
        </w:rPr>
        <w:t>Gleditsch</w:t>
      </w:r>
      <w:proofErr w:type="spellEnd"/>
      <w:r w:rsidRPr="00D10FBD">
        <w:rPr>
          <w:sz w:val="16"/>
        </w:rPr>
        <w:t xml:space="preserve">, 2011), and where evidence for the predictive ability of existing statistical efforts seems similarly disappointing (see Ward, Greenhill &amp; Bakke, 2010). Many political and area study experts, typically using informal methods for deriving predictions, often have strong confidence in their ability to forecast events. However, the comprehensive series of studies by </w:t>
      </w:r>
      <w:proofErr w:type="spellStart"/>
      <w:r w:rsidRPr="00D10FBD">
        <w:rPr>
          <w:sz w:val="16"/>
        </w:rPr>
        <w:t>Tetlock</w:t>
      </w:r>
      <w:proofErr w:type="spellEnd"/>
      <w:r w:rsidRPr="00D10FBD">
        <w:rPr>
          <w:sz w:val="16"/>
        </w:rPr>
        <w:t xml:space="preserve"> (2005), who asked experts to rate a series of outcomes which could then be compared against the historical record, provide little support for the forecasting ability of political experts.</w:t>
      </w:r>
    </w:p>
    <w:p w14:paraId="5D825052" w14:textId="77777777" w:rsidR="006469F5" w:rsidRPr="00173C0E" w:rsidRDefault="006469F5" w:rsidP="006469F5"/>
    <w:p w14:paraId="33162332" w14:textId="3F5535D5" w:rsidR="006469F5" w:rsidRPr="003C656F" w:rsidRDefault="006469F5" w:rsidP="006469F5">
      <w:pPr>
        <w:pStyle w:val="Heading4"/>
      </w:pPr>
      <w:r>
        <w:t>preventing war turns case</w:t>
      </w:r>
    </w:p>
    <w:p w14:paraId="735101AA" w14:textId="77777777" w:rsidR="006469F5" w:rsidRPr="005A632F" w:rsidRDefault="006469F5" w:rsidP="006469F5">
      <w:r w:rsidRPr="00D73FC7">
        <w:t xml:space="preserve">John </w:t>
      </w:r>
      <w:r w:rsidRPr="00D73FC7">
        <w:rPr>
          <w:b/>
        </w:rPr>
        <w:t>Horgan 14</w:t>
      </w:r>
      <w:r w:rsidRPr="00D73FC7">
        <w:t>. Director of the Center for Science Writings at Stevens Institute of Technology, “To End War, Focus on Culture Rather than "Root Causes"”, Scientific American, 8-18, https://blogs.scientificamerican.com/cross-</w:t>
      </w:r>
      <w:r w:rsidRPr="005A632F">
        <w:t>check/to-end-war-focus-on-culture-rather-than-root-causes/</w:t>
      </w:r>
    </w:p>
    <w:p w14:paraId="05B9C20F" w14:textId="77777777" w:rsidR="006469F5" w:rsidRPr="00A8280D" w:rsidRDefault="006469F5" w:rsidP="006469F5">
      <w:pPr>
        <w:rPr>
          <w:sz w:val="16"/>
        </w:rPr>
      </w:pPr>
      <w:r w:rsidRPr="005A632F">
        <w:rPr>
          <w:sz w:val="16"/>
        </w:rPr>
        <w:t xml:space="preserve">When I started researching war, </w:t>
      </w:r>
      <w:r w:rsidRPr="005A632F">
        <w:rPr>
          <w:rStyle w:val="StyleUnderline"/>
        </w:rPr>
        <w:t>I</w:t>
      </w:r>
      <w:r w:rsidRPr="005A632F">
        <w:rPr>
          <w:sz w:val="16"/>
        </w:rPr>
        <w:t xml:space="preserve"> also </w:t>
      </w:r>
      <w:r w:rsidRPr="005A632F">
        <w:rPr>
          <w:rStyle w:val="StyleUnderline"/>
        </w:rPr>
        <w:t>assumed that to get rid of war, we have to get rid of its root causes. The trouble is, scholars have identified countless causes of war. One pseudo-explanation</w:t>
      </w:r>
      <w:r w:rsidRPr="005A632F">
        <w:rPr>
          <w:sz w:val="16"/>
        </w:rPr>
        <w:t xml:space="preserve"> (which I'm glad </w:t>
      </w:r>
      <w:proofErr w:type="spellStart"/>
      <w:r w:rsidRPr="005A632F">
        <w:rPr>
          <w:sz w:val="16"/>
        </w:rPr>
        <w:t>Kloor</w:t>
      </w:r>
      <w:proofErr w:type="spellEnd"/>
      <w:r w:rsidRPr="005A632F">
        <w:rPr>
          <w:sz w:val="16"/>
        </w:rPr>
        <w:t xml:space="preserve"> does not mention, and which I rebut early</w:t>
      </w:r>
      <w:r w:rsidRPr="00D73FC7">
        <w:rPr>
          <w:sz w:val="16"/>
        </w:rPr>
        <w:t xml:space="preserve"> on in my book and in posts such as this) </w:t>
      </w:r>
      <w:r w:rsidRPr="00D73FC7">
        <w:rPr>
          <w:rStyle w:val="StyleUnderline"/>
        </w:rPr>
        <w:t>is that war stems from</w:t>
      </w:r>
      <w:r w:rsidRPr="00D73FC7">
        <w:rPr>
          <w:sz w:val="16"/>
        </w:rPr>
        <w:t xml:space="preserve"> a compulsion bred into our ancestors by natural selection. </w:t>
      </w:r>
      <w:r w:rsidRPr="00D73FC7">
        <w:rPr>
          <w:rStyle w:val="StyleUnderline"/>
        </w:rPr>
        <w:t>Biology</w:t>
      </w:r>
      <w:r w:rsidRPr="00D73FC7">
        <w:rPr>
          <w:sz w:val="16"/>
        </w:rPr>
        <w:t xml:space="preserve"> underpins war, as it underpins all human behaviors. The crucial question is, why does war break out in certain places and times and not others? </w:t>
      </w:r>
      <w:r w:rsidRPr="00D73FC7">
        <w:rPr>
          <w:rStyle w:val="StyleUnderline"/>
        </w:rPr>
        <w:t>The most popular non-biological explanations</w:t>
      </w:r>
      <w:r w:rsidRPr="00D73FC7">
        <w:rPr>
          <w:sz w:val="16"/>
        </w:rPr>
        <w:t xml:space="preserve"> of war </w:t>
      </w:r>
      <w:r w:rsidRPr="00D73FC7">
        <w:rPr>
          <w:rStyle w:val="StyleUnderline"/>
        </w:rPr>
        <w:t>are</w:t>
      </w:r>
      <w:r w:rsidRPr="00D73FC7">
        <w:rPr>
          <w:sz w:val="16"/>
        </w:rPr>
        <w:t xml:space="preserve"> what I call </w:t>
      </w:r>
      <w:r w:rsidRPr="00D73FC7">
        <w:rPr>
          <w:rStyle w:val="StyleUnderline"/>
        </w:rPr>
        <w:t xml:space="preserve">the </w:t>
      </w:r>
      <w:r w:rsidRPr="00D73FC7">
        <w:rPr>
          <w:rStyle w:val="Emphasis"/>
        </w:rPr>
        <w:t>Malthusian</w:t>
      </w:r>
      <w:r w:rsidRPr="00D73FC7">
        <w:rPr>
          <w:rStyle w:val="StyleUnderline"/>
        </w:rPr>
        <w:t xml:space="preserve"> and </w:t>
      </w:r>
      <w:r w:rsidRPr="00D73FC7">
        <w:rPr>
          <w:rStyle w:val="Emphasis"/>
        </w:rPr>
        <w:t>Marxist</w:t>
      </w:r>
      <w:r w:rsidRPr="00D73FC7">
        <w:rPr>
          <w:rStyle w:val="StyleUnderline"/>
        </w:rPr>
        <w:t xml:space="preserve"> hypotheses. The first</w:t>
      </w:r>
      <w:r w:rsidRPr="00D73FC7">
        <w:rPr>
          <w:sz w:val="16"/>
        </w:rPr>
        <w:t xml:space="preserve"> posits </w:t>
      </w:r>
      <w:r w:rsidRPr="00D73FC7">
        <w:rPr>
          <w:rStyle w:val="StyleUnderline"/>
        </w:rPr>
        <w:t>that war stems from our tendency to over-reproduce and hence fight over land and other resources. The second holds that war stems from inequality, the tendency of societies (especially capitalist ones) to divide into haves and have-nots</w:t>
      </w:r>
      <w:r w:rsidRPr="00D73FC7">
        <w:rPr>
          <w:sz w:val="16"/>
        </w:rPr>
        <w:t xml:space="preserve">. </w:t>
      </w:r>
      <w:r w:rsidRPr="00690735">
        <w:rPr>
          <w:rStyle w:val="StyleUnderline"/>
          <w:highlight w:val="green"/>
        </w:rPr>
        <w:t>Scholars</w:t>
      </w:r>
      <w:r w:rsidRPr="00D73FC7">
        <w:rPr>
          <w:rStyle w:val="StyleUnderline"/>
        </w:rPr>
        <w:t xml:space="preserve"> have</w:t>
      </w:r>
      <w:r w:rsidRPr="00D73FC7">
        <w:rPr>
          <w:sz w:val="16"/>
        </w:rPr>
        <w:t xml:space="preserve"> also </w:t>
      </w:r>
      <w:r w:rsidRPr="00690735">
        <w:rPr>
          <w:rStyle w:val="StyleUnderline"/>
          <w:highlight w:val="green"/>
        </w:rPr>
        <w:t>blamed</w:t>
      </w:r>
      <w:r w:rsidRPr="00D73FC7">
        <w:rPr>
          <w:rStyle w:val="StyleUnderline"/>
        </w:rPr>
        <w:t xml:space="preserve"> wars on </w:t>
      </w:r>
      <w:r w:rsidRPr="00690735">
        <w:rPr>
          <w:rStyle w:val="Emphasis"/>
          <w:highlight w:val="green"/>
        </w:rPr>
        <w:t>religion</w:t>
      </w:r>
      <w:r w:rsidRPr="00690735">
        <w:rPr>
          <w:rStyle w:val="StyleUnderline"/>
          <w:highlight w:val="green"/>
        </w:rPr>
        <w:t xml:space="preserve">, </w:t>
      </w:r>
      <w:r w:rsidRPr="00690735">
        <w:rPr>
          <w:rStyle w:val="Emphasis"/>
          <w:highlight w:val="green"/>
        </w:rPr>
        <w:t>racism</w:t>
      </w:r>
      <w:r w:rsidRPr="00690735">
        <w:rPr>
          <w:rStyle w:val="StyleUnderline"/>
          <w:highlight w:val="green"/>
        </w:rPr>
        <w:t xml:space="preserve"> and </w:t>
      </w:r>
      <w:r w:rsidRPr="00690735">
        <w:rPr>
          <w:rStyle w:val="Emphasis"/>
          <w:highlight w:val="green"/>
        </w:rPr>
        <w:t>nationalism</w:t>
      </w:r>
      <w:r w:rsidRPr="00D73FC7">
        <w:rPr>
          <w:sz w:val="16"/>
        </w:rPr>
        <w:t xml:space="preserve">, which </w:t>
      </w:r>
      <w:proofErr w:type="spellStart"/>
      <w:r w:rsidRPr="00D73FC7">
        <w:rPr>
          <w:sz w:val="16"/>
        </w:rPr>
        <w:t>Kloor</w:t>
      </w:r>
      <w:proofErr w:type="spellEnd"/>
      <w:r w:rsidRPr="00D73FC7">
        <w:rPr>
          <w:sz w:val="16"/>
        </w:rPr>
        <w:t xml:space="preserve"> mentions above, </w:t>
      </w:r>
      <w:r w:rsidRPr="00690735">
        <w:rPr>
          <w:rStyle w:val="StyleUnderline"/>
          <w:highlight w:val="green"/>
        </w:rPr>
        <w:t>as well as</w:t>
      </w:r>
      <w:r w:rsidRPr="00D73FC7">
        <w:rPr>
          <w:rStyle w:val="StyleUnderline"/>
        </w:rPr>
        <w:t xml:space="preserve"> such </w:t>
      </w:r>
      <w:r w:rsidRPr="00D73FC7">
        <w:rPr>
          <w:rStyle w:val="Emphasis"/>
        </w:rPr>
        <w:t xml:space="preserve">fundamental </w:t>
      </w:r>
      <w:r w:rsidRPr="00690735">
        <w:rPr>
          <w:rStyle w:val="Emphasis"/>
          <w:highlight w:val="green"/>
        </w:rPr>
        <w:t>social traits</w:t>
      </w:r>
      <w:r w:rsidRPr="00D73FC7">
        <w:rPr>
          <w:rStyle w:val="StyleUnderline"/>
        </w:rPr>
        <w:t xml:space="preserve"> as hierarchy, sexism and injustice. </w:t>
      </w:r>
      <w:r w:rsidRPr="00690735">
        <w:rPr>
          <w:rStyle w:val="StyleUnderline"/>
          <w:highlight w:val="green"/>
        </w:rPr>
        <w:t xml:space="preserve">If </w:t>
      </w:r>
      <w:proofErr w:type="gramStart"/>
      <w:r w:rsidRPr="00690735">
        <w:rPr>
          <w:rStyle w:val="StyleUnderline"/>
          <w:highlight w:val="green"/>
        </w:rPr>
        <w:t>you</w:t>
      </w:r>
      <w:proofErr w:type="gramEnd"/>
      <w:r w:rsidRPr="00690735">
        <w:rPr>
          <w:rStyle w:val="StyleUnderline"/>
          <w:highlight w:val="green"/>
        </w:rPr>
        <w:t xml:space="preserve"> </w:t>
      </w:r>
      <w:r w:rsidRPr="00690735">
        <w:rPr>
          <w:rStyle w:val="Emphasis"/>
          <w:highlight w:val="green"/>
        </w:rPr>
        <w:t>cherry pick</w:t>
      </w:r>
      <w:r w:rsidRPr="00690735">
        <w:rPr>
          <w:rStyle w:val="StyleUnderline"/>
          <w:highlight w:val="green"/>
        </w:rPr>
        <w:t>, you</w:t>
      </w:r>
      <w:r w:rsidRPr="00D73FC7">
        <w:rPr>
          <w:rStyle w:val="StyleUnderline"/>
        </w:rPr>
        <w:t xml:space="preserve"> </w:t>
      </w:r>
      <w:r w:rsidRPr="00D73FC7">
        <w:rPr>
          <w:rStyle w:val="Emphasis"/>
        </w:rPr>
        <w:t xml:space="preserve">always </w:t>
      </w:r>
      <w:r w:rsidRPr="00690735">
        <w:rPr>
          <w:rStyle w:val="Emphasis"/>
          <w:highlight w:val="green"/>
        </w:rPr>
        <w:t>find evidence</w:t>
      </w:r>
      <w:r w:rsidRPr="00D73FC7">
        <w:rPr>
          <w:rStyle w:val="StyleUnderline"/>
        </w:rPr>
        <w:t xml:space="preserve"> to support your favorite theory</w:t>
      </w:r>
      <w:r w:rsidRPr="00D73FC7">
        <w:rPr>
          <w:sz w:val="16"/>
        </w:rPr>
        <w:t xml:space="preserve">. </w:t>
      </w:r>
      <w:r w:rsidRPr="00690735">
        <w:rPr>
          <w:rStyle w:val="StyleUnderline"/>
          <w:highlight w:val="green"/>
        </w:rPr>
        <w:t>But</w:t>
      </w:r>
      <w:r w:rsidRPr="00D73FC7">
        <w:rPr>
          <w:rStyle w:val="StyleUnderline"/>
        </w:rPr>
        <w:t xml:space="preserve"> as scholars</w:t>
      </w:r>
      <w:r w:rsidRPr="00D73FC7">
        <w:rPr>
          <w:sz w:val="16"/>
        </w:rPr>
        <w:t xml:space="preserve"> such as Lewis Fry Richardson (whom my friend David </w:t>
      </w:r>
      <w:proofErr w:type="spellStart"/>
      <w:r w:rsidRPr="00D73FC7">
        <w:rPr>
          <w:sz w:val="16"/>
        </w:rPr>
        <w:t>Berreby</w:t>
      </w:r>
      <w:proofErr w:type="spellEnd"/>
      <w:r w:rsidRPr="00D73FC7">
        <w:rPr>
          <w:sz w:val="16"/>
        </w:rPr>
        <w:t xml:space="preserve"> recently profiled) </w:t>
      </w:r>
      <w:r w:rsidRPr="00D73FC7">
        <w:rPr>
          <w:rStyle w:val="StyleUnderline"/>
        </w:rPr>
        <w:t>have shown</w:t>
      </w:r>
      <w:r w:rsidRPr="00D73FC7">
        <w:rPr>
          <w:sz w:val="16"/>
        </w:rPr>
        <w:t xml:space="preserve">, neither the Malthusian and Marxist theories </w:t>
      </w:r>
      <w:r w:rsidRPr="00690735">
        <w:rPr>
          <w:rStyle w:val="Emphasis"/>
          <w:sz w:val="24"/>
          <w:highlight w:val="green"/>
        </w:rPr>
        <w:t>no</w:t>
      </w:r>
      <w:r w:rsidRPr="00D73FC7">
        <w:rPr>
          <w:sz w:val="16"/>
        </w:rPr>
        <w:t xml:space="preserve">r any of the other </w:t>
      </w:r>
      <w:r w:rsidRPr="00690735">
        <w:rPr>
          <w:rStyle w:val="Emphasis"/>
          <w:sz w:val="24"/>
          <w:highlight w:val="green"/>
        </w:rPr>
        <w:t>explanations</w:t>
      </w:r>
      <w:r w:rsidRPr="00D73FC7">
        <w:rPr>
          <w:rStyle w:val="Emphasis"/>
          <w:sz w:val="24"/>
        </w:rPr>
        <w:t xml:space="preserve"> above can </w:t>
      </w:r>
      <w:r w:rsidRPr="00690735">
        <w:rPr>
          <w:rStyle w:val="Emphasis"/>
          <w:sz w:val="24"/>
          <w:highlight w:val="green"/>
        </w:rPr>
        <w:t>account for the</w:t>
      </w:r>
      <w:r w:rsidRPr="00D73FC7">
        <w:rPr>
          <w:rStyle w:val="Emphasis"/>
          <w:sz w:val="24"/>
        </w:rPr>
        <w:t xml:space="preserve"> vast </w:t>
      </w:r>
      <w:r w:rsidRPr="00690735">
        <w:rPr>
          <w:rStyle w:val="Emphasis"/>
          <w:sz w:val="24"/>
          <w:highlight w:val="green"/>
        </w:rPr>
        <w:t>diversity of wars</w:t>
      </w:r>
      <w:r w:rsidRPr="00D73FC7">
        <w:rPr>
          <w:sz w:val="16"/>
        </w:rPr>
        <w:t xml:space="preserve">. Moreover, </w:t>
      </w:r>
      <w:r w:rsidRPr="00D73FC7">
        <w:rPr>
          <w:rStyle w:val="StyleUnderline"/>
        </w:rPr>
        <w:t>some factors that provoke conflict</w:t>
      </w:r>
      <w:r w:rsidRPr="00D73FC7">
        <w:rPr>
          <w:sz w:val="16"/>
        </w:rPr>
        <w:t xml:space="preserve">, such as religion, </w:t>
      </w:r>
      <w:r w:rsidRPr="00D73FC7">
        <w:rPr>
          <w:rStyle w:val="StyleUnderline"/>
        </w:rPr>
        <w:t>can also inhibit it</w:t>
      </w:r>
      <w:r w:rsidRPr="00D73FC7">
        <w:rPr>
          <w:sz w:val="16"/>
        </w:rPr>
        <w:t xml:space="preserve">. Religion has inspired some of our greatest antiwar leaders, notably Gandhi and Martin Luther King. I have found </w:t>
      </w:r>
      <w:r w:rsidRPr="00D73FC7">
        <w:rPr>
          <w:rStyle w:val="StyleUnderline"/>
        </w:rPr>
        <w:t>only one theory of war that fits the facts</w:t>
      </w:r>
      <w:r w:rsidRPr="00D73FC7">
        <w:rPr>
          <w:sz w:val="16"/>
        </w:rPr>
        <w:t xml:space="preserve">. The theory </w:t>
      </w:r>
      <w:r w:rsidRPr="005A632F">
        <w:rPr>
          <w:sz w:val="16"/>
        </w:rPr>
        <w:t xml:space="preserve">holds </w:t>
      </w:r>
      <w:r w:rsidRPr="005A632F">
        <w:rPr>
          <w:rStyle w:val="StyleUnderline"/>
        </w:rPr>
        <w:t xml:space="preserve">that war is a self-perpetuating, contagious meme, which can propagate </w:t>
      </w:r>
      <w:r w:rsidRPr="005A632F">
        <w:rPr>
          <w:rStyle w:val="Emphasis"/>
          <w:sz w:val="24"/>
        </w:rPr>
        <w:t>independently of other social and environmental factors</w:t>
      </w:r>
      <w:r w:rsidRPr="005A632F">
        <w:rPr>
          <w:sz w:val="16"/>
        </w:rPr>
        <w:t>. As anthropologist Margaret Mead put it in a famous 1940 essay, "Warfare Is Only an Invention—Not a Biological Necessity." In other words, the major cause of war is war itself, which has a terrible tendency to spread even to societies that would prefer to remain peaceful. I make this point in my book and in a 2010 blog post, "Margaret Mead’s war theory kicks butt of neo-Darwinian and Malthusian models." Here is an edited excerpt: In his 1997 book War Before Civilization, anthropologist Lawrence Keeley notes that war among North American Indians often stemmed from the aggression of just a few extremely warlike tribes, "rotten apples that spoiled their regional barrels." He added, "Less aggressive societies, stimulated by more warlike groups in their vicinity, become more bellicose themselves." Societies in a violent region, the political scientist Azar Gat emphasizes in his</w:t>
      </w:r>
      <w:r w:rsidRPr="00D73FC7">
        <w:rPr>
          <w:sz w:val="16"/>
        </w:rPr>
        <w:t xml:space="preserve"> 2006 book War in Human Civilization, have a strong incentive to carry out preemptive attacks. Societies may "attack the other side in order to eliminate or severely </w:t>
      </w:r>
      <w:r w:rsidRPr="005A632F">
        <w:rPr>
          <w:sz w:val="16"/>
        </w:rPr>
        <w:t xml:space="preserve">weaken them as a potential enemy. Indeed, this option only makes the other side more insecure, rendering the security dilemma more acute. War can thus become a self-fulfilling prophecy. The fear of war breeds war." </w:t>
      </w:r>
      <w:r w:rsidRPr="005A632F">
        <w:rPr>
          <w:rStyle w:val="StyleUnderline"/>
        </w:rPr>
        <w:t xml:space="preserve">Many people are </w:t>
      </w:r>
      <w:r w:rsidRPr="005A632F">
        <w:rPr>
          <w:rStyle w:val="Emphasis"/>
          <w:sz w:val="24"/>
        </w:rPr>
        <w:t>pessimistic</w:t>
      </w:r>
      <w:r w:rsidRPr="005A632F">
        <w:rPr>
          <w:rStyle w:val="StyleUnderline"/>
          <w:sz w:val="24"/>
        </w:rPr>
        <w:t xml:space="preserve"> </w:t>
      </w:r>
      <w:r w:rsidRPr="005A632F">
        <w:rPr>
          <w:rStyle w:val="StyleUnderline"/>
        </w:rPr>
        <w:t xml:space="preserve">about ending war because they assume it will require </w:t>
      </w:r>
      <w:r w:rsidRPr="005A632F">
        <w:rPr>
          <w:rStyle w:val="Emphasis"/>
          <w:sz w:val="24"/>
        </w:rPr>
        <w:t>radical social engineering</w:t>
      </w:r>
      <w:r w:rsidRPr="005A632F">
        <w:rPr>
          <w:rStyle w:val="StyleUnderline"/>
        </w:rPr>
        <w:t xml:space="preserve">. World peace will require eliminating poverty, inequality, sexism, </w:t>
      </w:r>
      <w:r w:rsidRPr="005A632F">
        <w:rPr>
          <w:rStyle w:val="Emphasis"/>
        </w:rPr>
        <w:t>racism</w:t>
      </w:r>
      <w:r w:rsidRPr="005A632F">
        <w:rPr>
          <w:rStyle w:val="StyleUnderline"/>
        </w:rPr>
        <w:t xml:space="preserve"> or </w:t>
      </w:r>
      <w:r w:rsidRPr="005A632F">
        <w:rPr>
          <w:rStyle w:val="Emphasis"/>
        </w:rPr>
        <w:t>[fill in the blank]</w:t>
      </w:r>
      <w:r w:rsidRPr="005A632F">
        <w:rPr>
          <w:rStyle w:val="StyleUnderline"/>
        </w:rPr>
        <w:t>.</w:t>
      </w:r>
      <w:r w:rsidRPr="005A632F">
        <w:rPr>
          <w:sz w:val="16"/>
        </w:rPr>
        <w:t xml:space="preserve"> We will need to eradicate religion, or all embrace the same religion. We will need to get rid of all nation states and become anarchists, or form a single global government. </w:t>
      </w:r>
      <w:r w:rsidRPr="005A632F">
        <w:rPr>
          <w:rStyle w:val="StyleUnderline"/>
        </w:rPr>
        <w:t>My analysis</w:t>
      </w:r>
      <w:r w:rsidRPr="005A632F">
        <w:rPr>
          <w:sz w:val="16"/>
        </w:rPr>
        <w:t xml:space="preserve"> of war </w:t>
      </w:r>
      <w:r w:rsidRPr="005A632F">
        <w:rPr>
          <w:rStyle w:val="StyleUnderline"/>
        </w:rPr>
        <w:t xml:space="preserve">suggests that if we want to end war, </w:t>
      </w:r>
      <w:r w:rsidRPr="005A632F">
        <w:rPr>
          <w:rStyle w:val="Emphasis"/>
        </w:rPr>
        <w:t>we don't need to create a society radically different</w:t>
      </w:r>
      <w:r w:rsidRPr="005A632F">
        <w:rPr>
          <w:rStyle w:val="StyleUnderline"/>
        </w:rPr>
        <w:t xml:space="preserve"> from our own, let alone a utopia. If we want</w:t>
      </w:r>
      <w:r w:rsidRPr="00D73FC7">
        <w:rPr>
          <w:rStyle w:val="StyleUnderline"/>
        </w:rPr>
        <w:t xml:space="preserve"> to end war, we should </w:t>
      </w:r>
      <w:r w:rsidRPr="00690735">
        <w:rPr>
          <w:rStyle w:val="StyleUnderline"/>
          <w:highlight w:val="green"/>
        </w:rPr>
        <w:t>focus on ending war</w:t>
      </w:r>
      <w:r w:rsidRPr="00D73FC7">
        <w:rPr>
          <w:sz w:val="16"/>
        </w:rPr>
        <w:t xml:space="preserve"> and the culture of war </w:t>
      </w:r>
      <w:r w:rsidRPr="00690735">
        <w:rPr>
          <w:rStyle w:val="StyleUnderline"/>
          <w:highlight w:val="green"/>
        </w:rPr>
        <w:t>rather than</w:t>
      </w:r>
      <w:r w:rsidRPr="00D73FC7">
        <w:rPr>
          <w:rStyle w:val="StyleUnderline"/>
        </w:rPr>
        <w:t xml:space="preserve"> on </w:t>
      </w:r>
      <w:r w:rsidRPr="00690735">
        <w:rPr>
          <w:rStyle w:val="Emphasis"/>
          <w:highlight w:val="green"/>
        </w:rPr>
        <w:t>supposed causal factors</w:t>
      </w:r>
      <w:r w:rsidRPr="00D73FC7">
        <w:rPr>
          <w:rStyle w:val="StyleUnderline"/>
        </w:rPr>
        <w:t xml:space="preserve">. If we can do that, </w:t>
      </w:r>
      <w:r w:rsidRPr="00690735">
        <w:rPr>
          <w:rStyle w:val="StyleUnderline"/>
          <w:highlight w:val="green"/>
        </w:rPr>
        <w:t xml:space="preserve">we will </w:t>
      </w:r>
      <w:r w:rsidRPr="00690735">
        <w:rPr>
          <w:rStyle w:val="Emphasis"/>
          <w:sz w:val="24"/>
          <w:highlight w:val="green"/>
        </w:rPr>
        <w:t>take a major step toward solving many</w:t>
      </w:r>
      <w:r w:rsidRPr="00D73FC7">
        <w:rPr>
          <w:sz w:val="16"/>
        </w:rPr>
        <w:t xml:space="preserve"> of our </w:t>
      </w:r>
      <w:r w:rsidRPr="00690735">
        <w:rPr>
          <w:rStyle w:val="Emphasis"/>
          <w:sz w:val="24"/>
          <w:highlight w:val="green"/>
        </w:rPr>
        <w:t>other</w:t>
      </w:r>
      <w:r w:rsidRPr="00D73FC7">
        <w:rPr>
          <w:rStyle w:val="Emphasis"/>
          <w:sz w:val="24"/>
        </w:rPr>
        <w:t xml:space="preserve"> social </w:t>
      </w:r>
      <w:r w:rsidRPr="00690735">
        <w:rPr>
          <w:rStyle w:val="Emphasis"/>
          <w:sz w:val="24"/>
          <w:highlight w:val="green"/>
        </w:rPr>
        <w:t>problems</w:t>
      </w:r>
      <w:r w:rsidRPr="00D73FC7">
        <w:rPr>
          <w:sz w:val="16"/>
        </w:rPr>
        <w:t xml:space="preserve">, as I argued in my previous post. And that brings me to Keith </w:t>
      </w:r>
      <w:proofErr w:type="spellStart"/>
      <w:r w:rsidRPr="00D73FC7">
        <w:rPr>
          <w:sz w:val="16"/>
        </w:rPr>
        <w:t>Kloor's</w:t>
      </w:r>
      <w:proofErr w:type="spellEnd"/>
      <w:r w:rsidRPr="00D73FC7">
        <w:rPr>
          <w:sz w:val="16"/>
        </w:rPr>
        <w:t xml:space="preserve"> final challenge to me. He devotes much of his column to a discussion of how extremists on both sides of the conflict between Israel and Palestine have "hijacked the peace process. Horrific spasmodic cycles of violence and death is the result." He asks me how we can "rid the world of extremist groups that </w:t>
      </w:r>
      <w:r w:rsidRPr="005A632F">
        <w:rPr>
          <w:sz w:val="16"/>
        </w:rPr>
        <w:t xml:space="preserve">sow the seeds of war." </w:t>
      </w:r>
      <w:proofErr w:type="spellStart"/>
      <w:r w:rsidRPr="005A632F">
        <w:rPr>
          <w:rStyle w:val="StyleUnderline"/>
        </w:rPr>
        <w:t>Kloor</w:t>
      </w:r>
      <w:proofErr w:type="spellEnd"/>
      <w:r w:rsidRPr="005A632F">
        <w:rPr>
          <w:rStyle w:val="StyleUnderline"/>
        </w:rPr>
        <w:t xml:space="preserve"> has</w:t>
      </w:r>
      <w:r w:rsidRPr="005A632F">
        <w:rPr>
          <w:sz w:val="16"/>
        </w:rPr>
        <w:t xml:space="preserve"> his </w:t>
      </w:r>
      <w:r w:rsidRPr="005A632F">
        <w:rPr>
          <w:rStyle w:val="Emphasis"/>
          <w:sz w:val="24"/>
        </w:rPr>
        <w:t>causation backwards</w:t>
      </w:r>
      <w:r w:rsidRPr="005A632F">
        <w:rPr>
          <w:rStyle w:val="StyleUnderline"/>
        </w:rPr>
        <w:t xml:space="preserve">. Just as war promotes poverty, tyranny, inequality and resource depletion </w:t>
      </w:r>
      <w:r w:rsidRPr="005A632F">
        <w:rPr>
          <w:rStyle w:val="Emphasis"/>
          <w:sz w:val="24"/>
        </w:rPr>
        <w:t>at least as much as vice versa</w:t>
      </w:r>
      <w:r w:rsidRPr="005A632F">
        <w:rPr>
          <w:sz w:val="16"/>
        </w:rPr>
        <w:t>, so war promotes fanaticism. Once militarism seizes hold of a society, it can transform vast populations into virtual sociopaths. It turns decent, ethical, reasonable people into intolerant fanatics capable of the most heinous acts.</w:t>
      </w:r>
      <w:r w:rsidRPr="00D73FC7">
        <w:rPr>
          <w:sz w:val="16"/>
        </w:rPr>
        <w:t xml:space="preserve"> </w:t>
      </w:r>
      <w:r w:rsidRPr="00D73FC7">
        <w:rPr>
          <w:rStyle w:val="StyleUnderline"/>
        </w:rPr>
        <w:t>Breaking out of</w:t>
      </w:r>
      <w:r w:rsidRPr="00D73FC7">
        <w:rPr>
          <w:sz w:val="16"/>
        </w:rPr>
        <w:t xml:space="preserve"> what </w:t>
      </w:r>
      <w:proofErr w:type="spellStart"/>
      <w:r w:rsidRPr="00D73FC7">
        <w:rPr>
          <w:sz w:val="16"/>
        </w:rPr>
        <w:t>Kloor</w:t>
      </w:r>
      <w:proofErr w:type="spellEnd"/>
      <w:r w:rsidRPr="00D73FC7">
        <w:rPr>
          <w:sz w:val="16"/>
        </w:rPr>
        <w:t xml:space="preserve"> calls "spasmodic </w:t>
      </w:r>
      <w:r w:rsidRPr="00D73FC7">
        <w:rPr>
          <w:rStyle w:val="StyleUnderline"/>
        </w:rPr>
        <w:t>cycles of violence</w:t>
      </w:r>
      <w:r w:rsidRPr="00D73FC7">
        <w:rPr>
          <w:sz w:val="16"/>
        </w:rPr>
        <w:t xml:space="preserve"> and death" </w:t>
      </w:r>
      <w:r w:rsidRPr="00D73FC7">
        <w:rPr>
          <w:rStyle w:val="StyleUnderline"/>
        </w:rPr>
        <w:t>can be</w:t>
      </w:r>
      <w:r w:rsidRPr="00D73FC7">
        <w:rPr>
          <w:sz w:val="16"/>
        </w:rPr>
        <w:t xml:space="preserve"> extraordinarily </w:t>
      </w:r>
      <w:r w:rsidRPr="00D73FC7">
        <w:rPr>
          <w:rStyle w:val="StyleUnderline"/>
        </w:rPr>
        <w:t>difficult, but history offers many examples of societies that have done just that. Germany and France were bitter, bloody rivals for centuries. But it is now inconceivable that Germany and France</w:t>
      </w:r>
      <w:r w:rsidRPr="00D73FC7">
        <w:rPr>
          <w:sz w:val="16"/>
        </w:rPr>
        <w:t>—or any members of the European Union--</w:t>
      </w:r>
      <w:r w:rsidRPr="00D73FC7">
        <w:rPr>
          <w:rStyle w:val="StyleUnderline"/>
        </w:rPr>
        <w:t>would go to war</w:t>
      </w:r>
      <w:r w:rsidRPr="00D73FC7">
        <w:rPr>
          <w:sz w:val="16"/>
        </w:rPr>
        <w:t xml:space="preserve"> against each other. </w:t>
      </w:r>
      <w:r w:rsidRPr="00D73FC7">
        <w:rPr>
          <w:rStyle w:val="StyleUnderline"/>
        </w:rPr>
        <w:t>One of my favorite examples of a nation that has renounced militarism is Costa Rica</w:t>
      </w:r>
      <w:r w:rsidRPr="00D73FC7">
        <w:rPr>
          <w:sz w:val="16"/>
        </w:rPr>
        <w:t xml:space="preserve">. Like many of its neighbors in Central American, Costa was once wracked by terrible violence. But </w:t>
      </w:r>
      <w:r w:rsidRPr="00D73FC7">
        <w:rPr>
          <w:rStyle w:val="StyleUnderline"/>
        </w:rPr>
        <w:t>after a bloody civil war in the 1940s, Costa Rica disbanded its army</w:t>
      </w:r>
      <w:r w:rsidRPr="00D73FC7">
        <w:rPr>
          <w:sz w:val="16"/>
        </w:rPr>
        <w:t xml:space="preserve">, freeing up more funds for education, health care, transportation and tourism. It is often ranked as one of the most peaceful, healthy, "happy" nations in the world. </w:t>
      </w:r>
    </w:p>
    <w:p w14:paraId="4BE3E673" w14:textId="4B37B140" w:rsidR="006469F5" w:rsidRDefault="00732E89" w:rsidP="00732E89">
      <w:pPr>
        <w:pStyle w:val="Heading3"/>
      </w:pPr>
      <w:r>
        <w:t>1NC---AT: Offense</w:t>
      </w:r>
    </w:p>
    <w:p w14:paraId="01DA503D" w14:textId="77777777" w:rsidR="00732E89" w:rsidRPr="00BF42F7" w:rsidRDefault="00732E89" w:rsidP="00732E89">
      <w:pPr>
        <w:pStyle w:val="Heading4"/>
        <w:rPr>
          <w:bCs/>
        </w:rPr>
      </w:pPr>
      <w:bookmarkStart w:id="1" w:name="_Hlk75377663"/>
      <w:r w:rsidRPr="00BF42F7">
        <w:rPr>
          <w:bCs/>
        </w:rPr>
        <w:t xml:space="preserve">Unions are </w:t>
      </w:r>
      <w:r w:rsidRPr="00BF42F7">
        <w:rPr>
          <w:bCs/>
          <w:u w:val="single"/>
        </w:rPr>
        <w:t>inaccessible</w:t>
      </w:r>
      <w:r w:rsidRPr="00BF42F7">
        <w:rPr>
          <w:bCs/>
        </w:rPr>
        <w:t xml:space="preserve"> to minorities – that leads to </w:t>
      </w:r>
      <w:r w:rsidRPr="00BF42F7">
        <w:rPr>
          <w:bCs/>
          <w:u w:val="single"/>
        </w:rPr>
        <w:t>increasing inequality</w:t>
      </w:r>
      <w:r w:rsidRPr="00BF42F7">
        <w:rPr>
          <w:bCs/>
        </w:rPr>
        <w:t>.</w:t>
      </w:r>
    </w:p>
    <w:p w14:paraId="2F44ED2F" w14:textId="77777777" w:rsidR="00732E89" w:rsidRDefault="00732E89" w:rsidP="00732E89">
      <w:r>
        <w:rPr>
          <w:rStyle w:val="Style13ptBold"/>
        </w:rPr>
        <w:t>Ahlquist 17</w:t>
      </w:r>
      <w:r>
        <w:t xml:space="preserve"> [John; School of Global Policy and Strategy, University of California San Diego; “Labor Unions, Political Representation, and Economic Inequality,” 3/9/17; </w:t>
      </w:r>
      <w:proofErr w:type="spellStart"/>
      <w:r>
        <w:t>AnnualReviews</w:t>
      </w:r>
      <w:proofErr w:type="spellEnd"/>
      <w:r>
        <w:t>; https://www.annualreviews.org/doi/pdf/10.1146/annurev-polisci-051215-023225] Justin</w:t>
      </w:r>
    </w:p>
    <w:p w14:paraId="024BE053" w14:textId="77777777" w:rsidR="00732E89" w:rsidRDefault="00732E89" w:rsidP="00732E89">
      <w:pPr>
        <w:rPr>
          <w:sz w:val="16"/>
        </w:rPr>
      </w:pPr>
      <w:r>
        <w:rPr>
          <w:u w:val="single"/>
        </w:rPr>
        <w:t xml:space="preserve">Immigration may </w:t>
      </w:r>
      <w:r>
        <w:rPr>
          <w:rStyle w:val="Emphasis"/>
        </w:rPr>
        <w:t>exacerbate</w:t>
      </w:r>
      <w:r>
        <w:rPr>
          <w:u w:val="single"/>
        </w:rPr>
        <w:t xml:space="preserve"> inequality to the extent that </w:t>
      </w:r>
      <w:r>
        <w:rPr>
          <w:highlight w:val="green"/>
          <w:u w:val="single"/>
        </w:rPr>
        <w:t xml:space="preserve">immigrants take </w:t>
      </w:r>
      <w:r>
        <w:rPr>
          <w:rStyle w:val="Emphasis"/>
          <w:highlight w:val="green"/>
        </w:rPr>
        <w:t>jobs</w:t>
      </w:r>
      <w:r>
        <w:rPr>
          <w:highlight w:val="green"/>
          <w:u w:val="single"/>
        </w:rPr>
        <w:t xml:space="preserve"> for </w:t>
      </w:r>
      <w:r>
        <w:rPr>
          <w:rStyle w:val="Emphasis"/>
          <w:highlight w:val="green"/>
        </w:rPr>
        <w:t>lower</w:t>
      </w:r>
      <w:r>
        <w:rPr>
          <w:highlight w:val="green"/>
          <w:u w:val="single"/>
        </w:rPr>
        <w:t xml:space="preserve"> </w:t>
      </w:r>
      <w:r>
        <w:rPr>
          <w:rStyle w:val="Emphasis"/>
          <w:highlight w:val="green"/>
        </w:rPr>
        <w:t>wages</w:t>
      </w:r>
      <w:r>
        <w:rPr>
          <w:u w:val="single"/>
        </w:rPr>
        <w:t xml:space="preserve"> than </w:t>
      </w:r>
      <w:r>
        <w:rPr>
          <w:rStyle w:val="Emphasis"/>
        </w:rPr>
        <w:t>native</w:t>
      </w:r>
      <w:r>
        <w:rPr>
          <w:u w:val="single"/>
        </w:rPr>
        <w:t xml:space="preserve"> </w:t>
      </w:r>
      <w:r>
        <w:rPr>
          <w:rStyle w:val="Emphasis"/>
        </w:rPr>
        <w:t>workers</w:t>
      </w:r>
      <w:r>
        <w:rPr>
          <w:u w:val="single"/>
        </w:rPr>
        <w:t xml:space="preserve"> do. Immigration may also </w:t>
      </w:r>
      <w:r>
        <w:rPr>
          <w:highlight w:val="green"/>
          <w:u w:val="single"/>
        </w:rPr>
        <w:t xml:space="preserve">put </w:t>
      </w:r>
      <w:r>
        <w:rPr>
          <w:rStyle w:val="Emphasis"/>
          <w:highlight w:val="green"/>
        </w:rPr>
        <w:t>pressure</w:t>
      </w:r>
      <w:r>
        <w:rPr>
          <w:highlight w:val="green"/>
          <w:u w:val="single"/>
        </w:rPr>
        <w:t xml:space="preserve"> on</w:t>
      </w:r>
      <w:r>
        <w:rPr>
          <w:u w:val="single"/>
        </w:rPr>
        <w:t xml:space="preserve"> </w:t>
      </w:r>
      <w:r>
        <w:rPr>
          <w:rStyle w:val="Emphasis"/>
        </w:rPr>
        <w:t>existing</w:t>
      </w:r>
      <w:r>
        <w:rPr>
          <w:u w:val="single"/>
        </w:rPr>
        <w:t xml:space="preserve"> </w:t>
      </w:r>
      <w:r>
        <w:rPr>
          <w:rStyle w:val="Emphasis"/>
          <w:highlight w:val="green"/>
        </w:rPr>
        <w:t>unions</w:t>
      </w:r>
      <w:r>
        <w:rPr>
          <w:sz w:val="16"/>
        </w:rPr>
        <w:t xml:space="preserve">, since </w:t>
      </w:r>
      <w:r>
        <w:rPr>
          <w:rStyle w:val="Emphasis"/>
          <w:highlight w:val="green"/>
        </w:rPr>
        <w:t>immigrants</w:t>
      </w:r>
      <w:r>
        <w:rPr>
          <w:u w:val="single"/>
        </w:rPr>
        <w:t xml:space="preserve"> may be harder to </w:t>
      </w:r>
      <w:r>
        <w:rPr>
          <w:rStyle w:val="Emphasis"/>
        </w:rPr>
        <w:t>organize</w:t>
      </w:r>
      <w:r>
        <w:rPr>
          <w:u w:val="single"/>
        </w:rPr>
        <w:t xml:space="preserve"> owing to </w:t>
      </w:r>
      <w:r>
        <w:rPr>
          <w:rStyle w:val="Emphasis"/>
          <w:highlight w:val="green"/>
        </w:rPr>
        <w:t>linguistic</w:t>
      </w:r>
      <w:r>
        <w:rPr>
          <w:highlight w:val="green"/>
          <w:u w:val="single"/>
        </w:rPr>
        <w:t xml:space="preserve"> or </w:t>
      </w:r>
      <w:r>
        <w:rPr>
          <w:rStyle w:val="Emphasis"/>
          <w:highlight w:val="green"/>
        </w:rPr>
        <w:t>cultural</w:t>
      </w:r>
      <w:r>
        <w:rPr>
          <w:highlight w:val="green"/>
          <w:u w:val="single"/>
        </w:rPr>
        <w:t xml:space="preserve"> </w:t>
      </w:r>
      <w:r>
        <w:rPr>
          <w:rStyle w:val="Emphasis"/>
          <w:highlight w:val="green"/>
        </w:rPr>
        <w:t>differences</w:t>
      </w:r>
      <w:r>
        <w:rPr>
          <w:sz w:val="16"/>
        </w:rPr>
        <w:t>. For these reasons—along with simple prejudice—</w:t>
      </w:r>
      <w:r>
        <w:rPr>
          <w:highlight w:val="green"/>
          <w:u w:val="single"/>
        </w:rPr>
        <w:t>unions</w:t>
      </w:r>
      <w:r>
        <w:rPr>
          <w:u w:val="single"/>
        </w:rPr>
        <w:t xml:space="preserve"> in </w:t>
      </w:r>
      <w:r>
        <w:rPr>
          <w:rStyle w:val="Emphasis"/>
        </w:rPr>
        <w:t>immigrant</w:t>
      </w:r>
      <w:r>
        <w:rPr>
          <w:u w:val="single"/>
        </w:rPr>
        <w:t>-</w:t>
      </w:r>
      <w:r>
        <w:rPr>
          <w:rStyle w:val="Emphasis"/>
        </w:rPr>
        <w:t>receiving</w:t>
      </w:r>
      <w:r>
        <w:rPr>
          <w:u w:val="single"/>
        </w:rPr>
        <w:t xml:space="preserve"> </w:t>
      </w:r>
      <w:r>
        <w:rPr>
          <w:rStyle w:val="Emphasis"/>
        </w:rPr>
        <w:t>countries</w:t>
      </w:r>
      <w:r>
        <w:rPr>
          <w:sz w:val="16"/>
        </w:rPr>
        <w:t xml:space="preserve">, mainly Australia, Canada, and the United States, </w:t>
      </w:r>
      <w:r>
        <w:rPr>
          <w:rStyle w:val="Emphasis"/>
          <w:highlight w:val="green"/>
        </w:rPr>
        <w:t>opposed</w:t>
      </w:r>
      <w:r>
        <w:rPr>
          <w:highlight w:val="green"/>
          <w:u w:val="single"/>
        </w:rPr>
        <w:t xml:space="preserve"> immigration</w:t>
      </w:r>
      <w:r>
        <w:rPr>
          <w:u w:val="single"/>
        </w:rPr>
        <w:t xml:space="preserve"> for </w:t>
      </w:r>
      <w:r>
        <w:rPr>
          <w:rStyle w:val="Emphasis"/>
        </w:rPr>
        <w:t>several</w:t>
      </w:r>
      <w:r>
        <w:rPr>
          <w:u w:val="single"/>
        </w:rPr>
        <w:t xml:space="preserve"> </w:t>
      </w:r>
      <w:r>
        <w:rPr>
          <w:rStyle w:val="Emphasis"/>
        </w:rPr>
        <w:t>decades</w:t>
      </w:r>
      <w:r>
        <w:rPr>
          <w:sz w:val="16"/>
        </w:rPr>
        <w:t xml:space="preserve">. Rosenfeld &amp; </w:t>
      </w:r>
      <w:proofErr w:type="spellStart"/>
      <w:r>
        <w:rPr>
          <w:sz w:val="16"/>
        </w:rPr>
        <w:t>Kleykamp</w:t>
      </w:r>
      <w:proofErr w:type="spellEnd"/>
      <w:r>
        <w:rPr>
          <w:sz w:val="16"/>
        </w:rPr>
        <w:t xml:space="preserve">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Pr>
          <w:u w:val="single"/>
        </w:rPr>
        <w:t xml:space="preserve">immigrants’ more </w:t>
      </w:r>
      <w:r>
        <w:rPr>
          <w:rStyle w:val="Emphasis"/>
        </w:rPr>
        <w:t>precarious</w:t>
      </w:r>
      <w:r>
        <w:rPr>
          <w:u w:val="single"/>
        </w:rPr>
        <w:t xml:space="preserve"> </w:t>
      </w:r>
      <w:r>
        <w:rPr>
          <w:rStyle w:val="Emphasis"/>
        </w:rPr>
        <w:t>job</w:t>
      </w:r>
      <w:r>
        <w:rPr>
          <w:u w:val="single"/>
        </w:rPr>
        <w:t xml:space="preserve"> </w:t>
      </w:r>
      <w:r>
        <w:rPr>
          <w:rStyle w:val="Emphasis"/>
        </w:rPr>
        <w:t>status</w:t>
      </w:r>
      <w:r>
        <w:rPr>
          <w:u w:val="single"/>
        </w:rPr>
        <w:t xml:space="preserve"> has made union gains harder to consolidate</w:t>
      </w:r>
      <w:r>
        <w:rPr>
          <w:sz w:val="16"/>
        </w:rPr>
        <w:t xml:space="preserve"> through the Great Recession (Catron 2013).</w:t>
      </w:r>
    </w:p>
    <w:p w14:paraId="33E975C4" w14:textId="77777777" w:rsidR="00732E89" w:rsidRDefault="00732E89" w:rsidP="00732E89">
      <w:pPr>
        <w:rPr>
          <w:u w:val="single"/>
        </w:rPr>
      </w:pPr>
      <w:r>
        <w:rPr>
          <w:sz w:val="16"/>
        </w:rPr>
        <w:t xml:space="preserve">The </w:t>
      </w:r>
      <w:r>
        <w:rPr>
          <w:highlight w:val="green"/>
          <w:u w:val="single"/>
        </w:rPr>
        <w:t xml:space="preserve">situation for </w:t>
      </w:r>
      <w:r>
        <w:rPr>
          <w:rStyle w:val="Emphasis"/>
          <w:highlight w:val="green"/>
        </w:rPr>
        <w:t>female</w:t>
      </w:r>
      <w:r>
        <w:rPr>
          <w:highlight w:val="green"/>
          <w:u w:val="single"/>
        </w:rPr>
        <w:t xml:space="preserve"> </w:t>
      </w:r>
      <w:r>
        <w:rPr>
          <w:rStyle w:val="Emphasis"/>
          <w:highlight w:val="green"/>
        </w:rPr>
        <w:t>workers</w:t>
      </w:r>
      <w:r>
        <w:rPr>
          <w:highlight w:val="green"/>
          <w:u w:val="single"/>
        </w:rPr>
        <w:t xml:space="preserve"> is</w:t>
      </w:r>
      <w:r>
        <w:rPr>
          <w:u w:val="single"/>
        </w:rPr>
        <w:t xml:space="preserve"> more </w:t>
      </w:r>
      <w:r>
        <w:rPr>
          <w:rStyle w:val="Emphasis"/>
          <w:highlight w:val="green"/>
        </w:rPr>
        <w:t>complicated</w:t>
      </w:r>
      <w:r>
        <w:rPr>
          <w:sz w:val="16"/>
        </w:rPr>
        <w:t xml:space="preserve">. The </w:t>
      </w:r>
      <w:r>
        <w:rPr>
          <w:rStyle w:val="Emphasis"/>
          <w:highlight w:val="green"/>
        </w:rPr>
        <w:t>gendering</w:t>
      </w:r>
      <w:r>
        <w:rPr>
          <w:u w:val="single"/>
        </w:rPr>
        <w:t xml:space="preserve"> of </w:t>
      </w:r>
      <w:r>
        <w:rPr>
          <w:rStyle w:val="Emphasis"/>
          <w:highlight w:val="green"/>
        </w:rPr>
        <w:t>employment</w:t>
      </w:r>
      <w:r>
        <w:rPr>
          <w:highlight w:val="green"/>
          <w:u w:val="single"/>
        </w:rPr>
        <w:t xml:space="preserve"> and the </w:t>
      </w:r>
      <w:r>
        <w:rPr>
          <w:rStyle w:val="Emphasis"/>
          <w:highlight w:val="green"/>
        </w:rPr>
        <w:t>expectation</w:t>
      </w:r>
      <w:r>
        <w:rPr>
          <w:u w:val="single"/>
        </w:rPr>
        <w:t xml:space="preserve"> that </w:t>
      </w:r>
      <w:r>
        <w:rPr>
          <w:rStyle w:val="Emphasis"/>
          <w:highlight w:val="green"/>
        </w:rPr>
        <w:t>women</w:t>
      </w:r>
      <w:r>
        <w:rPr>
          <w:highlight w:val="green"/>
          <w:u w:val="single"/>
        </w:rPr>
        <w:t xml:space="preserve"> would leave the </w:t>
      </w:r>
      <w:r>
        <w:rPr>
          <w:rStyle w:val="Emphasis"/>
          <w:highlight w:val="green"/>
        </w:rPr>
        <w:t>labor</w:t>
      </w:r>
      <w:r>
        <w:rPr>
          <w:highlight w:val="green"/>
          <w:u w:val="single"/>
        </w:rPr>
        <w:t xml:space="preserve"> </w:t>
      </w:r>
      <w:r>
        <w:rPr>
          <w:rStyle w:val="Emphasis"/>
          <w:highlight w:val="green"/>
        </w:rPr>
        <w:t>force</w:t>
      </w:r>
      <w:r>
        <w:rPr>
          <w:u w:val="single"/>
        </w:rPr>
        <w:t xml:space="preserve"> after marriage </w:t>
      </w:r>
      <w:r>
        <w:rPr>
          <w:highlight w:val="green"/>
          <w:u w:val="single"/>
        </w:rPr>
        <w:t>have</w:t>
      </w:r>
      <w:r>
        <w:rPr>
          <w:u w:val="single"/>
        </w:rPr>
        <w:t xml:space="preserve"> </w:t>
      </w:r>
      <w:r>
        <w:rPr>
          <w:rStyle w:val="Emphasis"/>
        </w:rPr>
        <w:t>long</w:t>
      </w:r>
      <w:r>
        <w:rPr>
          <w:u w:val="single"/>
        </w:rPr>
        <w:t xml:space="preserve"> </w:t>
      </w:r>
      <w:r>
        <w:rPr>
          <w:highlight w:val="green"/>
          <w:u w:val="single"/>
        </w:rPr>
        <w:t xml:space="preserve">limited </w:t>
      </w:r>
      <w:r>
        <w:rPr>
          <w:rStyle w:val="Emphasis"/>
          <w:highlight w:val="green"/>
        </w:rPr>
        <w:t>women’s</w:t>
      </w:r>
      <w:r>
        <w:rPr>
          <w:highlight w:val="green"/>
          <w:u w:val="single"/>
        </w:rPr>
        <w:t xml:space="preserve"> </w:t>
      </w:r>
      <w:r>
        <w:rPr>
          <w:rStyle w:val="Emphasis"/>
          <w:highlight w:val="green"/>
        </w:rPr>
        <w:t>access</w:t>
      </w:r>
      <w:r>
        <w:rPr>
          <w:highlight w:val="green"/>
          <w:u w:val="single"/>
        </w:rPr>
        <w:t xml:space="preserve"> to </w:t>
      </w:r>
      <w:r>
        <w:rPr>
          <w:rStyle w:val="Emphasis"/>
          <w:highlight w:val="green"/>
        </w:rPr>
        <w:t>unionized</w:t>
      </w:r>
      <w:r>
        <w:rPr>
          <w:u w:val="single"/>
        </w:rPr>
        <w:t xml:space="preserve"> parts of the </w:t>
      </w:r>
      <w:r>
        <w:rPr>
          <w:rStyle w:val="Emphasis"/>
          <w:highlight w:val="green"/>
        </w:rPr>
        <w:t>economy</w:t>
      </w:r>
      <w:r>
        <w:rPr>
          <w:sz w:val="16"/>
        </w:rPr>
        <w:t xml:space="preserve"> (Iversen &amp; Rosenbluth 2011). In some countries union bargaining objectives, </w:t>
      </w:r>
      <w:r>
        <w:rPr>
          <w:highlight w:val="green"/>
          <w:u w:val="single"/>
        </w:rPr>
        <w:t>norms</w:t>
      </w:r>
      <w:r>
        <w:rPr>
          <w:u w:val="single"/>
        </w:rPr>
        <w:t xml:space="preserve"> of </w:t>
      </w:r>
      <w:r>
        <w:rPr>
          <w:rStyle w:val="Emphasis"/>
        </w:rPr>
        <w:t>fairness</w:t>
      </w:r>
      <w:r>
        <w:rPr>
          <w:u w:val="single"/>
        </w:rPr>
        <w:t xml:space="preserve">, and </w:t>
      </w:r>
      <w:r>
        <w:rPr>
          <w:rStyle w:val="Emphasis"/>
        </w:rPr>
        <w:t>public</w:t>
      </w:r>
      <w:r>
        <w:rPr>
          <w:u w:val="single"/>
        </w:rPr>
        <w:t xml:space="preserve"> </w:t>
      </w:r>
      <w:r>
        <w:rPr>
          <w:rStyle w:val="Emphasis"/>
        </w:rPr>
        <w:t>policy</w:t>
      </w:r>
      <w:r>
        <w:rPr>
          <w:u w:val="single"/>
        </w:rPr>
        <w:t xml:space="preserve"> </w:t>
      </w:r>
      <w:r>
        <w:rPr>
          <w:highlight w:val="green"/>
          <w:u w:val="single"/>
        </w:rPr>
        <w:t>were predicated on</w:t>
      </w:r>
      <w:r>
        <w:rPr>
          <w:u w:val="single"/>
        </w:rPr>
        <w:t xml:space="preserve"> an assumed </w:t>
      </w:r>
      <w:proofErr w:type="spellStart"/>
      <w:r>
        <w:rPr>
          <w:rStyle w:val="Emphasis"/>
          <w:highlight w:val="green"/>
        </w:rPr>
        <w:t>singleearner</w:t>
      </w:r>
      <w:proofErr w:type="spellEnd"/>
      <w:r>
        <w:rPr>
          <w:highlight w:val="green"/>
          <w:u w:val="single"/>
        </w:rPr>
        <w:t xml:space="preserve"> </w:t>
      </w:r>
      <w:r>
        <w:rPr>
          <w:rStyle w:val="Emphasis"/>
          <w:highlight w:val="green"/>
        </w:rPr>
        <w:t>household</w:t>
      </w:r>
      <w:r>
        <w:rPr>
          <w:sz w:val="16"/>
        </w:rPr>
        <w:t xml:space="preserve">. But standardized terms of employment and promotion along with an expanded public sector may attract more women into union jobs. </w:t>
      </w:r>
      <w:r>
        <w:rPr>
          <w:u w:val="single"/>
        </w:rPr>
        <w:t xml:space="preserve">The </w:t>
      </w:r>
      <w:r>
        <w:rPr>
          <w:highlight w:val="green"/>
          <w:u w:val="single"/>
        </w:rPr>
        <w:t xml:space="preserve">effect of </w:t>
      </w:r>
      <w:r>
        <w:rPr>
          <w:rStyle w:val="Emphasis"/>
          <w:highlight w:val="green"/>
        </w:rPr>
        <w:t>unionization</w:t>
      </w:r>
      <w:r>
        <w:rPr>
          <w:highlight w:val="green"/>
          <w:u w:val="single"/>
        </w:rPr>
        <w:t xml:space="preserve"> on wage inequality</w:t>
      </w:r>
      <w:r>
        <w:rPr>
          <w:u w:val="single"/>
        </w:rPr>
        <w:t xml:space="preserve"> between men and women </w:t>
      </w:r>
      <w:r>
        <w:rPr>
          <w:highlight w:val="green"/>
          <w:u w:val="single"/>
        </w:rPr>
        <w:t xml:space="preserve">is therefore </w:t>
      </w:r>
      <w:r>
        <w:rPr>
          <w:rStyle w:val="Emphasis"/>
          <w:highlight w:val="green"/>
        </w:rPr>
        <w:t>ambiguous</w:t>
      </w:r>
      <w:r>
        <w:rPr>
          <w:u w:val="single"/>
        </w:rPr>
        <w:t xml:space="preserve">. </w:t>
      </w:r>
      <w:r>
        <w:rPr>
          <w:rStyle w:val="Emphasis"/>
        </w:rPr>
        <w:t>Union</w:t>
      </w:r>
      <w:r>
        <w:rPr>
          <w:u w:val="single"/>
        </w:rPr>
        <w:t xml:space="preserve"> </w:t>
      </w:r>
      <w:r>
        <w:rPr>
          <w:rStyle w:val="Emphasis"/>
        </w:rPr>
        <w:t>density</w:t>
      </w:r>
      <w:r>
        <w:rPr>
          <w:u w:val="single"/>
        </w:rPr>
        <w:t xml:space="preserve"> in rich democracies shows </w:t>
      </w:r>
      <w:r>
        <w:rPr>
          <w:rStyle w:val="Emphasis"/>
          <w:highlight w:val="green"/>
        </w:rPr>
        <w:t>no</w:t>
      </w:r>
      <w:r>
        <w:rPr>
          <w:highlight w:val="green"/>
          <w:u w:val="single"/>
        </w:rPr>
        <w:t xml:space="preserve"> </w:t>
      </w:r>
      <w:r>
        <w:rPr>
          <w:rStyle w:val="Emphasis"/>
          <w:highlight w:val="green"/>
        </w:rPr>
        <w:t>association</w:t>
      </w:r>
      <w:r>
        <w:rPr>
          <w:highlight w:val="green"/>
          <w:u w:val="single"/>
        </w:rPr>
        <w:t xml:space="preserve"> with</w:t>
      </w:r>
      <w:r>
        <w:rPr>
          <w:u w:val="single"/>
        </w:rPr>
        <w:t xml:space="preserve"> the </w:t>
      </w:r>
      <w:r>
        <w:rPr>
          <w:highlight w:val="green"/>
          <w:u w:val="single"/>
        </w:rPr>
        <w:t>gap between</w:t>
      </w:r>
      <w:r>
        <w:rPr>
          <w:u w:val="single"/>
        </w:rPr>
        <w:t xml:space="preserve"> </w:t>
      </w:r>
      <w:r>
        <w:rPr>
          <w:rStyle w:val="Emphasis"/>
        </w:rPr>
        <w:t>median</w:t>
      </w:r>
      <w:r>
        <w:rPr>
          <w:u w:val="single"/>
        </w:rPr>
        <w:t xml:space="preserve"> </w:t>
      </w:r>
      <w:r>
        <w:rPr>
          <w:rStyle w:val="Emphasis"/>
          <w:highlight w:val="green"/>
        </w:rPr>
        <w:t>male</w:t>
      </w:r>
      <w:r>
        <w:rPr>
          <w:highlight w:val="green"/>
          <w:u w:val="single"/>
        </w:rPr>
        <w:t xml:space="preserve"> and </w:t>
      </w:r>
      <w:r>
        <w:rPr>
          <w:rStyle w:val="Emphasis"/>
          <w:highlight w:val="green"/>
        </w:rPr>
        <w:t>female</w:t>
      </w:r>
      <w:r>
        <w:rPr>
          <w:highlight w:val="green"/>
          <w:u w:val="single"/>
        </w:rPr>
        <w:t xml:space="preserve"> wages</w:t>
      </w:r>
      <w:r>
        <w:rPr>
          <w:sz w:val="16"/>
        </w:rPr>
        <w:t xml:space="preserve">. However, in the United States and United Kingdom, the </w:t>
      </w:r>
      <w:r>
        <w:rPr>
          <w:highlight w:val="green"/>
          <w:u w:val="single"/>
        </w:rPr>
        <w:t xml:space="preserve">gender wage gap </w:t>
      </w:r>
      <w:r>
        <w:rPr>
          <w:rStyle w:val="Emphasis"/>
          <w:highlight w:val="green"/>
        </w:rPr>
        <w:t>narrowed</w:t>
      </w:r>
      <w:r>
        <w:rPr>
          <w:u w:val="single"/>
        </w:rPr>
        <w:t xml:space="preserve"> at </w:t>
      </w:r>
      <w:r>
        <w:rPr>
          <w:highlight w:val="green"/>
          <w:u w:val="single"/>
        </w:rPr>
        <w:t xml:space="preserve">the same time </w:t>
      </w:r>
      <w:r>
        <w:rPr>
          <w:rStyle w:val="Emphasis"/>
          <w:highlight w:val="green"/>
        </w:rPr>
        <w:t>unionization</w:t>
      </w:r>
      <w:r>
        <w:rPr>
          <w:highlight w:val="green"/>
          <w:u w:val="single"/>
        </w:rPr>
        <w:t xml:space="preserve"> </w:t>
      </w:r>
      <w:r>
        <w:rPr>
          <w:rStyle w:val="Emphasis"/>
          <w:highlight w:val="green"/>
        </w:rPr>
        <w:t>fell</w:t>
      </w:r>
      <w:r>
        <w:rPr>
          <w:highlight w:val="green"/>
          <w:u w:val="single"/>
        </w:rPr>
        <w:t>.</w:t>
      </w:r>
      <w:bookmarkEnd w:id="1"/>
    </w:p>
    <w:p w14:paraId="3297BA7E" w14:textId="72F48BD8" w:rsidR="00732E89" w:rsidRDefault="00732E89" w:rsidP="00732E89"/>
    <w:p w14:paraId="35FF9AC9" w14:textId="77777777" w:rsidR="00732E89" w:rsidRPr="00BF42F7" w:rsidRDefault="00732E89" w:rsidP="00732E89">
      <w:pPr>
        <w:pStyle w:val="Heading4"/>
        <w:rPr>
          <w:bCs/>
        </w:rPr>
      </w:pPr>
      <w:r w:rsidRPr="00BF42F7">
        <w:rPr>
          <w:bCs/>
        </w:rPr>
        <w:t xml:space="preserve">Strikes </w:t>
      </w:r>
      <w:r w:rsidRPr="00BF42F7">
        <w:rPr>
          <w:bCs/>
          <w:u w:val="single"/>
        </w:rPr>
        <w:t>fail</w:t>
      </w:r>
      <w:r w:rsidRPr="00BF42F7">
        <w:rPr>
          <w:bCs/>
        </w:rPr>
        <w:t xml:space="preserve"> and spark </w:t>
      </w:r>
      <w:r w:rsidRPr="00BF42F7">
        <w:rPr>
          <w:bCs/>
          <w:u w:val="single"/>
        </w:rPr>
        <w:t>countermobilization</w:t>
      </w:r>
      <w:r w:rsidRPr="00BF42F7">
        <w:rPr>
          <w:bCs/>
        </w:rPr>
        <w:t>.</w:t>
      </w:r>
    </w:p>
    <w:p w14:paraId="29E1D834" w14:textId="77777777" w:rsidR="00732E89" w:rsidRDefault="00732E89" w:rsidP="00732E89">
      <w:r>
        <w:rPr>
          <w:rStyle w:val="Style13ptBold"/>
        </w:rPr>
        <w:t>Grant and Wallace 91</w:t>
      </w:r>
      <w:r>
        <w:t xml:space="preserve"> [Don Sherman Grant; Ohio State University; Michael Wallace; Indiana University; “Why Do Strikes Turn Violent?” University of Chicago Press; March 1991; </w:t>
      </w:r>
      <w:hyperlink r:id="rId22" w:history="1">
        <w:r>
          <w:rPr>
            <w:rStyle w:val="Hyperlink"/>
            <w:color w:val="000000"/>
            <w:u w:val="single"/>
          </w:rPr>
          <w:t>https://www.jstor.org/stable/pdf/2781338.pdf?refreqid=excelsior%3Aca3144a9ae9e4ac65e285f2c67451ffb</w:t>
        </w:r>
      </w:hyperlink>
      <w:r>
        <w:t>] Justin</w:t>
      </w:r>
    </w:p>
    <w:p w14:paraId="58300BCB" w14:textId="77777777" w:rsidR="00732E89" w:rsidRDefault="00732E89" w:rsidP="00732E89">
      <w:r>
        <w:t>**RM = Resource-Mobilization, or Strikes</w:t>
      </w:r>
    </w:p>
    <w:p w14:paraId="464160D5" w14:textId="77777777" w:rsidR="00732E89" w:rsidRDefault="00732E89" w:rsidP="00732E89">
      <w:pPr>
        <w:rPr>
          <w:u w:val="single"/>
        </w:rPr>
      </w:pPr>
      <w:r>
        <w:rPr>
          <w:sz w:val="16"/>
        </w:rPr>
        <w:t xml:space="preserve">3. Violent </w:t>
      </w:r>
      <w:proofErr w:type="gramStart"/>
      <w:r>
        <w:rPr>
          <w:sz w:val="16"/>
        </w:rPr>
        <w:t>tactics.-</w:t>
      </w:r>
      <w:proofErr w:type="gramEnd"/>
      <w:r>
        <w:rPr>
          <w:u w:val="single"/>
        </w:rPr>
        <w:t xml:space="preserve">Violent tactics are viewed by </w:t>
      </w:r>
      <w:r>
        <w:rPr>
          <w:highlight w:val="green"/>
          <w:u w:val="single"/>
        </w:rPr>
        <w:t>RM theorists</w:t>
      </w:r>
      <w:r>
        <w:rPr>
          <w:u w:val="single"/>
        </w:rPr>
        <w:t xml:space="preserve"> </w:t>
      </w:r>
      <w:proofErr w:type="spellStart"/>
      <w:r>
        <w:rPr>
          <w:rStyle w:val="Emphasis"/>
        </w:rPr>
        <w:t>exclu</w:t>
      </w:r>
      <w:proofErr w:type="spellEnd"/>
      <w:r>
        <w:rPr>
          <w:rStyle w:val="Emphasis"/>
        </w:rPr>
        <w:t xml:space="preserve">- </w:t>
      </w:r>
      <w:proofErr w:type="spellStart"/>
      <w:r>
        <w:rPr>
          <w:rStyle w:val="Emphasis"/>
        </w:rPr>
        <w:t>sively</w:t>
      </w:r>
      <w:proofErr w:type="spellEnd"/>
      <w:r>
        <w:rPr>
          <w:u w:val="single"/>
        </w:rPr>
        <w:t xml:space="preserve"> as purposeful strategies by challengers for inciting social change with </w:t>
      </w:r>
      <w:r>
        <w:rPr>
          <w:rStyle w:val="Emphasis"/>
          <w:highlight w:val="green"/>
        </w:rPr>
        <w:t>little recognition</w:t>
      </w:r>
      <w:r>
        <w:rPr>
          <w:highlight w:val="green"/>
          <w:u w:val="single"/>
        </w:rPr>
        <w:t xml:space="preserve"> of how </w:t>
      </w:r>
      <w:r>
        <w:rPr>
          <w:rStyle w:val="Emphasis"/>
          <w:highlight w:val="green"/>
        </w:rPr>
        <w:t>countermobilization</w:t>
      </w:r>
      <w:r>
        <w:rPr>
          <w:u w:val="single"/>
        </w:rPr>
        <w:t xml:space="preserve"> strategies </w:t>
      </w:r>
      <w:r>
        <w:rPr>
          <w:highlight w:val="green"/>
          <w:u w:val="single"/>
        </w:rPr>
        <w:t>of elites</w:t>
      </w:r>
      <w:r>
        <w:rPr>
          <w:u w:val="single"/>
        </w:rPr>
        <w:t xml:space="preserve"> also </w:t>
      </w:r>
      <w:r>
        <w:rPr>
          <w:rStyle w:val="Emphasis"/>
          <w:highlight w:val="green"/>
        </w:rPr>
        <w:t>create violence</w:t>
      </w:r>
      <w:r>
        <w:rPr>
          <w:u w:val="single"/>
        </w:rPr>
        <w:t>.</w:t>
      </w:r>
      <w:r>
        <w:rPr>
          <w:sz w:val="16"/>
        </w:rPr>
        <w:t xml:space="preserve"> The role of </w:t>
      </w:r>
      <w:r>
        <w:rPr>
          <w:highlight w:val="green"/>
          <w:u w:val="single"/>
        </w:rPr>
        <w:t>elite counterstrategies</w:t>
      </w:r>
      <w:r>
        <w:rPr>
          <w:u w:val="single"/>
        </w:rPr>
        <w:t xml:space="preserve"> has been </w:t>
      </w:r>
      <w:r>
        <w:rPr>
          <w:rStyle w:val="Emphasis"/>
        </w:rPr>
        <w:t xml:space="preserve">virtually </w:t>
      </w:r>
      <w:proofErr w:type="spellStart"/>
      <w:r>
        <w:rPr>
          <w:rStyle w:val="Emphasis"/>
          <w:highlight w:val="green"/>
        </w:rPr>
        <w:t>ig</w:t>
      </w:r>
      <w:proofErr w:type="spellEnd"/>
      <w:r>
        <w:rPr>
          <w:rStyle w:val="Emphasis"/>
          <w:highlight w:val="green"/>
        </w:rPr>
        <w:t xml:space="preserve">- </w:t>
      </w:r>
      <w:proofErr w:type="spellStart"/>
      <w:r>
        <w:rPr>
          <w:rStyle w:val="Emphasis"/>
          <w:highlight w:val="green"/>
        </w:rPr>
        <w:t>nored</w:t>
      </w:r>
      <w:proofErr w:type="spellEnd"/>
      <w:r>
        <w:rPr>
          <w:rStyle w:val="Emphasis"/>
        </w:rPr>
        <w:t xml:space="preserve"> in research on collective violence</w:t>
      </w:r>
      <w:r>
        <w:rPr>
          <w:sz w:val="16"/>
        </w:rPr>
        <w:t xml:space="preserve">. Of course, </w:t>
      </w:r>
      <w:r>
        <w:rPr>
          <w:highlight w:val="green"/>
          <w:u w:val="single"/>
        </w:rPr>
        <w:t xml:space="preserve">history is </w:t>
      </w:r>
      <w:r>
        <w:rPr>
          <w:rStyle w:val="Emphasis"/>
          <w:highlight w:val="green"/>
        </w:rPr>
        <w:t>replete</w:t>
      </w:r>
      <w:r>
        <w:rPr>
          <w:highlight w:val="green"/>
          <w:u w:val="single"/>
        </w:rPr>
        <w:t xml:space="preserve"> with</w:t>
      </w:r>
      <w:r>
        <w:rPr>
          <w:u w:val="single"/>
        </w:rPr>
        <w:t xml:space="preserve"> examples of </w:t>
      </w:r>
      <w:r>
        <w:rPr>
          <w:highlight w:val="green"/>
          <w:u w:val="single"/>
        </w:rPr>
        <w:t>elites' inflicting violence</w:t>
      </w:r>
      <w:r>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Pr>
          <w:highlight w:val="green"/>
          <w:u w:val="single"/>
        </w:rPr>
        <w:t>elite</w:t>
      </w:r>
      <w:r>
        <w:rPr>
          <w:u w:val="single"/>
        </w:rPr>
        <w:t xml:space="preserve"> strategies </w:t>
      </w:r>
      <w:r>
        <w:rPr>
          <w:rStyle w:val="Emphasis"/>
        </w:rPr>
        <w:t>do not</w:t>
      </w:r>
      <w:r>
        <w:rPr>
          <w:u w:val="single"/>
        </w:rPr>
        <w:t xml:space="preserve"> overtly promote violence but rather </w:t>
      </w:r>
      <w:r>
        <w:rPr>
          <w:rStyle w:val="Emphasis"/>
          <w:highlight w:val="green"/>
        </w:rPr>
        <w:t>provoke violence</w:t>
      </w:r>
      <w:r>
        <w:rPr>
          <w:rStyle w:val="Emphasis"/>
        </w:rPr>
        <w:t xml:space="preserve"> by the other side </w:t>
      </w:r>
      <w:r>
        <w:rPr>
          <w:rStyle w:val="Emphasis"/>
          <w:highlight w:val="green"/>
        </w:rPr>
        <w:t>in hopes of eliciting</w:t>
      </w:r>
      <w:r>
        <w:rPr>
          <w:rStyle w:val="Emphasis"/>
        </w:rPr>
        <w:t xml:space="preserve"> public </w:t>
      </w:r>
      <w:r>
        <w:rPr>
          <w:rStyle w:val="Emphasis"/>
          <w:highlight w:val="green"/>
        </w:rPr>
        <w:t>condemnation</w:t>
      </w:r>
      <w:r>
        <w:rPr>
          <w:u w:val="single"/>
        </w:rPr>
        <w:t xml:space="preserve"> or more vigorous state repression</w:t>
      </w:r>
      <w:r>
        <w:rPr>
          <w:sz w:val="16"/>
        </w:rPr>
        <w:t xml:space="preserve"> of challenger initiatives. This is a critical dynamic in struggles involving weak insiders such as unions. In these cases, </w:t>
      </w:r>
      <w:r>
        <w:rPr>
          <w:u w:val="single"/>
        </w:rPr>
        <w:t>worker violence</w:t>
      </w:r>
      <w:r>
        <w:rPr>
          <w:sz w:val="16"/>
        </w:rPr>
        <w:t xml:space="preserve">, </w:t>
      </w:r>
      <w:r>
        <w:rPr>
          <w:highlight w:val="green"/>
          <w:u w:val="single"/>
        </w:rPr>
        <w:t>even when</w:t>
      </w:r>
      <w:r>
        <w:rPr>
          <w:sz w:val="16"/>
        </w:rPr>
        <w:t xml:space="preserve"> it appears </w:t>
      </w:r>
      <w:r>
        <w:rPr>
          <w:highlight w:val="green"/>
          <w:u w:val="single"/>
        </w:rPr>
        <w:t>justified</w:t>
      </w:r>
      <w:r>
        <w:rPr>
          <w:sz w:val="16"/>
        </w:rPr>
        <w:t xml:space="preserve">, </w:t>
      </w:r>
      <w:r>
        <w:rPr>
          <w:highlight w:val="green"/>
          <w:u w:val="single"/>
        </w:rPr>
        <w:t>erodes</w:t>
      </w:r>
      <w:r>
        <w:rPr>
          <w:u w:val="single"/>
        </w:rPr>
        <w:t xml:space="preserve"> </w:t>
      </w:r>
      <w:r>
        <w:rPr>
          <w:rStyle w:val="Emphasis"/>
        </w:rPr>
        <w:t xml:space="preserve">public </w:t>
      </w:r>
      <w:r>
        <w:rPr>
          <w:rStyle w:val="Emphasis"/>
          <w:highlight w:val="green"/>
        </w:rPr>
        <w:t>support for the</w:t>
      </w:r>
      <w:r>
        <w:rPr>
          <w:rStyle w:val="Emphasis"/>
        </w:rPr>
        <w:t xml:space="preserve"> workers' </w:t>
      </w:r>
      <w:r>
        <w:rPr>
          <w:rStyle w:val="Emphasis"/>
          <w:highlight w:val="green"/>
        </w:rPr>
        <w:t>cause and damages</w:t>
      </w:r>
      <w:r>
        <w:rPr>
          <w:rStyle w:val="Emphasis"/>
        </w:rPr>
        <w:t xml:space="preserve"> the </w:t>
      </w:r>
      <w:r>
        <w:rPr>
          <w:rStyle w:val="Emphasis"/>
          <w:highlight w:val="green"/>
        </w:rPr>
        <w:t>union's insider status</w:t>
      </w:r>
      <w:r>
        <w:rPr>
          <w:u w:val="single"/>
        </w:rPr>
        <w:t xml:space="preserve">. </w:t>
      </w:r>
    </w:p>
    <w:p w14:paraId="552CAF68" w14:textId="77777777" w:rsidR="00732E89" w:rsidRDefault="00732E89" w:rsidP="00732E89">
      <w:pPr>
        <w:rPr>
          <w:sz w:val="16"/>
        </w:rPr>
      </w:pPr>
      <w:r>
        <w:rPr>
          <w:sz w:val="16"/>
        </w:rPr>
        <w:t xml:space="preserve">4. Homogeneity and </w:t>
      </w:r>
      <w:proofErr w:type="gramStart"/>
      <w:r>
        <w:rPr>
          <w:sz w:val="16"/>
        </w:rPr>
        <w:t>similarity.-</w:t>
      </w:r>
      <w:proofErr w:type="gramEnd"/>
      <w:r>
        <w:rPr>
          <w:u w:val="single"/>
        </w:rPr>
        <w:t>Many</w:t>
      </w:r>
      <w:r>
        <w:rPr>
          <w:sz w:val="16"/>
        </w:rPr>
        <w:t xml:space="preserve"> RM </w:t>
      </w:r>
      <w:r>
        <w:rPr>
          <w:highlight w:val="green"/>
          <w:u w:val="single"/>
        </w:rPr>
        <w:t xml:space="preserve">theorists </w:t>
      </w:r>
      <w:r>
        <w:rPr>
          <w:rStyle w:val="Emphasis"/>
          <w:highlight w:val="green"/>
        </w:rPr>
        <w:t>incorrectly</w:t>
      </w:r>
      <w:r>
        <w:rPr>
          <w:highlight w:val="green"/>
          <w:u w:val="single"/>
        </w:rPr>
        <w:t xml:space="preserve"> as- </w:t>
      </w:r>
      <w:proofErr w:type="spellStart"/>
      <w:r>
        <w:rPr>
          <w:highlight w:val="green"/>
          <w:u w:val="single"/>
        </w:rPr>
        <w:t>sume</w:t>
      </w:r>
      <w:proofErr w:type="spellEnd"/>
      <w:r>
        <w:rPr>
          <w:u w:val="single"/>
        </w:rPr>
        <w:t xml:space="preserve"> that </w:t>
      </w:r>
      <w:r>
        <w:rPr>
          <w:highlight w:val="green"/>
          <w:u w:val="single"/>
        </w:rPr>
        <w:t>members</w:t>
      </w:r>
      <w:r>
        <w:rPr>
          <w:u w:val="single"/>
        </w:rPr>
        <w:t xml:space="preserve"> of aggrieved groups </w:t>
      </w:r>
      <w:r>
        <w:rPr>
          <w:highlight w:val="green"/>
          <w:u w:val="single"/>
        </w:rPr>
        <w:t xml:space="preserve">are </w:t>
      </w:r>
      <w:r>
        <w:rPr>
          <w:rStyle w:val="Emphasis"/>
          <w:highlight w:val="green"/>
        </w:rPr>
        <w:t>homogeneous</w:t>
      </w:r>
      <w:r>
        <w:rPr>
          <w:highlight w:val="green"/>
          <w:u w:val="single"/>
        </w:rPr>
        <w:t xml:space="preserve"> in </w:t>
      </w:r>
      <w:r>
        <w:rPr>
          <w:u w:val="single"/>
        </w:rPr>
        <w:t xml:space="preserve">their </w:t>
      </w:r>
      <w:r>
        <w:rPr>
          <w:highlight w:val="green"/>
          <w:u w:val="single"/>
        </w:rPr>
        <w:t xml:space="preserve">inter- </w:t>
      </w:r>
      <w:proofErr w:type="spellStart"/>
      <w:r>
        <w:rPr>
          <w:highlight w:val="green"/>
          <w:u w:val="single"/>
        </w:rPr>
        <w:t>ests</w:t>
      </w:r>
      <w:proofErr w:type="spellEnd"/>
      <w:r>
        <w:rPr>
          <w:u w:val="single"/>
        </w:rPr>
        <w:t xml:space="preserve"> and share similar positions in the social structure</w:t>
      </w:r>
      <w:r>
        <w:rPr>
          <w:sz w:val="16"/>
        </w:rPr>
        <w:t xml:space="preserve">. This (assumed) homogeneity of interests is rare for members of outsider groups and even more suspect for members of weak-insider groups. Indeed, </w:t>
      </w:r>
      <w:r>
        <w:rPr>
          <w:highlight w:val="green"/>
          <w:u w:val="single"/>
        </w:rPr>
        <w:t xml:space="preserve">groups are </w:t>
      </w:r>
      <w:r>
        <w:rPr>
          <w:rStyle w:val="Emphasis"/>
          <w:highlight w:val="green"/>
        </w:rPr>
        <w:t>rarely uniform</w:t>
      </w:r>
      <w:r>
        <w:rPr>
          <w:u w:val="single"/>
        </w:rPr>
        <w:t xml:space="preserve"> and often include relatively advantaged persons</w:t>
      </w:r>
      <w:r>
        <w:rPr>
          <w:sz w:val="16"/>
        </w:rPr>
        <w:t xml:space="preserve"> who have other, </w:t>
      </w:r>
      <w:r>
        <w:rPr>
          <w:u w:val="single"/>
        </w:rPr>
        <w:t xml:space="preserve">more peaceful channels in which to </w:t>
      </w:r>
      <w:r>
        <w:rPr>
          <w:rStyle w:val="Emphasis"/>
        </w:rPr>
        <w:t>pursue their goals</w:t>
      </w:r>
      <w:r>
        <w:rPr>
          <w:sz w:val="16"/>
        </w:rPr>
        <w:t xml:space="preserve">. Internal stratification processes mean that </w:t>
      </w:r>
      <w:r>
        <w:rPr>
          <w:u w:val="single"/>
        </w:rPr>
        <w:t xml:space="preserve">different persons have </w:t>
      </w:r>
      <w:r>
        <w:rPr>
          <w:rStyle w:val="Emphasis"/>
        </w:rPr>
        <w:t xml:space="preserve">varying invest- </w:t>
      </w:r>
      <w:proofErr w:type="spellStart"/>
      <w:r>
        <w:rPr>
          <w:rStyle w:val="Emphasis"/>
        </w:rPr>
        <w:t>ments</w:t>
      </w:r>
      <w:proofErr w:type="spellEnd"/>
      <w:r>
        <w:rPr>
          <w:u w:val="single"/>
        </w:rPr>
        <w:t xml:space="preserve"> in current structural arrangements</w:t>
      </w:r>
      <w:r>
        <w:rPr>
          <w:sz w:val="16"/>
        </w:rPr>
        <w:t xml:space="preserve">, in addition to their collective interest in affecting social change. Again, these forces are especially </w:t>
      </w:r>
      <w:proofErr w:type="spellStart"/>
      <w:r>
        <w:rPr>
          <w:sz w:val="16"/>
        </w:rPr>
        <w:t>prev</w:t>
      </w:r>
      <w:proofErr w:type="spellEnd"/>
      <w:r>
        <w:rPr>
          <w:sz w:val="16"/>
        </w:rPr>
        <w:t xml:space="preserve">- </w:t>
      </w:r>
      <w:proofErr w:type="spellStart"/>
      <w:r>
        <w:rPr>
          <w:sz w:val="16"/>
        </w:rPr>
        <w:t>alent</w:t>
      </w:r>
      <w:proofErr w:type="spellEnd"/>
      <w:r>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2E52156E" w14:textId="77777777" w:rsidR="00732E89" w:rsidRDefault="00732E89" w:rsidP="00732E89">
      <w:pPr>
        <w:rPr>
          <w:sz w:val="16"/>
        </w:rPr>
      </w:pPr>
      <w:r>
        <w:rPr>
          <w:u w:val="single"/>
        </w:rPr>
        <w:t xml:space="preserve">Internal </w:t>
      </w:r>
      <w:r>
        <w:rPr>
          <w:highlight w:val="green"/>
          <w:u w:val="single"/>
        </w:rPr>
        <w:t xml:space="preserve">differences may lead to </w:t>
      </w:r>
      <w:r>
        <w:rPr>
          <w:rStyle w:val="Emphasis"/>
          <w:highlight w:val="green"/>
        </w:rPr>
        <w:t>fragmentation</w:t>
      </w:r>
      <w:r>
        <w:rPr>
          <w:rStyle w:val="Emphasis"/>
        </w:rPr>
        <w:t xml:space="preserve"> of interests</w:t>
      </w:r>
      <w:r>
        <w:rPr>
          <w:u w:val="single"/>
        </w:rPr>
        <w:t xml:space="preserve"> </w:t>
      </w:r>
      <w:r>
        <w:rPr>
          <w:highlight w:val="green"/>
          <w:u w:val="single"/>
        </w:rPr>
        <w:t xml:space="preserve">and </w:t>
      </w:r>
      <w:r>
        <w:rPr>
          <w:rStyle w:val="Emphasis"/>
          <w:highlight w:val="green"/>
        </w:rPr>
        <w:t>lack of consensus</w:t>
      </w:r>
      <w:r>
        <w:rPr>
          <w:rStyle w:val="Emphasis"/>
        </w:rPr>
        <w:t xml:space="preserve"> about tactics</w:t>
      </w:r>
      <w:r>
        <w:rPr>
          <w:sz w:val="16"/>
        </w:rPr>
        <w:t xml:space="preserve">, </w:t>
      </w:r>
      <w:r>
        <w:rPr>
          <w:highlight w:val="green"/>
          <w:u w:val="single"/>
        </w:rPr>
        <w:t>especially</w:t>
      </w:r>
      <w:r>
        <w:rPr>
          <w:u w:val="single"/>
        </w:rPr>
        <w:t xml:space="preserve"> tactics suggesting </w:t>
      </w:r>
      <w:r>
        <w:rPr>
          <w:highlight w:val="green"/>
          <w:u w:val="single"/>
        </w:rPr>
        <w:t xml:space="preserve">violent </w:t>
      </w:r>
      <w:proofErr w:type="spellStart"/>
      <w:r>
        <w:rPr>
          <w:highlight w:val="green"/>
          <w:u w:val="single"/>
        </w:rPr>
        <w:t>confronta</w:t>
      </w:r>
      <w:proofErr w:type="spellEnd"/>
      <w:r>
        <w:rPr>
          <w:highlight w:val="green"/>
          <w:u w:val="single"/>
        </w:rPr>
        <w:t xml:space="preserve">- </w:t>
      </w:r>
      <w:proofErr w:type="spellStart"/>
      <w:r>
        <w:rPr>
          <w:highlight w:val="green"/>
          <w:u w:val="single"/>
        </w:rPr>
        <w:t>tion</w:t>
      </w:r>
      <w:proofErr w:type="spellEnd"/>
      <w:r>
        <w:rPr>
          <w:sz w:val="16"/>
        </w:rPr>
        <w:t xml:space="preserve">. While group members share common grievances, individual </w:t>
      </w:r>
      <w:r>
        <w:rPr>
          <w:highlight w:val="green"/>
          <w:u w:val="single"/>
        </w:rPr>
        <w:t xml:space="preserve">mem- </w:t>
      </w:r>
      <w:proofErr w:type="spellStart"/>
      <w:r>
        <w:rPr>
          <w:highlight w:val="green"/>
          <w:u w:val="single"/>
        </w:rPr>
        <w:t>bers</w:t>
      </w:r>
      <w:proofErr w:type="spellEnd"/>
      <w:r>
        <w:rPr>
          <w:highlight w:val="green"/>
          <w:u w:val="single"/>
        </w:rPr>
        <w:t xml:space="preserve"> may be </w:t>
      </w:r>
      <w:r>
        <w:rPr>
          <w:rStyle w:val="Emphasis"/>
          <w:highlight w:val="green"/>
        </w:rPr>
        <w:t>differentially aggrieved</w:t>
      </w:r>
      <w:r>
        <w:rPr>
          <w:rStyle w:val="Emphasis"/>
        </w:rPr>
        <w:t xml:space="preserve"> by the current state of affairs</w:t>
      </w:r>
      <w:r>
        <w:rPr>
          <w:u w:val="single"/>
        </w:rPr>
        <w:t xml:space="preserve"> or differentially exposed to elite repression</w:t>
      </w:r>
      <w:r>
        <w:rPr>
          <w:sz w:val="16"/>
        </w:rPr>
        <w:t xml:space="preserve">. White's (1989) research on the violent tactics of the Irish Republican Army shows that working-class members and student activists, when compared with middle-class </w:t>
      </w:r>
      <w:proofErr w:type="spellStart"/>
      <w:r>
        <w:rPr>
          <w:sz w:val="16"/>
        </w:rPr>
        <w:t>partici</w:t>
      </w:r>
      <w:proofErr w:type="spellEnd"/>
      <w:r>
        <w:rPr>
          <w:sz w:val="16"/>
        </w:rPr>
        <w:t xml:space="preserve">- pants, are </w:t>
      </w:r>
      <w:r>
        <w:rPr>
          <w:u w:val="single"/>
        </w:rPr>
        <w:t xml:space="preserve">more vulnerable to </w:t>
      </w:r>
      <w:r>
        <w:rPr>
          <w:rStyle w:val="Emphasis"/>
        </w:rPr>
        <w:t>state-sponsored repression</w:t>
      </w:r>
      <w:r>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1E0CDEFA" w14:textId="77777777" w:rsidR="00732E89" w:rsidRPr="00BF42F7" w:rsidRDefault="00732E89" w:rsidP="00732E89"/>
    <w:p w14:paraId="2AA5CEE9" w14:textId="76EAF381" w:rsidR="00732E89" w:rsidRPr="00732E89" w:rsidRDefault="00732E89" w:rsidP="00732E89">
      <w:pPr>
        <w:pStyle w:val="Heading4"/>
      </w:pPr>
      <w:r>
        <w:t xml:space="preserve">Strikes already exist, so no </w:t>
      </w:r>
      <w:proofErr w:type="spellStart"/>
      <w:r>
        <w:t>uq</w:t>
      </w:r>
      <w:proofErr w:type="spellEnd"/>
      <w:r>
        <w:t xml:space="preserve"> reason RTS is key.</w:t>
      </w:r>
    </w:p>
    <w:sectPr w:rsidR="00732E89" w:rsidRPr="00732E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0990B" w14:textId="77777777" w:rsidR="00B0228F" w:rsidRDefault="00B0228F" w:rsidP="00B0228F">
      <w:r>
        <w:separator/>
      </w:r>
    </w:p>
  </w:endnote>
  <w:endnote w:type="continuationSeparator" w:id="0">
    <w:p w14:paraId="095FB270" w14:textId="77777777" w:rsidR="00B0228F" w:rsidRDefault="00B0228F" w:rsidP="00B02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EBBCA" w14:textId="77777777" w:rsidR="00B0228F" w:rsidRDefault="00B0228F" w:rsidP="00B0228F">
      <w:r>
        <w:separator/>
      </w:r>
    </w:p>
  </w:footnote>
  <w:footnote w:type="continuationSeparator" w:id="0">
    <w:p w14:paraId="7BBEB7F2" w14:textId="77777777" w:rsidR="00B0228F" w:rsidRDefault="00B0228F" w:rsidP="00B0228F">
      <w:r>
        <w:continuationSeparator/>
      </w:r>
    </w:p>
  </w:footnote>
  <w:footnote w:id="1">
    <w:p w14:paraId="4E66FB81" w14:textId="77777777" w:rsidR="00B0228F" w:rsidRPr="00752E9C" w:rsidRDefault="00B0228F" w:rsidP="00B0228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FCB7621" w14:textId="77777777" w:rsidR="00B0228F" w:rsidRPr="00855FDC" w:rsidRDefault="00B0228F" w:rsidP="00B0228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1347"/>
    <w:rsid w:val="000139A3"/>
    <w:rsid w:val="000A357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69F5"/>
    <w:rsid w:val="00647866"/>
    <w:rsid w:val="00665003"/>
    <w:rsid w:val="006A2AD0"/>
    <w:rsid w:val="006C2375"/>
    <w:rsid w:val="006D4ECC"/>
    <w:rsid w:val="00722258"/>
    <w:rsid w:val="007243E5"/>
    <w:rsid w:val="00732E89"/>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228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2671D"/>
    <w:rsid w:val="00E5262C"/>
    <w:rsid w:val="00EC7DC4"/>
    <w:rsid w:val="00ED30CF"/>
    <w:rsid w:val="00F0134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867B2"/>
  <w15:chartTrackingRefBased/>
  <w15:docId w15:val="{A45012E4-A616-4A1B-BAB3-0F7820B0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1347"/>
    <w:pPr>
      <w:spacing w:after="0" w:line="240" w:lineRule="auto"/>
    </w:pPr>
    <w:rPr>
      <w:rFonts w:ascii="Calibri" w:hAnsi="Calibri" w:cs="Calibri"/>
    </w:rPr>
  </w:style>
  <w:style w:type="paragraph" w:styleId="Heading1">
    <w:name w:val="heading 1"/>
    <w:aliases w:val="Pocket"/>
    <w:basedOn w:val="Normal"/>
    <w:next w:val="Normal"/>
    <w:link w:val="Heading1Char"/>
    <w:qFormat/>
    <w:rsid w:val="00F0134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134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134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3"/>
    <w:unhideWhenUsed/>
    <w:qFormat/>
    <w:rsid w:val="00F0134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F013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1347"/>
  </w:style>
  <w:style w:type="character" w:customStyle="1" w:styleId="Heading1Char">
    <w:name w:val="Heading 1 Char"/>
    <w:aliases w:val="Pocket Char"/>
    <w:basedOn w:val="DefaultParagraphFont"/>
    <w:link w:val="Heading1"/>
    <w:rsid w:val="00F013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134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0134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F0134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7"/>
    <w:qFormat/>
    <w:rsid w:val="00F0134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1347"/>
    <w:rPr>
      <w:b/>
      <w:bCs/>
      <w:sz w:val="26"/>
      <w:u w:val="none"/>
    </w:rPr>
  </w:style>
  <w:style w:type="character" w:customStyle="1" w:styleId="StyleUnderline">
    <w:name w:val="Style Underline"/>
    <w:aliases w:val="Underline,Style Bold Underline,apple-style-span + 6 pt,Kern at 16 pt,Bold,Intense Emphasis1,Intense Emphasis2,HHeading 3 + 12 pt,Bold Cite Char,Citation Char Char Char,Heading 3 Char1 Char Char Char,Intense Emphasis21,Style,ci,c,9.5 p,Bo,S"/>
    <w:basedOn w:val="DefaultParagraphFont"/>
    <w:uiPriority w:val="6"/>
    <w:qFormat/>
    <w:rsid w:val="00F01347"/>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 Char,Read"/>
    <w:basedOn w:val="DefaultParagraphFont"/>
    <w:link w:val="NoSpacing"/>
    <w:uiPriority w:val="99"/>
    <w:unhideWhenUsed/>
    <w:rsid w:val="00F01347"/>
    <w:rPr>
      <w:color w:val="auto"/>
      <w:u w:val="none"/>
    </w:rPr>
  </w:style>
  <w:style w:type="character" w:styleId="FollowedHyperlink">
    <w:name w:val="FollowedHyperlink"/>
    <w:basedOn w:val="DefaultParagraphFont"/>
    <w:uiPriority w:val="99"/>
    <w:semiHidden/>
    <w:unhideWhenUsed/>
    <w:rsid w:val="00F01347"/>
    <w:rPr>
      <w:color w:val="auto"/>
      <w:u w:val="none"/>
    </w:rPr>
  </w:style>
  <w:style w:type="paragraph" w:customStyle="1" w:styleId="textbold">
    <w:name w:val="text bold"/>
    <w:basedOn w:val="Normal"/>
    <w:link w:val="Emphasis"/>
    <w:uiPriority w:val="7"/>
    <w:qFormat/>
    <w:rsid w:val="00E2671D"/>
    <w:pPr>
      <w:widowControl w:val="0"/>
      <w:ind w:left="720"/>
    </w:pPr>
    <w:rPr>
      <w:b/>
      <w:iCs/>
      <w:u w:val="single"/>
    </w:rPr>
  </w:style>
  <w:style w:type="paragraph" w:customStyle="1" w:styleId="CiteSpacing">
    <w:name w:val="Cite Spacing"/>
    <w:basedOn w:val="Normal"/>
    <w:uiPriority w:val="4"/>
    <w:qFormat/>
    <w:rsid w:val="00E2671D"/>
    <w:pPr>
      <w:spacing w:before="60" w:after="60"/>
    </w:pPr>
  </w:style>
  <w:style w:type="paragraph" w:styleId="NoSpacing">
    <w:name w:val="No Spacing"/>
    <w:aliases w:val="Card Format,DDI Tag,Tag Title,No Spacing6,No Spacing tnr,ClearFormatting,Hidden Block Title,No Spacing311,No Spacing51,No Spacing8,Dont u,No Spacing1111111,ca,Clear,No Spacing31,Note Level 2,No Spacing22,Medium Grid 21,No Spacing3,Dont use,card"/>
    <w:basedOn w:val="Heading1"/>
    <w:link w:val="Hyperlink"/>
    <w:autoRedefine/>
    <w:uiPriority w:val="99"/>
    <w:qFormat/>
    <w:rsid w:val="00E2671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B022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nbc.com/2021/02/18/cnbc-exclusive-cnbc-transcript-united-states-treasury-secretary-janet-yellen-speaks-with-cnbcs-closing-bell-today.html" TargetMode="External"/><Relationship Id="rId18" Type="http://schemas.openxmlformats.org/officeDocument/2006/relationships/hyperlink" Target="https://www.merriam-webster.com/dictionary/state" TargetMode="External"/><Relationship Id="rId3" Type="http://schemas.openxmlformats.org/officeDocument/2006/relationships/styles" Target="styles.xml"/><Relationship Id="rId21" Type="http://schemas.openxmlformats.org/officeDocument/2006/relationships/hyperlink" Target="http://people.su.se/~jolso/HS-texter/shaltthou.pdf" TargetMode="External"/><Relationship Id="rId7" Type="http://schemas.openxmlformats.org/officeDocument/2006/relationships/endnotes" Target="endnotes.xml"/><Relationship Id="rId12" Type="http://schemas.openxmlformats.org/officeDocument/2006/relationships/hyperlink" Target="https://truthout.org/articles/infrastructure-should-be-the-great-economic-equalizer/" TargetMode="External"/><Relationship Id="rId17" Type="http://schemas.openxmlformats.org/officeDocument/2006/relationships/hyperlink" Target="https://www.atlanticcouncil.org/wp-content/uploads/2019/10/Present-at-the-Recreation.pdf" TargetMode="External"/><Relationship Id="rId2" Type="http://schemas.openxmlformats.org/officeDocument/2006/relationships/numbering" Target="numbering.xml"/><Relationship Id="rId16" Type="http://schemas.openxmlformats.org/officeDocument/2006/relationships/hyperlink" Target="https://www.bloomberg.com/news/articles/2020-05-20/china-has-a-new-1-4-trillion-plan-to-overtake-the-u-s-in-tech" TargetMode="External"/><Relationship Id="rId20"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uthout.org/articles/infrastructure-should-be-the-great-economic-equaliz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bc.com/news/business-56036245" TargetMode="External"/><Relationship Id="rId23" Type="http://schemas.openxmlformats.org/officeDocument/2006/relationships/fontTable" Target="fontTable.xml"/><Relationship Id="rId10" Type="http://schemas.openxmlformats.org/officeDocument/2006/relationships/hyperlink" Target="https://www.thestrikewave.com/original-content/labor-faces-uphill-battle-to-pass-pro-act" TargetMode="External"/><Relationship Id="rId19" Type="http://schemas.openxmlformats.org/officeDocument/2006/relationships/hyperlink" Target="https://www.vox.com/2015/6/29/8847863/holographic-principle-universe-theory-physics" TargetMode="External"/><Relationship Id="rId4" Type="http://schemas.openxmlformats.org/officeDocument/2006/relationships/settings" Target="settings.xml"/><Relationship Id="rId9" Type="http://schemas.openxmlformats.org/officeDocument/2006/relationships/hyperlink" Target="https://www.politico.com/news/2021/11/11/dems-white-house-biden-520946)//re-cut" TargetMode="External"/><Relationship Id="rId14" Type="http://schemas.openxmlformats.org/officeDocument/2006/relationships/hyperlink" Target="https://joebiden.com/build-back-better/" TargetMode="External"/><Relationship Id="rId22" Type="http://schemas.openxmlformats.org/officeDocument/2006/relationships/hyperlink" Target="https://www.jstor.org/stable/pdf/2781338.pdf?refreqid=excelsior%3Aca3144a9ae9e4ac65e285f2c67451ff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12949</Words>
  <Characters>73815</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2021-11-20T17:06:00Z</dcterms:created>
  <dcterms:modified xsi:type="dcterms:W3CDTF">2021-11-20T17:37:00Z</dcterms:modified>
</cp:coreProperties>
</file>