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8C481" w14:textId="40221F1A" w:rsidR="00A95652" w:rsidRDefault="004C5814" w:rsidP="004C5814">
      <w:pPr>
        <w:pStyle w:val="Heading1"/>
      </w:pPr>
      <w:r>
        <w:t>1NC CPS R2</w:t>
      </w:r>
    </w:p>
    <w:p w14:paraId="780FEF8D" w14:textId="10E7EAC3" w:rsidR="004C5814" w:rsidRDefault="004C5814" w:rsidP="004C5814">
      <w:pPr>
        <w:pStyle w:val="Heading2"/>
      </w:pPr>
      <w:r>
        <w:t>OFF</w:t>
      </w:r>
    </w:p>
    <w:p w14:paraId="2C26059F" w14:textId="352122BC" w:rsidR="004C5814" w:rsidRDefault="004C5814" w:rsidP="004C5814">
      <w:pPr>
        <w:pStyle w:val="Heading3"/>
      </w:pPr>
      <w:r>
        <w:t>1</w:t>
      </w:r>
    </w:p>
    <w:p w14:paraId="1B820A50" w14:textId="77777777" w:rsidR="00255460" w:rsidRDefault="00255460" w:rsidP="00255460">
      <w:pPr>
        <w:pStyle w:val="Heading4"/>
      </w:pPr>
      <w:r>
        <w:t>Interpretation: Debaters must disclose affirmative frameworks, advocacy texts, and advantage areas thirty minutes before round if they haven’t read the affirmative before</w:t>
      </w:r>
    </w:p>
    <w:p w14:paraId="66D25037" w14:textId="0B9BF2F0" w:rsidR="00255460" w:rsidRDefault="00255460" w:rsidP="00255460">
      <w:pPr>
        <w:pStyle w:val="Heading4"/>
      </w:pPr>
      <w:r>
        <w:t>Violation: They didn’t</w:t>
      </w:r>
    </w:p>
    <w:p w14:paraId="78C3981B" w14:textId="02AF497C" w:rsidR="00255460" w:rsidRDefault="00255460" w:rsidP="00255460"/>
    <w:p w14:paraId="19A2CF53" w14:textId="6D6EAE5C" w:rsidR="00255460" w:rsidRPr="00255460" w:rsidRDefault="00255460" w:rsidP="00255460">
      <w:r w:rsidRPr="00255460">
        <w:rPr>
          <w:noProof/>
        </w:rPr>
        <w:drawing>
          <wp:inline distT="0" distB="0" distL="0" distR="0" wp14:anchorId="4A23E5C6" wp14:editId="5E32BB90">
            <wp:extent cx="6335009" cy="392484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6335009" cy="3924848"/>
                    </a:xfrm>
                    <a:prstGeom prst="rect">
                      <a:avLst/>
                    </a:prstGeom>
                  </pic:spPr>
                </pic:pic>
              </a:graphicData>
            </a:graphic>
          </wp:inline>
        </w:drawing>
      </w:r>
    </w:p>
    <w:p w14:paraId="2D5C2DD1" w14:textId="77777777" w:rsidR="00255460" w:rsidRDefault="00255460" w:rsidP="00255460">
      <w:pPr>
        <w:pStyle w:val="Heading4"/>
      </w:pPr>
      <w:r>
        <w:t>Standards:</w:t>
      </w:r>
    </w:p>
    <w:p w14:paraId="44566A9D" w14:textId="77777777" w:rsidR="00255460" w:rsidRDefault="00255460" w:rsidP="00255460">
      <w:pPr>
        <w:pStyle w:val="Heading4"/>
      </w:pPr>
      <w:r>
        <w:t xml:space="preserve">1] </w:t>
      </w:r>
      <w:r w:rsidRPr="001852DB">
        <w:rPr>
          <w:u w:val="single"/>
        </w:rPr>
        <w:t>Clash</w:t>
      </w:r>
      <w:r>
        <w:t xml:space="preserve">- Not disclosing incentivizes surprise tactics and poorly refined positions that rely on artificial and vague negative engagement to win debates. Their interpretation discourages third- and fourth-line testing by limiting the amount of time we have to prepare and forcing us to enter the debate with zero idea of what the affirmative is. Negatives are forced to rely on generics instead of smart contextual strategies destroying nuanced argumentation. </w:t>
      </w:r>
    </w:p>
    <w:p w14:paraId="4244F203" w14:textId="77777777" w:rsidR="00255460" w:rsidRDefault="00255460" w:rsidP="00255460">
      <w:pPr>
        <w:pStyle w:val="Heading4"/>
      </w:pPr>
      <w:r>
        <w:t>2]</w:t>
      </w:r>
      <w:r w:rsidRPr="009A3E97">
        <w:t xml:space="preserve"> </w:t>
      </w:r>
      <w:r w:rsidRPr="009A3E97">
        <w:rPr>
          <w:u w:val="single"/>
        </w:rPr>
        <w:t>Reciprocity</w:t>
      </w:r>
      <w:r w:rsidRPr="009A3E97">
        <w:t xml:space="preserve"> – They get an infinite amount of time to frontline their aff to write the most efficient and effective answers to anything we could say against it while we get only four minutes in round. This gives them a tremendous advantage over us that makes it impossible to win substance.</w:t>
      </w:r>
    </w:p>
    <w:p w14:paraId="6A0522EC" w14:textId="01144A9D" w:rsidR="00255460" w:rsidRDefault="00255460" w:rsidP="00255460">
      <w:pPr>
        <w:pStyle w:val="Heading4"/>
      </w:pPr>
      <w:r>
        <w:t xml:space="preserve">3] </w:t>
      </w:r>
      <w:r w:rsidRPr="00640632">
        <w:rPr>
          <w:u w:val="single"/>
        </w:rPr>
        <w:t>Shiftiness</w:t>
      </w:r>
      <w:r>
        <w:t>- Not knowing enough about the affirmative coming into round incentivizes 1ar shiftiness about what the aff is and what their framework/advocacy entails. That means even if we could read generics or find prep, they’d just find ways to recontextualize their obscure advocacy in the 1ar.</w:t>
      </w:r>
    </w:p>
    <w:p w14:paraId="027F1A58" w14:textId="61224303" w:rsidR="00751DCB" w:rsidRDefault="00751DCB" w:rsidP="00751DCB"/>
    <w:p w14:paraId="7A71B365" w14:textId="1C11CA46" w:rsidR="00751DCB" w:rsidRDefault="00751DCB" w:rsidP="00751DCB">
      <w:pPr>
        <w:pStyle w:val="Heading4"/>
      </w:pPr>
      <w:r>
        <w:t>Independently, lying about disclosure is bad, you said it was new but your teammate’s read the aff</w:t>
      </w:r>
    </w:p>
    <w:p w14:paraId="7189A0EA" w14:textId="47EF27C5" w:rsidR="00751DCB" w:rsidRDefault="00751DCB" w:rsidP="00751DCB"/>
    <w:p w14:paraId="3CD586A9" w14:textId="2E8BD638" w:rsidR="00751DCB" w:rsidRPr="00751DCB" w:rsidRDefault="00751DCB" w:rsidP="00751DCB">
      <w:r w:rsidRPr="00751DCB">
        <w:drawing>
          <wp:inline distT="0" distB="0" distL="0" distR="0" wp14:anchorId="45A5DC30" wp14:editId="06FCFFF9">
            <wp:extent cx="18176237" cy="9478698"/>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8176237" cy="9478698"/>
                    </a:xfrm>
                    <a:prstGeom prst="rect">
                      <a:avLst/>
                    </a:prstGeom>
                  </pic:spPr>
                </pic:pic>
              </a:graphicData>
            </a:graphic>
          </wp:inline>
        </w:drawing>
      </w:r>
    </w:p>
    <w:p w14:paraId="62199CA9" w14:textId="77777777" w:rsidR="00255460" w:rsidRPr="009A3E97" w:rsidRDefault="00255460" w:rsidP="00255460"/>
    <w:p w14:paraId="533E63A8" w14:textId="77777777" w:rsidR="00255460" w:rsidRPr="00255460" w:rsidRDefault="00255460" w:rsidP="00255460"/>
    <w:p w14:paraId="0F929A3F" w14:textId="1E955380" w:rsidR="004C5814" w:rsidRDefault="004C5814" w:rsidP="004C5814">
      <w:pPr>
        <w:pStyle w:val="Heading3"/>
      </w:pPr>
      <w:r>
        <w:t>2</w:t>
      </w:r>
    </w:p>
    <w:p w14:paraId="61A09A3F" w14:textId="4B6C5597" w:rsidR="0091212D" w:rsidRDefault="001E22A7" w:rsidP="0091212D">
      <w:pPr>
        <w:pStyle w:val="Heading4"/>
      </w:pPr>
      <w:r>
        <w:t xml:space="preserve">CP Text: </w:t>
      </w:r>
      <w:r w:rsidR="0091212D">
        <w:t>States ought to call a global constitutional convention and establish a constitution reflecting intergenerational concern with</w:t>
      </w:r>
      <w:r w:rsidR="0091212D" w:rsidRPr="00216233">
        <w:t xml:space="preserve"> exclusive authority to </w:t>
      </w:r>
      <w:r>
        <w:t>the plan</w:t>
      </w:r>
      <w:r w:rsidR="0091212D">
        <w:t xml:space="preserve"> </w:t>
      </w:r>
      <w:r w:rsidR="0091212D" w:rsidRPr="00216233">
        <w:t xml:space="preserve">and bind </w:t>
      </w:r>
      <w:r w:rsidR="0091212D">
        <w:t>participating bodies</w:t>
      </w:r>
      <w:r w:rsidR="0091212D" w:rsidRPr="00216233">
        <w:t xml:space="preserve"> to its result.</w:t>
      </w:r>
    </w:p>
    <w:p w14:paraId="694A505B" w14:textId="77777777" w:rsidR="0091212D" w:rsidRDefault="0091212D" w:rsidP="0091212D">
      <w:pPr>
        <w:pStyle w:val="Heading4"/>
      </w:pPr>
      <w:r>
        <w:t xml:space="preserve">The CP applies </w:t>
      </w:r>
      <w:r>
        <w:rPr>
          <w:u w:val="single"/>
        </w:rPr>
        <w:t>intergenerational equity</w:t>
      </w:r>
      <w:r>
        <w:t xml:space="preserve"> to </w:t>
      </w:r>
      <w:r>
        <w:rPr>
          <w:u w:val="single"/>
        </w:rPr>
        <w:t>future generations</w:t>
      </w:r>
      <w:r>
        <w:t xml:space="preserve"> – that’s </w:t>
      </w:r>
      <w:r>
        <w:rPr>
          <w:u w:val="single"/>
        </w:rPr>
        <w:t>better</w:t>
      </w:r>
      <w:r>
        <w:t xml:space="preserve"> than trying to </w:t>
      </w:r>
      <w:r>
        <w:rPr>
          <w:u w:val="single"/>
        </w:rPr>
        <w:t>decide now</w:t>
      </w:r>
      <w:r>
        <w:t xml:space="preserve"> whether the plan is beneficial across </w:t>
      </w:r>
      <w:r>
        <w:rPr>
          <w:u w:val="single"/>
        </w:rPr>
        <w:t>deep time</w:t>
      </w:r>
      <w:r>
        <w:t xml:space="preserve"> – </w:t>
      </w:r>
      <w:r>
        <w:rPr>
          <w:u w:val="single"/>
        </w:rPr>
        <w:t>every country</w:t>
      </w:r>
      <w:r>
        <w:t xml:space="preserve"> would say yes.</w:t>
      </w:r>
    </w:p>
    <w:p w14:paraId="62F99B5B" w14:textId="77777777" w:rsidR="0091212D" w:rsidRPr="00D36E9A" w:rsidRDefault="0091212D" w:rsidP="0091212D">
      <w:r w:rsidRPr="00A030AB">
        <w:rPr>
          <w:rStyle w:val="Style13ptBold"/>
        </w:rPr>
        <w:t>Tan 2k</w:t>
      </w:r>
      <w:r w:rsidRPr="00D36E9A">
        <w:t xml:space="preserve"> [David Tan, LL.M., Harvard Law School; LL.B. (Hons), B.Com., University of Melbourne. Former Tutor in Law, Trinity College, University of Melbourne</w:t>
      </w:r>
      <w:r>
        <w:t>,</w:t>
      </w:r>
      <w:r w:rsidRPr="00D36E9A">
        <w:t xml:space="preserve"> </w:t>
      </w:r>
      <w:r>
        <w:t>“</w:t>
      </w:r>
      <w:r w:rsidRPr="00D36E9A">
        <w:t>Towards a New Regime for the Protection of Outer Space as the "Province of All Mankind"</w:t>
      </w:r>
      <w:r>
        <w:t>,”</w:t>
      </w:r>
      <w:r w:rsidRPr="00D36E9A">
        <w:t xml:space="preserve"> 2000</w:t>
      </w:r>
      <w:r>
        <w:t>,</w:t>
      </w:r>
      <w:r w:rsidRPr="00D36E9A">
        <w:t xml:space="preserve"> </w:t>
      </w:r>
      <w:r w:rsidRPr="00AB633F">
        <w:rPr>
          <w:i/>
          <w:iCs/>
        </w:rPr>
        <w:t>The Yale Journal of International Law</w:t>
      </w:r>
      <w:r>
        <w:t xml:space="preserve">, Vol. 25, </w:t>
      </w:r>
      <w:r w:rsidRPr="00AB633F">
        <w:t>https://digitalcommons.law.yale.edu/cgi/viewcontent.cgi?article=1114&amp;context=yjil</w:t>
      </w:r>
      <w:r>
        <w:t>]</w:t>
      </w:r>
    </w:p>
    <w:p w14:paraId="1CC9EC45" w14:textId="77777777" w:rsidR="0091212D" w:rsidRPr="00FD5C2D" w:rsidRDefault="0091212D" w:rsidP="0091212D">
      <w:pPr>
        <w:rPr>
          <w:sz w:val="16"/>
        </w:rPr>
      </w:pPr>
      <w:r w:rsidRPr="00FD5C2D">
        <w:rPr>
          <w:sz w:val="16"/>
        </w:rPr>
        <w:t>Edith Brow</w:t>
      </w:r>
      <w:r w:rsidRPr="00AB633F">
        <w:rPr>
          <w:sz w:val="16"/>
          <w:szCs w:val="16"/>
        </w:rPr>
        <w:t>n Weiss has advanced the theory of “</w:t>
      </w:r>
      <w:r w:rsidRPr="00AB633F">
        <w:rPr>
          <w:rStyle w:val="Emphasis"/>
          <w:highlight w:val="green"/>
        </w:rPr>
        <w:t>intergenerational equity</w:t>
      </w:r>
      <w:r w:rsidRPr="00FD5C2D">
        <w:rPr>
          <w:sz w:val="16"/>
        </w:rPr>
        <w:t xml:space="preserve">,” which provides for generational rights and obligations.158 Her thesis consists of a normative framework of intersecting theories of intergenerational and intragenerational equity that are derived from an underlying planetary trust, embodying the notion that generations act as stewards to sustain the welfare and well-being of </w:t>
      </w:r>
      <w:r w:rsidRPr="00AB633F">
        <w:rPr>
          <w:sz w:val="16"/>
          <w:szCs w:val="16"/>
        </w:rPr>
        <w:t>all generations. This pl</w:t>
      </w:r>
      <w:r w:rsidRPr="00FD5C2D">
        <w:rPr>
          <w:sz w:val="16"/>
        </w:rPr>
        <w:t xml:space="preserve">anetary trust </w:t>
      </w:r>
      <w:r w:rsidRPr="00AB633F">
        <w:rPr>
          <w:highlight w:val="green"/>
          <w:u w:val="single"/>
        </w:rPr>
        <w:t>obliges “each generation to preserve</w:t>
      </w:r>
      <w:r w:rsidRPr="00FD5C2D">
        <w:rPr>
          <w:sz w:val="16"/>
        </w:rPr>
        <w:t xml:space="preserve"> the </w:t>
      </w:r>
      <w:r w:rsidRPr="00FD5C2D">
        <w:rPr>
          <w:u w:val="single"/>
        </w:rPr>
        <w:t xml:space="preserve">diversity of </w:t>
      </w:r>
      <w:r w:rsidRPr="00AB633F">
        <w:rPr>
          <w:highlight w:val="green"/>
          <w:u w:val="single"/>
        </w:rPr>
        <w:t>the resource base</w:t>
      </w:r>
      <w:r w:rsidRPr="00FD5C2D">
        <w:rPr>
          <w:u w:val="single"/>
        </w:rPr>
        <w:t xml:space="preserve"> and to pass the planet </w:t>
      </w:r>
      <w:r w:rsidRPr="00D1618F">
        <w:rPr>
          <w:highlight w:val="green"/>
          <w:u w:val="single"/>
        </w:rPr>
        <w:t xml:space="preserve">to </w:t>
      </w:r>
      <w:r w:rsidRPr="00D1618F">
        <w:rPr>
          <w:rStyle w:val="Emphasis"/>
          <w:highlight w:val="green"/>
        </w:rPr>
        <w:t>futur</w:t>
      </w:r>
      <w:r w:rsidRPr="00AB633F">
        <w:rPr>
          <w:rStyle w:val="Emphasis"/>
          <w:highlight w:val="green"/>
        </w:rPr>
        <w:t>e generations</w:t>
      </w:r>
      <w:r w:rsidRPr="00AB633F">
        <w:rPr>
          <w:rStyle w:val="StyleUnderline"/>
        </w:rPr>
        <w:t xml:space="preserve"> in no worse condition</w:t>
      </w:r>
      <w:r w:rsidRPr="00FD5C2D">
        <w:rPr>
          <w:u w:val="single"/>
        </w:rPr>
        <w:t xml:space="preserve"> than it receives it</w:t>
      </w:r>
      <w:r w:rsidRPr="00FD5C2D">
        <w:rPr>
          <w:sz w:val="16"/>
        </w:rPr>
        <w:t>.”159 The principle of the conservation of options requires each generation “to conserve the diversity of the natural and cultural resource base, so that it does not unduly restrict the options available to future generations in solving their problems and satisfying their own values, and should be entitled to diversity comparable to that enjoyed by previous generations.”*60 The theory of intergenerational equity is an appealing one. Unfortunately, Weiss’s model generally rests upon an intertemporal human rights model for preserving the global environment. This presents many problems, ranging from the questionable existence of the right to a decent environment to the issue of remedies in respect of claims made by future generations against present generations.161</w:t>
      </w:r>
    </w:p>
    <w:p w14:paraId="0979D05D" w14:textId="77777777" w:rsidR="0091212D" w:rsidRPr="00FD5C2D" w:rsidRDefault="0091212D" w:rsidP="0091212D">
      <w:pPr>
        <w:rPr>
          <w:sz w:val="16"/>
        </w:rPr>
      </w:pPr>
      <w:r w:rsidRPr="00FD5C2D">
        <w:rPr>
          <w:sz w:val="16"/>
        </w:rPr>
        <w:t>Whether the global awareness of the harm to our sense of intergenerational identity, as evidenced by the various U.N. General Assembly resolutions and numerous international conventions, will be sufficient to mobilize the implementation and enforcement of effective legal measures on behalf of future generations is doubtful. But more importantly, the notions of intergenerational identity and sustainable development will prove to be invaluable concepts in framing the discussion in Part VI.</w:t>
      </w:r>
    </w:p>
    <w:p w14:paraId="213B233A" w14:textId="77777777" w:rsidR="0091212D" w:rsidRPr="00AB633F" w:rsidRDefault="0091212D" w:rsidP="0091212D">
      <w:pPr>
        <w:rPr>
          <w:sz w:val="16"/>
        </w:rPr>
      </w:pPr>
      <w:r w:rsidRPr="00AB633F">
        <w:rPr>
          <w:rStyle w:val="Emphasis"/>
          <w:highlight w:val="green"/>
        </w:rPr>
        <w:t>Current literature</w:t>
      </w:r>
      <w:r w:rsidRPr="00FD5C2D">
        <w:rPr>
          <w:u w:val="single"/>
        </w:rPr>
        <w:t xml:space="preserve"> has </w:t>
      </w:r>
      <w:r w:rsidRPr="00AB633F">
        <w:rPr>
          <w:highlight w:val="green"/>
          <w:u w:val="single"/>
        </w:rPr>
        <w:t>concentrated on</w:t>
      </w:r>
      <w:r w:rsidRPr="00FD5C2D">
        <w:rPr>
          <w:u w:val="single"/>
        </w:rPr>
        <w:t xml:space="preserve"> the notion of </w:t>
      </w:r>
      <w:r w:rsidRPr="00AB633F">
        <w:rPr>
          <w:highlight w:val="green"/>
          <w:u w:val="single"/>
        </w:rPr>
        <w:t>sustainable development</w:t>
      </w:r>
      <w:r w:rsidRPr="00FD5C2D">
        <w:rPr>
          <w:u w:val="single"/>
        </w:rPr>
        <w:t xml:space="preserve"> as </w:t>
      </w:r>
      <w:r w:rsidRPr="00AB633F">
        <w:rPr>
          <w:highlight w:val="green"/>
          <w:u w:val="single"/>
        </w:rPr>
        <w:t>involving</w:t>
      </w:r>
      <w:r w:rsidRPr="00FD5C2D">
        <w:rPr>
          <w:u w:val="single"/>
        </w:rPr>
        <w:t xml:space="preserve"> the integration of </w:t>
      </w:r>
      <w:r w:rsidRPr="00AB633F">
        <w:rPr>
          <w:rStyle w:val="Emphasis"/>
          <w:highlight w:val="green"/>
        </w:rPr>
        <w:t>economic</w:t>
      </w:r>
      <w:r w:rsidRPr="00AB633F">
        <w:rPr>
          <w:highlight w:val="green"/>
          <w:u w:val="single"/>
        </w:rPr>
        <w:t xml:space="preserve"> and </w:t>
      </w:r>
      <w:r w:rsidRPr="00AB633F">
        <w:rPr>
          <w:rStyle w:val="Emphasis"/>
          <w:highlight w:val="green"/>
        </w:rPr>
        <w:t>environmental considerations</w:t>
      </w:r>
      <w:r w:rsidRPr="00FD5C2D">
        <w:rPr>
          <w:u w:val="single"/>
        </w:rPr>
        <w:t xml:space="preserve"> at all levels of decision-making</w:t>
      </w:r>
      <w:r w:rsidRPr="00AB633F">
        <w:rPr>
          <w:sz w:val="16"/>
        </w:rPr>
        <w:t xml:space="preserve">.162 </w:t>
      </w:r>
      <w:r w:rsidRPr="00FD5C2D">
        <w:rPr>
          <w:u w:val="single"/>
        </w:rPr>
        <w:t xml:space="preserve">But the </w:t>
      </w:r>
      <w:r w:rsidRPr="00FD5C2D">
        <w:rPr>
          <w:rStyle w:val="Emphasis"/>
        </w:rPr>
        <w:t>outer-</w:t>
      </w:r>
      <w:r w:rsidRPr="00AB633F">
        <w:rPr>
          <w:rStyle w:val="Emphasis"/>
          <w:highlight w:val="green"/>
        </w:rPr>
        <w:t>space</w:t>
      </w:r>
      <w:r w:rsidRPr="00FD5C2D">
        <w:rPr>
          <w:u w:val="single"/>
        </w:rPr>
        <w:t xml:space="preserve"> environment </w:t>
      </w:r>
      <w:r w:rsidRPr="00AB633F">
        <w:rPr>
          <w:highlight w:val="green"/>
          <w:u w:val="single"/>
        </w:rPr>
        <w:t>has been</w:t>
      </w:r>
      <w:r w:rsidRPr="00FD5C2D">
        <w:rPr>
          <w:u w:val="single"/>
        </w:rPr>
        <w:t xml:space="preserve"> largely </w:t>
      </w:r>
      <w:r w:rsidRPr="00AB633F">
        <w:rPr>
          <w:rStyle w:val="Emphasis"/>
          <w:highlight w:val="green"/>
        </w:rPr>
        <w:t>ignored</w:t>
      </w:r>
      <w:r w:rsidRPr="00AB633F">
        <w:rPr>
          <w:sz w:val="16"/>
        </w:rPr>
        <w:t xml:space="preserve">, as if it were simply economic development on Earth that must be environmentally sound. </w:t>
      </w:r>
      <w:r w:rsidRPr="00AB633F">
        <w:rPr>
          <w:highlight w:val="green"/>
          <w:u w:val="single"/>
        </w:rPr>
        <w:t xml:space="preserve">There is </w:t>
      </w:r>
      <w:r w:rsidRPr="00AB633F">
        <w:rPr>
          <w:rStyle w:val="Emphasis"/>
          <w:highlight w:val="green"/>
        </w:rPr>
        <w:t>no reason</w:t>
      </w:r>
      <w:r w:rsidRPr="00AB633F">
        <w:rPr>
          <w:sz w:val="16"/>
        </w:rPr>
        <w:t xml:space="preserve">, however, </w:t>
      </w:r>
      <w:r w:rsidRPr="00FD5C2D">
        <w:rPr>
          <w:u w:val="single"/>
        </w:rPr>
        <w:t xml:space="preserve">why the </w:t>
      </w:r>
      <w:r w:rsidRPr="00AB633F">
        <w:rPr>
          <w:rStyle w:val="Emphasis"/>
          <w:highlight w:val="green"/>
        </w:rPr>
        <w:t>precautionary principles</w:t>
      </w:r>
      <w:r w:rsidRPr="00AB633F">
        <w:rPr>
          <w:sz w:val="16"/>
        </w:rPr>
        <w:t xml:space="preserve"> </w:t>
      </w:r>
      <w:r w:rsidRPr="00FD5C2D">
        <w:rPr>
          <w:u w:val="single"/>
        </w:rPr>
        <w:t>that</w:t>
      </w:r>
      <w:r w:rsidRPr="00AB633F">
        <w:rPr>
          <w:sz w:val="16"/>
        </w:rPr>
        <w:t xml:space="preserve"> </w:t>
      </w:r>
      <w:r w:rsidRPr="00FD5C2D">
        <w:rPr>
          <w:u w:val="single"/>
        </w:rPr>
        <w:t>emerge from the concept of sustainable development</w:t>
      </w:r>
      <w:r w:rsidRPr="00AB633F">
        <w:rPr>
          <w:sz w:val="16"/>
        </w:rPr>
        <w:t xml:space="preserve"> in the Stockholm Declaration, the Rio Declaration, and the World Charter for Nature </w:t>
      </w:r>
      <w:r w:rsidRPr="00AB633F">
        <w:rPr>
          <w:highlight w:val="green"/>
          <w:u w:val="single"/>
        </w:rPr>
        <w:t>should not apply</w:t>
      </w:r>
      <w:r w:rsidRPr="00FD5C2D">
        <w:rPr>
          <w:u w:val="single"/>
        </w:rPr>
        <w:t xml:space="preserve"> equally </w:t>
      </w:r>
      <w:r w:rsidRPr="00AB633F">
        <w:rPr>
          <w:highlight w:val="green"/>
          <w:u w:val="single"/>
        </w:rPr>
        <w:t>to</w:t>
      </w:r>
      <w:r w:rsidRPr="00FD5C2D">
        <w:rPr>
          <w:u w:val="single"/>
        </w:rPr>
        <w:t xml:space="preserve"> the outer-</w:t>
      </w:r>
      <w:r w:rsidRPr="00AB633F">
        <w:rPr>
          <w:rStyle w:val="Emphasis"/>
          <w:highlight w:val="green"/>
        </w:rPr>
        <w:t>space</w:t>
      </w:r>
      <w:r w:rsidRPr="00FD5C2D">
        <w:rPr>
          <w:rStyle w:val="Emphasis"/>
        </w:rPr>
        <w:t xml:space="preserve"> environment</w:t>
      </w:r>
      <w:r w:rsidRPr="00AB633F">
        <w:rPr>
          <w:rStyle w:val="Emphasis"/>
        </w:rPr>
        <w:t xml:space="preserve">. </w:t>
      </w:r>
      <w:r w:rsidRPr="00AB633F">
        <w:rPr>
          <w:rStyle w:val="Emphasis"/>
          <w:highlight w:val="green"/>
        </w:rPr>
        <w:t>Few states</w:t>
      </w:r>
      <w:r w:rsidRPr="00AB633F">
        <w:rPr>
          <w:sz w:val="16"/>
        </w:rPr>
        <w:t xml:space="preserve">, if any, </w:t>
      </w:r>
      <w:r w:rsidRPr="00AB633F">
        <w:rPr>
          <w:rStyle w:val="Emphasis"/>
          <w:highlight w:val="green"/>
        </w:rPr>
        <w:t>will take i</w:t>
      </w:r>
      <w:r w:rsidRPr="00D1618F">
        <w:rPr>
          <w:rStyle w:val="Emphasis"/>
          <w:highlight w:val="green"/>
        </w:rPr>
        <w:t>ssue</w:t>
      </w:r>
      <w:r w:rsidRPr="00D1618F">
        <w:rPr>
          <w:rStyle w:val="StyleUnderline"/>
          <w:highlight w:val="green"/>
        </w:rPr>
        <w:t xml:space="preserve"> </w:t>
      </w:r>
      <w:r w:rsidRPr="00D1618F">
        <w:rPr>
          <w:highlight w:val="green"/>
          <w:u w:val="single"/>
        </w:rPr>
        <w:t>wit</w:t>
      </w:r>
      <w:r w:rsidRPr="00AB633F">
        <w:rPr>
          <w:highlight w:val="green"/>
          <w:u w:val="single"/>
        </w:rPr>
        <w:t>h the proposition</w:t>
      </w:r>
      <w:r w:rsidRPr="00FD5C2D">
        <w:rPr>
          <w:u w:val="single"/>
        </w:rPr>
        <w:t xml:space="preserve"> that the </w:t>
      </w:r>
      <w:r w:rsidRPr="00AB633F">
        <w:rPr>
          <w:rStyle w:val="Emphasis"/>
          <w:highlight w:val="green"/>
        </w:rPr>
        <w:t>exploration</w:t>
      </w:r>
      <w:r w:rsidRPr="00AB633F">
        <w:rPr>
          <w:highlight w:val="green"/>
          <w:u w:val="single"/>
        </w:rPr>
        <w:t xml:space="preserve"> and </w:t>
      </w:r>
      <w:r w:rsidRPr="00AB633F">
        <w:rPr>
          <w:rStyle w:val="Emphasis"/>
          <w:highlight w:val="green"/>
        </w:rPr>
        <w:t>use</w:t>
      </w:r>
      <w:r w:rsidRPr="00AB633F">
        <w:rPr>
          <w:highlight w:val="green"/>
          <w:u w:val="single"/>
        </w:rPr>
        <w:t xml:space="preserve"> of</w:t>
      </w:r>
      <w:r w:rsidRPr="00FD5C2D">
        <w:rPr>
          <w:u w:val="single"/>
        </w:rPr>
        <w:t xml:space="preserve"> outer </w:t>
      </w:r>
      <w:r w:rsidRPr="00AB633F">
        <w:rPr>
          <w:rStyle w:val="Emphasis"/>
          <w:highlight w:val="green"/>
        </w:rPr>
        <w:t>space</w:t>
      </w:r>
      <w:r w:rsidRPr="00AB633F">
        <w:rPr>
          <w:highlight w:val="green"/>
          <w:u w:val="single"/>
        </w:rPr>
        <w:t xml:space="preserve"> should be </w:t>
      </w:r>
      <w:r w:rsidRPr="00AB633F">
        <w:rPr>
          <w:rStyle w:val="Emphasis"/>
          <w:highlight w:val="green"/>
        </w:rPr>
        <w:t>sustainable</w:t>
      </w:r>
      <w:r w:rsidRPr="00AB633F">
        <w:rPr>
          <w:rStyle w:val="StyleUnderline"/>
          <w:highlight w:val="green"/>
        </w:rPr>
        <w:t xml:space="preserve">. </w:t>
      </w:r>
      <w:r w:rsidRPr="00AB633F">
        <w:rPr>
          <w:highlight w:val="green"/>
          <w:u w:val="single"/>
        </w:rPr>
        <w:t>It is in</w:t>
      </w:r>
      <w:r w:rsidRPr="00FD5C2D">
        <w:rPr>
          <w:u w:val="single"/>
        </w:rPr>
        <w:t xml:space="preserve"> the </w:t>
      </w:r>
      <w:r w:rsidRPr="00AB633F">
        <w:rPr>
          <w:highlight w:val="green"/>
          <w:u w:val="single"/>
        </w:rPr>
        <w:t xml:space="preserve">common interest of </w:t>
      </w:r>
      <w:r w:rsidRPr="00AB633F">
        <w:rPr>
          <w:rStyle w:val="Emphasis"/>
          <w:highlight w:val="green"/>
        </w:rPr>
        <w:t>all states</w:t>
      </w:r>
      <w:r w:rsidRPr="00AB633F">
        <w:rPr>
          <w:sz w:val="16"/>
        </w:rPr>
        <w:t xml:space="preserve">, whether spacefaring or otherwise, </w:t>
      </w:r>
      <w:r w:rsidRPr="00AB633F">
        <w:rPr>
          <w:highlight w:val="green"/>
          <w:u w:val="single"/>
        </w:rPr>
        <w:t xml:space="preserve">to </w:t>
      </w:r>
      <w:r w:rsidRPr="00AB633F">
        <w:rPr>
          <w:rStyle w:val="Emphasis"/>
          <w:highlight w:val="green"/>
        </w:rPr>
        <w:t>subscribe to a regime</w:t>
      </w:r>
      <w:r w:rsidRPr="00AB633F">
        <w:rPr>
          <w:rStyle w:val="StyleUnderline"/>
          <w:highlight w:val="green"/>
        </w:rPr>
        <w:t xml:space="preserve"> </w:t>
      </w:r>
      <w:r w:rsidRPr="00AB633F">
        <w:rPr>
          <w:highlight w:val="green"/>
          <w:u w:val="single"/>
        </w:rPr>
        <w:t>that allows</w:t>
      </w:r>
      <w:r w:rsidRPr="00FD5C2D">
        <w:rPr>
          <w:u w:val="single"/>
        </w:rPr>
        <w:t xml:space="preserve"> for the development of </w:t>
      </w:r>
      <w:r w:rsidRPr="00AB633F">
        <w:rPr>
          <w:highlight w:val="green"/>
          <w:u w:val="single"/>
        </w:rPr>
        <w:t>space activities in a manner that leaves</w:t>
      </w:r>
      <w:r w:rsidRPr="00FD5C2D">
        <w:rPr>
          <w:u w:val="single"/>
        </w:rPr>
        <w:t xml:space="preserve"> the </w:t>
      </w:r>
      <w:r w:rsidRPr="00AB633F">
        <w:rPr>
          <w:highlight w:val="green"/>
          <w:u w:val="single"/>
        </w:rPr>
        <w:t>space</w:t>
      </w:r>
      <w:r w:rsidRPr="00FD5C2D">
        <w:rPr>
          <w:u w:val="single"/>
        </w:rPr>
        <w:t xml:space="preserve"> environment in a substantially </w:t>
      </w:r>
      <w:r w:rsidRPr="00AB633F">
        <w:rPr>
          <w:rStyle w:val="Emphasis"/>
          <w:highlight w:val="green"/>
        </w:rPr>
        <w:t>unimpaired</w:t>
      </w:r>
      <w:r w:rsidRPr="00FD5C2D">
        <w:rPr>
          <w:u w:val="single"/>
        </w:rPr>
        <w:t xml:space="preserve"> condition </w:t>
      </w:r>
      <w:r w:rsidRPr="00AB633F">
        <w:rPr>
          <w:highlight w:val="green"/>
          <w:u w:val="single"/>
        </w:rPr>
        <w:t xml:space="preserve">for </w:t>
      </w:r>
      <w:r w:rsidRPr="00AB633F">
        <w:rPr>
          <w:rStyle w:val="Emphasis"/>
          <w:highlight w:val="green"/>
        </w:rPr>
        <w:t>future generations</w:t>
      </w:r>
      <w:r w:rsidRPr="00AB633F">
        <w:rPr>
          <w:sz w:val="16"/>
        </w:rPr>
        <w:t xml:space="preserve">. One might even ultimately find that the uniqueness and vulnerability of the outer-space environment demand that the international community as a whole recognize sustainable development as a “global ethic”163 that transcends terrestrial boundaries, as a peremptory norm that prohibits “policies and practices that support current living standards by depleting the productive base, including natural resources, and that leaves future generations with poorer prospects and greater risks than our own.”164 </w:t>
      </w:r>
      <w:r w:rsidRPr="00AB633F">
        <w:rPr>
          <w:highlight w:val="green"/>
          <w:u w:val="single"/>
        </w:rPr>
        <w:t xml:space="preserve">We </w:t>
      </w:r>
      <w:r w:rsidRPr="00AB633F">
        <w:rPr>
          <w:rStyle w:val="Emphasis"/>
          <w:highlight w:val="green"/>
        </w:rPr>
        <w:t>should not confine</w:t>
      </w:r>
      <w:r w:rsidRPr="00AB633F">
        <w:rPr>
          <w:highlight w:val="green"/>
          <w:u w:val="single"/>
        </w:rPr>
        <w:t xml:space="preserve"> our </w:t>
      </w:r>
      <w:r w:rsidRPr="00AB633F">
        <w:rPr>
          <w:rStyle w:val="Emphasis"/>
          <w:highlight w:val="green"/>
        </w:rPr>
        <w:t>actions</w:t>
      </w:r>
      <w:r w:rsidRPr="00AB633F">
        <w:rPr>
          <w:highlight w:val="green"/>
          <w:u w:val="single"/>
        </w:rPr>
        <w:t xml:space="preserve"> to those we are </w:t>
      </w:r>
      <w:r w:rsidRPr="00AB633F">
        <w:rPr>
          <w:rStyle w:val="Emphasis"/>
          <w:highlight w:val="green"/>
        </w:rPr>
        <w:t>now able to determine</w:t>
      </w:r>
      <w:r w:rsidRPr="00AB633F">
        <w:rPr>
          <w:highlight w:val="green"/>
          <w:u w:val="single"/>
        </w:rPr>
        <w:t xml:space="preserve"> as</w:t>
      </w:r>
      <w:r w:rsidRPr="00FD5C2D">
        <w:rPr>
          <w:u w:val="single"/>
        </w:rPr>
        <w:t xml:space="preserve"> directly or indirectly </w:t>
      </w:r>
      <w:r w:rsidRPr="00AB633F">
        <w:rPr>
          <w:rStyle w:val="Emphasis"/>
          <w:highlight w:val="green"/>
        </w:rPr>
        <w:t>benefiting</w:t>
      </w:r>
      <w:r w:rsidRPr="00FD5C2D">
        <w:rPr>
          <w:u w:val="single"/>
        </w:rPr>
        <w:t xml:space="preserve"> ourselves or our </w:t>
      </w:r>
      <w:r w:rsidRPr="00AB633F">
        <w:rPr>
          <w:rStyle w:val="Emphasis"/>
          <w:highlight w:val="green"/>
        </w:rPr>
        <w:t>descendants</w:t>
      </w:r>
      <w:r w:rsidRPr="00AB633F">
        <w:rPr>
          <w:sz w:val="16"/>
        </w:rPr>
        <w:t xml:space="preserve">. On the contrary, we should “cultivate our natural sense of obligation not to act wastefully or wantonly even when we cannot calculate how such acts would make any present or future persons worse off.”165 It seems impossible to find universally agreed-upon limits on the freedom of exploration and use of outer space. Rather than focus on indeterminate rules of custom-formation, </w:t>
      </w:r>
      <w:r w:rsidRPr="00AB633F">
        <w:rPr>
          <w:highlight w:val="green"/>
          <w:u w:val="single"/>
        </w:rPr>
        <w:t>we should</w:t>
      </w:r>
      <w:r w:rsidRPr="00FD5C2D">
        <w:rPr>
          <w:u w:val="single"/>
        </w:rPr>
        <w:t xml:space="preserve"> concentrate on </w:t>
      </w:r>
      <w:r w:rsidRPr="00AB633F">
        <w:rPr>
          <w:highlight w:val="green"/>
          <w:u w:val="single"/>
        </w:rPr>
        <w:t>establish</w:t>
      </w:r>
      <w:r w:rsidRPr="00FD5C2D">
        <w:rPr>
          <w:u w:val="single"/>
        </w:rPr>
        <w:t>ing</w:t>
      </w:r>
      <w:r w:rsidRPr="00AB633F">
        <w:rPr>
          <w:sz w:val="16"/>
        </w:rPr>
        <w:t xml:space="preserve"> fair and workable arrangements and </w:t>
      </w:r>
      <w:r w:rsidRPr="00AB633F">
        <w:rPr>
          <w:rStyle w:val="Emphasis"/>
          <w:highlight w:val="green"/>
        </w:rPr>
        <w:t>institutions</w:t>
      </w:r>
      <w:r w:rsidRPr="00AB633F">
        <w:rPr>
          <w:rStyle w:val="StyleUnderline"/>
          <w:highlight w:val="green"/>
        </w:rPr>
        <w:t xml:space="preserve"> </w:t>
      </w:r>
      <w:r w:rsidRPr="00AB633F">
        <w:rPr>
          <w:highlight w:val="green"/>
          <w:u w:val="single"/>
        </w:rPr>
        <w:t>that can</w:t>
      </w:r>
      <w:r w:rsidRPr="00AB633F">
        <w:rPr>
          <w:sz w:val="16"/>
        </w:rPr>
        <w:t xml:space="preserve"> successfully </w:t>
      </w:r>
      <w:r w:rsidRPr="00AB633F">
        <w:rPr>
          <w:rStyle w:val="Emphasis"/>
          <w:highlight w:val="green"/>
        </w:rPr>
        <w:t>accommodate</w:t>
      </w:r>
      <w:r w:rsidRPr="00AB633F">
        <w:rPr>
          <w:sz w:val="16"/>
        </w:rPr>
        <w:t xml:space="preserve"> the </w:t>
      </w:r>
      <w:r w:rsidRPr="00AB633F">
        <w:rPr>
          <w:rStyle w:val="Emphasis"/>
          <w:highlight w:val="green"/>
        </w:rPr>
        <w:t>competing interests</w:t>
      </w:r>
      <w:r w:rsidRPr="00AB633F">
        <w:rPr>
          <w:sz w:val="16"/>
        </w:rPr>
        <w:t xml:space="preserve"> of all nations. With these guidelines in mind, we will now examine new methods of treaty-making that will enhance the willingness of states to participate in an environmental program that seeks to achieve an acceptable balance between pollution control and freedom of space exploration.</w:t>
      </w:r>
    </w:p>
    <w:p w14:paraId="74C33EAF" w14:textId="77777777" w:rsidR="0091212D" w:rsidRDefault="0091212D" w:rsidP="0091212D">
      <w:pPr>
        <w:pStyle w:val="Heading4"/>
      </w:pPr>
      <w:r>
        <w:t xml:space="preserve">That solves the aff – it addresses </w:t>
      </w:r>
      <w:r w:rsidRPr="00BB50DC">
        <w:rPr>
          <w:u w:val="single"/>
        </w:rPr>
        <w:t>shared anxieties</w:t>
      </w:r>
      <w:r>
        <w:t xml:space="preserve"> while building </w:t>
      </w:r>
      <w:r w:rsidRPr="006012A9">
        <w:rPr>
          <w:u w:val="single"/>
        </w:rPr>
        <w:t>political consensus</w:t>
      </w:r>
      <w:r w:rsidRPr="00AB633F">
        <w:t>.</w:t>
      </w:r>
    </w:p>
    <w:p w14:paraId="0148BEE2" w14:textId="77777777" w:rsidR="0091212D" w:rsidRDefault="0091212D" w:rsidP="0091212D">
      <w:r w:rsidRPr="004F27E3">
        <w:rPr>
          <w:rStyle w:val="Style13ptBold"/>
        </w:rPr>
        <w:t>Gardiner 1</w:t>
      </w:r>
      <w:r w:rsidRPr="00560AAE">
        <w:rPr>
          <w:rStyle w:val="Style13ptBold"/>
        </w:rPr>
        <w:t>4 1</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w:t>
      </w:r>
      <w:r w:rsidRPr="00A07B72">
        <w:t>https://doi.org/10.1017/S0892679414000379</w:t>
      </w:r>
      <w:r>
        <w:t>, EA]</w:t>
      </w:r>
    </w:p>
    <w:p w14:paraId="5ECF8897" w14:textId="77777777" w:rsidR="0091212D" w:rsidRPr="00F3084D" w:rsidRDefault="0091212D" w:rsidP="0091212D">
      <w:pPr>
        <w:rPr>
          <w:rStyle w:val="StyleUnderline"/>
        </w:rPr>
      </w:pPr>
      <w:r w:rsidRPr="00F3084D">
        <w:rPr>
          <w:rStyle w:val="StyleUnderline"/>
        </w:rPr>
        <w:t>A Constitutional Convention</w:t>
      </w:r>
    </w:p>
    <w:p w14:paraId="5AB7F44D" w14:textId="77777777" w:rsidR="0091212D" w:rsidRPr="004F27E3" w:rsidRDefault="0091212D" w:rsidP="0091212D">
      <w:pPr>
        <w:rPr>
          <w:sz w:val="16"/>
        </w:rPr>
      </w:pPr>
      <w:r w:rsidRPr="004F27E3">
        <w:rPr>
          <w:sz w:val="16"/>
        </w:rPr>
        <w:t xml:space="preserve">In my view, the above line of reasoning leads naturally to a more specific proposal: that we—concerned individuals, interested community groups, </w:t>
      </w:r>
      <w:r w:rsidRPr="007F50F4">
        <w:rPr>
          <w:rStyle w:val="Emphasis"/>
          <w:highlight w:val="green"/>
        </w:rPr>
        <w:t>national governments</w:t>
      </w:r>
      <w:r w:rsidRPr="004F27E3">
        <w:rPr>
          <w:sz w:val="16"/>
        </w:rPr>
        <w:t>, and transnational organizations—</w:t>
      </w:r>
      <w:r w:rsidRPr="007F50F4">
        <w:rPr>
          <w:rStyle w:val="StyleUnderline"/>
          <w:highlight w:val="green"/>
        </w:rPr>
        <w:t>should</w:t>
      </w:r>
      <w:r w:rsidRPr="004F27E3">
        <w:rPr>
          <w:sz w:val="16"/>
        </w:rPr>
        <w:t xml:space="preserve"> initiate a </w:t>
      </w:r>
      <w:r w:rsidRPr="007F50F4">
        <w:rPr>
          <w:rStyle w:val="StyleUnderline"/>
          <w:highlight w:val="green"/>
        </w:rPr>
        <w:t xml:space="preserve">call </w:t>
      </w:r>
      <w:r w:rsidRPr="00B92B5B">
        <w:rPr>
          <w:rStyle w:val="StyleUnderline"/>
        </w:rPr>
        <w:t>for</w:t>
      </w:r>
      <w:r w:rsidRPr="004F27E3">
        <w:rPr>
          <w:rStyle w:val="StyleUnderline"/>
        </w:rPr>
        <w:t xml:space="preserve"> </w:t>
      </w:r>
      <w:r w:rsidRPr="00B92B5B">
        <w:rPr>
          <w:rStyle w:val="StyleUnderline"/>
          <w:highlight w:val="green"/>
        </w:rPr>
        <w:t xml:space="preserve">a </w:t>
      </w:r>
      <w:r w:rsidRPr="00B92B5B">
        <w:rPr>
          <w:rStyle w:val="Emphasis"/>
          <w:highlight w:val="green"/>
        </w:rPr>
        <w:t>glo</w:t>
      </w:r>
      <w:r w:rsidRPr="007F50F4">
        <w:rPr>
          <w:rStyle w:val="Emphasis"/>
          <w:highlight w:val="green"/>
        </w:rPr>
        <w:t>bal con</w:t>
      </w:r>
      <w:r w:rsidRPr="004F27E3">
        <w:rPr>
          <w:rStyle w:val="Emphasis"/>
        </w:rPr>
        <w:t xml:space="preserve">stitutional </w:t>
      </w:r>
      <w:r w:rsidRPr="007F50F4">
        <w:rPr>
          <w:rStyle w:val="Emphasis"/>
          <w:highlight w:val="green"/>
        </w:rPr>
        <w:t>con</w:t>
      </w:r>
      <w:r w:rsidRPr="004F27E3">
        <w:rPr>
          <w:rStyle w:val="Emphasis"/>
        </w:rPr>
        <w:t>vention</w:t>
      </w:r>
      <w:r w:rsidRPr="004F27E3">
        <w:rPr>
          <w:rStyle w:val="StyleUnderline"/>
        </w:rPr>
        <w:t xml:space="preserve"> </w:t>
      </w:r>
      <w:r w:rsidRPr="007F50F4">
        <w:rPr>
          <w:rStyle w:val="StyleUnderline"/>
          <w:highlight w:val="green"/>
        </w:rPr>
        <w:t>focused on</w:t>
      </w:r>
      <w:r w:rsidRPr="007F50F4">
        <w:rPr>
          <w:rStyle w:val="Emphasis"/>
          <w:highlight w:val="green"/>
        </w:rPr>
        <w:t xml:space="preserve"> future gen</w:t>
      </w:r>
      <w:r w:rsidRPr="004F27E3">
        <w:rPr>
          <w:rStyle w:val="Emphasis"/>
        </w:rPr>
        <w:t>eration</w:t>
      </w:r>
      <w:r w:rsidRPr="007F50F4">
        <w:rPr>
          <w:rStyle w:val="Emphasis"/>
          <w:highlight w:val="green"/>
        </w:rPr>
        <w:t>s</w:t>
      </w:r>
      <w:r w:rsidRPr="004F27E3">
        <w:rPr>
          <w:rStyle w:val="StyleUnderline"/>
        </w:rPr>
        <w:t>.</w:t>
      </w:r>
      <w:r w:rsidRPr="004F27E3">
        <w:rPr>
          <w:sz w:val="16"/>
        </w:rPr>
        <w:t xml:space="preserve"> This proposal has two components. The first component is procedural. </w:t>
      </w:r>
      <w:r w:rsidRPr="004F27E3">
        <w:rPr>
          <w:rStyle w:val="StyleUnderline"/>
        </w:rPr>
        <w:t xml:space="preserve">The proposal takes the form of a </w:t>
      </w:r>
      <w:r w:rsidRPr="004F27E3">
        <w:rPr>
          <w:rStyle w:val="Emphasis"/>
        </w:rPr>
        <w:t>“</w:t>
      </w:r>
      <w:r w:rsidRPr="007F50F4">
        <w:rPr>
          <w:rStyle w:val="Emphasis"/>
          <w:highlight w:val="green"/>
        </w:rPr>
        <w:t>call to action</w:t>
      </w:r>
      <w:r w:rsidRPr="004F27E3">
        <w:rPr>
          <w:rStyle w:val="Emphasis"/>
        </w:rPr>
        <w:t>.”</w:t>
      </w:r>
      <w:r w:rsidRPr="004F27E3">
        <w:rPr>
          <w:rStyle w:val="StyleUnderline"/>
        </w:rPr>
        <w:t xml:space="preserve"> It is explicitly an attempt to </w:t>
      </w:r>
      <w:r w:rsidRPr="007F50F4">
        <w:rPr>
          <w:rStyle w:val="StyleUnderline"/>
          <w:highlight w:val="green"/>
        </w:rPr>
        <w:t>engage</w:t>
      </w:r>
      <w:r w:rsidRPr="004F27E3">
        <w:rPr>
          <w:rStyle w:val="StyleUnderline"/>
        </w:rPr>
        <w:t xml:space="preserve"> a range of </w:t>
      </w:r>
      <w:r w:rsidRPr="007F50F4">
        <w:rPr>
          <w:rStyle w:val="StyleUnderline"/>
          <w:highlight w:val="green"/>
        </w:rPr>
        <w:t>actors</w:t>
      </w:r>
      <w:r w:rsidRPr="004F27E3">
        <w:rPr>
          <w:rStyle w:val="StyleUnderline"/>
        </w:rPr>
        <w:t xml:space="preserve">, </w:t>
      </w:r>
      <w:r w:rsidRPr="007F50F4">
        <w:rPr>
          <w:rStyle w:val="StyleUnderline"/>
          <w:highlight w:val="green"/>
        </w:rPr>
        <w:t>based on</w:t>
      </w:r>
      <w:r w:rsidRPr="004F27E3">
        <w:rPr>
          <w:rStyle w:val="StyleUnderline"/>
        </w:rPr>
        <w:t xml:space="preserve"> a claim that </w:t>
      </w:r>
      <w:r w:rsidRPr="004F27E3">
        <w:rPr>
          <w:rStyle w:val="Emphasis"/>
        </w:rPr>
        <w:t>they</w:t>
      </w:r>
      <w:r w:rsidRPr="004F27E3">
        <w:rPr>
          <w:sz w:val="16"/>
        </w:rPr>
        <w:t xml:space="preserve"> have or </w:t>
      </w:r>
      <w:r w:rsidRPr="004F27E3">
        <w:rPr>
          <w:rStyle w:val="Emphasis"/>
        </w:rPr>
        <w:t>should take on</w:t>
      </w:r>
      <w:r w:rsidRPr="004F27E3">
        <w:rPr>
          <w:sz w:val="16"/>
        </w:rPr>
        <w:t xml:space="preserve"> a set of </w:t>
      </w:r>
      <w:r w:rsidRPr="004F27E3">
        <w:rPr>
          <w:rStyle w:val="Emphasis"/>
        </w:rPr>
        <w:t>responsibilities</w:t>
      </w:r>
      <w:r w:rsidRPr="004F27E3">
        <w:rPr>
          <w:rStyle w:val="StyleUnderline"/>
        </w:rPr>
        <w:t>, and</w:t>
      </w:r>
      <w:r w:rsidRPr="004F27E3">
        <w:rPr>
          <w:sz w:val="16"/>
        </w:rPr>
        <w:t xml:space="preserve"> a view about </w:t>
      </w:r>
      <w:r w:rsidRPr="004F27E3">
        <w:rPr>
          <w:rStyle w:val="Emphasis"/>
        </w:rPr>
        <w:t xml:space="preserve">how to go about discharging those </w:t>
      </w:r>
      <w:r w:rsidRPr="007F50F4">
        <w:rPr>
          <w:rStyle w:val="Emphasis"/>
          <w:highlight w:val="green"/>
        </w:rPr>
        <w:t>responsibilities</w:t>
      </w:r>
      <w:r w:rsidRPr="004F27E3">
        <w:rPr>
          <w:rStyle w:val="Emphasis"/>
        </w:rPr>
        <w:t>.</w:t>
      </w:r>
      <w:r w:rsidRPr="004F27E3">
        <w:rPr>
          <w:sz w:val="16"/>
        </w:rPr>
        <w:t xml:space="preserve"> The second component is substantive. The main focus for action is a push for the creation of a constitutional convention at the global level, whose role is to pave the way for an overall constitutional system that appropriately embodies intergenerational concern.</w:t>
      </w:r>
    </w:p>
    <w:p w14:paraId="5E242568" w14:textId="77777777" w:rsidR="0091212D" w:rsidRPr="004F27E3" w:rsidRDefault="0091212D" w:rsidP="0091212D">
      <w:pPr>
        <w:rPr>
          <w:rStyle w:val="StyleUnderline"/>
          <w:sz w:val="16"/>
        </w:rPr>
      </w:pPr>
      <w:r w:rsidRPr="004F27E3">
        <w:rPr>
          <w:rStyle w:val="StyleUnderline"/>
          <w:sz w:val="16"/>
        </w:rPr>
        <w:t xml:space="preserve">The substantive idea rests on several key ideas. Still, for the purposes of a basic proposal, I suggest that these be understood in a relatively open way that, as far as is practicable, does not prejudge the outcome of the convention, and especially its main recommendations. First, </w:t>
      </w:r>
      <w:r w:rsidRPr="004F27E3">
        <w:rPr>
          <w:rStyle w:val="StyleUnderline"/>
        </w:rPr>
        <w:t>the convention</w:t>
      </w:r>
      <w:r w:rsidRPr="004F27E3">
        <w:rPr>
          <w:rStyle w:val="StyleUnderline"/>
          <w:sz w:val="16"/>
        </w:rPr>
        <w:t xml:space="preserve"> itself </w:t>
      </w:r>
      <w:r w:rsidRPr="00B92B5B">
        <w:rPr>
          <w:rStyle w:val="StyleUnderline"/>
        </w:rPr>
        <w:t>should be understood as</w:t>
      </w:r>
      <w:r w:rsidRPr="004F27E3">
        <w:rPr>
          <w:rStyle w:val="StyleUnderline"/>
        </w:rPr>
        <w:t xml:space="preserve"> “a</w:t>
      </w:r>
      <w:r w:rsidRPr="004F27E3">
        <w:rPr>
          <w:sz w:val="16"/>
        </w:rPr>
        <w:t xml:space="preserve"> representative </w:t>
      </w:r>
      <w:r w:rsidRPr="004F27E3">
        <w:rPr>
          <w:rStyle w:val="StyleUnderline"/>
        </w:rPr>
        <w:t xml:space="preserve">body </w:t>
      </w:r>
      <w:r w:rsidRPr="00B92B5B">
        <w:rPr>
          <w:rStyle w:val="StyleUnderline"/>
        </w:rPr>
        <w:t>called</w:t>
      </w:r>
      <w:r w:rsidRPr="004F27E3">
        <w:rPr>
          <w:sz w:val="16"/>
        </w:rPr>
        <w:t xml:space="preserve"> together </w:t>
      </w:r>
      <w:r w:rsidRPr="00B92B5B">
        <w:rPr>
          <w:rStyle w:val="StyleUnderline"/>
        </w:rPr>
        <w:t>for</w:t>
      </w:r>
      <w:r w:rsidRPr="004F27E3">
        <w:rPr>
          <w:rStyle w:val="StyleUnderline"/>
        </w:rPr>
        <w:t xml:space="preserve"> some </w:t>
      </w:r>
      <w:r w:rsidRPr="007F50F4">
        <w:rPr>
          <w:rStyle w:val="Emphasis"/>
          <w:highlight w:val="green"/>
        </w:rPr>
        <w:t>occasional</w:t>
      </w:r>
      <w:r w:rsidRPr="004F27E3">
        <w:rPr>
          <w:rStyle w:val="Emphasis"/>
        </w:rPr>
        <w:t xml:space="preserve"> or temporary </w:t>
      </w:r>
      <w:r w:rsidRPr="00B92B5B">
        <w:rPr>
          <w:rStyle w:val="Emphasis"/>
        </w:rPr>
        <w:t>purpose</w:t>
      </w:r>
      <w:r w:rsidRPr="004F27E3">
        <w:rPr>
          <w:rStyle w:val="StyleUnderline"/>
          <w:sz w:val="16"/>
        </w:rPr>
        <w:t xml:space="preserve">” and “constituted by statute to represent the people in their primary relations.”14 Second, </w:t>
      </w:r>
      <w:r w:rsidRPr="004F27E3">
        <w:rPr>
          <w:rStyle w:val="StyleUnderline"/>
        </w:rPr>
        <w:t>a constitutional system should be thought</w:t>
      </w:r>
      <w:r w:rsidRPr="004F27E3">
        <w:rPr>
          <w:rStyle w:val="StyleUnderline"/>
          <w:sz w:val="16"/>
        </w:rPr>
        <w:t xml:space="preserve"> of in a minimalist sense </w:t>
      </w:r>
      <w:r w:rsidRPr="004F27E3">
        <w:rPr>
          <w:rStyle w:val="StyleUnderline"/>
        </w:rPr>
        <w:t>as</w:t>
      </w:r>
      <w:r w:rsidRPr="004F27E3">
        <w:rPr>
          <w:rStyle w:val="StyleUnderline"/>
          <w:sz w:val="16"/>
        </w:rPr>
        <w:t xml:space="preserve"> “</w:t>
      </w:r>
      <w:r w:rsidRPr="004F27E3">
        <w:rPr>
          <w:rStyle w:val="StyleUnderline"/>
        </w:rPr>
        <w:t xml:space="preserve">a set of </w:t>
      </w:r>
      <w:r w:rsidRPr="004F27E3">
        <w:rPr>
          <w:rStyle w:val="Emphasis"/>
        </w:rPr>
        <w:t>norms</w:t>
      </w:r>
      <w:r w:rsidRPr="004F27E3">
        <w:rPr>
          <w:rStyle w:val="StyleUnderline"/>
          <w:sz w:val="16"/>
        </w:rPr>
        <w:t xml:space="preserve"> (rules, principles or values)</w:t>
      </w:r>
      <w:r w:rsidRPr="004F27E3">
        <w:rPr>
          <w:rStyle w:val="StyleUnderline"/>
        </w:rPr>
        <w:t xml:space="preserve"> creating, structuring, and possibly defining</w:t>
      </w:r>
      <w:r w:rsidRPr="004F27E3">
        <w:rPr>
          <w:rStyle w:val="StyleUnderline"/>
          <w:sz w:val="16"/>
        </w:rPr>
        <w:t xml:space="preserve"> the </w:t>
      </w:r>
      <w:r w:rsidRPr="004F27E3">
        <w:rPr>
          <w:rStyle w:val="Emphasis"/>
        </w:rPr>
        <w:t>limits</w:t>
      </w:r>
      <w:r w:rsidRPr="004F27E3">
        <w:rPr>
          <w:rStyle w:val="StyleUnderline"/>
        </w:rPr>
        <w:t xml:space="preserve"> of government power</w:t>
      </w:r>
      <w:r w:rsidRPr="004F27E3">
        <w:rPr>
          <w:rStyle w:val="StyleUnderline"/>
          <w:sz w:val="16"/>
        </w:rPr>
        <w:t xml:space="preserve"> or authority.”15 Third, </w:t>
      </w:r>
      <w:r w:rsidRPr="00216233">
        <w:rPr>
          <w:rStyle w:val="StyleUnderline"/>
        </w:rPr>
        <w:t>the “instigating” role of the convention should be to</w:t>
      </w:r>
      <w:r w:rsidRPr="004F27E3">
        <w:rPr>
          <w:rStyle w:val="StyleUnderline"/>
          <w:sz w:val="16"/>
        </w:rPr>
        <w:t xml:space="preserve"> discuss, develop, make recommendations toward, and set in motion a process for the </w:t>
      </w:r>
      <w:r w:rsidRPr="00216233">
        <w:rPr>
          <w:rStyle w:val="Emphasis"/>
        </w:rPr>
        <w:t>establish</w:t>
      </w:r>
      <w:r w:rsidRPr="004F27E3">
        <w:rPr>
          <w:rStyle w:val="StyleUnderline"/>
          <w:sz w:val="16"/>
        </w:rPr>
        <w:t xml:space="preserve">ment of </w:t>
      </w:r>
      <w:r w:rsidRPr="00216233">
        <w:rPr>
          <w:rStyle w:val="Emphasis"/>
        </w:rPr>
        <w:t>a constitution.</w:t>
      </w:r>
      <w:r w:rsidRPr="004F27E3">
        <w:rPr>
          <w:rStyle w:val="StyleUnderline"/>
          <w:sz w:val="16"/>
        </w:rPr>
        <w:t xml:space="preserve"> Fourth, </w:t>
      </w:r>
      <w:r w:rsidRPr="004F27E3">
        <w:rPr>
          <w:rStyle w:val="StyleUnderline"/>
        </w:rPr>
        <w:t xml:space="preserve">its primary </w:t>
      </w:r>
      <w:r w:rsidRPr="007F50F4">
        <w:rPr>
          <w:rStyle w:val="StyleUnderline"/>
          <w:highlight w:val="green"/>
        </w:rPr>
        <w:t>subject</w:t>
      </w:r>
      <w:r w:rsidRPr="004F27E3">
        <w:rPr>
          <w:rStyle w:val="StyleUnderline"/>
        </w:rPr>
        <w:t xml:space="preserve"> matter should be</w:t>
      </w:r>
      <w:r w:rsidRPr="004F27E3">
        <w:rPr>
          <w:rStyle w:val="StyleUnderline"/>
          <w:sz w:val="16"/>
        </w:rPr>
        <w:t xml:space="preserve"> the need </w:t>
      </w:r>
      <w:r w:rsidRPr="004F27E3">
        <w:rPr>
          <w:rStyle w:val="StyleUnderline"/>
        </w:rPr>
        <w:t>to</w:t>
      </w:r>
      <w:r w:rsidRPr="004F27E3">
        <w:rPr>
          <w:rStyle w:val="Emphasis"/>
        </w:rPr>
        <w:t xml:space="preserve"> adequately </w:t>
      </w:r>
      <w:r w:rsidRPr="007F50F4">
        <w:rPr>
          <w:rStyle w:val="Emphasis"/>
          <w:highlight w:val="green"/>
        </w:rPr>
        <w:t>reflect</w:t>
      </w:r>
      <w:r w:rsidRPr="004F27E3">
        <w:rPr>
          <w:rStyle w:val="Emphasis"/>
        </w:rPr>
        <w:t xml:space="preserve"> and embody </w:t>
      </w:r>
      <w:r w:rsidRPr="007F50F4">
        <w:rPr>
          <w:rStyle w:val="Emphasis"/>
          <w:highlight w:val="green"/>
        </w:rPr>
        <w:t>intergenerational concern</w:t>
      </w:r>
      <w:r w:rsidRPr="004F27E3">
        <w:rPr>
          <w:rStyle w:val="StyleUnderline"/>
        </w:rPr>
        <w:t>, where this would include</w:t>
      </w:r>
      <w:r w:rsidRPr="004F27E3">
        <w:rPr>
          <w:rStyle w:val="StyleUnderline"/>
          <w:sz w:val="16"/>
        </w:rPr>
        <w:t xml:space="preserve"> at least the </w:t>
      </w:r>
      <w:r w:rsidRPr="004F27E3">
        <w:rPr>
          <w:rStyle w:val="StyleUnderline"/>
        </w:rPr>
        <w:t>protection of future generations</w:t>
      </w:r>
      <w:r w:rsidRPr="004F27E3">
        <w:rPr>
          <w:rStyle w:val="StyleUnderline"/>
          <w:sz w:val="16"/>
        </w:rPr>
        <w:t xml:space="preserve">, the </w:t>
      </w:r>
      <w:r w:rsidRPr="004F27E3">
        <w:rPr>
          <w:rStyle w:val="StyleUnderline"/>
        </w:rPr>
        <w:t>promotion of their interests</w:t>
      </w:r>
      <w:r w:rsidRPr="004F27E3">
        <w:rPr>
          <w:rStyle w:val="StyleUnderline"/>
          <w:sz w:val="16"/>
        </w:rPr>
        <w:t xml:space="preserve"> (where “interests” is to be broadly conceived so as to include rights, claims, welfare, and so on), </w:t>
      </w:r>
      <w:r w:rsidRPr="004F27E3">
        <w:rPr>
          <w:rStyle w:val="StyleUnderline"/>
        </w:rPr>
        <w:t>and</w:t>
      </w:r>
      <w:r w:rsidRPr="004F27E3">
        <w:rPr>
          <w:rStyle w:val="StyleUnderline"/>
          <w:sz w:val="16"/>
        </w:rPr>
        <w:t xml:space="preserve"> the </w:t>
      </w:r>
      <w:r w:rsidRPr="004F27E3">
        <w:rPr>
          <w:rStyle w:val="StyleUnderline"/>
        </w:rPr>
        <w:t>discharging of duties with respect to them.</w:t>
      </w:r>
      <w:r w:rsidRPr="004F27E3">
        <w:rPr>
          <w:rStyle w:val="StyleUnderline"/>
          <w:sz w:val="16"/>
        </w:rPr>
        <w:t xml:space="preserve"> It may also (and in my view should) include some way of reflecting concern for past generations, including responsiveness to at least certain of their interests and views. However, I will leave</w:t>
      </w:r>
      <w:r w:rsidRPr="00560AAE">
        <w:rPr>
          <w:sz w:val="16"/>
          <w:szCs w:val="16"/>
        </w:rPr>
        <w:t xml:space="preserve"> </w:t>
      </w:r>
      <w:r w:rsidRPr="004F27E3">
        <w:rPr>
          <w:rStyle w:val="StyleUnderline"/>
          <w:sz w:val="16"/>
        </w:rPr>
        <w:t>that issue aside in what follows.</w:t>
      </w:r>
    </w:p>
    <w:p w14:paraId="2BBBF527" w14:textId="77777777" w:rsidR="0091212D" w:rsidRPr="004F27E3" w:rsidRDefault="0091212D" w:rsidP="0091212D">
      <w:pPr>
        <w:rPr>
          <w:rStyle w:val="StyleUnderline"/>
          <w:sz w:val="16"/>
        </w:rPr>
      </w:pPr>
      <w:r w:rsidRPr="004F27E3">
        <w:rPr>
          <w:rStyle w:val="StyleUnderline"/>
          <w:sz w:val="16"/>
        </w:rPr>
        <w:t xml:space="preserve">The proposal to initiate </w:t>
      </w:r>
      <w:r w:rsidRPr="004F27E3">
        <w:rPr>
          <w:rStyle w:val="StyleUnderline"/>
        </w:rPr>
        <w:t xml:space="preserve">a </w:t>
      </w:r>
      <w:r w:rsidRPr="007F50F4">
        <w:rPr>
          <w:rStyle w:val="StyleUnderline"/>
          <w:highlight w:val="green"/>
        </w:rPr>
        <w:t>call</w:t>
      </w:r>
      <w:r w:rsidRPr="004F27E3">
        <w:rPr>
          <w:rStyle w:val="StyleUnderline"/>
        </w:rPr>
        <w:t xml:space="preserve"> for a global constitutional convention</w:t>
      </w:r>
      <w:r w:rsidRPr="004F27E3">
        <w:rPr>
          <w:rStyle w:val="StyleUnderline"/>
          <w:sz w:val="16"/>
        </w:rPr>
        <w:t xml:space="preserve"> has at least two attractive features. First, it </w:t>
      </w:r>
      <w:r w:rsidRPr="007F50F4">
        <w:rPr>
          <w:rStyle w:val="StyleUnderline"/>
          <w:highlight w:val="green"/>
        </w:rPr>
        <w:t>is based in</w:t>
      </w:r>
      <w:r w:rsidRPr="004F27E3">
        <w:rPr>
          <w:rStyle w:val="StyleUnderline"/>
          <w:sz w:val="16"/>
        </w:rPr>
        <w:t xml:space="preserve"> a </w:t>
      </w:r>
      <w:r w:rsidRPr="004F27E3">
        <w:rPr>
          <w:rStyle w:val="Emphasis"/>
        </w:rPr>
        <w:t xml:space="preserve">deep political </w:t>
      </w:r>
      <w:r w:rsidRPr="007F50F4">
        <w:rPr>
          <w:rStyle w:val="Emphasis"/>
          <w:highlight w:val="green"/>
        </w:rPr>
        <w:t>reality</w:t>
      </w:r>
      <w:r w:rsidRPr="004F27E3">
        <w:rPr>
          <w:rStyle w:val="StyleUnderline"/>
          <w:sz w:val="16"/>
        </w:rPr>
        <w:t xml:space="preserve">, and does not underplay the challenge. </w:t>
      </w:r>
      <w:r w:rsidRPr="004F27E3">
        <w:rPr>
          <w:rStyle w:val="StyleUnderline"/>
        </w:rPr>
        <w:t xml:space="preserve">It acknowledges the problem as </w:t>
      </w:r>
      <w:r w:rsidRPr="004F27E3">
        <w:rPr>
          <w:sz w:val="16"/>
        </w:rPr>
        <w:t xml:space="preserve">it </w:t>
      </w:r>
      <w:r w:rsidRPr="004F27E3">
        <w:rPr>
          <w:rStyle w:val="StyleUnderline"/>
        </w:rPr>
        <w:t>is</w:t>
      </w:r>
      <w:r w:rsidRPr="004F27E3">
        <w:rPr>
          <w:rStyle w:val="StyleUnderline"/>
          <w:sz w:val="16"/>
        </w:rPr>
        <w:t xml:space="preserve">, both specific and general, and calls attention to the heart of that problem, including to the failures of the current system, the need for an alternative, and the background issue of responsibility. Moreover, though </w:t>
      </w:r>
      <w:r w:rsidRPr="004F27E3">
        <w:rPr>
          <w:rStyle w:val="StyleUnderline"/>
        </w:rPr>
        <w:t xml:space="preserve">the proposal is </w:t>
      </w:r>
      <w:r w:rsidRPr="004F27E3">
        <w:rPr>
          <w:rStyle w:val="StyleUnderline"/>
          <w:sz w:val="16"/>
        </w:rPr>
        <w:t>dramatic and rhetorically eye-catching, it is so in a way that is</w:t>
      </w:r>
      <w:r w:rsidRPr="004F27E3">
        <w:rPr>
          <w:rStyle w:val="StyleUnderline"/>
        </w:rPr>
        <w:t xml:space="preserve"> appropriately responsive to the seriousness of the issue</w:t>
      </w:r>
      <w:r w:rsidRPr="004F27E3">
        <w:rPr>
          <w:rStyle w:val="StyleUnderline"/>
          <w:sz w:val="16"/>
        </w:rPr>
        <w:t xml:space="preserve"> at hand, the persistent political inertia surrounding more modest initiatives, and the fact that (grave though concerns about it are) climate change is only one instance of the tyranny of the contemporary (and the wider perfect moral storm), and we should expect others to arise over the coming decades and centuries.</w:t>
      </w:r>
    </w:p>
    <w:p w14:paraId="64B8A1FF" w14:textId="77777777" w:rsidR="0091212D" w:rsidRDefault="0091212D" w:rsidP="0091212D">
      <w:pPr>
        <w:rPr>
          <w:rStyle w:val="StyleUnderline"/>
          <w:sz w:val="16"/>
        </w:rPr>
      </w:pPr>
      <w:r w:rsidRPr="004F27E3">
        <w:rPr>
          <w:rStyle w:val="StyleUnderline"/>
          <w:sz w:val="16"/>
        </w:rPr>
        <w:t xml:space="preserve">The second attractive feature of </w:t>
      </w:r>
      <w:r w:rsidRPr="004F27E3">
        <w:rPr>
          <w:rStyle w:val="StyleUnderline"/>
        </w:rPr>
        <w:t xml:space="preserve">the </w:t>
      </w:r>
      <w:r w:rsidRPr="007F50F4">
        <w:rPr>
          <w:rStyle w:val="StyleUnderline"/>
          <w:highlight w:val="green"/>
        </w:rPr>
        <w:t>proposal is</w:t>
      </w:r>
      <w:r w:rsidRPr="004F27E3">
        <w:rPr>
          <w:rStyle w:val="StyleUnderline"/>
          <w:sz w:val="16"/>
        </w:rPr>
        <w:t xml:space="preserve"> that, though ambitious, it is </w:t>
      </w:r>
      <w:r w:rsidRPr="007F50F4">
        <w:rPr>
          <w:rStyle w:val="Emphasis"/>
          <w:highlight w:val="green"/>
        </w:rPr>
        <w:t>not alienating</w:t>
      </w:r>
      <w:r w:rsidRPr="004F27E3">
        <w:rPr>
          <w:rStyle w:val="Emphasis"/>
        </w:rPr>
        <w:t>.</w:t>
      </w:r>
      <w:r w:rsidRPr="004F27E3">
        <w:rPr>
          <w:rStyle w:val="StyleUnderline"/>
          <w:sz w:val="16"/>
        </w:rPr>
        <w:t xml:space="preserve"> While </w:t>
      </w:r>
      <w:r w:rsidRPr="004F27E3">
        <w:rPr>
          <w:rStyle w:val="StyleUnderline"/>
        </w:rPr>
        <w:t>it does not</w:t>
      </w:r>
      <w:r w:rsidRPr="004F27E3">
        <w:rPr>
          <w:rStyle w:val="StyleUnderline"/>
          <w:sz w:val="16"/>
        </w:rPr>
        <w:t xml:space="preserve"> succumb to despair in the face of the challenge, neither does it </w:t>
      </w:r>
      <w:r w:rsidRPr="004F27E3">
        <w:rPr>
          <w:rStyle w:val="Emphasis"/>
        </w:rPr>
        <w:t>needlessly polarize and divide</w:t>
      </w:r>
      <w:r w:rsidRPr="004F27E3">
        <w:rPr>
          <w:rStyle w:val="StyleUnderline"/>
          <w:sz w:val="16"/>
        </w:rPr>
        <w:t xml:space="preserve"> from the outset (for example, by leaping to specific recommendations about how to fill the institutional gap). Instead, </w:t>
      </w:r>
      <w:r w:rsidRPr="004F27E3">
        <w:rPr>
          <w:rStyle w:val="StyleUnderline"/>
        </w:rPr>
        <w:t xml:space="preserve">it </w:t>
      </w:r>
      <w:r w:rsidRPr="007F50F4">
        <w:rPr>
          <w:rStyle w:val="StyleUnderline"/>
          <w:highlight w:val="green"/>
        </w:rPr>
        <w:t>acknowledges</w:t>
      </w:r>
      <w:r w:rsidRPr="004F27E3">
        <w:rPr>
          <w:rStyle w:val="StyleUnderline"/>
          <w:sz w:val="16"/>
        </w:rPr>
        <w:t xml:space="preserve"> that there are </w:t>
      </w:r>
      <w:r w:rsidRPr="004F27E3">
        <w:rPr>
          <w:rStyle w:val="Emphasis"/>
        </w:rPr>
        <w:t xml:space="preserve">fundamental </w:t>
      </w:r>
      <w:r w:rsidRPr="007F50F4">
        <w:rPr>
          <w:rStyle w:val="Emphasis"/>
          <w:highlight w:val="green"/>
        </w:rPr>
        <w:t>difficulties</w:t>
      </w:r>
      <w:r w:rsidRPr="004F27E3">
        <w:rPr>
          <w:rStyle w:val="Emphasis"/>
        </w:rPr>
        <w:t xml:space="preserve"> and anxieties</w:t>
      </w:r>
      <w:r w:rsidRPr="004F27E3">
        <w:rPr>
          <w:rStyle w:val="StyleUnderline"/>
        </w:rPr>
        <w:t xml:space="preserve">, </w:t>
      </w:r>
      <w:r w:rsidRPr="007F50F4">
        <w:rPr>
          <w:rStyle w:val="StyleUnderline"/>
          <w:highlight w:val="green"/>
        </w:rPr>
        <w:t>but</w:t>
      </w:r>
      <w:r w:rsidRPr="004F27E3">
        <w:rPr>
          <w:rStyle w:val="StyleUnderline"/>
        </w:rPr>
        <w:t xml:space="preserve"> uses them to </w:t>
      </w:r>
      <w:r w:rsidRPr="007F50F4">
        <w:rPr>
          <w:rStyle w:val="Emphasis"/>
          <w:highlight w:val="green"/>
        </w:rPr>
        <w:t>start</w:t>
      </w:r>
      <w:r w:rsidRPr="004F27E3">
        <w:rPr>
          <w:rStyle w:val="Emphasis"/>
        </w:rPr>
        <w:t xml:space="preserve"> the </w:t>
      </w:r>
      <w:r w:rsidRPr="007F50F4">
        <w:rPr>
          <w:rStyle w:val="Emphasis"/>
          <w:highlight w:val="green"/>
        </w:rPr>
        <w:t>right</w:t>
      </w:r>
      <w:r w:rsidRPr="004F27E3">
        <w:rPr>
          <w:rStyle w:val="Emphasis"/>
        </w:rPr>
        <w:t xml:space="preserve"> kind of </w:t>
      </w:r>
      <w:r w:rsidRPr="007F50F4">
        <w:rPr>
          <w:rStyle w:val="Emphasis"/>
          <w:highlight w:val="green"/>
        </w:rPr>
        <w:t>debate</w:t>
      </w:r>
      <w:r w:rsidRPr="004F27E3">
        <w:rPr>
          <w:rStyle w:val="StyleUnderline"/>
          <w:sz w:val="16"/>
        </w:rPr>
        <w:t xml:space="preserve">, rather than to foreclose it. As a result, </w:t>
      </w:r>
      <w:r w:rsidRPr="004F27E3">
        <w:rPr>
          <w:rStyle w:val="StyleUnderline"/>
        </w:rPr>
        <w:t xml:space="preserve">the proposal is a promising candidate to </w:t>
      </w:r>
      <w:r w:rsidRPr="007F50F4">
        <w:rPr>
          <w:rStyle w:val="StyleUnderline"/>
          <w:highlight w:val="green"/>
        </w:rPr>
        <w:t>serve as</w:t>
      </w:r>
      <w:r w:rsidRPr="004F27E3">
        <w:rPr>
          <w:rStyle w:val="StyleUnderline"/>
          <w:sz w:val="16"/>
        </w:rPr>
        <w:t xml:space="preserve"> the subject of a </w:t>
      </w:r>
      <w:r w:rsidRPr="007F50F4">
        <w:rPr>
          <w:rStyle w:val="Emphasis"/>
          <w:highlight w:val="green"/>
        </w:rPr>
        <w:t>wide</w:t>
      </w:r>
      <w:r w:rsidRPr="004F27E3">
        <w:rPr>
          <w:rStyle w:val="StyleUnderline"/>
          <w:sz w:val="16"/>
        </w:rPr>
        <w:t xml:space="preserve"> and overlapping </w:t>
      </w:r>
      <w:r w:rsidRPr="004F27E3">
        <w:rPr>
          <w:rStyle w:val="Emphasis"/>
        </w:rPr>
        <w:t xml:space="preserve">political </w:t>
      </w:r>
      <w:r w:rsidRPr="007F50F4">
        <w:rPr>
          <w:rStyle w:val="Emphasis"/>
          <w:highlight w:val="green"/>
        </w:rPr>
        <w:t>consensus</w:t>
      </w:r>
      <w:r w:rsidRPr="004F27E3">
        <w:rPr>
          <w:rStyle w:val="StyleUnderline"/>
          <w:sz w:val="16"/>
        </w:rPr>
        <w:t>, at least among those who share intergenerational concern.</w:t>
      </w:r>
    </w:p>
    <w:p w14:paraId="1A2BA2C2" w14:textId="77777777" w:rsidR="0091212D" w:rsidRPr="004D3406" w:rsidRDefault="0091212D" w:rsidP="0091212D">
      <w:pPr>
        <w:rPr>
          <w:sz w:val="16"/>
          <w:szCs w:val="16"/>
        </w:rPr>
      </w:pPr>
      <w:r w:rsidRPr="004D3406">
        <w:rPr>
          <w:sz w:val="16"/>
          <w:szCs w:val="16"/>
        </w:rPr>
        <w:t>Selective Mirroring</w:t>
      </w:r>
    </w:p>
    <w:p w14:paraId="170FAE44" w14:textId="77777777" w:rsidR="0091212D" w:rsidRPr="00A07B72" w:rsidRDefault="0091212D" w:rsidP="0091212D">
      <w:pPr>
        <w:rPr>
          <w:rStyle w:val="Emphasis"/>
        </w:rPr>
      </w:pPr>
      <w:r w:rsidRPr="00A07B72">
        <w:rPr>
          <w:sz w:val="16"/>
        </w:rPr>
        <w:t xml:space="preserve">To quell some initial anxieties, it is perhaps worth clarifying the open-ended and non-alienating character of the proposal. </w:t>
      </w:r>
      <w:r w:rsidRPr="00A07B72">
        <w:rPr>
          <w:rStyle w:val="StyleUnderline"/>
        </w:rPr>
        <w:t>One temptation would be to view</w:t>
      </w:r>
      <w:r w:rsidRPr="00A07B72">
        <w:rPr>
          <w:sz w:val="16"/>
        </w:rPr>
        <w:t xml:space="preserve"> the call for </w:t>
      </w:r>
      <w:r w:rsidRPr="00A07B72">
        <w:rPr>
          <w:rStyle w:val="StyleUnderline"/>
        </w:rPr>
        <w:t>a global constitutional convention as a</w:t>
      </w:r>
      <w:r w:rsidRPr="00A07B72">
        <w:rPr>
          <w:sz w:val="16"/>
        </w:rPr>
        <w:t xml:space="preserve"> fairly naked plea for </w:t>
      </w:r>
      <w:r w:rsidRPr="004D3406">
        <w:rPr>
          <w:rStyle w:val="Emphasis"/>
        </w:rPr>
        <w:t>world government</w:t>
      </w:r>
      <w:r w:rsidRPr="00A07B72">
        <w:rPr>
          <w:sz w:val="16"/>
        </w:rPr>
        <w:t xml:space="preserve">, a prospect that would be deeply alienating—indeed anathema—to many. However, that is not my intention. </w:t>
      </w:r>
      <w:r w:rsidRPr="00A07B72">
        <w:rPr>
          <w:rStyle w:val="StyleUnderline"/>
        </w:rPr>
        <w:t xml:space="preserve">Though it is possible that a global constitutional convention would lead in this direction, it </w:t>
      </w:r>
      <w:r w:rsidRPr="004D3406">
        <w:rPr>
          <w:rStyle w:val="StyleUnderline"/>
        </w:rPr>
        <w:t xml:space="preserve">is </w:t>
      </w:r>
      <w:r w:rsidRPr="004D3406">
        <w:rPr>
          <w:rStyle w:val="Emphasis"/>
        </w:rPr>
        <w:t>by no means certain</w:t>
      </w:r>
      <w:r w:rsidRPr="00A07B72">
        <w:rPr>
          <w:rStyle w:val="Emphasis"/>
        </w:rPr>
        <w:t>.</w:t>
      </w:r>
    </w:p>
    <w:p w14:paraId="4F9D2C9C" w14:textId="77777777" w:rsidR="0091212D" w:rsidRPr="004D3406" w:rsidRDefault="0091212D" w:rsidP="0091212D">
      <w:pPr>
        <w:rPr>
          <w:sz w:val="16"/>
        </w:rPr>
      </w:pPr>
      <w:r w:rsidRPr="004D3406">
        <w:rPr>
          <w:sz w:val="16"/>
        </w:rPr>
        <w:t xml:space="preserve">At a minimum, </w:t>
      </w:r>
      <w:r w:rsidRPr="00B92B5B">
        <w:rPr>
          <w:rStyle w:val="StyleUnderline"/>
        </w:rPr>
        <w:t>no</w:t>
      </w:r>
      <w:r w:rsidRPr="004D3406">
        <w:rPr>
          <w:sz w:val="16"/>
        </w:rPr>
        <w:t xml:space="preserve"> such </w:t>
      </w:r>
      <w:r w:rsidRPr="00B92B5B">
        <w:rPr>
          <w:rStyle w:val="StyleUnderline"/>
        </w:rPr>
        <w:t>body could</w:t>
      </w:r>
      <w:r w:rsidRPr="004D3406">
        <w:rPr>
          <w:sz w:val="16"/>
        </w:rPr>
        <w:t xml:space="preserve"> plausibly </w:t>
      </w:r>
      <w:r w:rsidRPr="00B92B5B">
        <w:rPr>
          <w:rStyle w:val="StyleUnderline"/>
        </w:rPr>
        <w:t>recommend</w:t>
      </w:r>
      <w:r w:rsidRPr="00A07B72">
        <w:rPr>
          <w:rStyle w:val="StyleUnderline"/>
        </w:rPr>
        <w:t xml:space="preserve"> any</w:t>
      </w:r>
      <w:r w:rsidRPr="004D3406">
        <w:rPr>
          <w:sz w:val="16"/>
        </w:rPr>
        <w:t xml:space="preserve"> form of </w:t>
      </w:r>
      <w:r w:rsidRPr="00A07B72">
        <w:rPr>
          <w:rStyle w:val="StyleUnderline"/>
        </w:rPr>
        <w:t>“</w:t>
      </w:r>
      <w:r w:rsidRPr="00B92B5B">
        <w:rPr>
          <w:rStyle w:val="StyleUnderline"/>
        </w:rPr>
        <w:t>world government</w:t>
      </w:r>
      <w:r w:rsidRPr="00A07B72">
        <w:rPr>
          <w:rStyle w:val="StyleUnderline"/>
        </w:rPr>
        <w:t xml:space="preserve">” </w:t>
      </w:r>
      <w:r w:rsidRPr="00B92B5B">
        <w:rPr>
          <w:rStyle w:val="Emphasis"/>
        </w:rPr>
        <w:t>without</w:t>
      </w:r>
      <w:r w:rsidRPr="00A07B72">
        <w:rPr>
          <w:rStyle w:val="Emphasis"/>
        </w:rPr>
        <w:t xml:space="preserve"> simultaneously advancing </w:t>
      </w:r>
      <w:r w:rsidRPr="00B92B5B">
        <w:rPr>
          <w:rStyle w:val="Emphasis"/>
        </w:rPr>
        <w:t>detailed suggestions</w:t>
      </w:r>
      <w:r w:rsidRPr="004D3406">
        <w:rPr>
          <w:sz w:val="16"/>
        </w:rPr>
        <w:t xml:space="preserve"> about how </w:t>
      </w:r>
      <w:r w:rsidRPr="00B92B5B">
        <w:rPr>
          <w:rStyle w:val="StyleUnderline"/>
        </w:rPr>
        <w:t xml:space="preserve">to </w:t>
      </w:r>
      <w:r w:rsidRPr="00B92B5B">
        <w:rPr>
          <w:rStyle w:val="Emphasis"/>
        </w:rPr>
        <w:t>avoid</w:t>
      </w:r>
      <w:r w:rsidRPr="004D3406">
        <w:rPr>
          <w:sz w:val="16"/>
        </w:rPr>
        <w:t xml:space="preserve"> the </w:t>
      </w:r>
      <w:r w:rsidRPr="00B92B5B">
        <w:rPr>
          <w:rStyle w:val="Emphasis"/>
        </w:rPr>
        <w:t>standard threats</w:t>
      </w:r>
      <w:r w:rsidRPr="00A07B72">
        <w:rPr>
          <w:rStyle w:val="StyleUnderline"/>
        </w:rPr>
        <w:t xml:space="preserve"> such an institution might pose.</w:t>
      </w:r>
      <w:r w:rsidRPr="004D3406">
        <w:rPr>
          <w:sz w:val="16"/>
        </w:rPr>
        <w:t xml:space="preserve"> Moreover, it seems perfectly conceivable, even likely under current ways of thinking, that </w:t>
      </w:r>
      <w:r w:rsidRPr="00A07B72">
        <w:rPr>
          <w:rStyle w:val="StyleUnderline"/>
        </w:rPr>
        <w:t xml:space="preserve">a global constitutional </w:t>
      </w:r>
      <w:r w:rsidRPr="004D3406">
        <w:rPr>
          <w:rStyle w:val="StyleUnderline"/>
          <w:highlight w:val="green"/>
        </w:rPr>
        <w:t>convention would pursue</w:t>
      </w:r>
      <w:r w:rsidRPr="004D3406">
        <w:rPr>
          <w:sz w:val="16"/>
        </w:rPr>
        <w:t xml:space="preserve"> what we might call a </w:t>
      </w:r>
      <w:r w:rsidRPr="004D3406">
        <w:rPr>
          <w:rStyle w:val="Emphasis"/>
          <w:highlight w:val="green"/>
        </w:rPr>
        <w:t>selective mirroring</w:t>
      </w:r>
      <w:r w:rsidRPr="004D3406">
        <w:rPr>
          <w:sz w:val="16"/>
        </w:rPr>
        <w:t xml:space="preserve"> strategy. Specifically, </w:t>
      </w:r>
      <w:r w:rsidRPr="00A07B72">
        <w:rPr>
          <w:rStyle w:val="StyleUnderline"/>
        </w:rPr>
        <w:t xml:space="preserve">a convention would seek </w:t>
      </w:r>
      <w:r w:rsidRPr="004D3406">
        <w:rPr>
          <w:rStyle w:val="StyleUnderline"/>
          <w:highlight w:val="green"/>
        </w:rPr>
        <w:t>to develop</w:t>
      </w:r>
      <w:r w:rsidRPr="004D3406">
        <w:rPr>
          <w:sz w:val="16"/>
        </w:rPr>
        <w:t xml:space="preserve"> a </w:t>
      </w:r>
      <w:r w:rsidRPr="004D3406">
        <w:rPr>
          <w:rStyle w:val="Emphasis"/>
          <w:highlight w:val="green"/>
        </w:rPr>
        <w:t>broader</w:t>
      </w:r>
      <w:r w:rsidRPr="004D3406">
        <w:rPr>
          <w:sz w:val="16"/>
        </w:rPr>
        <w:t xml:space="preserve"> system of </w:t>
      </w:r>
      <w:r w:rsidRPr="00A07B72">
        <w:rPr>
          <w:rStyle w:val="Emphasis"/>
        </w:rPr>
        <w:t>institutions</w:t>
      </w:r>
      <w:r w:rsidRPr="00A07B72">
        <w:rPr>
          <w:rStyle w:val="StyleUnderline"/>
        </w:rPr>
        <w:t xml:space="preserve"> and </w:t>
      </w:r>
      <w:r w:rsidRPr="004D3406">
        <w:rPr>
          <w:rStyle w:val="Emphasis"/>
          <w:highlight w:val="green"/>
        </w:rPr>
        <w:t>practices</w:t>
      </w:r>
      <w:r w:rsidRPr="004D3406">
        <w:rPr>
          <w:rStyle w:val="StyleUnderline"/>
          <w:highlight w:val="green"/>
        </w:rPr>
        <w:t xml:space="preserve"> that reflected</w:t>
      </w:r>
      <w:r w:rsidRPr="004D3406">
        <w:rPr>
          <w:sz w:val="16"/>
        </w:rPr>
        <w:t xml:space="preserve"> the </w:t>
      </w:r>
      <w:r w:rsidRPr="004D3406">
        <w:rPr>
          <w:rStyle w:val="Emphasis"/>
          <w:highlight w:val="green"/>
        </w:rPr>
        <w:t>desirable features</w:t>
      </w:r>
      <w:r w:rsidRPr="00A07B72">
        <w:rPr>
          <w:rStyle w:val="StyleUnderline"/>
        </w:rPr>
        <w:t xml:space="preserve"> of a powerful and</w:t>
      </w:r>
      <w:r w:rsidRPr="004D3406">
        <w:rPr>
          <w:sz w:val="16"/>
        </w:rPr>
        <w:t xml:space="preserve"> highly </w:t>
      </w:r>
      <w:r w:rsidRPr="00A07B72">
        <w:rPr>
          <w:rStyle w:val="StyleUnderline"/>
        </w:rPr>
        <w:t xml:space="preserve">centralized global authority </w:t>
      </w:r>
      <w:r w:rsidRPr="004D3406">
        <w:rPr>
          <w:rStyle w:val="StyleUnderline"/>
          <w:highlight w:val="green"/>
        </w:rPr>
        <w:t xml:space="preserve">but </w:t>
      </w:r>
      <w:r w:rsidRPr="004D3406">
        <w:rPr>
          <w:rStyle w:val="Emphasis"/>
          <w:highlight w:val="green"/>
        </w:rPr>
        <w:t>neutralized</w:t>
      </w:r>
      <w:r w:rsidRPr="004D3406">
        <w:rPr>
          <w:sz w:val="16"/>
        </w:rPr>
        <w:t xml:space="preserve"> the </w:t>
      </w:r>
      <w:r w:rsidRPr="00A07B72">
        <w:rPr>
          <w:rStyle w:val="Emphasis"/>
        </w:rPr>
        <w:t xml:space="preserve">standing </w:t>
      </w:r>
      <w:r w:rsidRPr="004D3406">
        <w:rPr>
          <w:rStyle w:val="Emphasis"/>
          <w:highlight w:val="green"/>
        </w:rPr>
        <w:t>threats</w:t>
      </w:r>
      <w:r w:rsidRPr="00A07B72">
        <w:rPr>
          <w:rStyle w:val="StyleUnderline"/>
        </w:rPr>
        <w:t xml:space="preserve"> posed by it</w:t>
      </w:r>
      <w:r w:rsidRPr="004D3406">
        <w:rPr>
          <w:sz w:val="16"/>
        </w:rPr>
        <w:t xml:space="preserve"> (for example, it might employ familiar strategies such as the separation of powers). In all likelihood, one feature of a selective mirroring approach would be the significant preservation of existing institutions to serve as a bulwark against the excesses of any newly created ones. Whether and how such a strategy might be made effective against the perfect moral storm, and whether something closer to a “world government” would do better, would be a central issue for discussion by the convention.</w:t>
      </w:r>
    </w:p>
    <w:p w14:paraId="5BC54891" w14:textId="77777777" w:rsidR="0091212D" w:rsidRPr="006012A9" w:rsidRDefault="0091212D" w:rsidP="0091212D">
      <w:pPr>
        <w:pStyle w:val="Heading4"/>
      </w:pPr>
      <w:r w:rsidRPr="006012A9">
        <w:t xml:space="preserve">It </w:t>
      </w:r>
      <w:r w:rsidRPr="006012A9">
        <w:rPr>
          <w:u w:val="single"/>
        </w:rPr>
        <w:t>spills over</w:t>
      </w:r>
      <w:r w:rsidRPr="006012A9">
        <w:t xml:space="preserve"> to foster </w:t>
      </w:r>
      <w:r w:rsidRPr="006012A9">
        <w:rPr>
          <w:u w:val="single"/>
        </w:rPr>
        <w:t>broader</w:t>
      </w:r>
      <w:r w:rsidRPr="006012A9">
        <w:t xml:space="preserve"> intergenerational representation, but </w:t>
      </w:r>
      <w:r w:rsidRPr="006012A9">
        <w:rPr>
          <w:u w:val="single"/>
        </w:rPr>
        <w:t>independence</w:t>
      </w:r>
      <w:r w:rsidRPr="006012A9">
        <w:t xml:space="preserve"> is </w:t>
      </w:r>
      <w:r w:rsidRPr="006012A9">
        <w:rPr>
          <w:u w:val="single"/>
        </w:rPr>
        <w:t>key</w:t>
      </w:r>
    </w:p>
    <w:p w14:paraId="3A7DD218" w14:textId="77777777" w:rsidR="0091212D" w:rsidRDefault="0091212D" w:rsidP="0091212D">
      <w:r w:rsidRPr="004F27E3">
        <w:rPr>
          <w:rStyle w:val="Style13ptBold"/>
        </w:rPr>
        <w:t>Gardiner 14</w:t>
      </w:r>
      <w:r>
        <w:rPr>
          <w:rStyle w:val="Style13ptBold"/>
        </w:rPr>
        <w:t xml:space="preserve"> 2</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https://doi.org/10.1017/S0892679414000379</w:t>
      </w:r>
      <w:r>
        <w:t>, EA]</w:t>
      </w:r>
    </w:p>
    <w:p w14:paraId="07F1C062" w14:textId="77777777" w:rsidR="0091212D" w:rsidRPr="00F3084D" w:rsidRDefault="0091212D" w:rsidP="0091212D">
      <w:pPr>
        <w:rPr>
          <w:sz w:val="16"/>
        </w:rPr>
      </w:pPr>
      <w:r w:rsidRPr="00F3084D">
        <w:rPr>
          <w:sz w:val="16"/>
        </w:rPr>
        <w:t xml:space="preserve">One set of </w:t>
      </w:r>
      <w:r w:rsidRPr="00B92B5B">
        <w:rPr>
          <w:rStyle w:val="StyleUnderline"/>
        </w:rPr>
        <w:t>guidelines concern</w:t>
      </w:r>
      <w:r w:rsidRPr="00B92B5B">
        <w:rPr>
          <w:sz w:val="16"/>
        </w:rPr>
        <w:t>s</w:t>
      </w:r>
      <w:r w:rsidRPr="00F3084D">
        <w:rPr>
          <w:sz w:val="16"/>
        </w:rPr>
        <w:t xml:space="preserve"> </w:t>
      </w:r>
      <w:r w:rsidRPr="00F3084D">
        <w:rPr>
          <w:rStyle w:val="StyleUnderline"/>
        </w:rPr>
        <w:t>how the global constitutional convention relates to other institutions. The first</w:t>
      </w:r>
      <w:r w:rsidRPr="00F3084D">
        <w:rPr>
          <w:sz w:val="16"/>
        </w:rPr>
        <w:t xml:space="preserve"> guideline </w:t>
      </w:r>
      <w:r w:rsidRPr="00F3084D">
        <w:rPr>
          <w:rStyle w:val="StyleUnderline"/>
        </w:rPr>
        <w:t>concerns</w:t>
      </w:r>
      <w:r w:rsidRPr="00F3084D">
        <w:rPr>
          <w:sz w:val="16"/>
        </w:rPr>
        <w:t xml:space="preserve"> relative </w:t>
      </w:r>
      <w:r w:rsidRPr="00B92B5B">
        <w:rPr>
          <w:rStyle w:val="StyleUnderline"/>
        </w:rPr>
        <w:t>independence</w:t>
      </w:r>
      <w:r w:rsidRPr="00F3084D">
        <w:rPr>
          <w:rStyle w:val="StyleUnderline"/>
        </w:rPr>
        <w:t>:</w:t>
      </w:r>
    </w:p>
    <w:p w14:paraId="606E2506" w14:textId="77777777" w:rsidR="0091212D" w:rsidRPr="00F3084D" w:rsidRDefault="0091212D" w:rsidP="0091212D">
      <w:pPr>
        <w:ind w:left="720"/>
        <w:rPr>
          <w:sz w:val="16"/>
        </w:rPr>
      </w:pPr>
      <w:r w:rsidRPr="00F3084D">
        <w:rPr>
          <w:sz w:val="16"/>
        </w:rPr>
        <w:t xml:space="preserve">(1) </w:t>
      </w:r>
      <w:r w:rsidRPr="00B56A55">
        <w:rPr>
          <w:rStyle w:val="Emphasis"/>
        </w:rPr>
        <w:t>Autonomy</w:t>
      </w:r>
      <w:r w:rsidRPr="00B56A55">
        <w:rPr>
          <w:rStyle w:val="StyleUnderline"/>
        </w:rPr>
        <w:t>: Any</w:t>
      </w:r>
      <w:r w:rsidRPr="00F3084D">
        <w:rPr>
          <w:rStyle w:val="StyleUnderline"/>
        </w:rPr>
        <w:t xml:space="preserve"> global constitutional </w:t>
      </w:r>
      <w:r w:rsidRPr="007F50F4">
        <w:rPr>
          <w:rStyle w:val="StyleUnderline"/>
          <w:highlight w:val="green"/>
        </w:rPr>
        <w:t xml:space="preserve">convention should have </w:t>
      </w:r>
      <w:r w:rsidRPr="00B92B5B">
        <w:rPr>
          <w:rStyle w:val="Emphasis"/>
        </w:rPr>
        <w:t xml:space="preserve">considerable </w:t>
      </w:r>
      <w:r w:rsidRPr="007F50F4">
        <w:rPr>
          <w:rStyle w:val="Emphasis"/>
          <w:highlight w:val="green"/>
        </w:rPr>
        <w:t>autonomy</w:t>
      </w:r>
      <w:r w:rsidRPr="007F50F4">
        <w:rPr>
          <w:rStyle w:val="StyleUnderline"/>
          <w:highlight w:val="green"/>
        </w:rPr>
        <w:t xml:space="preserve"> </w:t>
      </w:r>
      <w:r w:rsidRPr="00B56A55">
        <w:rPr>
          <w:rStyle w:val="StyleUnderline"/>
        </w:rPr>
        <w:t>from other institutions</w:t>
      </w:r>
      <w:r w:rsidRPr="00B56A55">
        <w:rPr>
          <w:sz w:val="16"/>
        </w:rPr>
        <w:t>,</w:t>
      </w:r>
      <w:r w:rsidRPr="00F3084D">
        <w:rPr>
          <w:sz w:val="16"/>
        </w:rPr>
        <w:t xml:space="preserve"> and </w:t>
      </w:r>
      <w:r w:rsidRPr="007F50F4">
        <w:rPr>
          <w:rStyle w:val="StyleUnderline"/>
          <w:highlight w:val="green"/>
        </w:rPr>
        <w:t>especially from</w:t>
      </w:r>
      <w:r w:rsidRPr="00B56A55">
        <w:rPr>
          <w:rStyle w:val="StyleUnderline"/>
        </w:rPr>
        <w:t xml:space="preserve"> those</w:t>
      </w:r>
      <w:r w:rsidRPr="00F3084D">
        <w:rPr>
          <w:rStyle w:val="StyleUnderline"/>
        </w:rPr>
        <w:t xml:space="preserve"> dominated by factors </w:t>
      </w:r>
      <w:r w:rsidRPr="00B56A55">
        <w:rPr>
          <w:rStyle w:val="StyleUnderline"/>
        </w:rPr>
        <w:t>that</w:t>
      </w:r>
      <w:r w:rsidRPr="00F3084D">
        <w:rPr>
          <w:sz w:val="16"/>
        </w:rPr>
        <w:t xml:space="preserve"> generate or </w:t>
      </w:r>
      <w:r w:rsidRPr="00B56A55">
        <w:rPr>
          <w:rStyle w:val="Emphasis"/>
        </w:rPr>
        <w:t>facilitate</w:t>
      </w:r>
      <w:r w:rsidRPr="00F3084D">
        <w:rPr>
          <w:rStyle w:val="Emphasis"/>
        </w:rPr>
        <w:t xml:space="preserve"> </w:t>
      </w:r>
      <w:r w:rsidRPr="00B92B5B">
        <w:rPr>
          <w:rStyle w:val="Emphasis"/>
        </w:rPr>
        <w:t>the tyranny of the contemporary</w:t>
      </w:r>
      <w:r w:rsidRPr="00F3084D">
        <w:rPr>
          <w:sz w:val="16"/>
        </w:rPr>
        <w:t xml:space="preserve"> (and the perfect moral storm, more generally).</w:t>
      </w:r>
    </w:p>
    <w:p w14:paraId="7C8F4492" w14:textId="77777777" w:rsidR="0091212D" w:rsidRDefault="0091212D" w:rsidP="0091212D">
      <w:pPr>
        <w:rPr>
          <w:rStyle w:val="Emphasis"/>
        </w:rPr>
      </w:pPr>
      <w:r w:rsidRPr="00F3084D">
        <w:rPr>
          <w:sz w:val="16"/>
        </w:rPr>
        <w:t xml:space="preserve">Thus, for example, </w:t>
      </w:r>
      <w:r w:rsidRPr="00F3084D">
        <w:rPr>
          <w:rStyle w:val="StyleUnderline"/>
        </w:rPr>
        <w:t xml:space="preserve">attempts should be made to </w:t>
      </w:r>
      <w:r w:rsidRPr="00B92B5B">
        <w:rPr>
          <w:rStyle w:val="StyleUnderline"/>
        </w:rPr>
        <w:t>insulate</w:t>
      </w:r>
      <w:r w:rsidRPr="00F3084D">
        <w:rPr>
          <w:rStyle w:val="StyleUnderline"/>
        </w:rPr>
        <w:t xml:space="preserve"> the global constitutional </w:t>
      </w:r>
      <w:r w:rsidRPr="00B92B5B">
        <w:rPr>
          <w:rStyle w:val="StyleUnderline"/>
        </w:rPr>
        <w:t>convention from</w:t>
      </w:r>
      <w:r w:rsidRPr="00F3084D">
        <w:rPr>
          <w:sz w:val="16"/>
        </w:rPr>
        <w:t xml:space="preserve"> too much </w:t>
      </w:r>
      <w:r w:rsidRPr="00B92B5B">
        <w:rPr>
          <w:rStyle w:val="StyleUnderline"/>
        </w:rPr>
        <w:t>influence from</w:t>
      </w:r>
      <w:r w:rsidRPr="00B92B5B">
        <w:rPr>
          <w:rStyle w:val="Emphasis"/>
        </w:rPr>
        <w:t xml:space="preserve"> </w:t>
      </w:r>
      <w:r w:rsidRPr="007F50F4">
        <w:rPr>
          <w:rStyle w:val="Emphasis"/>
          <w:highlight w:val="green"/>
        </w:rPr>
        <w:t>short-term</w:t>
      </w:r>
      <w:r w:rsidRPr="00F3084D">
        <w:rPr>
          <w:sz w:val="16"/>
        </w:rPr>
        <w:t xml:space="preserve"> and narrowly economic </w:t>
      </w:r>
      <w:r w:rsidRPr="007F50F4">
        <w:rPr>
          <w:rStyle w:val="Emphasis"/>
          <w:highlight w:val="green"/>
        </w:rPr>
        <w:t>forces</w:t>
      </w:r>
      <w:r w:rsidRPr="00F3084D">
        <w:rPr>
          <w:rStyle w:val="Emphasis"/>
        </w:rPr>
        <w:t>.</w:t>
      </w:r>
    </w:p>
    <w:p w14:paraId="1F469CBD" w14:textId="77777777" w:rsidR="0091212D" w:rsidRPr="0038527D" w:rsidRDefault="0091212D" w:rsidP="0091212D">
      <w:pPr>
        <w:rPr>
          <w:sz w:val="16"/>
        </w:rPr>
      </w:pPr>
      <w:r w:rsidRPr="0038527D">
        <w:rPr>
          <w:rStyle w:val="StyleUnderline"/>
        </w:rPr>
        <w:t xml:space="preserve">The </w:t>
      </w:r>
      <w:r w:rsidRPr="00B92B5B">
        <w:rPr>
          <w:rStyle w:val="StyleUnderline"/>
        </w:rPr>
        <w:t xml:space="preserve">second guideline </w:t>
      </w:r>
      <w:r w:rsidRPr="0038527D">
        <w:rPr>
          <w:rStyle w:val="StyleUnderline"/>
        </w:rPr>
        <w:t xml:space="preserve">concerns </w:t>
      </w:r>
      <w:proofErr w:type="gramStart"/>
      <w:r w:rsidRPr="0038527D">
        <w:rPr>
          <w:rStyle w:val="Emphasis"/>
        </w:rPr>
        <w:t>limits</w:t>
      </w:r>
      <w:proofErr w:type="gramEnd"/>
      <w:r w:rsidRPr="0038527D">
        <w:rPr>
          <w:rStyle w:val="StyleUnderline"/>
        </w:rPr>
        <w:t xml:space="preserve"> to</w:t>
      </w:r>
      <w:r w:rsidRPr="0038527D">
        <w:rPr>
          <w:sz w:val="16"/>
        </w:rPr>
        <w:t xml:space="preserve"> that </w:t>
      </w:r>
      <w:r w:rsidRPr="0038527D">
        <w:rPr>
          <w:rStyle w:val="StyleUnderline"/>
        </w:rPr>
        <w:t>independence</w:t>
      </w:r>
      <w:r w:rsidRPr="0038527D">
        <w:rPr>
          <w:sz w:val="16"/>
        </w:rPr>
        <w:t>:</w:t>
      </w:r>
    </w:p>
    <w:p w14:paraId="72F7B056" w14:textId="77777777" w:rsidR="0091212D" w:rsidRPr="0038527D" w:rsidRDefault="0091212D" w:rsidP="0091212D">
      <w:pPr>
        <w:ind w:firstLine="720"/>
        <w:rPr>
          <w:sz w:val="16"/>
        </w:rPr>
      </w:pPr>
      <w:r w:rsidRPr="0038527D">
        <w:rPr>
          <w:sz w:val="16"/>
        </w:rPr>
        <w:t xml:space="preserve">(2) </w:t>
      </w:r>
      <w:r w:rsidRPr="0038527D">
        <w:rPr>
          <w:rStyle w:val="Emphasis"/>
        </w:rPr>
        <w:t xml:space="preserve">Mutual </w:t>
      </w:r>
      <w:r w:rsidRPr="00B92B5B">
        <w:rPr>
          <w:rStyle w:val="Emphasis"/>
        </w:rPr>
        <w:t>Accountability</w:t>
      </w:r>
      <w:r w:rsidRPr="0038527D">
        <w:rPr>
          <w:rStyle w:val="StyleUnderline"/>
        </w:rPr>
        <w:t>:</w:t>
      </w:r>
      <w:r w:rsidRPr="0038527D">
        <w:rPr>
          <w:sz w:val="16"/>
        </w:rPr>
        <w:t xml:space="preserve"> Any global constitutional convention should be to some extent accountable to other </w:t>
      </w:r>
      <w:r w:rsidRPr="007F50F4">
        <w:rPr>
          <w:rStyle w:val="StyleUnderline"/>
          <w:highlight w:val="green"/>
        </w:rPr>
        <w:t>major institutions</w:t>
      </w:r>
      <w:r w:rsidRPr="0038527D">
        <w:rPr>
          <w:sz w:val="16"/>
        </w:rPr>
        <w:t xml:space="preserve">, and they </w:t>
      </w:r>
      <w:r w:rsidRPr="007F50F4">
        <w:rPr>
          <w:rStyle w:val="Emphasis"/>
          <w:highlight w:val="green"/>
        </w:rPr>
        <w:t>should be accountable to it</w:t>
      </w:r>
      <w:r w:rsidRPr="0038527D">
        <w:rPr>
          <w:rStyle w:val="Emphasis"/>
        </w:rPr>
        <w:t>.</w:t>
      </w:r>
    </w:p>
    <w:p w14:paraId="2334BD7E" w14:textId="77777777" w:rsidR="0091212D" w:rsidRPr="0038527D" w:rsidRDefault="0091212D" w:rsidP="0091212D">
      <w:pPr>
        <w:rPr>
          <w:sz w:val="16"/>
        </w:rPr>
      </w:pPr>
      <w:r w:rsidRPr="0038527D">
        <w:rPr>
          <w:sz w:val="16"/>
        </w:rPr>
        <w:t xml:space="preserve">Thus, for example, though the global constitutional convention should not be able to decide unilaterally that national institutions should be radically supplanted, nevertheless such </w:t>
      </w:r>
      <w:r w:rsidRPr="0038527D">
        <w:rPr>
          <w:rStyle w:val="StyleUnderline"/>
        </w:rPr>
        <w:t>institutions</w:t>
      </w:r>
      <w:r w:rsidRPr="0038527D">
        <w:rPr>
          <w:rStyle w:val="Emphasis"/>
        </w:rPr>
        <w:t xml:space="preserve"> </w:t>
      </w:r>
      <w:r w:rsidRPr="00163F84">
        <w:rPr>
          <w:rStyle w:val="Emphasis"/>
        </w:rPr>
        <w:t xml:space="preserve">should </w:t>
      </w:r>
      <w:r w:rsidRPr="007F50F4">
        <w:rPr>
          <w:rStyle w:val="Emphasis"/>
          <w:highlight w:val="green"/>
        </w:rPr>
        <w:t>no</w:t>
      </w:r>
      <w:r w:rsidRPr="00163F84">
        <w:rPr>
          <w:rStyle w:val="Emphasis"/>
        </w:rPr>
        <w:t xml:space="preserve">t have a </w:t>
      </w:r>
      <w:r w:rsidRPr="007F50F4">
        <w:rPr>
          <w:rStyle w:val="Emphasis"/>
          <w:highlight w:val="green"/>
        </w:rPr>
        <w:t xml:space="preserve">simple </w:t>
      </w:r>
      <w:r w:rsidRPr="00163F84">
        <w:rPr>
          <w:rStyle w:val="Emphasis"/>
          <w:highlight w:val="green"/>
        </w:rPr>
        <w:t>veto</w:t>
      </w:r>
      <w:r w:rsidRPr="0038527D">
        <w:rPr>
          <w:rStyle w:val="StyleUnderline"/>
        </w:rPr>
        <w:t xml:space="preserve"> on</w:t>
      </w:r>
      <w:r w:rsidRPr="0038527D">
        <w:rPr>
          <w:sz w:val="16"/>
        </w:rPr>
        <w:t xml:space="preserve"> the </w:t>
      </w:r>
      <w:r w:rsidRPr="0038527D">
        <w:rPr>
          <w:rStyle w:val="StyleUnderline"/>
        </w:rPr>
        <w:t>recommendations of the convention</w:t>
      </w:r>
      <w:r w:rsidRPr="0038527D">
        <w:rPr>
          <w:sz w:val="16"/>
        </w:rPr>
        <w:t>, including those that would result in sharp limits to their powers.</w:t>
      </w:r>
    </w:p>
    <w:p w14:paraId="39565421" w14:textId="77777777" w:rsidR="0091212D" w:rsidRPr="0038527D" w:rsidRDefault="0091212D" w:rsidP="0091212D">
      <w:pPr>
        <w:rPr>
          <w:rStyle w:val="StyleUnderline"/>
        </w:rPr>
      </w:pPr>
      <w:r w:rsidRPr="0038527D">
        <w:rPr>
          <w:rStyle w:val="StyleUnderline"/>
        </w:rPr>
        <w:t xml:space="preserve">A third guideline concerns </w:t>
      </w:r>
      <w:r w:rsidRPr="0038527D">
        <w:rPr>
          <w:rStyle w:val="Emphasis"/>
        </w:rPr>
        <w:t>adequacy</w:t>
      </w:r>
      <w:r w:rsidRPr="0038527D">
        <w:rPr>
          <w:rStyle w:val="StyleUnderline"/>
        </w:rPr>
        <w:t>:</w:t>
      </w:r>
    </w:p>
    <w:p w14:paraId="3FE64929" w14:textId="77777777" w:rsidR="0091212D" w:rsidRPr="0038527D" w:rsidRDefault="0091212D" w:rsidP="0091212D">
      <w:pPr>
        <w:ind w:firstLine="720"/>
        <w:rPr>
          <w:sz w:val="16"/>
        </w:rPr>
      </w:pPr>
      <w:r w:rsidRPr="0038527D">
        <w:rPr>
          <w:sz w:val="16"/>
        </w:rPr>
        <w:t xml:space="preserve">(3) </w:t>
      </w:r>
      <w:r w:rsidRPr="0038527D">
        <w:rPr>
          <w:rStyle w:val="Emphasis"/>
        </w:rPr>
        <w:t xml:space="preserve">Functional </w:t>
      </w:r>
      <w:r w:rsidRPr="00B92B5B">
        <w:rPr>
          <w:rStyle w:val="Emphasis"/>
        </w:rPr>
        <w:t>Adequacy</w:t>
      </w:r>
      <w:r w:rsidRPr="0038527D">
        <w:rPr>
          <w:rStyle w:val="StyleUnderline"/>
        </w:rPr>
        <w:t xml:space="preserve">: The </w:t>
      </w:r>
      <w:r w:rsidRPr="00B92B5B">
        <w:rPr>
          <w:rStyle w:val="StyleUnderline"/>
        </w:rPr>
        <w:t>global</w:t>
      </w:r>
      <w:r w:rsidRPr="0038527D">
        <w:rPr>
          <w:rStyle w:val="StyleUnderline"/>
        </w:rPr>
        <w:t xml:space="preserve"> constitutional </w:t>
      </w:r>
      <w:r w:rsidRPr="00B92B5B">
        <w:rPr>
          <w:rStyle w:val="StyleUnderline"/>
        </w:rPr>
        <w:t>convention should</w:t>
      </w:r>
      <w:r w:rsidRPr="0038527D">
        <w:rPr>
          <w:rStyle w:val="StyleUnderline"/>
        </w:rPr>
        <w:t xml:space="preserve"> be constructed in</w:t>
      </w:r>
      <w:r w:rsidRPr="0038527D">
        <w:rPr>
          <w:sz w:val="16"/>
        </w:rPr>
        <w:t xml:space="preserve"> such </w:t>
      </w:r>
      <w:r w:rsidRPr="0038527D">
        <w:rPr>
          <w:rStyle w:val="StyleUnderline"/>
        </w:rPr>
        <w:t xml:space="preserve">a way that it is highly likely to </w:t>
      </w:r>
      <w:r w:rsidRPr="00B92B5B">
        <w:rPr>
          <w:rStyle w:val="StyleUnderline"/>
        </w:rPr>
        <w:t>produce recommendations</w:t>
      </w:r>
      <w:r w:rsidRPr="0038527D">
        <w:rPr>
          <w:rStyle w:val="StyleUnderline"/>
        </w:rPr>
        <w:t xml:space="preserve"> </w:t>
      </w:r>
      <w:r w:rsidRPr="0038527D">
        <w:rPr>
          <w:sz w:val="16"/>
        </w:rPr>
        <w:t xml:space="preserve">that are </w:t>
      </w:r>
      <w:r w:rsidRPr="0038527D">
        <w:rPr>
          <w:rStyle w:val="StyleUnderline"/>
        </w:rPr>
        <w:t xml:space="preserve">functionally </w:t>
      </w:r>
      <w:r w:rsidRPr="00B92B5B">
        <w:rPr>
          <w:rStyle w:val="StyleUnderline"/>
        </w:rPr>
        <w:t>adequate to the task</w:t>
      </w:r>
      <w:r w:rsidRPr="0038527D">
        <w:rPr>
          <w:rStyle w:val="StyleUnderline"/>
        </w:rPr>
        <w:t>.</w:t>
      </w:r>
    </w:p>
    <w:p w14:paraId="00917534" w14:textId="77777777" w:rsidR="0091212D" w:rsidRPr="00BB50DC" w:rsidRDefault="0091212D" w:rsidP="0091212D">
      <w:pPr>
        <w:rPr>
          <w:rStyle w:val="StyleUnderline"/>
          <w:sz w:val="16"/>
        </w:rPr>
      </w:pPr>
      <w:r w:rsidRPr="0038527D">
        <w:rPr>
          <w:sz w:val="16"/>
        </w:rPr>
        <w:t xml:space="preserve">Thus, for example, the </w:t>
      </w:r>
      <w:r w:rsidRPr="007F50F4">
        <w:rPr>
          <w:rStyle w:val="StyleUnderline"/>
          <w:highlight w:val="green"/>
        </w:rPr>
        <w:t>tasks</w:t>
      </w:r>
      <w:r w:rsidRPr="0038527D">
        <w:rPr>
          <w:sz w:val="16"/>
        </w:rPr>
        <w:t xml:space="preserve"> of the global constitutional convention </w:t>
      </w:r>
      <w:r w:rsidRPr="007F50F4">
        <w:rPr>
          <w:rStyle w:val="StyleUnderline"/>
          <w:highlight w:val="green"/>
        </w:rPr>
        <w:t xml:space="preserve">should not be assigned to </w:t>
      </w:r>
      <w:r w:rsidRPr="007F50F4">
        <w:rPr>
          <w:rStyle w:val="Emphasis"/>
          <w:highlight w:val="green"/>
          <w:bdr w:val="single" w:sz="4" w:space="0" w:color="auto"/>
        </w:rPr>
        <w:t>any</w:t>
      </w:r>
      <w:r w:rsidRPr="0038527D">
        <w:rPr>
          <w:rStyle w:val="Emphasis"/>
          <w:bdr w:val="single" w:sz="4" w:space="0" w:color="auto"/>
        </w:rPr>
        <w:t xml:space="preserve"> currently </w:t>
      </w:r>
      <w:r w:rsidRPr="007F50F4">
        <w:rPr>
          <w:rStyle w:val="Emphasis"/>
          <w:highlight w:val="green"/>
          <w:bdr w:val="single" w:sz="4" w:space="0" w:color="auto"/>
        </w:rPr>
        <w:t>existing body</w:t>
      </w:r>
      <w:r w:rsidRPr="0038527D">
        <w:rPr>
          <w:sz w:val="16"/>
        </w:rPr>
        <w:t xml:space="preserve"> whose design and authority is clearly unsuitable. In my view, this guideline rules out proposals such as the Royal Society’s suggestion that governance of geoengineering should be taken up by the United Nations’ Commission on Sustainable Development,20 or the Secretary-General’s recommendation of a new United Nations’ High Commissioner for Future Generations.21 Though </w:t>
      </w:r>
      <w:r w:rsidRPr="0038527D">
        <w:rPr>
          <w:rStyle w:val="StyleUnderline"/>
        </w:rPr>
        <w:t xml:space="preserve">such </w:t>
      </w:r>
      <w:r w:rsidRPr="00B92B5B">
        <w:rPr>
          <w:rStyle w:val="StyleUnderline"/>
        </w:rPr>
        <w:t>proposals</w:t>
      </w:r>
      <w:r w:rsidRPr="0038527D">
        <w:rPr>
          <w:sz w:val="16"/>
        </w:rPr>
        <w:t xml:space="preserve"> may have merit for some purposes (for example, </w:t>
      </w:r>
      <w:r w:rsidRPr="0038527D">
        <w:rPr>
          <w:rStyle w:val="StyleUnderline"/>
        </w:rPr>
        <w:t>as pragmatic</w:t>
      </w:r>
      <w:r w:rsidRPr="0038527D">
        <w:rPr>
          <w:sz w:val="16"/>
        </w:rPr>
        <w:t xml:space="preserve">, incremental </w:t>
      </w:r>
      <w:r w:rsidRPr="0038527D">
        <w:rPr>
          <w:rStyle w:val="StyleUnderline"/>
        </w:rPr>
        <w:t>suggestions to highlight the importance of intergenerational issues</w:t>
      </w:r>
      <w:r w:rsidRPr="0038527D">
        <w:rPr>
          <w:sz w:val="16"/>
        </w:rPr>
        <w:t xml:space="preserve">), they </w:t>
      </w:r>
      <w:r w:rsidRPr="00B92B5B">
        <w:rPr>
          <w:rStyle w:val="StyleUnderline"/>
        </w:rPr>
        <w:t xml:space="preserve">are </w:t>
      </w:r>
      <w:r w:rsidRPr="00B92B5B">
        <w:rPr>
          <w:rStyle w:val="Emphasis"/>
        </w:rPr>
        <w:t>too</w:t>
      </w:r>
      <w:r w:rsidRPr="00B92B5B">
        <w:rPr>
          <w:rStyle w:val="StyleUnderline"/>
        </w:rPr>
        <w:t xml:space="preserve"> </w:t>
      </w:r>
      <w:r w:rsidRPr="00B92B5B">
        <w:rPr>
          <w:rStyle w:val="Emphasis"/>
        </w:rPr>
        <w:t>modest</w:t>
      </w:r>
      <w:r w:rsidRPr="0038527D">
        <w:rPr>
          <w:sz w:val="16"/>
        </w:rPr>
        <w:t xml:space="preserve">, in my opinion, </w:t>
      </w:r>
      <w:r w:rsidRPr="00B92B5B">
        <w:rPr>
          <w:rStyle w:val="StyleUnderline"/>
        </w:rPr>
        <w:t xml:space="preserve">to </w:t>
      </w:r>
      <w:r w:rsidRPr="00B92B5B">
        <w:rPr>
          <w:rStyle w:val="Emphasis"/>
        </w:rPr>
        <w:t>reflect</w:t>
      </w:r>
      <w:r w:rsidRPr="0038527D">
        <w:rPr>
          <w:rStyle w:val="StyleUnderline"/>
        </w:rPr>
        <w:t xml:space="preserve"> the </w:t>
      </w:r>
      <w:r w:rsidRPr="00B92B5B">
        <w:rPr>
          <w:rStyle w:val="Emphasis"/>
        </w:rPr>
        <w:t>gravity</w:t>
      </w:r>
      <w:r w:rsidRPr="00B92B5B">
        <w:rPr>
          <w:rStyle w:val="StyleUnderline"/>
        </w:rPr>
        <w:t xml:space="preserve"> </w:t>
      </w:r>
      <w:r w:rsidRPr="00B92B5B">
        <w:rPr>
          <w:rStyle w:val="Emphasis"/>
        </w:rPr>
        <w:t>of</w:t>
      </w:r>
      <w:r w:rsidRPr="0038527D">
        <w:rPr>
          <w:sz w:val="16"/>
        </w:rPr>
        <w:t xml:space="preserve"> the </w:t>
      </w:r>
      <w:r w:rsidRPr="00B92B5B">
        <w:rPr>
          <w:rStyle w:val="Emphasis"/>
        </w:rPr>
        <w:t>threats</w:t>
      </w:r>
      <w:r w:rsidRPr="0038527D">
        <w:rPr>
          <w:sz w:val="16"/>
        </w:rPr>
        <w:t xml:space="preserve"> posed by climate change in particular, </w:t>
      </w:r>
      <w:r w:rsidRPr="0038527D">
        <w:rPr>
          <w:rStyle w:val="StyleUnderline"/>
        </w:rPr>
        <w:t>and the perfect moral storm</w:t>
      </w:r>
      <w:r w:rsidRPr="0038527D">
        <w:rPr>
          <w:sz w:val="16"/>
        </w:rPr>
        <w:t xml:space="preserve"> more generally.</w:t>
      </w:r>
    </w:p>
    <w:p w14:paraId="6749EE0E" w14:textId="77777777" w:rsidR="0091212D" w:rsidRPr="007E6AA4" w:rsidRDefault="0091212D" w:rsidP="0091212D">
      <w:pPr>
        <w:rPr>
          <w:sz w:val="16"/>
          <w:szCs w:val="16"/>
        </w:rPr>
      </w:pPr>
      <w:r w:rsidRPr="007E6AA4">
        <w:rPr>
          <w:sz w:val="16"/>
          <w:szCs w:val="16"/>
        </w:rPr>
        <w:t>Aims</w:t>
      </w:r>
    </w:p>
    <w:p w14:paraId="1A3E88B3" w14:textId="77777777" w:rsidR="0091212D" w:rsidRPr="003E78F8" w:rsidRDefault="0091212D" w:rsidP="0091212D">
      <w:pPr>
        <w:rPr>
          <w:sz w:val="16"/>
        </w:rPr>
      </w:pPr>
      <w:r w:rsidRPr="003E78F8">
        <w:rPr>
          <w:sz w:val="16"/>
        </w:rPr>
        <w:t xml:space="preserve">A second set of guidelines concerns the aims of the global constitutional convention. Here, </w:t>
      </w:r>
      <w:r w:rsidRPr="00C646FD">
        <w:rPr>
          <w:rStyle w:val="StyleUnderline"/>
        </w:rPr>
        <w:t>the perfect moral storm analysis would suggest</w:t>
      </w:r>
      <w:r w:rsidRPr="003E78F8">
        <w:rPr>
          <w:sz w:val="16"/>
        </w:rPr>
        <w:t>:</w:t>
      </w:r>
    </w:p>
    <w:p w14:paraId="6C0EF266" w14:textId="77777777" w:rsidR="0091212D" w:rsidRPr="00C646FD" w:rsidRDefault="0091212D" w:rsidP="0091212D">
      <w:pPr>
        <w:ind w:left="720"/>
        <w:rPr>
          <w:rStyle w:val="StyleUnderline"/>
        </w:rPr>
      </w:pPr>
      <w:r w:rsidRPr="00C646FD">
        <w:rPr>
          <w:sz w:val="16"/>
        </w:rPr>
        <w:t xml:space="preserve">(4) </w:t>
      </w:r>
      <w:r w:rsidRPr="00B92B5B">
        <w:rPr>
          <w:rStyle w:val="Emphasis"/>
        </w:rPr>
        <w:t>Comprehensiveness</w:t>
      </w:r>
      <w:r w:rsidRPr="00C646FD">
        <w:rPr>
          <w:rStyle w:val="StyleUnderline"/>
        </w:rPr>
        <w:t xml:space="preserve">: The </w:t>
      </w:r>
      <w:r w:rsidRPr="003E78F8">
        <w:rPr>
          <w:rStyle w:val="StyleUnderline"/>
          <w:highlight w:val="green"/>
        </w:rPr>
        <w:t>convention should</w:t>
      </w:r>
      <w:r w:rsidRPr="00C646FD">
        <w:rPr>
          <w:rStyle w:val="StyleUnderline"/>
        </w:rPr>
        <w:t xml:space="preserve"> be under a mandate to </w:t>
      </w:r>
      <w:r w:rsidRPr="003E78F8">
        <w:rPr>
          <w:rStyle w:val="StyleUnderline"/>
          <w:highlight w:val="green"/>
        </w:rPr>
        <w:t>consider a</w:t>
      </w:r>
      <w:r w:rsidRPr="00C646FD">
        <w:rPr>
          <w:rStyle w:val="StyleUnderline"/>
        </w:rPr>
        <w:t xml:space="preserve"> </w:t>
      </w:r>
      <w:r w:rsidRPr="00C646FD">
        <w:rPr>
          <w:rStyle w:val="Emphasis"/>
        </w:rPr>
        <w:t>very</w:t>
      </w:r>
      <w:r w:rsidRPr="00C646FD">
        <w:rPr>
          <w:rStyle w:val="StyleUnderline"/>
        </w:rPr>
        <w:t xml:space="preserve"> </w:t>
      </w:r>
      <w:r w:rsidRPr="003E78F8">
        <w:rPr>
          <w:rStyle w:val="Emphasis"/>
          <w:highlight w:val="green"/>
        </w:rPr>
        <w:t>broad</w:t>
      </w:r>
      <w:r w:rsidRPr="003E78F8">
        <w:rPr>
          <w:rStyle w:val="StyleUnderline"/>
          <w:highlight w:val="green"/>
        </w:rPr>
        <w:t xml:space="preserve"> </w:t>
      </w:r>
      <w:r w:rsidRPr="003E78F8">
        <w:rPr>
          <w:rStyle w:val="Emphasis"/>
          <w:highlight w:val="green"/>
        </w:rPr>
        <w:t>range</w:t>
      </w:r>
      <w:r w:rsidRPr="003E78F8">
        <w:rPr>
          <w:rStyle w:val="StyleUnderline"/>
          <w:highlight w:val="green"/>
        </w:rPr>
        <w:t xml:space="preserve"> of</w:t>
      </w:r>
      <w:r w:rsidRPr="00C646FD">
        <w:rPr>
          <w:rStyle w:val="StyleUnderline"/>
        </w:rPr>
        <w:t xml:space="preserve"> </w:t>
      </w:r>
      <w:r w:rsidRPr="00C646FD">
        <w:rPr>
          <w:rStyle w:val="Emphasis"/>
        </w:rPr>
        <w:t>global</w:t>
      </w:r>
      <w:r w:rsidRPr="00C646FD">
        <w:rPr>
          <w:rStyle w:val="StyleUnderline"/>
        </w:rPr>
        <w:t xml:space="preserve">, </w:t>
      </w:r>
      <w:r w:rsidRPr="00C646FD">
        <w:rPr>
          <w:rStyle w:val="Emphasis"/>
        </w:rPr>
        <w:t>intergenerational</w:t>
      </w:r>
      <w:r w:rsidRPr="00C646FD">
        <w:rPr>
          <w:rStyle w:val="StyleUnderline"/>
        </w:rPr>
        <w:t xml:space="preserve"> </w:t>
      </w:r>
      <w:r w:rsidRPr="003E78F8">
        <w:rPr>
          <w:rStyle w:val="Emphasis"/>
          <w:highlight w:val="green"/>
        </w:rPr>
        <w:t>issues</w:t>
      </w:r>
      <w:r w:rsidRPr="003E78F8">
        <w:rPr>
          <w:rStyle w:val="StyleUnderline"/>
        </w:rPr>
        <w:t>, to focus on</w:t>
      </w:r>
      <w:r w:rsidRPr="00C646FD">
        <w:rPr>
          <w:sz w:val="16"/>
        </w:rPr>
        <w:t xml:space="preserve"> such issues </w:t>
      </w:r>
      <w:r w:rsidRPr="00C646FD">
        <w:rPr>
          <w:rStyle w:val="StyleUnderline"/>
        </w:rPr>
        <w:t xml:space="preserve">at a </w:t>
      </w:r>
      <w:r w:rsidRPr="00C646FD">
        <w:rPr>
          <w:rStyle w:val="Emphasis"/>
        </w:rPr>
        <w:t>foundational</w:t>
      </w:r>
      <w:r w:rsidRPr="00C646FD">
        <w:rPr>
          <w:rStyle w:val="StyleUnderline"/>
        </w:rPr>
        <w:t xml:space="preserve"> </w:t>
      </w:r>
      <w:r w:rsidRPr="00C646FD">
        <w:rPr>
          <w:rStyle w:val="Emphasis"/>
        </w:rPr>
        <w:t>level</w:t>
      </w:r>
      <w:r w:rsidRPr="00C646FD">
        <w:rPr>
          <w:rStyle w:val="StyleUnderline"/>
        </w:rPr>
        <w:t>, and to recommend institutional reform accordingly.</w:t>
      </w:r>
    </w:p>
    <w:p w14:paraId="147615D0" w14:textId="77777777" w:rsidR="0091212D" w:rsidRPr="003E78F8" w:rsidRDefault="0091212D" w:rsidP="0091212D">
      <w:pPr>
        <w:ind w:left="720"/>
        <w:rPr>
          <w:rStyle w:val="StyleUnderline"/>
        </w:rPr>
      </w:pPr>
      <w:r w:rsidRPr="003E78F8">
        <w:rPr>
          <w:sz w:val="16"/>
        </w:rPr>
        <w:t xml:space="preserve">(5) </w:t>
      </w:r>
      <w:r w:rsidRPr="00B92B5B">
        <w:rPr>
          <w:rStyle w:val="Emphasis"/>
        </w:rPr>
        <w:t>Standing Authority</w:t>
      </w:r>
      <w:r w:rsidRPr="003E78F8">
        <w:rPr>
          <w:sz w:val="16"/>
        </w:rPr>
        <w:t xml:space="preserve">: Though </w:t>
      </w:r>
      <w:r w:rsidRPr="003E78F8">
        <w:rPr>
          <w:rStyle w:val="StyleUnderline"/>
        </w:rPr>
        <w:t xml:space="preserve">the </w:t>
      </w:r>
      <w:r w:rsidRPr="00B92B5B">
        <w:rPr>
          <w:rStyle w:val="StyleUnderline"/>
        </w:rPr>
        <w:t>convention</w:t>
      </w:r>
      <w:r w:rsidRPr="003E78F8">
        <w:rPr>
          <w:sz w:val="16"/>
        </w:rPr>
        <w:t xml:space="preserve"> may recommend the establishment of some temporary and issue-specific bodies, its focus </w:t>
      </w:r>
      <w:r w:rsidRPr="00B92B5B">
        <w:rPr>
          <w:rStyle w:val="StyleUnderline"/>
        </w:rPr>
        <w:t>should</w:t>
      </w:r>
      <w:r w:rsidRPr="003E78F8">
        <w:rPr>
          <w:sz w:val="16"/>
        </w:rPr>
        <w:t xml:space="preserve"> be on the </w:t>
      </w:r>
      <w:r w:rsidRPr="00B92B5B">
        <w:rPr>
          <w:rStyle w:val="Emphasis"/>
        </w:rPr>
        <w:t>establish</w:t>
      </w:r>
      <w:r w:rsidRPr="00B92B5B">
        <w:rPr>
          <w:sz w:val="16"/>
        </w:rPr>
        <w:t>ment</w:t>
      </w:r>
      <w:r w:rsidRPr="003E78F8">
        <w:rPr>
          <w:sz w:val="16"/>
        </w:rPr>
        <w:t xml:space="preserve"> of </w:t>
      </w:r>
      <w:r w:rsidRPr="00B92B5B">
        <w:rPr>
          <w:rStyle w:val="Emphasis"/>
        </w:rPr>
        <w:t>institutions</w:t>
      </w:r>
      <w:r w:rsidRPr="003E78F8">
        <w:rPr>
          <w:rStyle w:val="StyleUnderline"/>
        </w:rPr>
        <w:t xml:space="preserve"> with standing authority over the long term.</w:t>
      </w:r>
    </w:p>
    <w:p w14:paraId="112F8FA0" w14:textId="77777777" w:rsidR="0091212D" w:rsidRDefault="0091212D" w:rsidP="0091212D">
      <w:pPr>
        <w:rPr>
          <w:rStyle w:val="StyleUnderline"/>
        </w:rPr>
      </w:pPr>
      <w:r w:rsidRPr="003E78F8">
        <w:rPr>
          <w:rStyle w:val="StyleUnderline"/>
        </w:rPr>
        <w:t xml:space="preserve">These </w:t>
      </w:r>
      <w:r w:rsidRPr="003E78F8">
        <w:rPr>
          <w:rStyle w:val="StyleUnderline"/>
          <w:highlight w:val="green"/>
        </w:rPr>
        <w:t>guidelines</w:t>
      </w:r>
      <w:r w:rsidRPr="003E78F8">
        <w:rPr>
          <w:sz w:val="16"/>
        </w:rPr>
        <w:t xml:space="preserve"> are significant in that they </w:t>
      </w:r>
      <w:r w:rsidRPr="003E78F8">
        <w:rPr>
          <w:rStyle w:val="Emphasis"/>
          <w:highlight w:val="green"/>
        </w:rPr>
        <w:t>stand</w:t>
      </w:r>
      <w:r w:rsidRPr="003E78F8">
        <w:rPr>
          <w:rStyle w:val="StyleUnderline"/>
          <w:highlight w:val="green"/>
        </w:rPr>
        <w:t xml:space="preserve"> </w:t>
      </w:r>
      <w:r w:rsidRPr="003E78F8">
        <w:rPr>
          <w:rStyle w:val="Emphasis"/>
          <w:highlight w:val="green"/>
        </w:rPr>
        <w:t>against</w:t>
      </w:r>
      <w:r w:rsidRPr="003E78F8">
        <w:rPr>
          <w:rStyle w:val="StyleUnderline"/>
          <w:highlight w:val="green"/>
        </w:rPr>
        <w:t xml:space="preserve"> </w:t>
      </w:r>
      <w:r w:rsidRPr="003E78F8">
        <w:rPr>
          <w:rStyle w:val="Emphasis"/>
          <w:highlight w:val="green"/>
        </w:rPr>
        <w:t>existing</w:t>
      </w:r>
      <w:r w:rsidRPr="003E78F8">
        <w:rPr>
          <w:rStyle w:val="Emphasis"/>
        </w:rPr>
        <w:t xml:space="preserve"> issue-specific </w:t>
      </w:r>
      <w:r w:rsidRPr="003E78F8">
        <w:rPr>
          <w:rStyle w:val="Emphasis"/>
          <w:highlight w:val="green"/>
        </w:rPr>
        <w:t>approaches</w:t>
      </w:r>
      <w:r w:rsidRPr="003E78F8">
        <w:rPr>
          <w:rStyle w:val="StyleUnderline"/>
        </w:rPr>
        <w:t xml:space="preserve"> to global</w:t>
      </w:r>
      <w:r w:rsidRPr="003E78F8">
        <w:rPr>
          <w:sz w:val="16"/>
        </w:rPr>
        <w:t xml:space="preserve"> and </w:t>
      </w:r>
      <w:r w:rsidRPr="003E78F8">
        <w:rPr>
          <w:rStyle w:val="StyleUnderline"/>
        </w:rPr>
        <w:t>intergenerational problems</w:t>
      </w:r>
      <w:r w:rsidRPr="003E78F8">
        <w:rPr>
          <w:sz w:val="16"/>
        </w:rPr>
        <w:t xml:space="preserve">, </w:t>
      </w:r>
      <w:r w:rsidRPr="003E78F8">
        <w:rPr>
          <w:rStyle w:val="StyleUnderline"/>
          <w:highlight w:val="green"/>
        </w:rPr>
        <w:t>and encourage</w:t>
      </w:r>
      <w:r w:rsidRPr="008C5483">
        <w:rPr>
          <w:sz w:val="16"/>
          <w:szCs w:val="16"/>
        </w:rPr>
        <w:t xml:space="preserve"> not only </w:t>
      </w:r>
      <w:r w:rsidRPr="008C5483">
        <w:rPr>
          <w:rStyle w:val="StyleUnderline"/>
          <w:highlight w:val="green"/>
        </w:rPr>
        <w:t xml:space="preserve">a </w:t>
      </w:r>
      <w:r w:rsidRPr="008C5483">
        <w:rPr>
          <w:rStyle w:val="Emphasis"/>
          <w:highlight w:val="green"/>
        </w:rPr>
        <w:t>less ad hoc</w:t>
      </w:r>
      <w:r w:rsidRPr="008C5483">
        <w:rPr>
          <w:sz w:val="16"/>
          <w:szCs w:val="16"/>
        </w:rPr>
        <w:t xml:space="preserve"> but also a </w:t>
      </w:r>
      <w:r w:rsidRPr="00B92B5B">
        <w:rPr>
          <w:rStyle w:val="Emphasis"/>
        </w:rPr>
        <w:t>more</w:t>
      </w:r>
      <w:r w:rsidRPr="00B92B5B">
        <w:rPr>
          <w:rStyle w:val="StyleUnderline"/>
        </w:rPr>
        <w:t xml:space="preserve"> </w:t>
      </w:r>
      <w:r w:rsidRPr="003E78F8">
        <w:rPr>
          <w:rStyle w:val="Emphasis"/>
          <w:highlight w:val="green"/>
        </w:rPr>
        <w:t>proactive</w:t>
      </w:r>
      <w:r w:rsidRPr="003E78F8">
        <w:rPr>
          <w:rStyle w:val="StyleUnderline"/>
          <w:highlight w:val="green"/>
        </w:rPr>
        <w:t xml:space="preserve"> </w:t>
      </w:r>
      <w:r w:rsidRPr="003E78F8">
        <w:rPr>
          <w:rStyle w:val="Emphasis"/>
          <w:highlight w:val="green"/>
        </w:rPr>
        <w:t>approach</w:t>
      </w:r>
      <w:r w:rsidRPr="003E78F8">
        <w:rPr>
          <w:sz w:val="16"/>
        </w:rPr>
        <w:t xml:space="preserve">. In particular, the global constitutional convention might be expected to recommend institutions that would be charged with identifying, monitoring, and taking charge of intergenerational issues as such. For example, such </w:t>
      </w:r>
      <w:r w:rsidRPr="003E78F8">
        <w:rPr>
          <w:rStyle w:val="StyleUnderline"/>
        </w:rPr>
        <w:t xml:space="preserve">institutions should address </w:t>
      </w:r>
      <w:r w:rsidRPr="003E78F8">
        <w:rPr>
          <w:rStyle w:val="Emphasis"/>
        </w:rPr>
        <w:t>not</w:t>
      </w:r>
      <w:r w:rsidRPr="003E78F8">
        <w:rPr>
          <w:rStyle w:val="StyleUnderline"/>
        </w:rPr>
        <w:t xml:space="preserve"> </w:t>
      </w:r>
      <w:r w:rsidRPr="003E78F8">
        <w:rPr>
          <w:rStyle w:val="Emphasis"/>
        </w:rPr>
        <w:t>only</w:t>
      </w:r>
      <w:r w:rsidRPr="003E78F8">
        <w:rPr>
          <w:rStyle w:val="StyleUnderline"/>
        </w:rPr>
        <w:t xml:space="preserve"> </w:t>
      </w:r>
      <w:r w:rsidRPr="003E78F8">
        <w:rPr>
          <w:rStyle w:val="Emphasis"/>
        </w:rPr>
        <w:t>specific</w:t>
      </w:r>
      <w:r w:rsidRPr="003E78F8">
        <w:rPr>
          <w:rStyle w:val="StyleUnderline"/>
        </w:rPr>
        <w:t xml:space="preserve"> </w:t>
      </w:r>
      <w:r w:rsidRPr="003E78F8">
        <w:rPr>
          <w:rStyle w:val="Emphasis"/>
        </w:rPr>
        <w:t>policy</w:t>
      </w:r>
      <w:r w:rsidRPr="003E78F8">
        <w:rPr>
          <w:rStyle w:val="StyleUnderline"/>
        </w:rPr>
        <w:t xml:space="preserve"> </w:t>
      </w:r>
      <w:r w:rsidRPr="003E78F8">
        <w:rPr>
          <w:rStyle w:val="Emphasis"/>
        </w:rPr>
        <w:t>issues</w:t>
      </w:r>
      <w:r w:rsidRPr="003E78F8">
        <w:rPr>
          <w:sz w:val="16"/>
        </w:rPr>
        <w:t xml:space="preserve"> (such as climate change, large asteroid detection, and long-term nuclear waste) </w:t>
      </w:r>
      <w:r w:rsidRPr="003E78F8">
        <w:rPr>
          <w:rStyle w:val="StyleUnderline"/>
        </w:rPr>
        <w:t>but also</w:t>
      </w:r>
      <w:r w:rsidRPr="003E78F8">
        <w:rPr>
          <w:sz w:val="16"/>
        </w:rPr>
        <w:t xml:space="preserve"> the need to </w:t>
      </w:r>
      <w:r w:rsidRPr="003E78F8">
        <w:rPr>
          <w:rStyle w:val="Emphasis"/>
        </w:rPr>
        <w:t>identify similar threats</w:t>
      </w:r>
      <w:r w:rsidRPr="003E78F8">
        <w:rPr>
          <w:rStyle w:val="StyleUnderline"/>
        </w:rPr>
        <w:t xml:space="preserve"> before they arise.</w:t>
      </w:r>
    </w:p>
    <w:p w14:paraId="68A5B667" w14:textId="77777777" w:rsidR="0091212D" w:rsidRDefault="0091212D" w:rsidP="0091212D">
      <w:pPr>
        <w:pStyle w:val="Heading4"/>
      </w:pPr>
      <w:r>
        <w:t xml:space="preserve">Proactive measures mitigate a </w:t>
      </w:r>
      <w:r w:rsidRPr="003D05DA">
        <w:rPr>
          <w:u w:val="single"/>
        </w:rPr>
        <w:t>laundry list</w:t>
      </w:r>
      <w:r>
        <w:t xml:space="preserve"> of emerging </w:t>
      </w:r>
      <w:r w:rsidRPr="00454510">
        <w:rPr>
          <w:u w:val="single"/>
        </w:rPr>
        <w:t>catastrophic risks</w:t>
      </w:r>
      <w:r>
        <w:t xml:space="preserve"> – </w:t>
      </w:r>
      <w:r w:rsidRPr="00F10096">
        <w:rPr>
          <w:u w:val="single"/>
        </w:rPr>
        <w:t>extinction</w:t>
      </w:r>
      <w:r w:rsidRPr="00AB633F">
        <w:t>.</w:t>
      </w:r>
    </w:p>
    <w:p w14:paraId="38537FFC" w14:textId="77777777" w:rsidR="0091212D" w:rsidRPr="00BA2DCC" w:rsidRDefault="0091212D" w:rsidP="0091212D">
      <w:proofErr w:type="spellStart"/>
      <w:r>
        <w:rPr>
          <w:rStyle w:val="Style13ptBold"/>
        </w:rPr>
        <w:t>Beckstead</w:t>
      </w:r>
      <w:proofErr w:type="spellEnd"/>
      <w:r w:rsidRPr="00702E8D">
        <w:rPr>
          <w:rStyle w:val="Style13ptBold"/>
          <w:b w:val="0"/>
        </w:rPr>
        <w:t xml:space="preserve"> </w:t>
      </w:r>
      <w:r w:rsidRPr="00702E8D">
        <w:rPr>
          <w:rStyle w:val="Style13ptBold"/>
        </w:rPr>
        <w:t>14</w:t>
      </w:r>
      <w:r>
        <w:t xml:space="preserve"> [</w:t>
      </w:r>
      <w:r w:rsidRPr="00702E8D">
        <w:t xml:space="preserve">Nick </w:t>
      </w:r>
      <w:proofErr w:type="spellStart"/>
      <w:r w:rsidRPr="00702E8D">
        <w:t>Beckstead</w:t>
      </w:r>
      <w:proofErr w:type="spellEnd"/>
      <w:r>
        <w:t xml:space="preserve">, </w:t>
      </w:r>
      <w:r w:rsidRPr="00702E8D">
        <w:t xml:space="preserve">Nick Bostrom, </w:t>
      </w:r>
      <w:proofErr w:type="spellStart"/>
      <w:r w:rsidRPr="00702E8D">
        <w:t>Niel</w:t>
      </w:r>
      <w:proofErr w:type="spellEnd"/>
      <w:r w:rsidRPr="00702E8D">
        <w:t xml:space="preserve"> Bowerman, Owen Cotton-Barratt</w:t>
      </w:r>
      <w:r>
        <w:t>,</w:t>
      </w:r>
      <w:r w:rsidRPr="00702E8D">
        <w:t xml:space="preserve"> William MacAskill, Seán Ó </w:t>
      </w:r>
      <w:proofErr w:type="spellStart"/>
      <w:r w:rsidRPr="00702E8D">
        <w:t>hÉigeartaigh</w:t>
      </w:r>
      <w:proofErr w:type="spellEnd"/>
      <w:r w:rsidRPr="00702E8D">
        <w:t>, Toby Ord,</w:t>
      </w:r>
      <w:r>
        <w:t xml:space="preserve"> * Future of Humanity Institute, University of Oxford, ** Director, Future of Humanity Institute, University of Oxford, ***</w:t>
      </w:r>
      <w:r w:rsidRPr="00BA2DCC">
        <w:t xml:space="preserve"> </w:t>
      </w:r>
      <w:r>
        <w:t xml:space="preserve">Global Priorities Project, Centre for Effective Altruism; Department of Physics, University of Oxford, **** Global Priorities Project, Centre for Effective Altruism; Future of Humanity Institute, University of Oxford, ***** </w:t>
      </w:r>
      <w:proofErr w:type="spellStart"/>
      <w:r>
        <w:t>Uehiro</w:t>
      </w:r>
      <w:proofErr w:type="spellEnd"/>
      <w:r>
        <w:t xml:space="preserve"> Centre for Practical Ethics, University of Oxford, </w:t>
      </w:r>
      <w:r w:rsidRPr="00702E8D">
        <w:t>*****</w:t>
      </w:r>
      <w:r>
        <w:t xml:space="preserve">* Cambridge Centre for the Study of Existential Risk; Future of Humanity Institute, University of Oxford, </w:t>
      </w:r>
      <w:r w:rsidRPr="00702E8D">
        <w:t>******</w:t>
      </w:r>
      <w:r>
        <w:t xml:space="preserve">* </w:t>
      </w:r>
      <w:proofErr w:type="spellStart"/>
      <w:r>
        <w:t>Programme</w:t>
      </w:r>
      <w:proofErr w:type="spellEnd"/>
      <w:r>
        <w:t xml:space="preserve"> on the Impacts of Future Technology, Oxford Martin School, University of Oxford,</w:t>
      </w:r>
      <w:r w:rsidRPr="00702E8D">
        <w:t xml:space="preserve"> </w:t>
      </w:r>
      <w:r>
        <w:t>“</w:t>
      </w:r>
      <w:r w:rsidRPr="00BA2DCC">
        <w:t>Policy Brief: Unprecedented Technological Risks</w:t>
      </w:r>
      <w:r>
        <w:t xml:space="preserve">,” 2014, </w:t>
      </w:r>
      <w:r w:rsidRPr="00702E8D">
        <w:rPr>
          <w:i/>
          <w:iCs/>
        </w:rPr>
        <w:t xml:space="preserve">The Global Priorities Project, The Future of Humanity Institute, The Oxford Martin </w:t>
      </w:r>
      <w:proofErr w:type="spellStart"/>
      <w:r w:rsidRPr="00702E8D">
        <w:rPr>
          <w:i/>
          <w:iCs/>
        </w:rPr>
        <w:t>Programme</w:t>
      </w:r>
      <w:proofErr w:type="spellEnd"/>
      <w:r w:rsidRPr="00702E8D">
        <w:rPr>
          <w:i/>
          <w:iCs/>
        </w:rPr>
        <w:t xml:space="preserve"> on the Impacts of Future Technology, and The Centre for the Study of Existential Risk</w:t>
      </w:r>
      <w:r w:rsidRPr="00702E8D">
        <w:t>,</w:t>
      </w:r>
      <w:r>
        <w:t xml:space="preserve"> </w:t>
      </w:r>
      <w:r w:rsidRPr="00702E8D">
        <w:t>https://www.fhi.ox.ac.uk/wp-content/uploads/Unprecedented-Technological-Risks.pdf</w:t>
      </w:r>
      <w:r>
        <w:t>, Accessed: 03/13/21, EA]</w:t>
      </w:r>
    </w:p>
    <w:p w14:paraId="7661B5F8" w14:textId="77777777" w:rsidR="0091212D" w:rsidRPr="006012A9" w:rsidRDefault="0091212D" w:rsidP="0091212D">
      <w:pPr>
        <w:rPr>
          <w:sz w:val="16"/>
        </w:rPr>
      </w:pPr>
      <w:r w:rsidRPr="006012A9">
        <w:rPr>
          <w:sz w:val="16"/>
        </w:rPr>
        <w:t xml:space="preserve">In the near future, </w:t>
      </w:r>
      <w:r w:rsidRPr="00F10096">
        <w:rPr>
          <w:rStyle w:val="StyleUnderline"/>
          <w:highlight w:val="green"/>
        </w:rPr>
        <w:t>major</w:t>
      </w:r>
      <w:r w:rsidRPr="006012A9">
        <w:rPr>
          <w:rStyle w:val="StyleUnderline"/>
        </w:rPr>
        <w:t xml:space="preserve"> technological </w:t>
      </w:r>
      <w:r w:rsidRPr="00F10096">
        <w:rPr>
          <w:rStyle w:val="StyleUnderline"/>
          <w:highlight w:val="green"/>
        </w:rPr>
        <w:t>developments</w:t>
      </w:r>
      <w:r w:rsidRPr="006012A9">
        <w:rPr>
          <w:rStyle w:val="StyleUnderline"/>
        </w:rPr>
        <w:t xml:space="preserve"> will </w:t>
      </w:r>
      <w:r w:rsidRPr="00F10096">
        <w:rPr>
          <w:rStyle w:val="StyleUnderline"/>
          <w:highlight w:val="green"/>
        </w:rPr>
        <w:t xml:space="preserve">give rise to </w:t>
      </w:r>
      <w:r w:rsidRPr="00F10096">
        <w:rPr>
          <w:rStyle w:val="Emphasis"/>
          <w:highlight w:val="green"/>
        </w:rPr>
        <w:t>new</w:t>
      </w:r>
      <w:r w:rsidRPr="006012A9">
        <w:rPr>
          <w:rStyle w:val="Emphasis"/>
        </w:rPr>
        <w:t xml:space="preserve"> unprecedented </w:t>
      </w:r>
      <w:r w:rsidRPr="00F10096">
        <w:rPr>
          <w:rStyle w:val="Emphasis"/>
          <w:highlight w:val="green"/>
        </w:rPr>
        <w:t>risks</w:t>
      </w:r>
      <w:r w:rsidRPr="006012A9">
        <w:rPr>
          <w:sz w:val="16"/>
        </w:rPr>
        <w:t xml:space="preserve">. In particular, like nuclear technology, </w:t>
      </w:r>
      <w:r w:rsidRPr="006012A9">
        <w:rPr>
          <w:rStyle w:val="StyleUnderline"/>
        </w:rPr>
        <w:t xml:space="preserve">developments in </w:t>
      </w:r>
      <w:r w:rsidRPr="00F10096">
        <w:rPr>
          <w:rStyle w:val="Emphasis"/>
          <w:highlight w:val="green"/>
        </w:rPr>
        <w:t>synthetic</w:t>
      </w:r>
      <w:r w:rsidRPr="00F10096">
        <w:rPr>
          <w:rStyle w:val="StyleUnderline"/>
          <w:highlight w:val="green"/>
        </w:rPr>
        <w:t xml:space="preserve"> </w:t>
      </w:r>
      <w:r w:rsidRPr="00F10096">
        <w:rPr>
          <w:rStyle w:val="Emphasis"/>
          <w:highlight w:val="green"/>
        </w:rPr>
        <w:t>biology, geoengineering, distributed manufacturing and a</w:t>
      </w:r>
      <w:r w:rsidRPr="006012A9">
        <w:rPr>
          <w:rStyle w:val="Emphasis"/>
        </w:rPr>
        <w:t xml:space="preserve">rtificial </w:t>
      </w:r>
      <w:r w:rsidRPr="00F10096">
        <w:rPr>
          <w:rStyle w:val="Emphasis"/>
          <w:highlight w:val="green"/>
        </w:rPr>
        <w:t>i</w:t>
      </w:r>
      <w:r w:rsidRPr="006012A9">
        <w:rPr>
          <w:rStyle w:val="Emphasis"/>
        </w:rPr>
        <w:t>ntelligence</w:t>
      </w:r>
      <w:r w:rsidRPr="006012A9">
        <w:rPr>
          <w:rStyle w:val="StyleUnderline"/>
        </w:rPr>
        <w:t xml:space="preserve"> </w:t>
      </w:r>
      <w:r w:rsidRPr="00F10096">
        <w:rPr>
          <w:rStyle w:val="StyleUnderline"/>
          <w:highlight w:val="green"/>
        </w:rPr>
        <w:t xml:space="preserve">create risks of </w:t>
      </w:r>
      <w:r w:rsidRPr="00F10096">
        <w:rPr>
          <w:rStyle w:val="Emphasis"/>
          <w:highlight w:val="green"/>
        </w:rPr>
        <w:t>catastrophe</w:t>
      </w:r>
      <w:r w:rsidRPr="006012A9">
        <w:rPr>
          <w:rStyle w:val="StyleUnderline"/>
        </w:rPr>
        <w:t xml:space="preserve"> on a</w:t>
      </w:r>
      <w:r w:rsidRPr="006012A9">
        <w:rPr>
          <w:rStyle w:val="Emphasis"/>
        </w:rPr>
        <w:t xml:space="preserve"> global scale.</w:t>
      </w:r>
      <w:r w:rsidRPr="006012A9">
        <w:rPr>
          <w:rStyle w:val="StyleUnderline"/>
        </w:rPr>
        <w:t xml:space="preserve"> </w:t>
      </w:r>
      <w:r w:rsidRPr="006012A9">
        <w:rPr>
          <w:sz w:val="16"/>
        </w:rPr>
        <w:t xml:space="preserve">These </w:t>
      </w:r>
      <w:r w:rsidRPr="006012A9">
        <w:rPr>
          <w:rStyle w:val="StyleUnderline"/>
        </w:rPr>
        <w:t xml:space="preserve">new technologies will have </w:t>
      </w:r>
      <w:r w:rsidRPr="006012A9">
        <w:rPr>
          <w:rStyle w:val="Emphasis"/>
        </w:rPr>
        <w:t>very</w:t>
      </w:r>
      <w:r w:rsidRPr="006012A9">
        <w:rPr>
          <w:rStyle w:val="StyleUnderline"/>
        </w:rPr>
        <w:t xml:space="preserve"> </w:t>
      </w:r>
      <w:r w:rsidRPr="006012A9">
        <w:rPr>
          <w:rStyle w:val="Emphasis"/>
        </w:rPr>
        <w:t>large</w:t>
      </w:r>
      <w:r w:rsidRPr="006012A9">
        <w:rPr>
          <w:rStyle w:val="StyleUnderline"/>
        </w:rPr>
        <w:t xml:space="preserve"> </w:t>
      </w:r>
      <w:r w:rsidRPr="006012A9">
        <w:rPr>
          <w:rStyle w:val="Emphasis"/>
        </w:rPr>
        <w:t>benefits</w:t>
      </w:r>
      <w:r w:rsidRPr="006012A9">
        <w:rPr>
          <w:sz w:val="16"/>
        </w:rPr>
        <w:t xml:space="preserve"> to humankind. </w:t>
      </w:r>
      <w:r w:rsidRPr="006012A9">
        <w:rPr>
          <w:rStyle w:val="StyleUnderline"/>
        </w:rPr>
        <w:t xml:space="preserve">But, </w:t>
      </w:r>
      <w:r w:rsidRPr="00F10096">
        <w:rPr>
          <w:rStyle w:val="StyleUnderline"/>
        </w:rPr>
        <w:t>without</w:t>
      </w:r>
      <w:r w:rsidRPr="006012A9">
        <w:rPr>
          <w:rStyle w:val="StyleUnderline"/>
        </w:rPr>
        <w:t xml:space="preserve"> proper </w:t>
      </w:r>
      <w:r w:rsidRPr="00F10096">
        <w:rPr>
          <w:rStyle w:val="StyleUnderline"/>
        </w:rPr>
        <w:t>regulation</w:t>
      </w:r>
      <w:r w:rsidRPr="006012A9">
        <w:rPr>
          <w:sz w:val="16"/>
        </w:rPr>
        <w:t xml:space="preserve">, they </w:t>
      </w:r>
      <w:r w:rsidRPr="006012A9">
        <w:rPr>
          <w:rStyle w:val="StyleUnderline"/>
        </w:rPr>
        <w:t>risk</w:t>
      </w:r>
      <w:r w:rsidRPr="006012A9">
        <w:rPr>
          <w:sz w:val="16"/>
        </w:rPr>
        <w:t xml:space="preserve"> the creation of </w:t>
      </w:r>
      <w:r w:rsidRPr="006012A9">
        <w:rPr>
          <w:rStyle w:val="Emphasis"/>
        </w:rPr>
        <w:t>new weapons of mass destruction</w:t>
      </w:r>
      <w:r w:rsidRPr="006012A9">
        <w:rPr>
          <w:sz w:val="16"/>
        </w:rPr>
        <w:t xml:space="preserve">, the start of </w:t>
      </w:r>
      <w:r w:rsidRPr="006012A9">
        <w:rPr>
          <w:rStyle w:val="Emphasis"/>
        </w:rPr>
        <w:t>a new arms race</w:t>
      </w:r>
      <w:r w:rsidRPr="006012A9">
        <w:rPr>
          <w:rStyle w:val="StyleUnderline"/>
        </w:rPr>
        <w:t>, or</w:t>
      </w:r>
      <w:r w:rsidRPr="006012A9">
        <w:rPr>
          <w:sz w:val="16"/>
        </w:rPr>
        <w:t xml:space="preserve"> catastrophe through </w:t>
      </w:r>
      <w:r w:rsidRPr="006012A9">
        <w:rPr>
          <w:rStyle w:val="Emphasis"/>
        </w:rPr>
        <w:t>accidental</w:t>
      </w:r>
      <w:r w:rsidRPr="006012A9">
        <w:rPr>
          <w:rStyle w:val="StyleUnderline"/>
        </w:rPr>
        <w:t xml:space="preserve"> </w:t>
      </w:r>
      <w:r w:rsidRPr="006012A9">
        <w:rPr>
          <w:rStyle w:val="Emphasis"/>
        </w:rPr>
        <w:t>misuse</w:t>
      </w:r>
      <w:r w:rsidRPr="006012A9">
        <w:rPr>
          <w:sz w:val="16"/>
        </w:rPr>
        <w:t xml:space="preserve">. Some experts have suggested that these </w:t>
      </w:r>
      <w:r w:rsidRPr="003D05DA">
        <w:rPr>
          <w:rStyle w:val="StyleUnderline"/>
        </w:rPr>
        <w:t>technologies are</w:t>
      </w:r>
      <w:r w:rsidRPr="006012A9">
        <w:rPr>
          <w:sz w:val="16"/>
        </w:rPr>
        <w:t xml:space="preserve"> even </w:t>
      </w:r>
      <w:r w:rsidRPr="003D05DA">
        <w:rPr>
          <w:rStyle w:val="Emphasis"/>
          <w:highlight w:val="green"/>
        </w:rPr>
        <w:t>more worrying than nuclear weapons</w:t>
      </w:r>
      <w:r w:rsidRPr="003D05DA">
        <w:rPr>
          <w:rStyle w:val="StyleUnderline"/>
        </w:rPr>
        <w:t xml:space="preserve">, because they are </w:t>
      </w:r>
      <w:r w:rsidRPr="003D05DA">
        <w:rPr>
          <w:rStyle w:val="Emphasis"/>
        </w:rPr>
        <w:t>more difficult to control</w:t>
      </w:r>
      <w:r w:rsidRPr="003D05DA">
        <w:rPr>
          <w:rStyle w:val="StyleUnderline"/>
        </w:rPr>
        <w:t xml:space="preserve">. </w:t>
      </w:r>
      <w:r w:rsidRPr="006012A9">
        <w:rPr>
          <w:sz w:val="16"/>
        </w:rPr>
        <w:t>Whereas nuclear weapons require the rare and controllable resources of uranium-235 or plutonium-239, once these new technologies are developed, they will be very difficult to regulate and easily accessible to small countries or even terrorist groups.</w:t>
      </w:r>
    </w:p>
    <w:p w14:paraId="1D8ED99E" w14:textId="77777777" w:rsidR="0091212D" w:rsidRPr="00F10096" w:rsidRDefault="0091212D" w:rsidP="0091212D">
      <w:pPr>
        <w:rPr>
          <w:rStyle w:val="StyleUnderline"/>
        </w:rPr>
      </w:pPr>
      <w:r w:rsidRPr="00F10096">
        <w:rPr>
          <w:sz w:val="16"/>
        </w:rPr>
        <w:t xml:space="preserve">Moreover, </w:t>
      </w:r>
      <w:r w:rsidRPr="006012A9">
        <w:rPr>
          <w:rStyle w:val="StyleUnderline"/>
        </w:rPr>
        <w:t xml:space="preserve">these </w:t>
      </w:r>
      <w:r w:rsidRPr="00F10096">
        <w:rPr>
          <w:rStyle w:val="StyleUnderline"/>
          <w:highlight w:val="green"/>
        </w:rPr>
        <w:t>risks are</w:t>
      </w:r>
      <w:r w:rsidRPr="00F10096">
        <w:rPr>
          <w:sz w:val="16"/>
        </w:rPr>
        <w:t xml:space="preserve"> currently </w:t>
      </w:r>
      <w:r w:rsidRPr="00F10096">
        <w:rPr>
          <w:rStyle w:val="Emphasis"/>
          <w:highlight w:val="green"/>
        </w:rPr>
        <w:t>underregulated</w:t>
      </w:r>
      <w:r w:rsidRPr="00F10096">
        <w:rPr>
          <w:sz w:val="16"/>
        </w:rPr>
        <w:t xml:space="preserve">, for a number of reasons. </w:t>
      </w:r>
      <w:r w:rsidRPr="006012A9">
        <w:rPr>
          <w:rStyle w:val="StyleUnderline"/>
        </w:rPr>
        <w:t xml:space="preserve">Protection against such risks is a </w:t>
      </w:r>
      <w:r w:rsidRPr="00F10096">
        <w:rPr>
          <w:rStyle w:val="Emphasis"/>
          <w:highlight w:val="green"/>
        </w:rPr>
        <w:t>global</w:t>
      </w:r>
      <w:r w:rsidRPr="00F10096">
        <w:rPr>
          <w:rStyle w:val="StyleUnderline"/>
          <w:highlight w:val="green"/>
        </w:rPr>
        <w:t xml:space="preserve"> </w:t>
      </w:r>
      <w:r w:rsidRPr="00F10096">
        <w:rPr>
          <w:rStyle w:val="Emphasis"/>
          <w:highlight w:val="green"/>
        </w:rPr>
        <w:t>public</w:t>
      </w:r>
      <w:r w:rsidRPr="00F10096">
        <w:rPr>
          <w:rStyle w:val="StyleUnderline"/>
          <w:highlight w:val="green"/>
        </w:rPr>
        <w:t xml:space="preserve"> </w:t>
      </w:r>
      <w:r w:rsidRPr="00F10096">
        <w:rPr>
          <w:rStyle w:val="Emphasis"/>
          <w:highlight w:val="green"/>
        </w:rPr>
        <w:t>good</w:t>
      </w:r>
      <w:r w:rsidRPr="006012A9">
        <w:rPr>
          <w:rStyle w:val="StyleUnderline"/>
        </w:rPr>
        <w:t xml:space="preserve"> and</w:t>
      </w:r>
      <w:r w:rsidRPr="00F10096">
        <w:rPr>
          <w:sz w:val="16"/>
        </w:rPr>
        <w:t xml:space="preserve"> thus </w:t>
      </w:r>
      <w:r w:rsidRPr="00F10096">
        <w:rPr>
          <w:rStyle w:val="StyleUnderline"/>
          <w:highlight w:val="green"/>
        </w:rPr>
        <w:t>undersupplied</w:t>
      </w:r>
      <w:r w:rsidRPr="006012A9">
        <w:rPr>
          <w:rStyle w:val="StyleUnderline"/>
        </w:rPr>
        <w:t xml:space="preserve"> by the market. Implementation</w:t>
      </w:r>
      <w:r w:rsidRPr="00F10096">
        <w:rPr>
          <w:sz w:val="16"/>
        </w:rPr>
        <w:t xml:space="preserve"> often </w:t>
      </w:r>
      <w:r w:rsidRPr="006012A9">
        <w:rPr>
          <w:rStyle w:val="StyleUnderline"/>
        </w:rPr>
        <w:t>requires</w:t>
      </w:r>
      <w:r w:rsidRPr="006012A9">
        <w:rPr>
          <w:rStyle w:val="Emphasis"/>
        </w:rPr>
        <w:t xml:space="preserve"> </w:t>
      </w:r>
      <w:r w:rsidRPr="00F10096">
        <w:rPr>
          <w:rStyle w:val="Emphasis"/>
          <w:highlight w:val="green"/>
        </w:rPr>
        <w:t>cooperation among</w:t>
      </w:r>
      <w:r w:rsidRPr="006012A9">
        <w:rPr>
          <w:rStyle w:val="Emphasis"/>
        </w:rPr>
        <w:t xml:space="preserve"> many </w:t>
      </w:r>
      <w:r w:rsidRPr="00F10096">
        <w:rPr>
          <w:rStyle w:val="Emphasis"/>
          <w:highlight w:val="green"/>
        </w:rPr>
        <w:t>governments</w:t>
      </w:r>
      <w:r w:rsidRPr="006012A9">
        <w:rPr>
          <w:rStyle w:val="StyleUnderline"/>
        </w:rPr>
        <w:t xml:space="preserve">, which </w:t>
      </w:r>
      <w:r w:rsidRPr="00F10096">
        <w:rPr>
          <w:rStyle w:val="StyleUnderline"/>
          <w:highlight w:val="green"/>
        </w:rPr>
        <w:t>adds</w:t>
      </w:r>
      <w:r w:rsidRPr="006012A9">
        <w:rPr>
          <w:rStyle w:val="StyleUnderline"/>
        </w:rPr>
        <w:t xml:space="preserve"> political </w:t>
      </w:r>
      <w:r w:rsidRPr="00F10096">
        <w:rPr>
          <w:rStyle w:val="StyleUnderline"/>
          <w:highlight w:val="green"/>
        </w:rPr>
        <w:t>complexity</w:t>
      </w:r>
      <w:r w:rsidRPr="006012A9">
        <w:rPr>
          <w:rStyle w:val="StyleUnderline"/>
        </w:rPr>
        <w:t>.</w:t>
      </w:r>
      <w:r w:rsidRPr="00F10096">
        <w:rPr>
          <w:rStyle w:val="StyleUnderline"/>
        </w:rPr>
        <w:t xml:space="preserve"> Due to the </w:t>
      </w:r>
      <w:r w:rsidRPr="00F10096">
        <w:rPr>
          <w:rStyle w:val="Emphasis"/>
        </w:rPr>
        <w:t>unprecedented</w:t>
      </w:r>
      <w:r w:rsidRPr="00F10096">
        <w:rPr>
          <w:rStyle w:val="StyleUnderline"/>
        </w:rPr>
        <w:t xml:space="preserve"> </w:t>
      </w:r>
      <w:r w:rsidRPr="00F10096">
        <w:rPr>
          <w:rStyle w:val="Emphasis"/>
        </w:rPr>
        <w:t>nature</w:t>
      </w:r>
      <w:r w:rsidRPr="00F10096">
        <w:rPr>
          <w:rStyle w:val="StyleUnderline"/>
        </w:rPr>
        <w:t xml:space="preserve"> of</w:t>
      </w:r>
      <w:r w:rsidRPr="00F10096">
        <w:rPr>
          <w:sz w:val="16"/>
        </w:rPr>
        <w:t xml:space="preserve"> the </w:t>
      </w:r>
      <w:r w:rsidRPr="00F10096">
        <w:rPr>
          <w:rStyle w:val="StyleUnderline"/>
        </w:rPr>
        <w:t xml:space="preserve">risks, </w:t>
      </w:r>
      <w:r w:rsidRPr="003D05DA">
        <w:rPr>
          <w:rStyle w:val="StyleUnderline"/>
          <w:highlight w:val="green"/>
        </w:rPr>
        <w:t xml:space="preserve">there is </w:t>
      </w:r>
      <w:r w:rsidRPr="003D05DA">
        <w:rPr>
          <w:rStyle w:val="Emphasis"/>
          <w:highlight w:val="green"/>
        </w:rPr>
        <w:t>little</w:t>
      </w:r>
      <w:r w:rsidRPr="00F10096">
        <w:rPr>
          <w:sz w:val="16"/>
        </w:rPr>
        <w:t xml:space="preserve"> or no </w:t>
      </w:r>
      <w:r w:rsidRPr="003D05DA">
        <w:rPr>
          <w:rStyle w:val="Emphasis"/>
          <w:highlight w:val="green"/>
        </w:rPr>
        <w:t>previous</w:t>
      </w:r>
      <w:r w:rsidRPr="003D05DA">
        <w:rPr>
          <w:rStyle w:val="StyleUnderline"/>
          <w:highlight w:val="green"/>
        </w:rPr>
        <w:t xml:space="preserve"> </w:t>
      </w:r>
      <w:r w:rsidRPr="003D05DA">
        <w:rPr>
          <w:rStyle w:val="Emphasis"/>
          <w:highlight w:val="green"/>
        </w:rPr>
        <w:t>experience</w:t>
      </w:r>
      <w:r w:rsidRPr="00F10096">
        <w:rPr>
          <w:rStyle w:val="StyleUnderline"/>
        </w:rPr>
        <w:t xml:space="preserve"> from which to draw lessons and form policy.</w:t>
      </w:r>
      <w:r w:rsidRPr="00F10096">
        <w:rPr>
          <w:sz w:val="16"/>
        </w:rPr>
        <w:t xml:space="preserve"> And </w:t>
      </w:r>
      <w:r w:rsidRPr="00F10096">
        <w:rPr>
          <w:rStyle w:val="StyleUnderline"/>
        </w:rPr>
        <w:t xml:space="preserve">the </w:t>
      </w:r>
      <w:r w:rsidRPr="00F10096">
        <w:rPr>
          <w:rStyle w:val="Emphasis"/>
          <w:highlight w:val="green"/>
        </w:rPr>
        <w:t>beneficiaries</w:t>
      </w:r>
      <w:r w:rsidRPr="00F10096">
        <w:rPr>
          <w:rStyle w:val="StyleUnderline"/>
        </w:rPr>
        <w:t xml:space="preserve"> of preventative policy </w:t>
      </w:r>
      <w:r w:rsidRPr="00B92B5B">
        <w:rPr>
          <w:rStyle w:val="StyleUnderline"/>
        </w:rPr>
        <w:t>include</w:t>
      </w:r>
      <w:r w:rsidRPr="00B92B5B">
        <w:rPr>
          <w:rStyle w:val="Emphasis"/>
        </w:rPr>
        <w:t xml:space="preserve"> people who </w:t>
      </w:r>
      <w:r w:rsidRPr="00B92B5B">
        <w:rPr>
          <w:rStyle w:val="Emphasis"/>
          <w:highlight w:val="green"/>
        </w:rPr>
        <w:t>have n</w:t>
      </w:r>
      <w:r w:rsidRPr="00F10096">
        <w:rPr>
          <w:rStyle w:val="Emphasis"/>
          <w:highlight w:val="green"/>
        </w:rPr>
        <w:t>o sw</w:t>
      </w:r>
      <w:r w:rsidRPr="00B92B5B">
        <w:rPr>
          <w:rStyle w:val="Emphasis"/>
          <w:highlight w:val="green"/>
        </w:rPr>
        <w:t>ay over current</w:t>
      </w:r>
      <w:r w:rsidRPr="00F10096">
        <w:rPr>
          <w:rStyle w:val="Emphasis"/>
        </w:rPr>
        <w:t xml:space="preserve"> political </w:t>
      </w:r>
      <w:r w:rsidRPr="00B92B5B">
        <w:rPr>
          <w:rStyle w:val="Emphasis"/>
          <w:highlight w:val="green"/>
        </w:rPr>
        <w:t>processes</w:t>
      </w:r>
      <w:r w:rsidRPr="00F10096">
        <w:rPr>
          <w:rStyle w:val="StyleUnderline"/>
        </w:rPr>
        <w:t xml:space="preserve"> — our children and grandchildren.</w:t>
      </w:r>
    </w:p>
    <w:p w14:paraId="0C3F32E1" w14:textId="77777777" w:rsidR="0091212D" w:rsidRPr="00F10096" w:rsidRDefault="0091212D" w:rsidP="0091212D">
      <w:pPr>
        <w:rPr>
          <w:rStyle w:val="StyleUnderline"/>
        </w:rPr>
      </w:pPr>
      <w:r w:rsidRPr="00F10096">
        <w:rPr>
          <w:sz w:val="16"/>
        </w:rPr>
        <w:t xml:space="preserve">Given the unpredictable nature of technological progress, </w:t>
      </w:r>
      <w:r w:rsidRPr="00F10096">
        <w:rPr>
          <w:rStyle w:val="StyleUnderline"/>
          <w:highlight w:val="green"/>
        </w:rPr>
        <w:t>development</w:t>
      </w:r>
      <w:r w:rsidRPr="00F10096">
        <w:rPr>
          <w:rStyle w:val="StyleUnderline"/>
        </w:rPr>
        <w:t xml:space="preserve"> of</w:t>
      </w:r>
      <w:r w:rsidRPr="00F10096">
        <w:rPr>
          <w:sz w:val="16"/>
        </w:rPr>
        <w:t xml:space="preserve"> these </w:t>
      </w:r>
      <w:r w:rsidRPr="00F10096">
        <w:rPr>
          <w:rStyle w:val="StyleUnderline"/>
        </w:rPr>
        <w:t xml:space="preserve">technologies </w:t>
      </w:r>
      <w:r w:rsidRPr="00F10096">
        <w:rPr>
          <w:rStyle w:val="StyleUnderline"/>
          <w:highlight w:val="green"/>
        </w:rPr>
        <w:t>may be</w:t>
      </w:r>
      <w:r w:rsidRPr="00F10096">
        <w:rPr>
          <w:rStyle w:val="StyleUnderline"/>
        </w:rPr>
        <w:t xml:space="preserve"> </w:t>
      </w:r>
      <w:r w:rsidRPr="00F10096">
        <w:rPr>
          <w:rStyle w:val="Emphasis"/>
        </w:rPr>
        <w:t>unexpectedly</w:t>
      </w:r>
      <w:r w:rsidRPr="00F10096">
        <w:rPr>
          <w:rStyle w:val="StyleUnderline"/>
        </w:rPr>
        <w:t xml:space="preserve"> </w:t>
      </w:r>
      <w:r w:rsidRPr="00F10096">
        <w:rPr>
          <w:rStyle w:val="Emphasis"/>
          <w:highlight w:val="green"/>
        </w:rPr>
        <w:t>rapid</w:t>
      </w:r>
      <w:r w:rsidRPr="00F10096">
        <w:rPr>
          <w:rStyle w:val="StyleUnderline"/>
        </w:rPr>
        <w:t xml:space="preserve">. A </w:t>
      </w:r>
      <w:r w:rsidRPr="00F10096">
        <w:rPr>
          <w:rStyle w:val="StyleUnderline"/>
          <w:highlight w:val="green"/>
        </w:rPr>
        <w:t>political reaction</w:t>
      </w:r>
      <w:r w:rsidRPr="00F10096">
        <w:rPr>
          <w:rStyle w:val="StyleUnderline"/>
        </w:rPr>
        <w:t xml:space="preserve"> to these technologies only</w:t>
      </w:r>
      <w:r w:rsidRPr="00F10096">
        <w:rPr>
          <w:sz w:val="16"/>
        </w:rPr>
        <w:t xml:space="preserve"> when they are already</w:t>
      </w:r>
      <w:r w:rsidRPr="00F10096">
        <w:rPr>
          <w:rStyle w:val="StyleUnderline"/>
        </w:rPr>
        <w:t xml:space="preserve"> </w:t>
      </w:r>
      <w:r w:rsidRPr="00F10096">
        <w:rPr>
          <w:rStyle w:val="StyleUnderline"/>
          <w:highlight w:val="green"/>
        </w:rPr>
        <w:t>on the brink</w:t>
      </w:r>
      <w:r w:rsidRPr="00F10096">
        <w:rPr>
          <w:rStyle w:val="StyleUnderline"/>
        </w:rPr>
        <w:t xml:space="preserve"> of development </w:t>
      </w:r>
      <w:r w:rsidRPr="00F10096">
        <w:rPr>
          <w:rStyle w:val="Emphasis"/>
          <w:highlight w:val="green"/>
        </w:rPr>
        <w:t>may</w:t>
      </w:r>
      <w:r w:rsidRPr="00F10096">
        <w:rPr>
          <w:sz w:val="16"/>
        </w:rPr>
        <w:t xml:space="preserve"> therefore </w:t>
      </w:r>
      <w:r w:rsidRPr="00F10096">
        <w:rPr>
          <w:rStyle w:val="Emphasis"/>
          <w:highlight w:val="green"/>
        </w:rPr>
        <w:t xml:space="preserve">be too late. </w:t>
      </w:r>
      <w:r w:rsidRPr="00F10096">
        <w:rPr>
          <w:rStyle w:val="StyleUnderline"/>
          <w:highlight w:val="green"/>
        </w:rPr>
        <w:t>We need</w:t>
      </w:r>
      <w:r w:rsidRPr="00F10096">
        <w:rPr>
          <w:sz w:val="16"/>
        </w:rPr>
        <w:t xml:space="preserve"> to implement </w:t>
      </w:r>
      <w:r w:rsidRPr="008C5483">
        <w:rPr>
          <w:rStyle w:val="Emphasis"/>
          <w:highlight w:val="green"/>
          <w:bdr w:val="single" w:sz="4" w:space="0" w:color="auto"/>
        </w:rPr>
        <w:t>prudent</w:t>
      </w:r>
      <w:r w:rsidRPr="008C5483">
        <w:rPr>
          <w:rStyle w:val="StyleUnderline"/>
          <w:highlight w:val="green"/>
          <w:bdr w:val="single" w:sz="4" w:space="0" w:color="auto"/>
        </w:rPr>
        <w:t xml:space="preserve"> </w:t>
      </w:r>
      <w:r w:rsidRPr="008C5483">
        <w:rPr>
          <w:rStyle w:val="Emphasis"/>
          <w:highlight w:val="green"/>
          <w:bdr w:val="single" w:sz="4" w:space="0" w:color="auto"/>
        </w:rPr>
        <w:t>and</w:t>
      </w:r>
      <w:r w:rsidRPr="008C5483">
        <w:rPr>
          <w:rStyle w:val="StyleUnderline"/>
          <w:highlight w:val="green"/>
          <w:bdr w:val="single" w:sz="4" w:space="0" w:color="auto"/>
        </w:rPr>
        <w:t xml:space="preserve"> </w:t>
      </w:r>
      <w:r w:rsidRPr="008C5483">
        <w:rPr>
          <w:rStyle w:val="Emphasis"/>
          <w:highlight w:val="green"/>
          <w:bdr w:val="single" w:sz="4" w:space="0" w:color="auto"/>
        </w:rPr>
        <w:t>proactive policy</w:t>
      </w:r>
      <w:r w:rsidRPr="008C5483">
        <w:rPr>
          <w:rStyle w:val="Emphasis"/>
          <w:bdr w:val="single" w:sz="4" w:space="0" w:color="auto"/>
        </w:rPr>
        <w:t xml:space="preserve"> measures</w:t>
      </w:r>
      <w:r w:rsidRPr="006012A9">
        <w:rPr>
          <w:rStyle w:val="StyleUnderline"/>
        </w:rPr>
        <w:t xml:space="preserve"> in th</w:t>
      </w:r>
      <w:r w:rsidRPr="00F10096">
        <w:rPr>
          <w:rStyle w:val="StyleUnderline"/>
        </w:rPr>
        <w:t>e near futu</w:t>
      </w:r>
      <w:r w:rsidRPr="006012A9">
        <w:rPr>
          <w:rStyle w:val="StyleUnderline"/>
        </w:rPr>
        <w:t>re</w:t>
      </w:r>
      <w:r w:rsidRPr="00F10096">
        <w:rPr>
          <w:rStyle w:val="StyleUnderline"/>
        </w:rPr>
        <w:t>, even if no</w:t>
      </w:r>
      <w:r w:rsidRPr="00F10096">
        <w:rPr>
          <w:sz w:val="16"/>
        </w:rPr>
        <w:t xml:space="preserve"> such </w:t>
      </w:r>
      <w:r w:rsidRPr="00F10096">
        <w:rPr>
          <w:rStyle w:val="StyleUnderline"/>
        </w:rPr>
        <w:t>breakthroughs currently appear imminent.</w:t>
      </w:r>
    </w:p>
    <w:p w14:paraId="61B115DD" w14:textId="77777777" w:rsidR="0091212D" w:rsidRPr="0091212D" w:rsidRDefault="0091212D" w:rsidP="0091212D"/>
    <w:p w14:paraId="7ACE7560" w14:textId="44F53538" w:rsidR="004C5814" w:rsidRDefault="004C5814" w:rsidP="004C5814">
      <w:pPr>
        <w:pStyle w:val="Heading2"/>
      </w:pPr>
      <w:r>
        <w:t>Case</w:t>
      </w:r>
    </w:p>
    <w:p w14:paraId="7024A648" w14:textId="34C36444" w:rsidR="004C5814" w:rsidRDefault="004C5814" w:rsidP="004C5814">
      <w:pPr>
        <w:pStyle w:val="Heading3"/>
      </w:pPr>
      <w:r>
        <w:t>1NC---Advantage</w:t>
      </w:r>
      <w:r w:rsidR="001E22A7">
        <w:t xml:space="preserve"> 1</w:t>
      </w:r>
    </w:p>
    <w:p w14:paraId="76C73259" w14:textId="77777777" w:rsidR="0091212D" w:rsidRPr="001F3C16" w:rsidRDefault="0091212D" w:rsidP="0091212D">
      <w:pPr>
        <w:pStyle w:val="Heading4"/>
        <w:rPr>
          <w:rFonts w:cs="Calibri"/>
          <w:u w:val="single"/>
        </w:rPr>
      </w:pPr>
      <w:r w:rsidRPr="001F3C16">
        <w:rPr>
          <w:rFonts w:cs="Calibri"/>
          <w:u w:val="single"/>
        </w:rPr>
        <w:t>No debris cascades</w:t>
      </w:r>
      <w:r w:rsidRPr="001F3C16">
        <w:rPr>
          <w:rFonts w:cs="Calibri"/>
        </w:rPr>
        <w:t xml:space="preserve">, but even a </w:t>
      </w:r>
      <w:r w:rsidRPr="001F3C16">
        <w:rPr>
          <w:rFonts w:cs="Calibri"/>
          <w:u w:val="single"/>
        </w:rPr>
        <w:t>worst case</w:t>
      </w:r>
      <w:r w:rsidRPr="001F3C16">
        <w:rPr>
          <w:rFonts w:cs="Calibri"/>
        </w:rPr>
        <w:t xml:space="preserve"> is confined to </w:t>
      </w:r>
      <w:r w:rsidRPr="001F3C16">
        <w:rPr>
          <w:rFonts w:cs="Calibri"/>
          <w:u w:val="single"/>
        </w:rPr>
        <w:t>low LEO</w:t>
      </w:r>
      <w:r w:rsidRPr="001F3C16">
        <w:rPr>
          <w:rFonts w:cs="Calibri"/>
        </w:rPr>
        <w:t xml:space="preserve"> with </w:t>
      </w:r>
      <w:r w:rsidRPr="001F3C16">
        <w:rPr>
          <w:rFonts w:cs="Calibri"/>
          <w:u w:val="single"/>
        </w:rPr>
        <w:t>no impact</w:t>
      </w:r>
    </w:p>
    <w:p w14:paraId="52E368B5" w14:textId="77777777" w:rsidR="0091212D" w:rsidRPr="001F3C16" w:rsidRDefault="0091212D" w:rsidP="0091212D">
      <w:proofErr w:type="spellStart"/>
      <w:r w:rsidRPr="001F3C16">
        <w:rPr>
          <w:rStyle w:val="Style13ptBold"/>
        </w:rPr>
        <w:t>Fange</w:t>
      </w:r>
      <w:proofErr w:type="spellEnd"/>
      <w:r w:rsidRPr="001F3C16">
        <w:rPr>
          <w:rStyle w:val="Style13ptBold"/>
        </w:rPr>
        <w:t xml:space="preserve"> 17</w:t>
      </w:r>
      <w:r w:rsidRPr="001F3C16">
        <w:t xml:space="preserve"> [Daniel Von </w:t>
      </w:r>
      <w:proofErr w:type="spellStart"/>
      <w:r w:rsidRPr="001F3C16">
        <w:t>Fange</w:t>
      </w:r>
      <w:proofErr w:type="spellEnd"/>
      <w:r w:rsidRPr="001F3C16">
        <w:t xml:space="preserve">, Web Application Engineer, Founder and Owner of </w:t>
      </w:r>
      <w:proofErr w:type="spellStart"/>
      <w:r w:rsidRPr="001F3C16">
        <w:t>LeanCoder</w:t>
      </w:r>
      <w:proofErr w:type="spellEnd"/>
      <w:r w:rsidRPr="001F3C16">
        <w:t xml:space="preserve">, Full Stack, Polyglot Web Developer, “Kessler Syndrome is Over Hyped”, 05/21/17, </w:t>
      </w:r>
      <w:proofErr w:type="spellStart"/>
      <w:r w:rsidRPr="001F3C16">
        <w:rPr>
          <w:i/>
          <w:iCs/>
        </w:rPr>
        <w:t>Braino</w:t>
      </w:r>
      <w:proofErr w:type="spellEnd"/>
      <w:r w:rsidRPr="001F3C16">
        <w:t>, http://braino.org/essays/kessler_syndrome_is_over_hyped/]</w:t>
      </w:r>
    </w:p>
    <w:p w14:paraId="7934C2A4" w14:textId="1D658488" w:rsidR="0091212D" w:rsidRDefault="0091212D" w:rsidP="0091212D">
      <w:pPr>
        <w:rPr>
          <w:sz w:val="16"/>
        </w:rPr>
      </w:pPr>
      <w:r w:rsidRPr="00204615">
        <w:rPr>
          <w:rStyle w:val="StyleUnderline"/>
          <w:highlight w:val="green"/>
        </w:rPr>
        <w:t>Kessler</w:t>
      </w:r>
      <w:r w:rsidRPr="001F3C16">
        <w:rPr>
          <w:rStyle w:val="StyleUnderline"/>
        </w:rPr>
        <w:t xml:space="preserve"> Syndrome </w:t>
      </w:r>
      <w:r w:rsidRPr="00204615">
        <w:rPr>
          <w:rStyle w:val="StyleUnderline"/>
          <w:highlight w:val="green"/>
        </w:rPr>
        <w:t xml:space="preserve">is </w:t>
      </w:r>
      <w:r w:rsidRPr="00204615">
        <w:rPr>
          <w:rStyle w:val="Emphasis"/>
          <w:highlight w:val="green"/>
        </w:rPr>
        <w:t>overhyped</w:t>
      </w:r>
      <w:r w:rsidRPr="001F3C16">
        <w:rPr>
          <w:rStyle w:val="StyleUnderline"/>
        </w:rPr>
        <w:t xml:space="preserve">. A </w:t>
      </w:r>
      <w:r w:rsidRPr="001F3C16">
        <w:rPr>
          <w:rStyle w:val="Emphasis"/>
        </w:rPr>
        <w:t>chorus of online commenters</w:t>
      </w:r>
      <w:r w:rsidRPr="001F3C16">
        <w:rPr>
          <w:rStyle w:val="StyleUnderline"/>
        </w:rPr>
        <w:t xml:space="preserve"> great any news of upcoming low earth orbit satellites with worry that humanity will to lose access to space</w:t>
      </w:r>
      <w:r w:rsidRPr="001F3C16">
        <w:rPr>
          <w:sz w:val="16"/>
        </w:rPr>
        <w:t xml:space="preserve">. I now think </w:t>
      </w:r>
      <w:r w:rsidRPr="001F3C16">
        <w:rPr>
          <w:rStyle w:val="StyleUnderline"/>
        </w:rPr>
        <w:t xml:space="preserve">they are </w:t>
      </w:r>
      <w:r w:rsidRPr="001F3C16">
        <w:rPr>
          <w:rStyle w:val="Emphasis"/>
        </w:rPr>
        <w:t>wrong</w:t>
      </w:r>
      <w:r w:rsidRPr="001F3C16">
        <w:rPr>
          <w:sz w:val="16"/>
        </w:rPr>
        <w:t xml:space="preserve">. What is Kessler Syndrome? 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RPr="001F3C16">
        <w:rPr>
          <w:rStyle w:val="StyleUnderline"/>
        </w:rPr>
        <w:t xml:space="preserve">Is Kessler Syndrome likely to happen? </w:t>
      </w:r>
      <w:r w:rsidRPr="001F3C16">
        <w:rPr>
          <w:sz w:val="16"/>
        </w:rPr>
        <w:t xml:space="preserve">I had to stop everything and spend an afternoon doing back-of-the-napkin math to know how big the threat is. To estimate, we need to know where the stuff in space is, how much mass is there, and how long it would take to deorbit. </w:t>
      </w:r>
      <w:r w:rsidRPr="001F3C16">
        <w:rPr>
          <w:rStyle w:val="StyleUnderline"/>
        </w:rPr>
        <w:t xml:space="preserve">The orbital area around earth can be broken down into four regions. </w:t>
      </w:r>
      <w:r w:rsidRPr="001F3C16">
        <w:rPr>
          <w:rStyle w:val="Emphasis"/>
        </w:rPr>
        <w:t>Low LEO</w:t>
      </w:r>
      <w:r w:rsidRPr="001F3C16">
        <w:rPr>
          <w:rStyle w:val="StyleUnderline"/>
        </w:rPr>
        <w:t xml:space="preserve"> - Up to about 400km. Things that orbit here burn up in the earth’s atmosphere quickly - between a few months to two years</w:t>
      </w:r>
      <w:r w:rsidRPr="001F3C16">
        <w:rPr>
          <w:sz w:val="16"/>
        </w:rPr>
        <w:t xml:space="preserve">. The space station operates at the high end of this range. It loses about a kilometer of altitude a month and if not pushed higher every few months, would soon burn up. </w:t>
      </w:r>
      <w:r w:rsidRPr="001F3C16">
        <w:rPr>
          <w:rStyle w:val="StyleUnderline"/>
        </w:rPr>
        <w:t xml:space="preserve">For all practical purposes, Low LEO </w:t>
      </w:r>
      <w:r w:rsidRPr="001F3C16">
        <w:rPr>
          <w:rStyle w:val="Emphasis"/>
        </w:rPr>
        <w:t>doesn’t matter</w:t>
      </w:r>
      <w:r w:rsidRPr="001F3C16">
        <w:rPr>
          <w:rStyle w:val="StyleUnderline"/>
        </w:rPr>
        <w:t xml:space="preserve"> for Kessler Syndrome. If Low LEO was ever full of space junk, we’d just wait</w:t>
      </w:r>
      <w:r w:rsidRPr="001F3C16">
        <w:rPr>
          <w:sz w:val="16"/>
        </w:rPr>
        <w:t xml:space="preserve"> a year and a half, </w:t>
      </w:r>
      <w:r w:rsidRPr="001F3C16">
        <w:rPr>
          <w:rStyle w:val="StyleUnderline"/>
        </w:rPr>
        <w:t>and the problem would be over</w:t>
      </w:r>
      <w:r w:rsidRPr="001F3C16">
        <w:rPr>
          <w:sz w:val="16"/>
        </w:rPr>
        <w:t xml:space="preserve">. </w:t>
      </w:r>
      <w:r w:rsidRPr="001F3C16">
        <w:rPr>
          <w:rStyle w:val="Emphasis"/>
        </w:rPr>
        <w:t>High LEO</w:t>
      </w:r>
      <w:r w:rsidRPr="001F3C16">
        <w:rPr>
          <w:rStyle w:val="StyleUnderline"/>
        </w:rPr>
        <w:t xml:space="preserve"> - 400km to 2000km. This where most heavy satellites and most space junk orbits</w:t>
      </w:r>
      <w:r w:rsidRPr="001F3C16">
        <w:rPr>
          <w:sz w:val="16"/>
        </w:rPr>
        <w:t xml:space="preserve">. The air is thin enough here that satellites only go down slowly, and they have a much farther distance to fall. </w:t>
      </w:r>
      <w:r w:rsidRPr="001F3C16">
        <w:rPr>
          <w:rStyle w:val="StyleUnderline"/>
        </w:rPr>
        <w:t>It can take 50 years for stuff here to get down. This is where Kessler Syndrome could be an issue</w:t>
      </w:r>
      <w:r w:rsidRPr="001F3C16">
        <w:rPr>
          <w:sz w:val="16"/>
        </w:rPr>
        <w:t xml:space="preserve">. </w:t>
      </w:r>
      <w:r w:rsidRPr="001F3C16">
        <w:rPr>
          <w:rStyle w:val="Emphasis"/>
        </w:rPr>
        <w:t>Mid Orbit</w:t>
      </w:r>
      <w:r w:rsidRPr="001F3C16">
        <w:rPr>
          <w:rStyle w:val="StyleUnderline"/>
        </w:rPr>
        <w:t xml:space="preserve"> - </w:t>
      </w:r>
      <w:r w:rsidRPr="001F3C16">
        <w:rPr>
          <w:rStyle w:val="Emphasis"/>
        </w:rPr>
        <w:t>GPS</w:t>
      </w:r>
      <w:r w:rsidRPr="001F3C16">
        <w:rPr>
          <w:rStyle w:val="StyleUnderline"/>
        </w:rPr>
        <w:t xml:space="preserve"> satellites and other navigation satellites travel here in lonely, long lives. The </w:t>
      </w:r>
      <w:r w:rsidRPr="001F3C16">
        <w:rPr>
          <w:rStyle w:val="Emphasis"/>
        </w:rPr>
        <w:t>volume of space is so huge</w:t>
      </w:r>
      <w:r w:rsidRPr="001F3C16">
        <w:rPr>
          <w:rStyle w:val="StyleUnderline"/>
        </w:rPr>
        <w:t xml:space="preserve">, and the </w:t>
      </w:r>
      <w:r w:rsidRPr="001F3C16">
        <w:rPr>
          <w:rStyle w:val="Emphasis"/>
        </w:rPr>
        <w:t>number of satellites so few</w:t>
      </w:r>
      <w:r w:rsidRPr="001F3C16">
        <w:rPr>
          <w:rStyle w:val="StyleUnderline"/>
        </w:rPr>
        <w:t xml:space="preserve">, that we </w:t>
      </w:r>
      <w:r w:rsidRPr="001F3C16">
        <w:rPr>
          <w:rStyle w:val="Emphasis"/>
        </w:rPr>
        <w:t>don’t need to worry</w:t>
      </w:r>
      <w:r w:rsidRPr="001F3C16">
        <w:rPr>
          <w:rStyle w:val="StyleUnderline"/>
        </w:rPr>
        <w:t xml:space="preserve"> about Kessler </w:t>
      </w:r>
      <w:r w:rsidRPr="001F3C16">
        <w:rPr>
          <w:rStyle w:val="Emphasis"/>
        </w:rPr>
        <w:t>here</w:t>
      </w:r>
      <w:r w:rsidRPr="001F3C16">
        <w:rPr>
          <w:sz w:val="16"/>
        </w:rPr>
        <w:t xml:space="preserve">. </w:t>
      </w:r>
      <w:r w:rsidRPr="001F3C16">
        <w:rPr>
          <w:rStyle w:val="Emphasis"/>
        </w:rPr>
        <w:t>GEO</w:t>
      </w:r>
      <w:r w:rsidRPr="001F3C16">
        <w:rPr>
          <w:rStyle w:val="StyleUnderline"/>
        </w:rPr>
        <w:t xml:space="preserve"> - If you put a satellite far enough out from earth, the speed that the satellite travels around the earth will match the speed of the surface of the earth rotating under it</w:t>
      </w:r>
      <w:r w:rsidRPr="001F3C16">
        <w:rPr>
          <w:sz w:val="16"/>
        </w:rPr>
        <w:t xml:space="preserve">. From the ground, the satellite will appear to hang motionless. </w:t>
      </w:r>
      <w:proofErr w:type="gramStart"/>
      <w:r w:rsidRPr="001F3C16">
        <w:rPr>
          <w:sz w:val="16"/>
        </w:rPr>
        <w:t>Usually</w:t>
      </w:r>
      <w:proofErr w:type="gramEnd"/>
      <w:r w:rsidRPr="001F3C16">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1F3C16">
        <w:rPr>
          <w:rStyle w:val="StyleUnderline"/>
        </w:rPr>
        <w:t>GEO orbit is roughly a ring 384,400 km around. However, all</w:t>
      </w:r>
      <w:r w:rsidRPr="001F3C16">
        <w:rPr>
          <w:sz w:val="16"/>
        </w:rPr>
        <w:t xml:space="preserve"> the </w:t>
      </w:r>
      <w:r w:rsidRPr="001F3C16">
        <w:rPr>
          <w:rStyle w:val="StyleUnderline"/>
        </w:rPr>
        <w:t>satellites here are moving the same direction at the same speed - debris doesn’t get free velocity</w:t>
      </w:r>
      <w:r w:rsidRPr="001F3C16">
        <w:rPr>
          <w:sz w:val="16"/>
        </w:rPr>
        <w:t xml:space="preserve"> from the speed of the satellites. </w:t>
      </w:r>
      <w:r w:rsidRPr="001F3C16">
        <w:rPr>
          <w:rStyle w:val="StyleUnderline"/>
        </w:rPr>
        <w:t xml:space="preserve">Also, it’s quite expensive to get a satellite here, and so there aren’t many, only about </w:t>
      </w:r>
      <w:r w:rsidRPr="001F3C16">
        <w:rPr>
          <w:rStyle w:val="Emphasis"/>
        </w:rPr>
        <w:t>one satellite per 1000km</w:t>
      </w:r>
      <w:r w:rsidRPr="001F3C16">
        <w:rPr>
          <w:rStyle w:val="StyleUnderline"/>
        </w:rPr>
        <w:t xml:space="preserve"> of the ring. Kessler is </w:t>
      </w:r>
      <w:r w:rsidRPr="001F3C16">
        <w:rPr>
          <w:rStyle w:val="Emphasis"/>
        </w:rPr>
        <w:t>not a problem</w:t>
      </w:r>
      <w:r w:rsidRPr="001F3C16">
        <w:rPr>
          <w:rStyle w:val="StyleUnderline"/>
        </w:rPr>
        <w:t xml:space="preserve"> here</w:t>
      </w:r>
      <w:r w:rsidRPr="001F3C16">
        <w:rPr>
          <w:sz w:val="16"/>
        </w:rPr>
        <w:t xml:space="preserve">. How bad could Kessler Syndrome in High LEO be? Let’s </w:t>
      </w:r>
      <w:r w:rsidRPr="00204615">
        <w:rPr>
          <w:rStyle w:val="StyleUnderline"/>
          <w:highlight w:val="green"/>
        </w:rPr>
        <w:t xml:space="preserve">imagine a </w:t>
      </w:r>
      <w:proofErr w:type="gramStart"/>
      <w:r w:rsidRPr="00204615">
        <w:rPr>
          <w:rStyle w:val="Emphasis"/>
          <w:highlight w:val="green"/>
        </w:rPr>
        <w:t>worst case</w:t>
      </w:r>
      <w:proofErr w:type="gramEnd"/>
      <w:r w:rsidRPr="00204615">
        <w:rPr>
          <w:rStyle w:val="StyleUnderline"/>
          <w:highlight w:val="green"/>
        </w:rPr>
        <w:t xml:space="preserve"> scenario</w:t>
      </w:r>
      <w:r w:rsidRPr="001F3C16">
        <w:rPr>
          <w:sz w:val="16"/>
        </w:rPr>
        <w:t xml:space="preserve">. </w:t>
      </w:r>
      <w:r w:rsidRPr="001F3C16">
        <w:rPr>
          <w:rStyle w:val="StyleUnderline"/>
        </w:rPr>
        <w:t>An evil alien</w:t>
      </w:r>
      <w:r w:rsidRPr="001F3C16">
        <w:rPr>
          <w:sz w:val="16"/>
        </w:rPr>
        <w:t xml:space="preserve"> intelligence </w:t>
      </w:r>
      <w:r w:rsidRPr="001F3C16">
        <w:rPr>
          <w:rStyle w:val="StyleUnderline"/>
        </w:rPr>
        <w:t>chops up everything in High LEO, turning it into 1cm cubes of death</w:t>
      </w:r>
      <w:r w:rsidRPr="001F3C16">
        <w:rPr>
          <w:sz w:val="16"/>
        </w:rPr>
        <w:t xml:space="preserve"> orbiting at 1000km, </w:t>
      </w:r>
      <w:r w:rsidRPr="001F3C16">
        <w:rPr>
          <w:rStyle w:val="StyleUnderline"/>
        </w:rPr>
        <w:t>spread</w:t>
      </w:r>
      <w:r w:rsidRPr="001F3C16">
        <w:rPr>
          <w:sz w:val="16"/>
        </w:rPr>
        <w:t xml:space="preserve"> as </w:t>
      </w:r>
      <w:r w:rsidRPr="001F3C16">
        <w:rPr>
          <w:rStyle w:val="StyleUnderline"/>
        </w:rPr>
        <w:t>evenly</w:t>
      </w:r>
      <w:r w:rsidRPr="001F3C16">
        <w:rPr>
          <w:sz w:val="16"/>
        </w:rPr>
        <w:t xml:space="preserve"> across the surface of this sphere as orbital mechanics would allow. </w:t>
      </w:r>
      <w:r w:rsidRPr="001F3C16">
        <w:rPr>
          <w:rStyle w:val="StyleUnderline"/>
        </w:rPr>
        <w:t xml:space="preserve">Is humanity cut off from space? </w:t>
      </w:r>
      <w:r w:rsidRPr="001F3C16">
        <w:rPr>
          <w:sz w:val="16"/>
        </w:rPr>
        <w:t xml:space="preserve">I’m guessing </w:t>
      </w:r>
      <w:r w:rsidRPr="001F3C16">
        <w:rPr>
          <w:rStyle w:val="StyleUnderline"/>
        </w:rPr>
        <w:t>the world has launched</w:t>
      </w:r>
      <w:r w:rsidRPr="001F3C16">
        <w:rPr>
          <w:sz w:val="16"/>
        </w:rPr>
        <w:t xml:space="preserve"> about </w:t>
      </w:r>
      <w:r w:rsidRPr="001F3C16">
        <w:rPr>
          <w:rStyle w:val="StyleUnderline"/>
        </w:rPr>
        <w:t>10,000 tons of satellites total</w:t>
      </w:r>
      <w:r w:rsidRPr="001F3C16">
        <w:rPr>
          <w:sz w:val="16"/>
        </w:rPr>
        <w:t xml:space="preserve">. For guessing purposes, </w:t>
      </w:r>
      <w:r w:rsidRPr="001F3C16">
        <w:rPr>
          <w:rStyle w:val="StyleUnderline"/>
        </w:rPr>
        <w:t>I’ll assume 2,500 tons of satellites</w:t>
      </w:r>
      <w:r w:rsidRPr="001F3C16">
        <w:rPr>
          <w:sz w:val="16"/>
        </w:rPr>
        <w:t xml:space="preserve"> and junk </w:t>
      </w:r>
      <w:r w:rsidRPr="001F3C16">
        <w:rPr>
          <w:rStyle w:val="StyleUnderline"/>
        </w:rPr>
        <w:t>currently in High LEO</w:t>
      </w:r>
      <w:r w:rsidRPr="001F3C16">
        <w:rPr>
          <w:sz w:val="16"/>
        </w:rPr>
        <w:t xml:space="preserve">. If satellites are made of aluminum, with a density of 2.70 g/cm3, </w:t>
      </w:r>
      <w:r w:rsidRPr="001F3C16">
        <w:rPr>
          <w:rStyle w:val="StyleUnderline"/>
        </w:rPr>
        <w:t xml:space="preserve">then that’s </w:t>
      </w:r>
      <w:r w:rsidRPr="001F3C16">
        <w:rPr>
          <w:rStyle w:val="Emphasis"/>
        </w:rPr>
        <w:t>839,985,870 1cm cubes</w:t>
      </w:r>
      <w:r w:rsidRPr="001F3C16">
        <w:rPr>
          <w:sz w:val="16"/>
        </w:rPr>
        <w:t xml:space="preserve">. A sphere for an orbit of 1,000km has a surface area of 682,752,000 square KM. </w:t>
      </w:r>
      <w:proofErr w:type="gramStart"/>
      <w:r w:rsidRPr="001F3C16">
        <w:rPr>
          <w:sz w:val="16"/>
        </w:rPr>
        <w:t>So</w:t>
      </w:r>
      <w:proofErr w:type="gramEnd"/>
      <w:r w:rsidRPr="001F3C16">
        <w:rPr>
          <w:sz w:val="16"/>
        </w:rPr>
        <w:t xml:space="preserve"> </w:t>
      </w:r>
      <w:r w:rsidRPr="001F3C16">
        <w:rPr>
          <w:rStyle w:val="StyleUnderline"/>
        </w:rPr>
        <w:t>there would be one cube</w:t>
      </w:r>
      <w:r w:rsidRPr="001F3C16">
        <w:rPr>
          <w:sz w:val="16"/>
        </w:rPr>
        <w:t xml:space="preserve"> of junk </w:t>
      </w:r>
      <w:r w:rsidRPr="001F3C16">
        <w:rPr>
          <w:rStyle w:val="StyleUnderline"/>
        </w:rPr>
        <w:t xml:space="preserve">per .81 square KM. If </w:t>
      </w:r>
      <w:r w:rsidRPr="00204615">
        <w:rPr>
          <w:rStyle w:val="StyleUnderline"/>
          <w:highlight w:val="green"/>
        </w:rPr>
        <w:t>a rocket</w:t>
      </w:r>
      <w:r w:rsidRPr="001F3C16">
        <w:rPr>
          <w:rStyle w:val="StyleUnderline"/>
        </w:rPr>
        <w:t xml:space="preserve"> traveled through that, its </w:t>
      </w:r>
      <w:r w:rsidRPr="00204615">
        <w:rPr>
          <w:rStyle w:val="StyleUnderline"/>
          <w:highlight w:val="green"/>
        </w:rPr>
        <w:t>odds of hitting</w:t>
      </w:r>
      <w:r w:rsidRPr="001F3C16">
        <w:rPr>
          <w:rStyle w:val="StyleUnderline"/>
        </w:rPr>
        <w:t xml:space="preserve"> that cube </w:t>
      </w:r>
      <w:r w:rsidRPr="00204615">
        <w:rPr>
          <w:rStyle w:val="StyleUnderline"/>
          <w:highlight w:val="green"/>
        </w:rPr>
        <w:t xml:space="preserve">are </w:t>
      </w:r>
      <w:r w:rsidRPr="00204615">
        <w:rPr>
          <w:rStyle w:val="Emphasis"/>
          <w:highlight w:val="green"/>
        </w:rPr>
        <w:t>tiny - less than 1 in 10,000</w:t>
      </w:r>
      <w:r w:rsidRPr="001F3C16">
        <w:rPr>
          <w:sz w:val="16"/>
        </w:rPr>
        <w:t xml:space="preserve">. So </w:t>
      </w:r>
      <w:r w:rsidRPr="001F3C16">
        <w:rPr>
          <w:rStyle w:val="Emphasis"/>
        </w:rPr>
        <w:t xml:space="preserve">even in the worst case, </w:t>
      </w:r>
      <w:r w:rsidRPr="00204615">
        <w:rPr>
          <w:rStyle w:val="Emphasis"/>
          <w:highlight w:val="green"/>
        </w:rPr>
        <w:t>we don’t lose access</w:t>
      </w:r>
      <w:r w:rsidRPr="001F3C16">
        <w:rPr>
          <w:rStyle w:val="Emphasis"/>
        </w:rPr>
        <w:t xml:space="preserve"> to space</w:t>
      </w:r>
      <w:r w:rsidRPr="001F3C16">
        <w:rPr>
          <w:sz w:val="16"/>
        </w:rPr>
        <w:t xml:space="preserve">. Now though you can travel through the debris, you couldn’t keep a satellite alive for long in this orbit of death. </w:t>
      </w:r>
      <w:r w:rsidRPr="001F3C16">
        <w:rPr>
          <w:rStyle w:val="StyleUnderline"/>
        </w:rPr>
        <w:t>Kessler</w:t>
      </w:r>
      <w:r w:rsidRPr="001F3C16">
        <w:rPr>
          <w:sz w:val="16"/>
        </w:rPr>
        <w:t xml:space="preserve"> Syndrome </w:t>
      </w:r>
      <w:r w:rsidRPr="001F3C16">
        <w:rPr>
          <w:rStyle w:val="StyleUnderline"/>
        </w:rPr>
        <w:t xml:space="preserve">at its worst just prevents us from putting satellites in </w:t>
      </w:r>
      <w:r w:rsidRPr="001F3C16">
        <w:rPr>
          <w:rStyle w:val="Emphasis"/>
        </w:rPr>
        <w:t>certain orbits</w:t>
      </w:r>
      <w:r w:rsidRPr="001F3C16">
        <w:rPr>
          <w:sz w:val="16"/>
        </w:rPr>
        <w:t xml:space="preserve">. </w:t>
      </w:r>
      <w:r w:rsidRPr="001F3C16">
        <w:rPr>
          <w:rStyle w:val="StyleUnderline"/>
        </w:rPr>
        <w:t xml:space="preserve">In </w:t>
      </w:r>
      <w:r w:rsidRPr="001F3C16">
        <w:rPr>
          <w:rStyle w:val="Emphasis"/>
        </w:rPr>
        <w:t>real life</w:t>
      </w:r>
      <w:r w:rsidRPr="001F3C16">
        <w:rPr>
          <w:rStyle w:val="StyleUnderline"/>
        </w:rPr>
        <w:t xml:space="preserve">, there’s a </w:t>
      </w:r>
      <w:r w:rsidRPr="00204615">
        <w:rPr>
          <w:rStyle w:val="Emphasis"/>
          <w:sz w:val="28"/>
          <w:szCs w:val="28"/>
          <w:highlight w:val="green"/>
        </w:rPr>
        <w:t>lot of factors</w:t>
      </w:r>
      <w:r w:rsidRPr="001F3C16">
        <w:rPr>
          <w:rStyle w:val="StyleUnderline"/>
          <w:sz w:val="28"/>
          <w:szCs w:val="28"/>
        </w:rPr>
        <w:t xml:space="preserve"> </w:t>
      </w:r>
      <w:r w:rsidRPr="001F3C16">
        <w:rPr>
          <w:rStyle w:val="StyleUnderline"/>
        </w:rPr>
        <w:t xml:space="preserve">that </w:t>
      </w:r>
      <w:r w:rsidRPr="00204615">
        <w:rPr>
          <w:rStyle w:val="Emphasis"/>
          <w:sz w:val="28"/>
          <w:szCs w:val="28"/>
          <w:highlight w:val="green"/>
        </w:rPr>
        <w:t>make Kessler</w:t>
      </w:r>
      <w:r w:rsidRPr="001F3C16">
        <w:rPr>
          <w:rStyle w:val="StyleUnderline"/>
          <w:sz w:val="28"/>
          <w:szCs w:val="28"/>
        </w:rPr>
        <w:t xml:space="preserve"> </w:t>
      </w:r>
      <w:r w:rsidRPr="001F3C16">
        <w:rPr>
          <w:rStyle w:val="StyleUnderline"/>
        </w:rPr>
        <w:t xml:space="preserve">syndrome </w:t>
      </w:r>
      <w:r w:rsidRPr="00204615">
        <w:rPr>
          <w:rStyle w:val="Emphasis"/>
          <w:sz w:val="28"/>
          <w:szCs w:val="28"/>
          <w:highlight w:val="green"/>
        </w:rPr>
        <w:t>even less of a problem</w:t>
      </w:r>
      <w:r w:rsidRPr="001F3C16">
        <w:rPr>
          <w:rStyle w:val="StyleUnderline"/>
        </w:rPr>
        <w:t xml:space="preserve"> than our worst case though experiment. </w:t>
      </w:r>
      <w:r w:rsidRPr="00204615">
        <w:rPr>
          <w:rStyle w:val="StyleUnderline"/>
          <w:highlight w:val="green"/>
        </w:rPr>
        <w:t>Debris</w:t>
      </w:r>
      <w:r w:rsidRPr="001F3C16">
        <w:rPr>
          <w:rStyle w:val="StyleUnderline"/>
        </w:rPr>
        <w:t xml:space="preserve"> would be </w:t>
      </w:r>
      <w:r w:rsidRPr="00204615">
        <w:rPr>
          <w:rStyle w:val="Emphasis"/>
          <w:highlight w:val="green"/>
        </w:rPr>
        <w:t>spread</w:t>
      </w:r>
      <w:r w:rsidRPr="00204615">
        <w:rPr>
          <w:rStyle w:val="StyleUnderline"/>
          <w:highlight w:val="green"/>
        </w:rPr>
        <w:t xml:space="preserve"> over</w:t>
      </w:r>
      <w:r w:rsidRPr="001F3C16">
        <w:rPr>
          <w:rStyle w:val="StyleUnderline"/>
        </w:rPr>
        <w:t xml:space="preserve"> a </w:t>
      </w:r>
      <w:r w:rsidRPr="00204615">
        <w:rPr>
          <w:rStyle w:val="Emphasis"/>
          <w:highlight w:val="green"/>
        </w:rPr>
        <w:t>volume</w:t>
      </w:r>
      <w:r w:rsidRPr="001F3C16">
        <w:rPr>
          <w:rStyle w:val="StyleUnderline"/>
        </w:rPr>
        <w:t xml:space="preserve"> of space, not a single orbital surface</w:t>
      </w:r>
      <w:r w:rsidRPr="00204615">
        <w:rPr>
          <w:rStyle w:val="StyleUnderline"/>
          <w:highlight w:val="green"/>
        </w:rPr>
        <w:t xml:space="preserve">, making collisions </w:t>
      </w:r>
      <w:r w:rsidRPr="00204615">
        <w:rPr>
          <w:rStyle w:val="Emphasis"/>
          <w:sz w:val="28"/>
          <w:szCs w:val="28"/>
          <w:highlight w:val="green"/>
        </w:rPr>
        <w:t>orders of magnitudes less likely</w:t>
      </w:r>
      <w:r w:rsidRPr="001F3C16">
        <w:rPr>
          <w:sz w:val="16"/>
        </w:rPr>
        <w:t xml:space="preserve">. </w:t>
      </w:r>
      <w:r w:rsidRPr="00204615">
        <w:rPr>
          <w:rStyle w:val="StyleUnderline"/>
          <w:highlight w:val="green"/>
        </w:rPr>
        <w:t>Most</w:t>
      </w:r>
      <w:r w:rsidRPr="001F3C16">
        <w:rPr>
          <w:rStyle w:val="StyleUnderline"/>
        </w:rPr>
        <w:t xml:space="preserve"> impact debris will </w:t>
      </w:r>
      <w:r w:rsidRPr="00204615">
        <w:rPr>
          <w:rStyle w:val="StyleUnderline"/>
          <w:highlight w:val="green"/>
        </w:rPr>
        <w:t xml:space="preserve">have a </w:t>
      </w:r>
      <w:r w:rsidRPr="00204615">
        <w:rPr>
          <w:rStyle w:val="Emphasis"/>
          <w:highlight w:val="green"/>
        </w:rPr>
        <w:t>slower</w:t>
      </w:r>
      <w:r w:rsidRPr="001F3C16">
        <w:rPr>
          <w:rStyle w:val="Emphasis"/>
        </w:rPr>
        <w:t xml:space="preserve"> orbital </w:t>
      </w:r>
      <w:r w:rsidRPr="00204615">
        <w:rPr>
          <w:rStyle w:val="Emphasis"/>
          <w:highlight w:val="green"/>
        </w:rPr>
        <w:t>velocity</w:t>
      </w:r>
      <w:r w:rsidRPr="001F3C16">
        <w:rPr>
          <w:rStyle w:val="StyleUnderline"/>
        </w:rPr>
        <w:t xml:space="preserve"> than either of its original pieces - </w:t>
      </w:r>
      <w:r w:rsidRPr="00204615">
        <w:rPr>
          <w:rStyle w:val="StyleUnderline"/>
          <w:highlight w:val="green"/>
        </w:rPr>
        <w:t xml:space="preserve">this makes it deorbit </w:t>
      </w:r>
      <w:r w:rsidRPr="00204615">
        <w:rPr>
          <w:rStyle w:val="Emphasis"/>
          <w:highlight w:val="green"/>
        </w:rPr>
        <w:t>much sooner</w:t>
      </w:r>
      <w:r w:rsidRPr="001F3C16">
        <w:rPr>
          <w:sz w:val="16"/>
        </w:rPr>
        <w:t xml:space="preserve">. </w:t>
      </w:r>
      <w:r w:rsidRPr="001F3C16">
        <w:rPr>
          <w:rStyle w:val="StyleUnderline"/>
        </w:rPr>
        <w:t xml:space="preserve">Any collision will create large and small objects. </w:t>
      </w:r>
      <w:r w:rsidRPr="00204615">
        <w:rPr>
          <w:rStyle w:val="StyleUnderline"/>
          <w:highlight w:val="green"/>
        </w:rPr>
        <w:t>Small objects</w:t>
      </w:r>
      <w:r w:rsidRPr="001F3C16">
        <w:rPr>
          <w:rStyle w:val="StyleUnderline"/>
        </w:rPr>
        <w:t xml:space="preserve"> are much more affected by atmospheric drag and </w:t>
      </w:r>
      <w:r w:rsidRPr="00204615">
        <w:rPr>
          <w:rStyle w:val="StyleUnderline"/>
          <w:highlight w:val="green"/>
        </w:rPr>
        <w:t>deorbit</w:t>
      </w:r>
      <w:r w:rsidRPr="001F3C16">
        <w:rPr>
          <w:rStyle w:val="StyleUnderline"/>
        </w:rPr>
        <w:t xml:space="preserve"> faster, even </w:t>
      </w:r>
      <w:r w:rsidRPr="00204615">
        <w:rPr>
          <w:rStyle w:val="StyleUnderline"/>
          <w:highlight w:val="green"/>
        </w:rPr>
        <w:t>in</w:t>
      </w:r>
      <w:r w:rsidRPr="001F3C16">
        <w:rPr>
          <w:rStyle w:val="StyleUnderline"/>
        </w:rPr>
        <w:t xml:space="preserve"> a </w:t>
      </w:r>
      <w:r w:rsidRPr="001F3C16">
        <w:rPr>
          <w:rStyle w:val="Emphasis"/>
        </w:rPr>
        <w:t xml:space="preserve">few </w:t>
      </w:r>
      <w:r w:rsidRPr="00204615">
        <w:rPr>
          <w:rStyle w:val="Emphasis"/>
          <w:highlight w:val="green"/>
        </w:rPr>
        <w:t>months</w:t>
      </w:r>
      <w:r w:rsidRPr="001F3C16">
        <w:rPr>
          <w:rStyle w:val="StyleUnderline"/>
        </w:rPr>
        <w:t xml:space="preserve"> from high LEO. </w:t>
      </w:r>
      <w:r w:rsidRPr="00204615">
        <w:rPr>
          <w:rStyle w:val="StyleUnderline"/>
          <w:highlight w:val="green"/>
        </w:rPr>
        <w:t xml:space="preserve">Larger objects can be </w:t>
      </w:r>
      <w:r w:rsidRPr="00204615">
        <w:rPr>
          <w:rStyle w:val="Emphasis"/>
          <w:highlight w:val="green"/>
        </w:rPr>
        <w:t>tracked</w:t>
      </w:r>
      <w:r w:rsidRPr="00204615">
        <w:rPr>
          <w:rStyle w:val="StyleUnderline"/>
          <w:highlight w:val="green"/>
        </w:rPr>
        <w:t xml:space="preserve"> by</w:t>
      </w:r>
      <w:r w:rsidRPr="001F3C16">
        <w:rPr>
          <w:rStyle w:val="StyleUnderline"/>
        </w:rPr>
        <w:t xml:space="preserve"> </w:t>
      </w:r>
      <w:proofErr w:type="gramStart"/>
      <w:r w:rsidRPr="001F3C16">
        <w:rPr>
          <w:rStyle w:val="StyleUnderline"/>
        </w:rPr>
        <w:t>earth based</w:t>
      </w:r>
      <w:proofErr w:type="gramEnd"/>
      <w:r w:rsidRPr="001F3C16">
        <w:rPr>
          <w:rStyle w:val="StyleUnderline"/>
        </w:rPr>
        <w:t xml:space="preserve"> </w:t>
      </w:r>
      <w:r w:rsidRPr="00204615">
        <w:rPr>
          <w:rStyle w:val="StyleUnderline"/>
          <w:highlight w:val="green"/>
        </w:rPr>
        <w:t xml:space="preserve">radar and </w:t>
      </w:r>
      <w:r w:rsidRPr="00204615">
        <w:rPr>
          <w:rStyle w:val="Emphasis"/>
          <w:highlight w:val="green"/>
        </w:rPr>
        <w:t>avoided</w:t>
      </w:r>
      <w:r w:rsidRPr="001F3C16">
        <w:rPr>
          <w:sz w:val="16"/>
        </w:rPr>
        <w:t xml:space="preserve">. </w:t>
      </w:r>
      <w:r w:rsidRPr="001F3C16">
        <w:rPr>
          <w:rStyle w:val="StyleUnderline"/>
        </w:rPr>
        <w:t xml:space="preserve">The planned big new </w:t>
      </w:r>
      <w:r w:rsidRPr="00204615">
        <w:rPr>
          <w:rStyle w:val="StyleUnderline"/>
          <w:highlight w:val="green"/>
        </w:rPr>
        <w:t>constellations are</w:t>
      </w:r>
      <w:r w:rsidRPr="001F3C16">
        <w:rPr>
          <w:rStyle w:val="StyleUnderline"/>
        </w:rPr>
        <w:t xml:space="preserve"> </w:t>
      </w:r>
      <w:r w:rsidRPr="001F3C16">
        <w:rPr>
          <w:rStyle w:val="Emphasis"/>
        </w:rPr>
        <w:t>not in High LEO</w:t>
      </w:r>
      <w:r w:rsidRPr="001F3C16">
        <w:rPr>
          <w:rStyle w:val="StyleUnderline"/>
        </w:rPr>
        <w:t xml:space="preserve">, but </w:t>
      </w:r>
      <w:r w:rsidRPr="00204615">
        <w:rPr>
          <w:rStyle w:val="StyleUnderline"/>
          <w:highlight w:val="green"/>
        </w:rPr>
        <w:t xml:space="preserve">in </w:t>
      </w:r>
      <w:r w:rsidRPr="00204615">
        <w:rPr>
          <w:rStyle w:val="Emphasis"/>
          <w:highlight w:val="green"/>
        </w:rPr>
        <w:t>Low LEO</w:t>
      </w:r>
      <w:r w:rsidRPr="001F3C16">
        <w:rPr>
          <w:rStyle w:val="StyleUnderline"/>
        </w:rPr>
        <w:t xml:space="preserve"> for faster communications with the earth. They </w:t>
      </w:r>
      <w:r w:rsidRPr="001F3C16">
        <w:rPr>
          <w:rStyle w:val="Emphasis"/>
        </w:rPr>
        <w:t>aren’t an issue</w:t>
      </w:r>
      <w:r w:rsidRPr="001F3C16">
        <w:rPr>
          <w:rStyle w:val="StyleUnderline"/>
        </w:rPr>
        <w:t xml:space="preserve"> for Kessler</w:t>
      </w:r>
      <w:r w:rsidRPr="001F3C16">
        <w:rPr>
          <w:sz w:val="16"/>
        </w:rPr>
        <w:t xml:space="preserve">. </w:t>
      </w:r>
      <w:r w:rsidRPr="001F3C16">
        <w:rPr>
          <w:rStyle w:val="StyleUnderline"/>
        </w:rPr>
        <w:t xml:space="preserve">Most importantly, </w:t>
      </w:r>
      <w:r w:rsidRPr="00204615">
        <w:rPr>
          <w:rStyle w:val="StyleUnderline"/>
          <w:highlight w:val="green"/>
        </w:rPr>
        <w:t>all new</w:t>
      </w:r>
      <w:r w:rsidRPr="001F3C16">
        <w:rPr>
          <w:sz w:val="16"/>
        </w:rPr>
        <w:t xml:space="preserve"> satellite </w:t>
      </w:r>
      <w:r w:rsidRPr="00204615">
        <w:rPr>
          <w:rStyle w:val="StyleUnderline"/>
          <w:highlight w:val="green"/>
        </w:rPr>
        <w:t>launches</w:t>
      </w:r>
      <w:r w:rsidRPr="001F3C16">
        <w:rPr>
          <w:rStyle w:val="StyleUnderline"/>
        </w:rPr>
        <w:t xml:space="preserve"> since the</w:t>
      </w:r>
      <w:r w:rsidRPr="001F3C16">
        <w:rPr>
          <w:sz w:val="16"/>
        </w:rPr>
        <w:t xml:space="preserve"> 19</w:t>
      </w:r>
      <w:r w:rsidRPr="001F3C16">
        <w:rPr>
          <w:rStyle w:val="Emphasis"/>
        </w:rPr>
        <w:t>90’s</w:t>
      </w:r>
      <w:r w:rsidRPr="001F3C16">
        <w:rPr>
          <w:rStyle w:val="StyleUnderline"/>
        </w:rPr>
        <w:t xml:space="preserve"> </w:t>
      </w:r>
      <w:proofErr w:type="gramStart"/>
      <w:r w:rsidRPr="001F3C16">
        <w:rPr>
          <w:rStyle w:val="StyleUnderline"/>
        </w:rPr>
        <w:t>are</w:t>
      </w:r>
      <w:proofErr w:type="gramEnd"/>
      <w:r w:rsidRPr="001F3C16">
        <w:rPr>
          <w:rStyle w:val="StyleUnderline"/>
        </w:rPr>
        <w:t xml:space="preserve"> required to </w:t>
      </w:r>
      <w:r w:rsidRPr="00204615">
        <w:rPr>
          <w:rStyle w:val="StyleUnderline"/>
          <w:highlight w:val="green"/>
        </w:rPr>
        <w:t>include a plan to</w:t>
      </w:r>
      <w:r w:rsidRPr="001F3C16">
        <w:rPr>
          <w:rStyle w:val="StyleUnderline"/>
        </w:rPr>
        <w:t xml:space="preserve"> get rid of the satellite at the end of its useful life (usually by </w:t>
      </w:r>
      <w:r w:rsidRPr="00204615">
        <w:rPr>
          <w:rStyle w:val="StyleUnderline"/>
          <w:highlight w:val="green"/>
        </w:rPr>
        <w:t>deorbit</w:t>
      </w:r>
      <w:r w:rsidRPr="001F3C16">
        <w:rPr>
          <w:rStyle w:val="StyleUnderline"/>
        </w:rPr>
        <w:t xml:space="preserve">ing) </w:t>
      </w:r>
      <w:r w:rsidRPr="001F3C16">
        <w:rPr>
          <w:sz w:val="16"/>
        </w:rPr>
        <w:t xml:space="preserve">So </w:t>
      </w:r>
      <w:r w:rsidRPr="001F3C16">
        <w:rPr>
          <w:rStyle w:val="StyleUnderline"/>
        </w:rPr>
        <w:t>the realistic worst case is that insurance premiums on satellites go up a bit. Given the current trend toward much smaller, cheaper micro satellites, this wouldn’t even have a huge effect</w:t>
      </w:r>
      <w:r w:rsidRPr="001F3C16">
        <w:rPr>
          <w:sz w:val="16"/>
        </w:rPr>
        <w:t>. I’m removing Kessler Syndrome from my list of things to worry about.</w:t>
      </w:r>
    </w:p>
    <w:p w14:paraId="5A9A195D" w14:textId="64CBFB52" w:rsidR="0091212D" w:rsidRDefault="0091212D" w:rsidP="0091212D">
      <w:pPr>
        <w:rPr>
          <w:sz w:val="16"/>
        </w:rPr>
      </w:pPr>
    </w:p>
    <w:p w14:paraId="31FAE4A0" w14:textId="0AB94838" w:rsidR="0091212D" w:rsidRPr="005D51C3" w:rsidRDefault="0091212D" w:rsidP="0091212D">
      <w:pPr>
        <w:pStyle w:val="Heading4"/>
      </w:pPr>
      <w:r>
        <w:t>Plan gets circumvented – empirics prove.</w:t>
      </w:r>
      <w:r w:rsidR="00751DCB">
        <w:t xml:space="preserve"> Circumvention doesn’t turn the case but waters down enforcement</w:t>
      </w:r>
    </w:p>
    <w:p w14:paraId="01219264" w14:textId="77777777" w:rsidR="0091212D" w:rsidRPr="005D51C3" w:rsidRDefault="0091212D" w:rsidP="0091212D">
      <w:r w:rsidRPr="006A0B6E">
        <w:rPr>
          <w:rStyle w:val="Style13ptBold"/>
        </w:rPr>
        <w:t>Johnson 20</w:t>
      </w:r>
      <w:r>
        <w:t xml:space="preserve"> [</w:t>
      </w:r>
      <w:r w:rsidRPr="006A0B6E">
        <w:t>Matthew Johnson</w:t>
      </w:r>
      <w:r>
        <w:t>, PhD,</w:t>
      </w:r>
      <w:r w:rsidRPr="006A0B6E">
        <w:t xml:space="preserve"> </w:t>
      </w:r>
      <w:r w:rsidRPr="005D51C3">
        <w:t>University of Technology Sydney</w:t>
      </w:r>
      <w:r>
        <w:t>, “Mining the high frontier: sovereignty, property and humankind’s common heritage in outer space,” 2020, PhD Thesis,</w:t>
      </w:r>
      <w:r w:rsidRPr="006A0B6E">
        <w:t xml:space="preserve"> https://opus.lib.uts.edu.au/handle/10453/142380</w:t>
      </w:r>
      <w:r>
        <w:t>, EA]</w:t>
      </w:r>
    </w:p>
    <w:p w14:paraId="7FF9B125" w14:textId="77777777" w:rsidR="0091212D" w:rsidRDefault="0091212D" w:rsidP="0091212D">
      <w:pPr>
        <w:rPr>
          <w:rStyle w:val="Emphasis"/>
        </w:rPr>
      </w:pPr>
      <w:r w:rsidRPr="001F63CC">
        <w:rPr>
          <w:sz w:val="16"/>
        </w:rPr>
        <w:t xml:space="preserve">However, the terrestrial history of mineral sovereignty tells us that </w:t>
      </w:r>
      <w:r w:rsidRPr="001E6A83">
        <w:rPr>
          <w:rStyle w:val="Emphasis"/>
          <w:highlight w:val="green"/>
        </w:rPr>
        <w:t>even modest constraints</w:t>
      </w:r>
      <w:r w:rsidRPr="001F63CC">
        <w:rPr>
          <w:sz w:val="16"/>
        </w:rPr>
        <w:t xml:space="preserve"> imposed </w:t>
      </w:r>
      <w:r w:rsidRPr="001E6A83">
        <w:rPr>
          <w:rStyle w:val="StyleUnderline"/>
          <w:highlight w:val="green"/>
        </w:rPr>
        <w:t>on private</w:t>
      </w:r>
      <w:r w:rsidRPr="001F63CC">
        <w:rPr>
          <w:rStyle w:val="StyleUnderline"/>
        </w:rPr>
        <w:t xml:space="preserve"> space </w:t>
      </w:r>
      <w:r w:rsidRPr="001E6A83">
        <w:rPr>
          <w:rStyle w:val="StyleUnderline"/>
          <w:highlight w:val="green"/>
        </w:rPr>
        <w:t>mining</w:t>
      </w:r>
      <w:r w:rsidRPr="001F63CC">
        <w:rPr>
          <w:sz w:val="16"/>
        </w:rPr>
        <w:t xml:space="preserve"> interests </w:t>
      </w:r>
      <w:r w:rsidRPr="001E6A83">
        <w:rPr>
          <w:rStyle w:val="StyleUnderline"/>
          <w:highlight w:val="green"/>
        </w:rPr>
        <w:t>may be undermined through</w:t>
      </w:r>
      <w:r w:rsidRPr="001F63CC">
        <w:rPr>
          <w:rStyle w:val="StyleUnderline"/>
        </w:rPr>
        <w:t xml:space="preserve"> the capture of </w:t>
      </w:r>
      <w:r w:rsidRPr="001E6A83">
        <w:rPr>
          <w:rStyle w:val="StyleUnderline"/>
          <w:highlight w:val="green"/>
        </w:rPr>
        <w:t>democratic institutions</w:t>
      </w:r>
      <w:r w:rsidRPr="001F63CC">
        <w:rPr>
          <w:rStyle w:val="StyleUnderline"/>
        </w:rPr>
        <w:t xml:space="preserve">. Private mining </w:t>
      </w:r>
      <w:r w:rsidRPr="001E6A83">
        <w:rPr>
          <w:rStyle w:val="StyleUnderline"/>
          <w:highlight w:val="green"/>
        </w:rPr>
        <w:t>firms</w:t>
      </w:r>
      <w:r w:rsidRPr="001F63CC">
        <w:rPr>
          <w:rStyle w:val="StyleUnderline"/>
        </w:rPr>
        <w:t xml:space="preserve"> that have drawn on</w:t>
      </w:r>
      <w:r w:rsidRPr="001F63CC">
        <w:rPr>
          <w:sz w:val="16"/>
        </w:rPr>
        <w:t xml:space="preserve"> the political infrastructure of </w:t>
      </w:r>
      <w:r w:rsidRPr="001F63CC">
        <w:rPr>
          <w:rStyle w:val="StyleUnderline"/>
        </w:rPr>
        <w:t xml:space="preserve">the neoliberal network </w:t>
      </w:r>
      <w:r w:rsidRPr="001E6A83">
        <w:rPr>
          <w:rStyle w:val="StyleUnderline"/>
          <w:highlight w:val="green"/>
        </w:rPr>
        <w:t xml:space="preserve">have proven adept at </w:t>
      </w:r>
      <w:r w:rsidRPr="001E6A83">
        <w:rPr>
          <w:rStyle w:val="Emphasis"/>
          <w:highlight w:val="green"/>
        </w:rPr>
        <w:t>hindering</w:t>
      </w:r>
      <w:r w:rsidRPr="001E6A83">
        <w:rPr>
          <w:rStyle w:val="StyleUnderline"/>
          <w:highlight w:val="green"/>
        </w:rPr>
        <w:t xml:space="preserve"> </w:t>
      </w:r>
      <w:r w:rsidRPr="001E6A83">
        <w:rPr>
          <w:rStyle w:val="Emphasis"/>
          <w:highlight w:val="green"/>
        </w:rPr>
        <w:t>policies</w:t>
      </w:r>
      <w:r w:rsidRPr="001E6A83">
        <w:rPr>
          <w:rStyle w:val="StyleUnderline"/>
          <w:highlight w:val="green"/>
        </w:rPr>
        <w:t xml:space="preserve"> and </w:t>
      </w:r>
      <w:r w:rsidRPr="001E6A83">
        <w:rPr>
          <w:rStyle w:val="Emphasis"/>
          <w:highlight w:val="green"/>
        </w:rPr>
        <w:t>governments</w:t>
      </w:r>
      <w:r w:rsidRPr="001F63CC">
        <w:rPr>
          <w:rStyle w:val="StyleUnderline"/>
        </w:rPr>
        <w:t xml:space="preserve"> that protect</w:t>
      </w:r>
      <w:r w:rsidRPr="001F63CC">
        <w:rPr>
          <w:sz w:val="16"/>
        </w:rPr>
        <w:t xml:space="preserve"> common interests in </w:t>
      </w:r>
      <w:r w:rsidRPr="001F63CC">
        <w:rPr>
          <w:rStyle w:val="StyleUnderline"/>
        </w:rPr>
        <w:t xml:space="preserve">common spaces, </w:t>
      </w:r>
      <w:r w:rsidRPr="001E6A83">
        <w:rPr>
          <w:rStyle w:val="StyleUnderline"/>
          <w:highlight w:val="green"/>
        </w:rPr>
        <w:t xml:space="preserve">from </w:t>
      </w:r>
      <w:r w:rsidRPr="001E6A83">
        <w:rPr>
          <w:rStyle w:val="Emphasis"/>
          <w:highlight w:val="green"/>
        </w:rPr>
        <w:t>counter-movements against</w:t>
      </w:r>
      <w:r w:rsidRPr="001F63CC">
        <w:rPr>
          <w:sz w:val="16"/>
        </w:rPr>
        <w:t xml:space="preserve"> the </w:t>
      </w:r>
      <w:proofErr w:type="spellStart"/>
      <w:r w:rsidRPr="001E6A83">
        <w:rPr>
          <w:rStyle w:val="Emphasis"/>
          <w:highlight w:val="green"/>
        </w:rPr>
        <w:t>nationalisation</w:t>
      </w:r>
      <w:proofErr w:type="spellEnd"/>
      <w:r w:rsidRPr="001F63CC">
        <w:rPr>
          <w:rStyle w:val="StyleUnderline"/>
        </w:rPr>
        <w:t xml:space="preserve"> of mining operations </w:t>
      </w:r>
      <w:r w:rsidRPr="001E6A83">
        <w:rPr>
          <w:rStyle w:val="StyleUnderline"/>
          <w:highlight w:val="green"/>
        </w:rPr>
        <w:t>to</w:t>
      </w:r>
      <w:r w:rsidRPr="001F63CC">
        <w:rPr>
          <w:rStyle w:val="StyleUnderline"/>
        </w:rPr>
        <w:t xml:space="preserve"> </w:t>
      </w:r>
      <w:r w:rsidRPr="001F63CC">
        <w:rPr>
          <w:rStyle w:val="Emphasis"/>
        </w:rPr>
        <w:t xml:space="preserve">concerted </w:t>
      </w:r>
      <w:r w:rsidRPr="001E6A83">
        <w:rPr>
          <w:rStyle w:val="Emphasis"/>
          <w:highlight w:val="green"/>
        </w:rPr>
        <w:t>lobbying</w:t>
      </w:r>
      <w:r w:rsidRPr="001F63CC">
        <w:rPr>
          <w:rStyle w:val="Emphasis"/>
        </w:rPr>
        <w:t xml:space="preserve"> efforts </w:t>
      </w:r>
      <w:r w:rsidRPr="001E6A83">
        <w:rPr>
          <w:rStyle w:val="Emphasis"/>
          <w:highlight w:val="green"/>
        </w:rPr>
        <w:t>against international agreements</w:t>
      </w:r>
      <w:r w:rsidRPr="001F63CC">
        <w:rPr>
          <w:rStyle w:val="StyleUnderline"/>
        </w:rPr>
        <w:t xml:space="preserve"> that seek to impose limits on atmospheric carbon emissions. The US rejection of the Moon Agreement is consistent with neoliberal resistance to protective ‘double movements’</w:t>
      </w:r>
      <w:r w:rsidRPr="001F63CC">
        <w:rPr>
          <w:sz w:val="16"/>
        </w:rPr>
        <w:t xml:space="preserve"> in a host of policy arenas, ranging from the creation of ecological conservation zones and provision of free healthcare, to increasing minimum wages or funding for public education. When </w:t>
      </w:r>
      <w:r w:rsidRPr="001F63CC">
        <w:rPr>
          <w:rStyle w:val="StyleUnderline"/>
        </w:rPr>
        <w:t xml:space="preserve">the </w:t>
      </w:r>
      <w:r w:rsidRPr="001E6A83">
        <w:rPr>
          <w:rStyle w:val="StyleUnderline"/>
          <w:highlight w:val="green"/>
        </w:rPr>
        <w:t>interests</w:t>
      </w:r>
      <w:r w:rsidRPr="001F63CC">
        <w:rPr>
          <w:rStyle w:val="StyleUnderline"/>
        </w:rPr>
        <w:t xml:space="preserve"> of mining capital </w:t>
      </w:r>
      <w:r w:rsidRPr="001E6A83">
        <w:rPr>
          <w:rStyle w:val="StyleUnderline"/>
          <w:highlight w:val="green"/>
        </w:rPr>
        <w:t>are</w:t>
      </w:r>
      <w:r w:rsidRPr="001F63CC">
        <w:rPr>
          <w:rStyle w:val="StyleUnderline"/>
        </w:rPr>
        <w:t xml:space="preserve"> supported by and</w:t>
      </w:r>
      <w:r w:rsidRPr="001F63CC">
        <w:rPr>
          <w:sz w:val="16"/>
        </w:rPr>
        <w:t xml:space="preserve"> even </w:t>
      </w:r>
      <w:r w:rsidRPr="001E6A83">
        <w:rPr>
          <w:rStyle w:val="StyleUnderline"/>
          <w:highlight w:val="green"/>
        </w:rPr>
        <w:t>embedded within</w:t>
      </w:r>
      <w:r w:rsidRPr="001F63CC">
        <w:rPr>
          <w:rStyle w:val="StyleUnderline"/>
        </w:rPr>
        <w:t xml:space="preserve"> political </w:t>
      </w:r>
      <w:r w:rsidRPr="001E6A83">
        <w:rPr>
          <w:rStyle w:val="StyleUnderline"/>
          <w:highlight w:val="green"/>
        </w:rPr>
        <w:t>institutions</w:t>
      </w:r>
      <w:r w:rsidRPr="001F63CC">
        <w:rPr>
          <w:sz w:val="16"/>
        </w:rPr>
        <w:t xml:space="preserve"> (as </w:t>
      </w:r>
      <w:r w:rsidRPr="001E6A83">
        <w:rPr>
          <w:rStyle w:val="StyleUnderline"/>
          <w:highlight w:val="green"/>
        </w:rPr>
        <w:t>in</w:t>
      </w:r>
      <w:r w:rsidRPr="001F63CC">
        <w:rPr>
          <w:sz w:val="16"/>
        </w:rPr>
        <w:t xml:space="preserve"> the case of </w:t>
      </w:r>
      <w:r w:rsidRPr="001E6A83">
        <w:rPr>
          <w:rStyle w:val="Emphasis"/>
          <w:highlight w:val="green"/>
        </w:rPr>
        <w:t>‘revolving doors’</w:t>
      </w:r>
      <w:r w:rsidRPr="001E6A83">
        <w:rPr>
          <w:rStyle w:val="StyleUnderline"/>
          <w:highlight w:val="green"/>
        </w:rPr>
        <w:t xml:space="preserve"> between industry and public office</w:t>
      </w:r>
      <w:r w:rsidRPr="001F63CC">
        <w:rPr>
          <w:sz w:val="16"/>
        </w:rPr>
        <w:t xml:space="preserve">), a concerted effort will need to be made in domestic and international institutions to push international space law towards anything resembling the ambitions of the Moon Agreement. Given the emergent connections between </w:t>
      </w:r>
      <w:proofErr w:type="spellStart"/>
      <w:r w:rsidRPr="001F63CC">
        <w:rPr>
          <w:sz w:val="16"/>
        </w:rPr>
        <w:t>NewSpace</w:t>
      </w:r>
      <w:proofErr w:type="spellEnd"/>
      <w:r w:rsidRPr="001F63CC">
        <w:rPr>
          <w:sz w:val="16"/>
        </w:rPr>
        <w:t xml:space="preserve"> and the Atlas Network, </w:t>
      </w:r>
      <w:r w:rsidRPr="001E6A83">
        <w:rPr>
          <w:rStyle w:val="StyleUnderline"/>
          <w:highlight w:val="green"/>
        </w:rPr>
        <w:t>any</w:t>
      </w:r>
      <w:r w:rsidRPr="001F63CC">
        <w:rPr>
          <w:sz w:val="16"/>
        </w:rPr>
        <w:t xml:space="preserve"> double </w:t>
      </w:r>
      <w:r w:rsidRPr="001E6A83">
        <w:rPr>
          <w:rStyle w:val="StyleUnderline"/>
          <w:highlight w:val="green"/>
        </w:rPr>
        <w:t>movement</w:t>
      </w:r>
      <w:r w:rsidRPr="001F63CC">
        <w:rPr>
          <w:rStyle w:val="StyleUnderline"/>
        </w:rPr>
        <w:t xml:space="preserve"> towards the preservation of intergenerational rights in</w:t>
      </w:r>
      <w:r w:rsidRPr="001F63CC">
        <w:rPr>
          <w:sz w:val="16"/>
        </w:rPr>
        <w:t xml:space="preserve"> the </w:t>
      </w:r>
      <w:r w:rsidRPr="001F63CC">
        <w:rPr>
          <w:rStyle w:val="StyleUnderline"/>
        </w:rPr>
        <w:t>space</w:t>
      </w:r>
      <w:r w:rsidRPr="001F63CC">
        <w:rPr>
          <w:sz w:val="16"/>
        </w:rPr>
        <w:t xml:space="preserve"> commons </w:t>
      </w:r>
      <w:r w:rsidRPr="001E6A83">
        <w:rPr>
          <w:rStyle w:val="StyleUnderline"/>
          <w:highlight w:val="green"/>
        </w:rPr>
        <w:t>would</w:t>
      </w:r>
      <w:r w:rsidRPr="001F63CC">
        <w:rPr>
          <w:sz w:val="16"/>
        </w:rPr>
        <w:t xml:space="preserve"> likely </w:t>
      </w:r>
      <w:r w:rsidRPr="001E6A83">
        <w:rPr>
          <w:rStyle w:val="StyleUnderline"/>
          <w:highlight w:val="green"/>
        </w:rPr>
        <w:t>meet</w:t>
      </w:r>
      <w:r w:rsidRPr="001E6A83">
        <w:rPr>
          <w:rStyle w:val="Emphasis"/>
          <w:highlight w:val="green"/>
        </w:rPr>
        <w:t xml:space="preserve"> well-funded and</w:t>
      </w:r>
      <w:r w:rsidRPr="001F63CC">
        <w:rPr>
          <w:rStyle w:val="Emphasis"/>
        </w:rPr>
        <w:t xml:space="preserve"> well-</w:t>
      </w:r>
      <w:proofErr w:type="spellStart"/>
      <w:r w:rsidRPr="001E6A83">
        <w:rPr>
          <w:rStyle w:val="Emphasis"/>
          <w:highlight w:val="green"/>
        </w:rPr>
        <w:t>organised</w:t>
      </w:r>
      <w:proofErr w:type="spellEnd"/>
      <w:r w:rsidRPr="001E6A83">
        <w:rPr>
          <w:rStyle w:val="Emphasis"/>
          <w:highlight w:val="green"/>
        </w:rPr>
        <w:t xml:space="preserve"> resistance</w:t>
      </w:r>
      <w:r w:rsidRPr="001F63CC">
        <w:rPr>
          <w:rStyle w:val="Emphasis"/>
        </w:rPr>
        <w:t xml:space="preserve">. </w:t>
      </w:r>
    </w:p>
    <w:p w14:paraId="00756045" w14:textId="77777777" w:rsidR="0091212D" w:rsidRPr="001F3C16" w:rsidRDefault="0091212D" w:rsidP="0091212D">
      <w:pPr>
        <w:rPr>
          <w:sz w:val="16"/>
        </w:rPr>
      </w:pPr>
    </w:p>
    <w:p w14:paraId="2BD4D6AB" w14:textId="3013A783" w:rsidR="004C5814" w:rsidRDefault="001E22A7" w:rsidP="001E22A7">
      <w:pPr>
        <w:pStyle w:val="Heading3"/>
      </w:pPr>
      <w:r>
        <w:t>1NC---Advantage 2</w:t>
      </w:r>
    </w:p>
    <w:p w14:paraId="7D0E0E73" w14:textId="24D3848D" w:rsidR="001E22A7" w:rsidRDefault="001E22A7" w:rsidP="001E22A7">
      <w:pPr>
        <w:pStyle w:val="Heading4"/>
      </w:pPr>
      <w:r>
        <w:t>We’re impact turning it;</w:t>
      </w:r>
    </w:p>
    <w:p w14:paraId="6190ECE3" w14:textId="0FDCAE3D" w:rsidR="001E22A7" w:rsidRDefault="001E22A7" w:rsidP="001E22A7"/>
    <w:p w14:paraId="63515108" w14:textId="68C4942B" w:rsidR="001E22A7" w:rsidRDefault="001E22A7" w:rsidP="001E22A7">
      <w:pPr>
        <w:pStyle w:val="Heading4"/>
      </w:pPr>
      <w:r>
        <w:t>Space col</w:t>
      </w:r>
      <w:r>
        <w:t xml:space="preserve"> possible within </w:t>
      </w:r>
      <w:r w:rsidRPr="007A7769">
        <w:rPr>
          <w:u w:val="single"/>
        </w:rPr>
        <w:t>decades</w:t>
      </w:r>
    </w:p>
    <w:p w14:paraId="419E850F" w14:textId="77777777" w:rsidR="001E22A7" w:rsidRPr="007A7769" w:rsidRDefault="001E22A7" w:rsidP="001E22A7">
      <w:r w:rsidRPr="007A7769">
        <w:rPr>
          <w:rStyle w:val="Style13ptBold"/>
        </w:rPr>
        <w:t>Armstrong &amp; Sandberg 13</w:t>
      </w:r>
      <w:r>
        <w:t xml:space="preserve"> [</w:t>
      </w:r>
      <w:r w:rsidRPr="007A7769">
        <w:t>Stuart</w:t>
      </w:r>
      <w:r>
        <w:t xml:space="preserve"> </w:t>
      </w:r>
      <w:r w:rsidRPr="007A7769">
        <w:t>Armstrong</w:t>
      </w:r>
      <w:r>
        <w:t xml:space="preserve"> and </w:t>
      </w:r>
      <w:r w:rsidRPr="007A7769">
        <w:t>Anders</w:t>
      </w:r>
      <w:r>
        <w:t xml:space="preserve"> </w:t>
      </w:r>
      <w:r w:rsidRPr="007A7769">
        <w:t>Sandberg</w:t>
      </w:r>
      <w:r>
        <w:t xml:space="preserve">, * </w:t>
      </w:r>
      <w:r w:rsidRPr="007A7769">
        <w:t>James Martin Research Fellow, Future of Humanity Institute, Oxford University</w:t>
      </w:r>
      <w:r>
        <w:t xml:space="preserve">, ** </w:t>
      </w:r>
      <w:r w:rsidRPr="007A7769">
        <w:t>PhD in computational neuroscience from Stockholm University, and is currently a Senior Research Fellow at the Future of Humanity Institute at the University of Oxford</w:t>
      </w:r>
      <w:r>
        <w:t>,</w:t>
      </w:r>
      <w:r w:rsidRPr="007A7769">
        <w:t xml:space="preserve"> </w:t>
      </w:r>
      <w:r>
        <w:t>“</w:t>
      </w:r>
      <w:r w:rsidRPr="007A7769">
        <w:t>Eternity in six hours: Intergalactic spreading of intelligent life and sharpening the Fermi paradox</w:t>
      </w:r>
      <w:r>
        <w:t xml:space="preserve">,” 2013, </w:t>
      </w:r>
      <w:r w:rsidRPr="007A7769">
        <w:rPr>
          <w:i/>
          <w:iCs/>
        </w:rPr>
        <w:t xml:space="preserve">Acta </w:t>
      </w:r>
      <w:proofErr w:type="spellStart"/>
      <w:r w:rsidRPr="007A7769">
        <w:rPr>
          <w:i/>
          <w:iCs/>
        </w:rPr>
        <w:t>Astronautica</w:t>
      </w:r>
      <w:proofErr w:type="spellEnd"/>
      <w:r>
        <w:t xml:space="preserve">, Vol. 89, pp. </w:t>
      </w:r>
      <w:r w:rsidRPr="007A7769">
        <w:t>1-13</w:t>
      </w:r>
      <w:r>
        <w:t xml:space="preserve">, </w:t>
      </w:r>
      <w:r w:rsidRPr="007A7769">
        <w:t>https://doi.org/10.1016/j.actaastro.2013.04.002</w:t>
      </w:r>
      <w:r>
        <w:t>, EA]</w:t>
      </w:r>
    </w:p>
    <w:p w14:paraId="79637287" w14:textId="77777777" w:rsidR="001E22A7" w:rsidRDefault="001E22A7" w:rsidP="001E22A7">
      <w:pPr>
        <w:rPr>
          <w:sz w:val="16"/>
        </w:rPr>
      </w:pPr>
      <w:r w:rsidRPr="00A058A9">
        <w:rPr>
          <w:sz w:val="16"/>
        </w:rPr>
        <w:t xml:space="preserve">We have shown that, given certain technological assumptions, </w:t>
      </w:r>
      <w:r w:rsidRPr="00B62A5C">
        <w:rPr>
          <w:rStyle w:val="StyleUnderline"/>
          <w:highlight w:val="green"/>
        </w:rPr>
        <w:t xml:space="preserve">intergalactic </w:t>
      </w:r>
      <w:proofErr w:type="spellStart"/>
      <w:r w:rsidRPr="00B62A5C">
        <w:rPr>
          <w:rStyle w:val="StyleUnderline"/>
          <w:highlight w:val="green"/>
        </w:rPr>
        <w:t>colonisation</w:t>
      </w:r>
      <w:proofErr w:type="spellEnd"/>
      <w:r w:rsidRPr="00B62A5C">
        <w:rPr>
          <w:rStyle w:val="StyleUnderline"/>
          <w:highlight w:val="green"/>
        </w:rPr>
        <w:t xml:space="preserve"> </w:t>
      </w:r>
      <w:r w:rsidRPr="00B62A5C">
        <w:rPr>
          <w:rStyle w:val="Emphasis"/>
          <w:highlight w:val="green"/>
        </w:rPr>
        <w:t>appears</w:t>
      </w:r>
      <w:r w:rsidRPr="00A058A9">
        <w:rPr>
          <w:sz w:val="16"/>
        </w:rPr>
        <w:t xml:space="preserve"> to be </w:t>
      </w:r>
      <w:r w:rsidRPr="00B62A5C">
        <w:rPr>
          <w:rStyle w:val="Emphasis"/>
          <w:highlight w:val="green"/>
        </w:rPr>
        <w:t>possible</w:t>
      </w:r>
      <w:r w:rsidRPr="00B62A5C">
        <w:rPr>
          <w:rStyle w:val="StyleUnderline"/>
          <w:highlight w:val="green"/>
        </w:rPr>
        <w:t xml:space="preserve"> given</w:t>
      </w:r>
      <w:r w:rsidRPr="00A058A9">
        <w:rPr>
          <w:sz w:val="16"/>
        </w:rPr>
        <w:t xml:space="preserve"> known</w:t>
      </w:r>
      <w:r w:rsidRPr="00A058A9">
        <w:rPr>
          <w:rStyle w:val="StyleUnderline"/>
        </w:rPr>
        <w:t xml:space="preserve"> </w:t>
      </w:r>
      <w:r w:rsidRPr="00B62A5C">
        <w:rPr>
          <w:rStyle w:val="StyleUnderline"/>
          <w:highlight w:val="green"/>
        </w:rPr>
        <w:t>natural laws and</w:t>
      </w:r>
      <w:r w:rsidRPr="00A058A9">
        <w:rPr>
          <w:sz w:val="16"/>
        </w:rPr>
        <w:t xml:space="preserve"> the </w:t>
      </w:r>
      <w:r w:rsidRPr="00B62A5C">
        <w:rPr>
          <w:rStyle w:val="StyleUnderline"/>
          <w:highlight w:val="green"/>
        </w:rPr>
        <w:t>resources</w:t>
      </w:r>
      <w:r w:rsidRPr="00A058A9">
        <w:rPr>
          <w:rStyle w:val="StyleUnderline"/>
        </w:rPr>
        <w:t xml:space="preserve"> within a solar system. This</w:t>
      </w:r>
      <w:r w:rsidRPr="00A058A9">
        <w:rPr>
          <w:sz w:val="16"/>
        </w:rPr>
        <w:t xml:space="preserve"> process </w:t>
      </w:r>
      <w:r w:rsidRPr="00A058A9">
        <w:rPr>
          <w:rStyle w:val="StyleUnderline"/>
        </w:rPr>
        <w:t xml:space="preserve">could be </w:t>
      </w:r>
      <w:r w:rsidRPr="00B62A5C">
        <w:rPr>
          <w:rStyle w:val="StyleUnderline"/>
          <w:highlight w:val="green"/>
        </w:rPr>
        <w:t>initiated on a</w:t>
      </w:r>
      <w:r w:rsidRPr="00A058A9">
        <w:rPr>
          <w:rStyle w:val="StyleUnderline"/>
        </w:rPr>
        <w:t xml:space="preserve"> </w:t>
      </w:r>
      <w:r w:rsidRPr="00A058A9">
        <w:rPr>
          <w:rStyle w:val="Emphasis"/>
        </w:rPr>
        <w:t xml:space="preserve">surprisingly </w:t>
      </w:r>
      <w:r w:rsidRPr="00B62A5C">
        <w:rPr>
          <w:rStyle w:val="Emphasis"/>
          <w:highlight w:val="green"/>
        </w:rPr>
        <w:t>short timescale (decades)</w:t>
      </w:r>
      <w:r w:rsidRPr="00A058A9">
        <w:rPr>
          <w:sz w:val="16"/>
        </w:rPr>
        <w:t>—</w:t>
      </w:r>
      <w:r w:rsidRPr="00A058A9">
        <w:rPr>
          <w:rStyle w:val="StyleUnderline"/>
        </w:rPr>
        <w:t>well within timescales</w:t>
      </w:r>
      <w:r w:rsidRPr="00A058A9">
        <w:rPr>
          <w:sz w:val="16"/>
        </w:rPr>
        <w:t xml:space="preserve"> we know some </w:t>
      </w:r>
      <w:r w:rsidRPr="00A058A9">
        <w:rPr>
          <w:rStyle w:val="StyleUnderline"/>
        </w:rPr>
        <w:t>human societies</w:t>
      </w:r>
      <w:r w:rsidRPr="00A058A9">
        <w:rPr>
          <w:sz w:val="16"/>
        </w:rPr>
        <w:t xml:space="preserve"> have </w:t>
      </w:r>
      <w:r w:rsidRPr="00A058A9">
        <w:rPr>
          <w:rStyle w:val="StyleUnderline"/>
        </w:rPr>
        <w:t xml:space="preserve">planned and executed large projects. A star-spanning </w:t>
      </w:r>
      <w:proofErr w:type="spellStart"/>
      <w:r w:rsidRPr="00B62A5C">
        <w:rPr>
          <w:rStyle w:val="StyleUnderline"/>
          <w:highlight w:val="green"/>
        </w:rPr>
        <w:t>civilisation</w:t>
      </w:r>
      <w:proofErr w:type="spellEnd"/>
      <w:r w:rsidRPr="00A058A9">
        <w:rPr>
          <w:rStyle w:val="StyleUnderline"/>
        </w:rPr>
        <w:t xml:space="preserve"> would </w:t>
      </w:r>
      <w:r w:rsidRPr="00B62A5C">
        <w:rPr>
          <w:rStyle w:val="StyleUnderline"/>
          <w:highlight w:val="green"/>
        </w:rPr>
        <w:t>find</w:t>
      </w:r>
      <w:r w:rsidRPr="00A058A9">
        <w:rPr>
          <w:rStyle w:val="StyleUnderline"/>
        </w:rPr>
        <w:t xml:space="preserve"> the energy and resources </w:t>
      </w:r>
      <w:r w:rsidRPr="00B62A5C">
        <w:rPr>
          <w:rStyle w:val="StyleUnderline"/>
          <w:highlight w:val="green"/>
        </w:rPr>
        <w:t>requirement</w:t>
      </w:r>
      <w:r w:rsidRPr="00A058A9">
        <w:rPr>
          <w:rStyle w:val="StyleUnderline"/>
        </w:rPr>
        <w:t xml:space="preserve"> to be </w:t>
      </w:r>
      <w:r w:rsidRPr="00B62A5C">
        <w:rPr>
          <w:rStyle w:val="Emphasis"/>
          <w:highlight w:val="green"/>
        </w:rPr>
        <w:t>so low</w:t>
      </w:r>
      <w:r w:rsidRPr="00A058A9">
        <w:rPr>
          <w:rStyle w:val="StyleUnderline"/>
        </w:rPr>
        <w:t xml:space="preserve"> that </w:t>
      </w:r>
      <w:r w:rsidRPr="00B62A5C">
        <w:rPr>
          <w:rStyle w:val="StyleUnderline"/>
          <w:highlight w:val="green"/>
        </w:rPr>
        <w:t>they could do this</w:t>
      </w:r>
      <w:r w:rsidRPr="00A058A9">
        <w:rPr>
          <w:rStyle w:val="StyleUnderline"/>
        </w:rPr>
        <w:t xml:space="preserve"> project </w:t>
      </w:r>
      <w:r w:rsidRPr="00B62A5C">
        <w:rPr>
          <w:rStyle w:val="Emphasis"/>
          <w:highlight w:val="green"/>
        </w:rPr>
        <w:t>as an aside to</w:t>
      </w:r>
      <w:r w:rsidRPr="00A058A9">
        <w:rPr>
          <w:rStyle w:val="Emphasis"/>
        </w:rPr>
        <w:t xml:space="preserve"> their usual </w:t>
      </w:r>
      <w:r w:rsidRPr="00B62A5C">
        <w:rPr>
          <w:rStyle w:val="Emphasis"/>
          <w:highlight w:val="green"/>
        </w:rPr>
        <w:t>projects</w:t>
      </w:r>
      <w:r w:rsidRPr="00A058A9">
        <w:rPr>
          <w:rStyle w:val="Emphasis"/>
        </w:rPr>
        <w:t>.</w:t>
      </w:r>
      <w:r w:rsidRPr="00A058A9">
        <w:rPr>
          <w:sz w:val="16"/>
        </w:rPr>
        <w:t xml:space="preserve"> </w:t>
      </w:r>
      <w:proofErr w:type="gramStart"/>
      <w:r w:rsidRPr="00A058A9">
        <w:rPr>
          <w:sz w:val="16"/>
        </w:rPr>
        <w:t>Thus</w:t>
      </w:r>
      <w:proofErr w:type="gramEnd"/>
      <w:r w:rsidRPr="00A058A9">
        <w:rPr>
          <w:sz w:val="16"/>
        </w:rPr>
        <w:t xml:space="preserve"> </w:t>
      </w:r>
      <w:r w:rsidRPr="00B62A5C">
        <w:rPr>
          <w:rStyle w:val="StyleUnderline"/>
          <w:highlight w:val="green"/>
        </w:rPr>
        <w:t>if interstellar expansion can be attempted</w:t>
      </w:r>
      <w:r w:rsidRPr="00A058A9">
        <w:rPr>
          <w:sz w:val="16"/>
        </w:rPr>
        <w:t xml:space="preserve">, then </w:t>
      </w:r>
      <w:r w:rsidRPr="00B62A5C">
        <w:rPr>
          <w:rStyle w:val="Emphasis"/>
          <w:highlight w:val="green"/>
        </w:rPr>
        <w:t>intergalactic expansion should</w:t>
      </w:r>
      <w:r w:rsidRPr="00A058A9">
        <w:rPr>
          <w:rStyle w:val="Emphasis"/>
        </w:rPr>
        <w:t xml:space="preserve"> also </w:t>
      </w:r>
      <w:r w:rsidRPr="00B62A5C">
        <w:rPr>
          <w:rStyle w:val="Emphasis"/>
          <w:highlight w:val="green"/>
        </w:rPr>
        <w:t>be feasible</w:t>
      </w:r>
      <w:r w:rsidRPr="00A058A9">
        <w:rPr>
          <w:rStyle w:val="Emphasis"/>
        </w:rPr>
        <w:t>.</w:t>
      </w:r>
      <w:r w:rsidRPr="00A058A9">
        <w:rPr>
          <w:sz w:val="16"/>
        </w:rPr>
        <w:t xml:space="preserve"> Indeed, </w:t>
      </w:r>
      <w:r w:rsidRPr="00B62A5C">
        <w:rPr>
          <w:rStyle w:val="StyleUnderline"/>
          <w:highlight w:val="green"/>
        </w:rPr>
        <w:t>there is</w:t>
      </w:r>
      <w:r w:rsidRPr="00A058A9">
        <w:rPr>
          <w:sz w:val="16"/>
        </w:rPr>
        <w:t xml:space="preserve"> likely </w:t>
      </w:r>
      <w:r w:rsidRPr="00B62A5C">
        <w:rPr>
          <w:rStyle w:val="Emphasis"/>
          <w:highlight w:val="green"/>
        </w:rPr>
        <w:t>no inherent limitation</w:t>
      </w:r>
      <w:r w:rsidRPr="00A058A9">
        <w:rPr>
          <w:rStyle w:val="StyleUnderline"/>
        </w:rPr>
        <w:t xml:space="preserve"> on</w:t>
      </w:r>
      <w:r w:rsidRPr="00A058A9">
        <w:rPr>
          <w:sz w:val="16"/>
        </w:rPr>
        <w:t xml:space="preserve"> the scales of </w:t>
      </w:r>
      <w:r w:rsidRPr="00A058A9">
        <w:rPr>
          <w:rStyle w:val="StyleUnderline"/>
        </w:rPr>
        <w:t xml:space="preserve">activities of technological </w:t>
      </w:r>
      <w:proofErr w:type="spellStart"/>
      <w:r w:rsidRPr="00A058A9">
        <w:rPr>
          <w:rStyle w:val="StyleUnderline"/>
        </w:rPr>
        <w:t>civilisations</w:t>
      </w:r>
      <w:proofErr w:type="spellEnd"/>
      <w:r w:rsidRPr="00A058A9">
        <w:rPr>
          <w:sz w:val="16"/>
        </w:rPr>
        <w:t xml:space="preserve"> beyond those imposed by the laws of nature and available resources [51].</w:t>
      </w:r>
    </w:p>
    <w:p w14:paraId="772D9C53" w14:textId="6CD1BBCA" w:rsidR="001E22A7" w:rsidRPr="00A01582" w:rsidRDefault="001E22A7" w:rsidP="001E22A7">
      <w:pPr>
        <w:pStyle w:val="Heading4"/>
      </w:pPr>
      <w:r>
        <w:t xml:space="preserve">Only private sector solves </w:t>
      </w:r>
      <w:r>
        <w:t>it</w:t>
      </w:r>
    </w:p>
    <w:p w14:paraId="2BD322F3" w14:textId="77777777" w:rsidR="001E22A7" w:rsidRPr="00A01582" w:rsidRDefault="001E22A7" w:rsidP="001E22A7">
      <w:proofErr w:type="spellStart"/>
      <w:r w:rsidRPr="00A01582">
        <w:rPr>
          <w:rStyle w:val="Style13ptBold"/>
        </w:rPr>
        <w:t>Diakovska</w:t>
      </w:r>
      <w:proofErr w:type="spellEnd"/>
      <w:r w:rsidRPr="00A01582">
        <w:rPr>
          <w:rStyle w:val="Style13ptBold"/>
        </w:rPr>
        <w:t xml:space="preserve"> &amp; </w:t>
      </w:r>
      <w:proofErr w:type="spellStart"/>
      <w:r w:rsidRPr="00A01582">
        <w:rPr>
          <w:rStyle w:val="Style13ptBold"/>
        </w:rPr>
        <w:t>Aliieva</w:t>
      </w:r>
      <w:proofErr w:type="spellEnd"/>
      <w:r w:rsidRPr="00A01582">
        <w:rPr>
          <w:rStyle w:val="Style13ptBold"/>
        </w:rPr>
        <w:t xml:space="preserve"> 20</w:t>
      </w:r>
      <w:r>
        <w:t xml:space="preserve"> [</w:t>
      </w:r>
      <w:proofErr w:type="spellStart"/>
      <w:r w:rsidRPr="00A01582">
        <w:t>Halyna</w:t>
      </w:r>
      <w:proofErr w:type="spellEnd"/>
      <w:r w:rsidRPr="00A01582">
        <w:t xml:space="preserve"> </w:t>
      </w:r>
      <w:proofErr w:type="spellStart"/>
      <w:r w:rsidRPr="00A01582">
        <w:t>Diakovska</w:t>
      </w:r>
      <w:proofErr w:type="spellEnd"/>
      <w:r>
        <w:t xml:space="preserve"> and </w:t>
      </w:r>
      <w:r w:rsidRPr="00A01582">
        <w:t xml:space="preserve">Olga </w:t>
      </w:r>
      <w:proofErr w:type="spellStart"/>
      <w:r w:rsidRPr="00A01582">
        <w:t>Aliieva</w:t>
      </w:r>
      <w:proofErr w:type="spellEnd"/>
      <w:r>
        <w:t>,</w:t>
      </w:r>
      <w:r w:rsidRPr="00A01582">
        <w:t xml:space="preserve"> </w:t>
      </w:r>
      <w:proofErr w:type="spellStart"/>
      <w:r w:rsidRPr="00A01582">
        <w:t>Ph.</w:t>
      </w:r>
      <w:proofErr w:type="gramStart"/>
      <w:r w:rsidRPr="00A01582">
        <w:t>D.</w:t>
      </w:r>
      <w:r>
        <w:t>s</w:t>
      </w:r>
      <w:proofErr w:type="spellEnd"/>
      <w:proofErr w:type="gramEnd"/>
      <w:r w:rsidRPr="00A01582">
        <w:t xml:space="preserve"> in Philosophy, Associate Professor</w:t>
      </w:r>
      <w:r>
        <w:t>s</w:t>
      </w:r>
      <w:r w:rsidRPr="00A01582">
        <w:t>, Donbass State Pedagogical University</w:t>
      </w:r>
      <w:r>
        <w:t>,</w:t>
      </w:r>
      <w:r w:rsidRPr="00A01582">
        <w:t xml:space="preserve"> </w:t>
      </w:r>
      <w:r>
        <w:t>“</w:t>
      </w:r>
      <w:r w:rsidRPr="00A01582">
        <w:t>Consequentialism and Commercial Space Exploration</w:t>
      </w:r>
      <w:r>
        <w:t xml:space="preserve">,” 2020, </w:t>
      </w:r>
      <w:r w:rsidRPr="00A01582">
        <w:rPr>
          <w:i/>
          <w:iCs/>
        </w:rPr>
        <w:t>Philosophy and Cosmology</w:t>
      </w:r>
      <w:r w:rsidRPr="00A01582">
        <w:t>, Vol</w:t>
      </w:r>
      <w:r>
        <w:t>.</w:t>
      </w:r>
      <w:r w:rsidRPr="00A01582">
        <w:t xml:space="preserve"> 24</w:t>
      </w:r>
      <w:r>
        <w:t>, pp. 5-24,</w:t>
      </w:r>
      <w:r w:rsidRPr="00A01582">
        <w:t xml:space="preserve"> https://doi.org/10.29202/phil-cosm/24/1</w:t>
      </w:r>
      <w:r>
        <w:t>, EA]</w:t>
      </w:r>
    </w:p>
    <w:p w14:paraId="5DF0956C" w14:textId="77777777" w:rsidR="001E22A7" w:rsidRPr="00844E93" w:rsidRDefault="001E22A7" w:rsidP="001E22A7">
      <w:pPr>
        <w:rPr>
          <w:sz w:val="16"/>
        </w:rPr>
      </w:pPr>
      <w:r w:rsidRPr="00844E93">
        <w:rPr>
          <w:rStyle w:val="StyleUnderline"/>
        </w:rPr>
        <w:t xml:space="preserve">The </w:t>
      </w:r>
      <w:r w:rsidRPr="00A409A8">
        <w:rPr>
          <w:rStyle w:val="StyleUnderline"/>
        </w:rPr>
        <w:t>experience</w:t>
      </w:r>
      <w:r w:rsidRPr="00844E93">
        <w:rPr>
          <w:rStyle w:val="StyleUnderline"/>
        </w:rPr>
        <w:t xml:space="preserve"> of the USA showed that </w:t>
      </w:r>
      <w:r w:rsidRPr="00A409A8">
        <w:rPr>
          <w:rStyle w:val="StyleUnderline"/>
        </w:rPr>
        <w:t>leadership</w:t>
      </w:r>
      <w:r w:rsidRPr="00844E93">
        <w:rPr>
          <w:rStyle w:val="StyleUnderline"/>
        </w:rPr>
        <w:t xml:space="preserve"> in </w:t>
      </w:r>
      <w:r w:rsidRPr="00A409A8">
        <w:rPr>
          <w:rStyle w:val="StyleUnderline"/>
          <w:highlight w:val="green"/>
        </w:rPr>
        <w:t>space exploration</w:t>
      </w:r>
      <w:r w:rsidRPr="00844E93">
        <w:rPr>
          <w:sz w:val="16"/>
        </w:rPr>
        <w:t xml:space="preserve">, which is </w:t>
      </w:r>
      <w:r w:rsidRPr="00844E93">
        <w:rPr>
          <w:rStyle w:val="StyleUnderline"/>
        </w:rPr>
        <w:t>maintained</w:t>
      </w:r>
      <w:r w:rsidRPr="00844E93">
        <w:rPr>
          <w:rStyle w:val="Emphasis"/>
        </w:rPr>
        <w:t xml:space="preserve"> solely </w:t>
      </w:r>
      <w:r w:rsidRPr="00A409A8">
        <w:rPr>
          <w:rStyle w:val="Emphasis"/>
          <w:highlight w:val="green"/>
        </w:rPr>
        <w:t>through public funding</w:t>
      </w:r>
      <w:r w:rsidRPr="00A409A8">
        <w:rPr>
          <w:rStyle w:val="StyleUnderline"/>
          <w:highlight w:val="green"/>
        </w:rPr>
        <w:t xml:space="preserve">, could be </w:t>
      </w:r>
      <w:r w:rsidRPr="00A409A8">
        <w:rPr>
          <w:rStyle w:val="Emphasis"/>
          <w:highlight w:val="green"/>
        </w:rPr>
        <w:t>erroneous</w:t>
      </w:r>
      <w:r w:rsidRPr="00844E93">
        <w:rPr>
          <w:rStyle w:val="StyleUnderline"/>
        </w:rPr>
        <w:t>.</w:t>
      </w:r>
      <w:r w:rsidRPr="00844E93">
        <w:rPr>
          <w:sz w:val="16"/>
        </w:rPr>
        <w:t xml:space="preserve"> Since 1984, </w:t>
      </w:r>
      <w:r w:rsidRPr="00844E93">
        <w:rPr>
          <w:rStyle w:val="StyleUnderline"/>
        </w:rPr>
        <w:t xml:space="preserve">the </w:t>
      </w:r>
      <w:r w:rsidRPr="00A409A8">
        <w:rPr>
          <w:rStyle w:val="StyleUnderline"/>
          <w:highlight w:val="green"/>
        </w:rPr>
        <w:t>share</w:t>
      </w:r>
      <w:r w:rsidRPr="00844E93">
        <w:rPr>
          <w:rStyle w:val="StyleUnderline"/>
        </w:rPr>
        <w:t xml:space="preserve"> of public funding</w:t>
      </w:r>
      <w:r w:rsidRPr="00844E93">
        <w:rPr>
          <w:sz w:val="16"/>
        </w:rPr>
        <w:t xml:space="preserve"> has </w:t>
      </w:r>
      <w:r w:rsidRPr="00844E93">
        <w:rPr>
          <w:rStyle w:val="Emphasis"/>
        </w:rPr>
        <w:t xml:space="preserve">gradually </w:t>
      </w:r>
      <w:r w:rsidRPr="00A409A8">
        <w:rPr>
          <w:rStyle w:val="Emphasis"/>
          <w:highlight w:val="green"/>
        </w:rPr>
        <w:t>decreased</w:t>
      </w:r>
      <w:r w:rsidRPr="00844E93">
        <w:rPr>
          <w:rStyle w:val="StyleUnderline"/>
        </w:rPr>
        <w:t xml:space="preserve"> in space</w:t>
      </w:r>
      <w:r w:rsidRPr="00844E93">
        <w:rPr>
          <w:sz w:val="16"/>
        </w:rPr>
        <w:t xml:space="preserve"> telecommunications, commercial space transportation, remote sensing, etc., </w:t>
      </w:r>
      <w:r w:rsidRPr="00A409A8">
        <w:rPr>
          <w:rStyle w:val="StyleUnderline"/>
          <w:highlight w:val="green"/>
        </w:rPr>
        <w:t>while</w:t>
      </w:r>
      <w:r w:rsidRPr="00844E93">
        <w:rPr>
          <w:sz w:val="16"/>
        </w:rPr>
        <w:t xml:space="preserve"> the share of </w:t>
      </w:r>
      <w:r w:rsidRPr="00844E93">
        <w:rPr>
          <w:rStyle w:val="StyleUnderline"/>
        </w:rPr>
        <w:t xml:space="preserve">participation of </w:t>
      </w:r>
      <w:r w:rsidRPr="00A409A8">
        <w:rPr>
          <w:rStyle w:val="Emphasis"/>
          <w:highlight w:val="green"/>
        </w:rPr>
        <w:t>non-state enterprises</w:t>
      </w:r>
      <w:r w:rsidRPr="00844E93">
        <w:rPr>
          <w:sz w:val="16"/>
        </w:rPr>
        <w:t xml:space="preserve"> has </w:t>
      </w:r>
      <w:r w:rsidRPr="00A409A8">
        <w:rPr>
          <w:rStyle w:val="Emphasis"/>
          <w:highlight w:val="green"/>
        </w:rPr>
        <w:t>increased</w:t>
      </w:r>
      <w:r w:rsidRPr="00844E93">
        <w:rPr>
          <w:rStyle w:val="Emphasis"/>
        </w:rPr>
        <w:t xml:space="preserve"> rapidly</w:t>
      </w:r>
      <w:r w:rsidRPr="00844E93">
        <w:rPr>
          <w:rStyle w:val="StyleUnderline"/>
        </w:rPr>
        <w:t xml:space="preserve">. </w:t>
      </w:r>
      <w:r w:rsidRPr="00A409A8">
        <w:rPr>
          <w:rStyle w:val="StyleUnderline"/>
          <w:highlight w:val="green"/>
        </w:rPr>
        <w:t xml:space="preserve">A </w:t>
      </w:r>
      <w:r w:rsidRPr="00A409A8">
        <w:rPr>
          <w:rStyle w:val="Emphasis"/>
          <w:highlight w:val="green"/>
        </w:rPr>
        <w:t>legal</w:t>
      </w:r>
      <w:r w:rsidRPr="00844E93">
        <w:rPr>
          <w:sz w:val="16"/>
        </w:rPr>
        <w:t xml:space="preserve"> and </w:t>
      </w:r>
      <w:r w:rsidRPr="00844E93">
        <w:rPr>
          <w:rStyle w:val="Emphasis"/>
        </w:rPr>
        <w:t xml:space="preserve">regulatory </w:t>
      </w:r>
      <w:r w:rsidRPr="00A409A8">
        <w:rPr>
          <w:rStyle w:val="Emphasis"/>
          <w:highlight w:val="green"/>
        </w:rPr>
        <w:t>framework</w:t>
      </w:r>
      <w:r w:rsidRPr="00A409A8">
        <w:rPr>
          <w:rStyle w:val="StyleUnderline"/>
          <w:highlight w:val="green"/>
        </w:rPr>
        <w:t xml:space="preserve"> has been </w:t>
      </w:r>
      <w:r w:rsidRPr="00A409A8">
        <w:rPr>
          <w:rStyle w:val="Emphasis"/>
          <w:highlight w:val="green"/>
        </w:rPr>
        <w:t>modified</w:t>
      </w:r>
      <w:r w:rsidRPr="00A409A8">
        <w:rPr>
          <w:rStyle w:val="StyleUnderline"/>
          <w:highlight w:val="green"/>
        </w:rPr>
        <w:t xml:space="preserve"> to </w:t>
      </w:r>
      <w:r w:rsidRPr="00A409A8">
        <w:rPr>
          <w:rStyle w:val="Emphasis"/>
          <w:highlight w:val="green"/>
        </w:rPr>
        <w:t>stimulate</w:t>
      </w:r>
      <w:r w:rsidRPr="00844E93">
        <w:rPr>
          <w:rStyle w:val="StyleUnderline"/>
        </w:rPr>
        <w:t xml:space="preserve"> </w:t>
      </w:r>
      <w:r w:rsidRPr="00844E93">
        <w:rPr>
          <w:rStyle w:val="Emphasis"/>
        </w:rPr>
        <w:t>space</w:t>
      </w:r>
      <w:r w:rsidRPr="00844E93">
        <w:rPr>
          <w:rStyle w:val="StyleUnderline"/>
        </w:rPr>
        <w:t xml:space="preserve"> </w:t>
      </w:r>
      <w:r w:rsidRPr="00A409A8">
        <w:rPr>
          <w:rStyle w:val="Emphasis"/>
          <w:highlight w:val="green"/>
        </w:rPr>
        <w:t>commercialization</w:t>
      </w:r>
      <w:r w:rsidRPr="00844E93">
        <w:rPr>
          <w:rStyle w:val="StyleUnderline"/>
        </w:rPr>
        <w:t xml:space="preserve">. </w:t>
      </w:r>
      <w:r w:rsidRPr="00844E93">
        <w:rPr>
          <w:sz w:val="16"/>
        </w:rPr>
        <w:t xml:space="preserve">The stages of space law development are discussed in the research of </w:t>
      </w:r>
      <w:proofErr w:type="spellStart"/>
      <w:r w:rsidRPr="00844E93">
        <w:rPr>
          <w:sz w:val="16"/>
        </w:rPr>
        <w:t>Valentyn</w:t>
      </w:r>
      <w:proofErr w:type="spellEnd"/>
      <w:r w:rsidRPr="00844E93">
        <w:rPr>
          <w:sz w:val="16"/>
        </w:rPr>
        <w:t xml:space="preserve"> </w:t>
      </w:r>
      <w:proofErr w:type="spellStart"/>
      <w:r w:rsidRPr="00844E93">
        <w:rPr>
          <w:sz w:val="16"/>
        </w:rPr>
        <w:t>Halunko</w:t>
      </w:r>
      <w:proofErr w:type="spellEnd"/>
      <w:r w:rsidRPr="00844E93">
        <w:rPr>
          <w:sz w:val="16"/>
        </w:rPr>
        <w:t xml:space="preserve"> (</w:t>
      </w:r>
      <w:proofErr w:type="spellStart"/>
      <w:r w:rsidRPr="00844E93">
        <w:rPr>
          <w:sz w:val="16"/>
        </w:rPr>
        <w:t>Halunko</w:t>
      </w:r>
      <w:proofErr w:type="spellEnd"/>
      <w:r w:rsidRPr="00844E93">
        <w:rPr>
          <w:sz w:val="16"/>
        </w:rPr>
        <w:t xml:space="preserve">, 2019), </w:t>
      </w:r>
      <w:proofErr w:type="spellStart"/>
      <w:r w:rsidRPr="00844E93">
        <w:rPr>
          <w:sz w:val="16"/>
        </w:rPr>
        <w:t>Larysa</w:t>
      </w:r>
      <w:proofErr w:type="spellEnd"/>
      <w:r w:rsidRPr="00844E93">
        <w:rPr>
          <w:sz w:val="16"/>
        </w:rPr>
        <w:t xml:space="preserve"> </w:t>
      </w:r>
      <w:proofErr w:type="spellStart"/>
      <w:r w:rsidRPr="00844E93">
        <w:rPr>
          <w:sz w:val="16"/>
        </w:rPr>
        <w:t>Soroka</w:t>
      </w:r>
      <w:proofErr w:type="spellEnd"/>
      <w:r w:rsidRPr="00844E93">
        <w:rPr>
          <w:sz w:val="16"/>
        </w:rPr>
        <w:t xml:space="preserve"> (</w:t>
      </w:r>
      <w:proofErr w:type="spellStart"/>
      <w:r w:rsidRPr="00844E93">
        <w:rPr>
          <w:sz w:val="16"/>
        </w:rPr>
        <w:t>Soroka</w:t>
      </w:r>
      <w:proofErr w:type="spellEnd"/>
      <w:r w:rsidRPr="00844E93">
        <w:rPr>
          <w:sz w:val="16"/>
        </w:rPr>
        <w:t xml:space="preserve"> &amp; </w:t>
      </w:r>
      <w:proofErr w:type="spellStart"/>
      <w:r w:rsidRPr="00844E93">
        <w:rPr>
          <w:sz w:val="16"/>
        </w:rPr>
        <w:t>Kurkova</w:t>
      </w:r>
      <w:proofErr w:type="spellEnd"/>
      <w:r w:rsidRPr="00844E93">
        <w:rPr>
          <w:sz w:val="16"/>
        </w:rPr>
        <w:t xml:space="preserve">, 2019), etc. </w:t>
      </w:r>
      <w:proofErr w:type="spellStart"/>
      <w:r w:rsidRPr="00844E93">
        <w:rPr>
          <w:sz w:val="16"/>
        </w:rPr>
        <w:t>Larysa</w:t>
      </w:r>
      <w:proofErr w:type="spellEnd"/>
      <w:r w:rsidRPr="00844E93">
        <w:rPr>
          <w:sz w:val="16"/>
        </w:rPr>
        <w:t xml:space="preserve"> </w:t>
      </w:r>
      <w:proofErr w:type="spellStart"/>
      <w:r w:rsidRPr="00844E93">
        <w:rPr>
          <w:sz w:val="16"/>
        </w:rPr>
        <w:t>Soroka</w:t>
      </w:r>
      <w:proofErr w:type="spellEnd"/>
      <w:r w:rsidRPr="00844E93">
        <w:rPr>
          <w:sz w:val="16"/>
        </w:rPr>
        <w:t xml:space="preserve"> and </w:t>
      </w:r>
      <w:proofErr w:type="spellStart"/>
      <w:r w:rsidRPr="00844E93">
        <w:rPr>
          <w:sz w:val="16"/>
        </w:rPr>
        <w:t>Kseniia</w:t>
      </w:r>
      <w:proofErr w:type="spellEnd"/>
      <w:r w:rsidRPr="00844E93">
        <w:rPr>
          <w:sz w:val="16"/>
        </w:rPr>
        <w:t xml:space="preserve"> </w:t>
      </w:r>
      <w:proofErr w:type="spellStart"/>
      <w:r w:rsidRPr="00844E93">
        <w:rPr>
          <w:sz w:val="16"/>
        </w:rPr>
        <w:t>Kurkova</w:t>
      </w:r>
      <w:proofErr w:type="spellEnd"/>
      <w:r w:rsidRPr="00844E93">
        <w:rPr>
          <w:sz w:val="16"/>
        </w:rPr>
        <w:t xml:space="preserve"> explored the specifics of the legal regulation of the use and development of artificial intelligence for the space area (</w:t>
      </w:r>
      <w:proofErr w:type="spellStart"/>
      <w:r w:rsidRPr="00844E93">
        <w:rPr>
          <w:sz w:val="16"/>
        </w:rPr>
        <w:t>Soroka</w:t>
      </w:r>
      <w:proofErr w:type="spellEnd"/>
      <w:r w:rsidRPr="00844E93">
        <w:rPr>
          <w:sz w:val="16"/>
        </w:rPr>
        <w:t xml:space="preserve"> &amp; </w:t>
      </w:r>
      <w:proofErr w:type="spellStart"/>
      <w:r w:rsidRPr="00844E93">
        <w:rPr>
          <w:sz w:val="16"/>
        </w:rPr>
        <w:t>Kurkova</w:t>
      </w:r>
      <w:proofErr w:type="spellEnd"/>
      <w:r w:rsidRPr="00844E93">
        <w:rPr>
          <w:sz w:val="16"/>
        </w:rPr>
        <w:t>, 2019).</w:t>
      </w:r>
    </w:p>
    <w:p w14:paraId="71A14592" w14:textId="77777777" w:rsidR="001E22A7" w:rsidRPr="00844E93" w:rsidRDefault="001E22A7" w:rsidP="001E22A7">
      <w:pPr>
        <w:rPr>
          <w:rStyle w:val="StyleUnderline"/>
        </w:rPr>
      </w:pPr>
      <w:r w:rsidRPr="00844E93">
        <w:rPr>
          <w:rStyle w:val="StyleUnderline"/>
        </w:rPr>
        <w:t>As a result of</w:t>
      </w:r>
      <w:r w:rsidRPr="00844E93">
        <w:rPr>
          <w:sz w:val="16"/>
        </w:rPr>
        <w:t xml:space="preserve"> changing the legal framework and </w:t>
      </w:r>
      <w:r w:rsidRPr="00844E93">
        <w:rPr>
          <w:rStyle w:val="Emphasis"/>
        </w:rPr>
        <w:t>attracting private investors</w:t>
      </w:r>
      <w:r w:rsidRPr="00844E93">
        <w:rPr>
          <w:sz w:val="16"/>
        </w:rPr>
        <w:t xml:space="preserve"> to the space market, </w:t>
      </w:r>
      <w:r w:rsidRPr="00844E93">
        <w:rPr>
          <w:rStyle w:val="StyleUnderline"/>
        </w:rPr>
        <w:t>the US did not lose its leadership in space</w:t>
      </w:r>
      <w:r w:rsidRPr="00844E93">
        <w:rPr>
          <w:sz w:val="16"/>
        </w:rPr>
        <w:t xml:space="preserve"> exploration, </w:t>
      </w:r>
      <w:r w:rsidRPr="00844E93">
        <w:rPr>
          <w:rStyle w:val="StyleUnderline"/>
        </w:rPr>
        <w:t>but</w:t>
      </w:r>
      <w:r w:rsidRPr="00844E93">
        <w:rPr>
          <w:sz w:val="16"/>
        </w:rPr>
        <w:t xml:space="preserve"> rather </w:t>
      </w:r>
      <w:r w:rsidRPr="00844E93">
        <w:rPr>
          <w:rStyle w:val="Emphasis"/>
        </w:rPr>
        <w:t xml:space="preserve">secured it. </w:t>
      </w:r>
      <w:r w:rsidRPr="00A409A8">
        <w:rPr>
          <w:rStyle w:val="Emphasis"/>
          <w:highlight w:val="green"/>
        </w:rPr>
        <w:t>Private investment</w:t>
      </w:r>
      <w:r w:rsidRPr="00844E93">
        <w:rPr>
          <w:sz w:val="16"/>
        </w:rPr>
        <w:t xml:space="preserve"> along with government funding have </w:t>
      </w:r>
      <w:r w:rsidRPr="00844E93">
        <w:rPr>
          <w:rStyle w:val="Emphasis"/>
        </w:rPr>
        <w:t xml:space="preserve">significantly </w:t>
      </w:r>
      <w:r w:rsidRPr="00A409A8">
        <w:rPr>
          <w:rStyle w:val="Emphasis"/>
          <w:highlight w:val="green"/>
        </w:rPr>
        <w:t>reduced</w:t>
      </w:r>
      <w:r w:rsidRPr="00844E93">
        <w:rPr>
          <w:sz w:val="16"/>
        </w:rPr>
        <w:t xml:space="preserve"> the </w:t>
      </w:r>
      <w:r w:rsidRPr="00A409A8">
        <w:rPr>
          <w:rStyle w:val="Emphasis"/>
          <w:highlight w:val="green"/>
        </w:rPr>
        <w:t>risk</w:t>
      </w:r>
      <w:r w:rsidRPr="00844E93">
        <w:rPr>
          <w:sz w:val="16"/>
        </w:rPr>
        <w:t xml:space="preserve"> of business projects in the space industry. The </w:t>
      </w:r>
      <w:r w:rsidRPr="00A409A8">
        <w:rPr>
          <w:rStyle w:val="Emphasis"/>
          <w:highlight w:val="green"/>
        </w:rPr>
        <w:t>quality</w:t>
      </w:r>
      <w:r w:rsidRPr="00A409A8">
        <w:rPr>
          <w:rStyle w:val="StyleUnderline"/>
          <w:highlight w:val="green"/>
        </w:rPr>
        <w:t xml:space="preserve"> and </w:t>
      </w:r>
      <w:r w:rsidRPr="00A409A8">
        <w:rPr>
          <w:rStyle w:val="Emphasis"/>
          <w:highlight w:val="green"/>
        </w:rPr>
        <w:t>effectiveness</w:t>
      </w:r>
      <w:r w:rsidRPr="00844E93">
        <w:rPr>
          <w:sz w:val="16"/>
        </w:rPr>
        <w:t xml:space="preserve"> </w:t>
      </w:r>
      <w:r w:rsidRPr="00844E93">
        <w:rPr>
          <w:rStyle w:val="StyleUnderline"/>
        </w:rPr>
        <w:t>of space exploration programs</w:t>
      </w:r>
      <w:r w:rsidRPr="00844E93">
        <w:rPr>
          <w:sz w:val="16"/>
        </w:rPr>
        <w:t xml:space="preserve"> have </w:t>
      </w:r>
      <w:r w:rsidRPr="00A409A8">
        <w:rPr>
          <w:rStyle w:val="StyleUnderline"/>
          <w:highlight w:val="green"/>
        </w:rPr>
        <w:t>increased</w:t>
      </w:r>
      <w:r w:rsidRPr="00844E93">
        <w:rPr>
          <w:rStyle w:val="StyleUnderline"/>
        </w:rPr>
        <w:t>.</w:t>
      </w:r>
    </w:p>
    <w:p w14:paraId="52F6DD1C" w14:textId="77777777" w:rsidR="001E22A7" w:rsidRPr="00844E93" w:rsidRDefault="001E22A7" w:rsidP="001E22A7">
      <w:pPr>
        <w:rPr>
          <w:sz w:val="16"/>
          <w:szCs w:val="16"/>
        </w:rPr>
      </w:pPr>
      <w:r w:rsidRPr="00844E93">
        <w:rPr>
          <w:sz w:val="16"/>
          <w:szCs w:val="16"/>
        </w:rPr>
        <w:t xml:space="preserve">In 2018, Springer published an eloquent book The Rise of Private Actors in the Space Sector. Alessandra </w:t>
      </w:r>
      <w:proofErr w:type="spellStart"/>
      <w:r w:rsidRPr="00844E93">
        <w:rPr>
          <w:sz w:val="16"/>
          <w:szCs w:val="16"/>
        </w:rPr>
        <w:t>Vernile</w:t>
      </w:r>
      <w:proofErr w:type="spellEnd"/>
      <w:r w:rsidRPr="00844E93">
        <w:rPr>
          <w:sz w:val="16"/>
          <w:szCs w:val="16"/>
        </w:rPr>
        <w:t>, the author of the book, explores a broad set of topics that reveal the role of private actors in space exploration (</w:t>
      </w:r>
      <w:proofErr w:type="spellStart"/>
      <w:r w:rsidRPr="00844E93">
        <w:rPr>
          <w:sz w:val="16"/>
          <w:szCs w:val="16"/>
        </w:rPr>
        <w:t>Vernile</w:t>
      </w:r>
      <w:proofErr w:type="spellEnd"/>
      <w:r w:rsidRPr="00844E93">
        <w:rPr>
          <w:sz w:val="16"/>
          <w:szCs w:val="16"/>
        </w:rPr>
        <w:t xml:space="preserve">, 2018). The book covers the following topics: “Innovative Public Procurement and Support Schemes,” “New Target Markets for Private Actors,” etc. In the “Selected Success Stories,” </w:t>
      </w:r>
      <w:proofErr w:type="spellStart"/>
      <w:r w:rsidRPr="00844E93">
        <w:rPr>
          <w:sz w:val="16"/>
          <w:szCs w:val="16"/>
        </w:rPr>
        <w:t>Vernile</w:t>
      </w:r>
      <w:proofErr w:type="spellEnd"/>
      <w:r w:rsidRPr="00844E93">
        <w:rPr>
          <w:sz w:val="16"/>
          <w:szCs w:val="16"/>
        </w:rPr>
        <w:t xml:space="preserve"> provides examples of successful private actors in space exploration (</w:t>
      </w:r>
      <w:proofErr w:type="spellStart"/>
      <w:r w:rsidRPr="00844E93">
        <w:rPr>
          <w:sz w:val="16"/>
          <w:szCs w:val="16"/>
        </w:rPr>
        <w:t>Vernile</w:t>
      </w:r>
      <w:proofErr w:type="spellEnd"/>
      <w:r w:rsidRPr="00844E93">
        <w:rPr>
          <w:sz w:val="16"/>
          <w:szCs w:val="16"/>
        </w:rPr>
        <w:t>, 2018).</w:t>
      </w:r>
    </w:p>
    <w:p w14:paraId="638D6ABD" w14:textId="77777777" w:rsidR="001E22A7" w:rsidRPr="00844E93" w:rsidRDefault="001E22A7" w:rsidP="001E22A7">
      <w:pPr>
        <w:rPr>
          <w:sz w:val="16"/>
        </w:rPr>
      </w:pPr>
      <w:r w:rsidRPr="00844E93">
        <w:rPr>
          <w:sz w:val="16"/>
        </w:rPr>
        <w:t xml:space="preserve">The current level of competition, which has developed on the space market, allows us to state the following fact. </w:t>
      </w:r>
      <w:r w:rsidRPr="00A409A8">
        <w:rPr>
          <w:rStyle w:val="StyleUnderline"/>
          <w:highlight w:val="green"/>
        </w:rPr>
        <w:t>Private</w:t>
      </w:r>
      <w:r w:rsidRPr="00844E93">
        <w:rPr>
          <w:rStyle w:val="StyleUnderline"/>
        </w:rPr>
        <w:t xml:space="preserve"> space </w:t>
      </w:r>
      <w:r w:rsidRPr="00A409A8">
        <w:rPr>
          <w:rStyle w:val="StyleUnderline"/>
          <w:highlight w:val="green"/>
        </w:rPr>
        <w:t>companies</w:t>
      </w:r>
      <w:r w:rsidRPr="00844E93">
        <w:rPr>
          <w:rStyle w:val="StyleUnderline"/>
        </w:rPr>
        <w:t xml:space="preserve"> have been able to </w:t>
      </w:r>
      <w:r w:rsidRPr="00A409A8">
        <w:rPr>
          <w:rStyle w:val="StyleUnderline"/>
          <w:highlight w:val="green"/>
        </w:rPr>
        <w:t xml:space="preserve">compete with </w:t>
      </w:r>
      <w:r w:rsidRPr="00A409A8">
        <w:rPr>
          <w:rStyle w:val="Emphasis"/>
          <w:highlight w:val="green"/>
        </w:rPr>
        <w:t>entire</w:t>
      </w:r>
      <w:r w:rsidRPr="00A409A8">
        <w:rPr>
          <w:rStyle w:val="StyleUnderline"/>
          <w:highlight w:val="green"/>
        </w:rPr>
        <w:t xml:space="preserve"> </w:t>
      </w:r>
      <w:r w:rsidRPr="00A409A8">
        <w:rPr>
          <w:rStyle w:val="Emphasis"/>
          <w:highlight w:val="green"/>
        </w:rPr>
        <w:t>states</w:t>
      </w:r>
      <w:r w:rsidRPr="00844E93">
        <w:rPr>
          <w:rStyle w:val="StyleUnderline"/>
        </w:rPr>
        <w:t xml:space="preserve"> in launching spacecraft, transporting cargo</w:t>
      </w:r>
      <w:r w:rsidRPr="00844E93">
        <w:rPr>
          <w:sz w:val="16"/>
        </w:rPr>
        <w:t xml:space="preserve"> to orbital stations, </w:t>
      </w:r>
      <w:r w:rsidRPr="00844E93">
        <w:rPr>
          <w:rStyle w:val="StyleUnderline"/>
        </w:rPr>
        <w:t>and exploring space</w:t>
      </w:r>
      <w:r w:rsidRPr="00844E93">
        <w:rPr>
          <w:sz w:val="16"/>
        </w:rPr>
        <w:t xml:space="preserve"> objects. The issue of mining on space objects, the creation of space settlements and the intensive development of the space tourism market are on the agenda.</w:t>
      </w:r>
    </w:p>
    <w:p w14:paraId="4344C042" w14:textId="77777777" w:rsidR="001E22A7" w:rsidRPr="00844E93" w:rsidRDefault="001E22A7" w:rsidP="001E22A7">
      <w:pPr>
        <w:rPr>
          <w:sz w:val="16"/>
        </w:rPr>
      </w:pPr>
      <w:r w:rsidRPr="00844E93">
        <w:rPr>
          <w:sz w:val="16"/>
        </w:rPr>
        <w:t xml:space="preserve">In the 21st century, </w:t>
      </w:r>
      <w:r w:rsidRPr="00844E93">
        <w:rPr>
          <w:rStyle w:val="StyleUnderline"/>
        </w:rPr>
        <w:t>the creation of non-governmental commercial organizations specializing in</w:t>
      </w:r>
      <w:r w:rsidRPr="00844E93">
        <w:rPr>
          <w:sz w:val="16"/>
        </w:rPr>
        <w:t xml:space="preserve"> the field of </w:t>
      </w:r>
      <w:r w:rsidRPr="00844E93">
        <w:rPr>
          <w:rStyle w:val="StyleUnderline"/>
        </w:rPr>
        <w:t xml:space="preserve">commercial space exploration, is regarded as </w:t>
      </w:r>
      <w:r w:rsidRPr="00844E93">
        <w:rPr>
          <w:sz w:val="16"/>
        </w:rPr>
        <w:t xml:space="preserve">an </w:t>
      </w:r>
      <w:r w:rsidRPr="00844E93">
        <w:rPr>
          <w:rStyle w:val="StyleUnderline"/>
        </w:rPr>
        <w:t>ordinary</w:t>
      </w:r>
      <w:r w:rsidRPr="00844E93">
        <w:rPr>
          <w:sz w:val="16"/>
        </w:rPr>
        <w:t xml:space="preserve"> activity. They are established as parts of the universities around projects funded by private investors. For example, </w:t>
      </w:r>
      <w:proofErr w:type="spellStart"/>
      <w:r w:rsidRPr="00844E93">
        <w:rPr>
          <w:sz w:val="16"/>
        </w:rPr>
        <w:t>Astropreneurship</w:t>
      </w:r>
      <w:proofErr w:type="spellEnd"/>
      <w:r w:rsidRPr="00844E93">
        <w:rPr>
          <w:sz w:val="16"/>
        </w:rPr>
        <w:t xml:space="preserve"> &amp; Space Industry Club based on the MIT community (</w:t>
      </w:r>
      <w:proofErr w:type="spellStart"/>
      <w:r w:rsidRPr="00844E93">
        <w:rPr>
          <w:sz w:val="16"/>
        </w:rPr>
        <w:t>Astropreneurship</w:t>
      </w:r>
      <w:proofErr w:type="spellEnd"/>
      <w:r w:rsidRPr="00844E93">
        <w:rPr>
          <w:sz w:val="16"/>
        </w:rPr>
        <w:t>, 2019).</w:t>
      </w:r>
    </w:p>
    <w:p w14:paraId="3F907786" w14:textId="77777777" w:rsidR="001E22A7" w:rsidRPr="00844E93" w:rsidRDefault="001E22A7" w:rsidP="001E22A7">
      <w:pPr>
        <w:rPr>
          <w:sz w:val="16"/>
        </w:rPr>
      </w:pPr>
      <w:r w:rsidRPr="00844E93">
        <w:rPr>
          <w:rStyle w:val="StyleUnderline"/>
        </w:rPr>
        <w:t>Large-scale research in</w:t>
      </w:r>
      <w:r w:rsidRPr="00844E93">
        <w:rPr>
          <w:sz w:val="16"/>
        </w:rPr>
        <w:t xml:space="preserve"> the field of </w:t>
      </w:r>
      <w:r w:rsidRPr="00844E93">
        <w:rPr>
          <w:rStyle w:val="StyleUnderline"/>
        </w:rPr>
        <w:t>commercial space exploration</w:t>
      </w:r>
      <w:r w:rsidRPr="00844E93">
        <w:rPr>
          <w:sz w:val="16"/>
        </w:rPr>
        <w:t xml:space="preserve">, as well as the practical results achieved, </w:t>
      </w:r>
      <w:r w:rsidRPr="00844E93">
        <w:rPr>
          <w:rStyle w:val="StyleUnderline"/>
        </w:rPr>
        <w:t>led to</w:t>
      </w:r>
      <w:r w:rsidRPr="00844E93">
        <w:rPr>
          <w:sz w:val="16"/>
        </w:rPr>
        <w:t xml:space="preserve"> the formation of </w:t>
      </w:r>
      <w:r w:rsidRPr="00844E93">
        <w:rPr>
          <w:rStyle w:val="StyleUnderline"/>
        </w:rPr>
        <w:t xml:space="preserve">a new paradigm called </w:t>
      </w:r>
      <w:r w:rsidRPr="00844E93">
        <w:rPr>
          <w:rStyle w:val="Emphasis"/>
        </w:rPr>
        <w:t>“New Space”</w:t>
      </w:r>
      <w:r w:rsidRPr="00844E93">
        <w:rPr>
          <w:sz w:val="16"/>
        </w:rPr>
        <w:t xml:space="preserve"> ecosystem. The articles of </w:t>
      </w:r>
      <w:proofErr w:type="spellStart"/>
      <w:r w:rsidRPr="00844E93">
        <w:rPr>
          <w:sz w:val="16"/>
        </w:rPr>
        <w:t>Deganit</w:t>
      </w:r>
      <w:proofErr w:type="spellEnd"/>
      <w:r w:rsidRPr="00844E93">
        <w:rPr>
          <w:sz w:val="16"/>
        </w:rPr>
        <w:t xml:space="preserve"> </w:t>
      </w:r>
      <w:proofErr w:type="spellStart"/>
      <w:r w:rsidRPr="00844E93">
        <w:rPr>
          <w:sz w:val="16"/>
        </w:rPr>
        <w:t>Paikowsky’s</w:t>
      </w:r>
      <w:proofErr w:type="spellEnd"/>
      <w:r w:rsidRPr="00844E93">
        <w:rPr>
          <w:sz w:val="16"/>
        </w:rPr>
        <w:t xml:space="preserve"> (</w:t>
      </w:r>
      <w:proofErr w:type="spellStart"/>
      <w:r w:rsidRPr="00844E93">
        <w:rPr>
          <w:sz w:val="16"/>
        </w:rPr>
        <w:t>Paikowsky</w:t>
      </w:r>
      <w:proofErr w:type="spellEnd"/>
      <w:r w:rsidRPr="00844E93">
        <w:rPr>
          <w:sz w:val="16"/>
        </w:rPr>
        <w:t xml:space="preserve">, 2017), Clelia </w:t>
      </w:r>
      <w:proofErr w:type="spellStart"/>
      <w:r w:rsidRPr="00844E93">
        <w:rPr>
          <w:sz w:val="16"/>
        </w:rPr>
        <w:t>Iacomino</w:t>
      </w:r>
      <w:proofErr w:type="spellEnd"/>
      <w:r w:rsidRPr="00844E93">
        <w:rPr>
          <w:sz w:val="16"/>
        </w:rPr>
        <w:t xml:space="preserve"> (</w:t>
      </w:r>
      <w:proofErr w:type="spellStart"/>
      <w:r w:rsidRPr="00844E93">
        <w:rPr>
          <w:sz w:val="16"/>
        </w:rPr>
        <w:t>Iacomino</w:t>
      </w:r>
      <w:proofErr w:type="spellEnd"/>
      <w:r w:rsidRPr="00844E93">
        <w:rPr>
          <w:sz w:val="16"/>
        </w:rPr>
        <w:t xml:space="preserve"> &amp; Ciccarelli, 2018) et al. reveal its key meanings and the opportunities it offers in the space sector. The</w:t>
      </w:r>
      <w:r w:rsidRPr="00844E93">
        <w:rPr>
          <w:rStyle w:val="StyleUnderline"/>
        </w:rPr>
        <w:t xml:space="preserve"> “New Space”</w:t>
      </w:r>
      <w:r w:rsidRPr="00844E93">
        <w:rPr>
          <w:sz w:val="16"/>
        </w:rPr>
        <w:t xml:space="preserve"> ecosystem is a new vision for commercial space exploration. It </w:t>
      </w:r>
      <w:r w:rsidRPr="00844E93">
        <w:rPr>
          <w:rStyle w:val="StyleUnderline"/>
        </w:rPr>
        <w:t>is</w:t>
      </w:r>
      <w:r w:rsidRPr="00844E93">
        <w:rPr>
          <w:sz w:val="16"/>
        </w:rPr>
        <w:t xml:space="preserve"> the formation of </w:t>
      </w:r>
      <w:r w:rsidRPr="00844E93">
        <w:rPr>
          <w:rStyle w:val="StyleUnderline"/>
        </w:rPr>
        <w:t>a cosmic worldview, in which</w:t>
      </w:r>
      <w:r w:rsidRPr="00844E93">
        <w:rPr>
          <w:sz w:val="16"/>
        </w:rPr>
        <w:t xml:space="preserve"> the </w:t>
      </w:r>
      <w:r w:rsidRPr="00844E93">
        <w:rPr>
          <w:rStyle w:val="StyleUnderline"/>
        </w:rPr>
        <w:t>near space with</w:t>
      </w:r>
      <w:r w:rsidRPr="00844E93">
        <w:rPr>
          <w:sz w:val="16"/>
        </w:rPr>
        <w:t xml:space="preserve"> all the wealth of </w:t>
      </w:r>
      <w:r w:rsidRPr="00844E93">
        <w:rPr>
          <w:rStyle w:val="StyleUnderline"/>
        </w:rPr>
        <w:t xml:space="preserve">its resources and capabilities, becomes a </w:t>
      </w:r>
      <w:r w:rsidRPr="00844E93">
        <w:rPr>
          <w:rStyle w:val="Emphasis"/>
        </w:rPr>
        <w:t>part of the global economy</w:t>
      </w:r>
      <w:r w:rsidRPr="00844E93">
        <w:rPr>
          <w:sz w:val="16"/>
        </w:rPr>
        <w:t xml:space="preserve"> and the sustainable development of the society. The </w:t>
      </w:r>
      <w:r w:rsidRPr="00844E93">
        <w:rPr>
          <w:rStyle w:val="StyleUnderline"/>
        </w:rPr>
        <w:t>“New Space”</w:t>
      </w:r>
      <w:r w:rsidRPr="00844E93">
        <w:rPr>
          <w:sz w:val="16"/>
        </w:rPr>
        <w:t xml:space="preserve"> ecosystem </w:t>
      </w:r>
      <w:r w:rsidRPr="00844E93">
        <w:rPr>
          <w:rStyle w:val="StyleUnderline"/>
        </w:rPr>
        <w:t>offers</w:t>
      </w:r>
      <w:r w:rsidRPr="00844E93">
        <w:rPr>
          <w:sz w:val="16"/>
        </w:rPr>
        <w:t xml:space="preserve"> the following ways for commercial space exploration (</w:t>
      </w:r>
      <w:proofErr w:type="spellStart"/>
      <w:r w:rsidRPr="00844E93">
        <w:rPr>
          <w:sz w:val="16"/>
        </w:rPr>
        <w:t>Iacomino</w:t>
      </w:r>
      <w:proofErr w:type="spellEnd"/>
      <w:r w:rsidRPr="00844E93">
        <w:rPr>
          <w:sz w:val="16"/>
        </w:rPr>
        <w:t xml:space="preserve"> &amp; Ciccarelli, 2018):</w:t>
      </w:r>
    </w:p>
    <w:p w14:paraId="24461777" w14:textId="77777777" w:rsidR="001E22A7" w:rsidRPr="00844E93" w:rsidRDefault="001E22A7" w:rsidP="001E22A7">
      <w:pPr>
        <w:rPr>
          <w:sz w:val="16"/>
          <w:szCs w:val="16"/>
        </w:rPr>
      </w:pPr>
      <w:r w:rsidRPr="00844E93">
        <w:rPr>
          <w:sz w:val="16"/>
          <w:szCs w:val="16"/>
        </w:rPr>
        <w:t>1. Innovative public procurement and support schemes, which significantly expand the role of commercial actors in space exploration.</w:t>
      </w:r>
    </w:p>
    <w:p w14:paraId="2FFEE428" w14:textId="77777777" w:rsidR="001E22A7" w:rsidRPr="00A01582" w:rsidRDefault="001E22A7" w:rsidP="001E22A7">
      <w:pPr>
        <w:rPr>
          <w:rStyle w:val="Emphasis"/>
        </w:rPr>
      </w:pPr>
      <w:r w:rsidRPr="00A01582">
        <w:rPr>
          <w:sz w:val="16"/>
        </w:rPr>
        <w:t xml:space="preserve">2. Attracting </w:t>
      </w:r>
      <w:r w:rsidRPr="00A01582">
        <w:rPr>
          <w:rStyle w:val="Emphasis"/>
        </w:rPr>
        <w:t>new entrants</w:t>
      </w:r>
      <w:r w:rsidRPr="00A01582">
        <w:rPr>
          <w:rStyle w:val="StyleUnderline"/>
        </w:rPr>
        <w:t xml:space="preserve"> in</w:t>
      </w:r>
      <w:r w:rsidRPr="00A01582">
        <w:rPr>
          <w:sz w:val="16"/>
        </w:rPr>
        <w:t xml:space="preserve"> the </w:t>
      </w:r>
      <w:r w:rsidRPr="00A01582">
        <w:rPr>
          <w:rStyle w:val="StyleUnderline"/>
        </w:rPr>
        <w:t>space</w:t>
      </w:r>
      <w:r w:rsidRPr="00A01582">
        <w:rPr>
          <w:sz w:val="16"/>
        </w:rPr>
        <w:t xml:space="preserve"> sector. First of all, these are </w:t>
      </w:r>
      <w:r w:rsidRPr="00A409A8">
        <w:rPr>
          <w:rStyle w:val="StyleUnderline"/>
          <w:highlight w:val="green"/>
        </w:rPr>
        <w:t>companies</w:t>
      </w:r>
      <w:r w:rsidRPr="00A01582">
        <w:rPr>
          <w:rStyle w:val="StyleUnderline"/>
        </w:rPr>
        <w:t xml:space="preserve"> working in</w:t>
      </w:r>
      <w:r w:rsidRPr="00A01582">
        <w:rPr>
          <w:sz w:val="16"/>
        </w:rPr>
        <w:t xml:space="preserve"> the domain of </w:t>
      </w:r>
      <w:r w:rsidRPr="00A01582">
        <w:rPr>
          <w:rStyle w:val="StyleUnderline"/>
        </w:rPr>
        <w:t xml:space="preserve">Information and communications technology, artificial intelligence, etc. </w:t>
      </w:r>
      <w:r w:rsidRPr="00A01582">
        <w:rPr>
          <w:sz w:val="16"/>
        </w:rPr>
        <w:t xml:space="preserve">that </w:t>
      </w:r>
      <w:r w:rsidRPr="00A409A8">
        <w:rPr>
          <w:rStyle w:val="StyleUnderline"/>
          <w:highlight w:val="green"/>
        </w:rPr>
        <w:t>are</w:t>
      </w:r>
      <w:r w:rsidRPr="00A409A8">
        <w:rPr>
          <w:rStyle w:val="Emphasis"/>
          <w:highlight w:val="green"/>
        </w:rPr>
        <w:t xml:space="preserve"> expanding</w:t>
      </w:r>
      <w:r w:rsidRPr="00A01582">
        <w:rPr>
          <w:sz w:val="16"/>
        </w:rPr>
        <w:t xml:space="preserve"> their research </w:t>
      </w:r>
      <w:r w:rsidRPr="00A409A8">
        <w:rPr>
          <w:rStyle w:val="StyleUnderline"/>
          <w:highlight w:val="green"/>
        </w:rPr>
        <w:t>in</w:t>
      </w:r>
      <w:r w:rsidRPr="00A01582">
        <w:rPr>
          <w:rStyle w:val="StyleUnderline"/>
        </w:rPr>
        <w:t xml:space="preserve"> </w:t>
      </w:r>
      <w:r w:rsidRPr="00A409A8">
        <w:rPr>
          <w:rStyle w:val="StyleUnderline"/>
          <w:highlight w:val="green"/>
        </w:rPr>
        <w:t>space</w:t>
      </w:r>
      <w:r w:rsidRPr="00A01582">
        <w:rPr>
          <w:rStyle w:val="StyleUnderline"/>
        </w:rPr>
        <w:t xml:space="preserve"> markets. </w:t>
      </w:r>
      <w:r w:rsidRPr="00A409A8">
        <w:rPr>
          <w:rStyle w:val="StyleUnderline"/>
          <w:highlight w:val="green"/>
        </w:rPr>
        <w:t xml:space="preserve">They offer </w:t>
      </w:r>
      <w:r w:rsidRPr="00A409A8">
        <w:rPr>
          <w:rStyle w:val="Emphasis"/>
          <w:highlight w:val="green"/>
        </w:rPr>
        <w:t>innovative</w:t>
      </w:r>
      <w:r w:rsidRPr="00A01582">
        <w:rPr>
          <w:rStyle w:val="Emphasis"/>
        </w:rPr>
        <w:t xml:space="preserve"> business </w:t>
      </w:r>
      <w:r w:rsidRPr="00A409A8">
        <w:rPr>
          <w:rStyle w:val="Emphasis"/>
          <w:highlight w:val="green"/>
        </w:rPr>
        <w:t>models</w:t>
      </w:r>
      <w:r w:rsidRPr="00A409A8">
        <w:rPr>
          <w:rStyle w:val="StyleUnderline"/>
          <w:highlight w:val="green"/>
        </w:rPr>
        <w:t xml:space="preserve"> and </w:t>
      </w:r>
      <w:r w:rsidRPr="00A409A8">
        <w:rPr>
          <w:rStyle w:val="Emphasis"/>
          <w:highlight w:val="green"/>
        </w:rPr>
        <w:t>new solutions</w:t>
      </w:r>
      <w:r w:rsidRPr="00A01582">
        <w:rPr>
          <w:rStyle w:val="Emphasis"/>
        </w:rPr>
        <w:t xml:space="preserve"> to space commercialization.</w:t>
      </w:r>
    </w:p>
    <w:p w14:paraId="6083A7A6" w14:textId="77777777" w:rsidR="001E22A7" w:rsidRPr="00A409A8" w:rsidRDefault="001E22A7" w:rsidP="001E22A7">
      <w:pPr>
        <w:rPr>
          <w:sz w:val="16"/>
        </w:rPr>
      </w:pPr>
      <w:r w:rsidRPr="00A409A8">
        <w:rPr>
          <w:sz w:val="16"/>
        </w:rPr>
        <w:t xml:space="preserve">3. </w:t>
      </w:r>
      <w:r w:rsidRPr="00A409A8">
        <w:rPr>
          <w:rStyle w:val="Emphasis"/>
        </w:rPr>
        <w:t>Innovative</w:t>
      </w:r>
      <w:r w:rsidRPr="00A409A8">
        <w:rPr>
          <w:sz w:val="16"/>
        </w:rPr>
        <w:t xml:space="preserve"> industrial </w:t>
      </w:r>
      <w:r w:rsidRPr="00A409A8">
        <w:rPr>
          <w:rStyle w:val="Emphasis"/>
        </w:rPr>
        <w:t>approaches</w:t>
      </w:r>
      <w:r w:rsidRPr="00A409A8">
        <w:rPr>
          <w:rStyle w:val="StyleUnderline"/>
        </w:rPr>
        <w:t xml:space="preserve"> based on </w:t>
      </w:r>
      <w:r w:rsidRPr="00A409A8">
        <w:rPr>
          <w:rStyle w:val="Emphasis"/>
        </w:rPr>
        <w:t>new</w:t>
      </w:r>
      <w:r w:rsidRPr="00A409A8">
        <w:rPr>
          <w:rStyle w:val="StyleUnderline"/>
        </w:rPr>
        <w:t xml:space="preserve"> </w:t>
      </w:r>
      <w:r w:rsidRPr="00A409A8">
        <w:rPr>
          <w:rStyle w:val="Emphasis"/>
        </w:rPr>
        <w:t>processes, methods, and industrial organization</w:t>
      </w:r>
      <w:r w:rsidRPr="00A409A8">
        <w:rPr>
          <w:rStyle w:val="StyleUnderline"/>
        </w:rPr>
        <w:t xml:space="preserve"> for</w:t>
      </w:r>
      <w:r w:rsidRPr="00A409A8">
        <w:rPr>
          <w:sz w:val="16"/>
        </w:rPr>
        <w:t xml:space="preserve"> the development and production of </w:t>
      </w:r>
      <w:r w:rsidRPr="00A409A8">
        <w:rPr>
          <w:rStyle w:val="StyleUnderline"/>
        </w:rPr>
        <w:t>space systems</w:t>
      </w:r>
      <w:r w:rsidRPr="00A409A8">
        <w:rPr>
          <w:sz w:val="16"/>
        </w:rPr>
        <w:t xml:space="preserve"> or launchers.</w:t>
      </w:r>
    </w:p>
    <w:p w14:paraId="35C37255" w14:textId="77777777" w:rsidR="001E22A7" w:rsidRPr="00A409A8" w:rsidRDefault="001E22A7" w:rsidP="001E22A7">
      <w:pPr>
        <w:rPr>
          <w:sz w:val="16"/>
        </w:rPr>
      </w:pPr>
      <w:r w:rsidRPr="00A409A8">
        <w:rPr>
          <w:sz w:val="16"/>
        </w:rPr>
        <w:t xml:space="preserve">4. </w:t>
      </w:r>
      <w:r w:rsidRPr="00A409A8">
        <w:rPr>
          <w:rStyle w:val="Emphasis"/>
          <w:highlight w:val="green"/>
        </w:rPr>
        <w:t>Disruptive market solutions</w:t>
      </w:r>
      <w:r w:rsidRPr="00A409A8">
        <w:rPr>
          <w:sz w:val="16"/>
        </w:rPr>
        <w:t xml:space="preserve">, </w:t>
      </w:r>
      <w:r w:rsidRPr="00A409A8">
        <w:rPr>
          <w:rStyle w:val="StyleUnderline"/>
        </w:rPr>
        <w:t>which</w:t>
      </w:r>
      <w:r w:rsidRPr="00A409A8">
        <w:rPr>
          <w:sz w:val="16"/>
        </w:rPr>
        <w:t xml:space="preserve"> significantly </w:t>
      </w:r>
      <w:r w:rsidRPr="00A409A8">
        <w:rPr>
          <w:rStyle w:val="Emphasis"/>
          <w:highlight w:val="green"/>
        </w:rPr>
        <w:t>reduce</w:t>
      </w:r>
      <w:r w:rsidRPr="00A409A8">
        <w:rPr>
          <w:sz w:val="16"/>
        </w:rPr>
        <w:t xml:space="preserve"> commercial space exploration </w:t>
      </w:r>
      <w:r w:rsidRPr="00A409A8">
        <w:rPr>
          <w:rStyle w:val="Emphasis"/>
          <w:highlight w:val="green"/>
        </w:rPr>
        <w:t>prices</w:t>
      </w:r>
      <w:r w:rsidRPr="00A409A8">
        <w:rPr>
          <w:sz w:val="16"/>
        </w:rPr>
        <w:t xml:space="preserve">, </w:t>
      </w:r>
      <w:r w:rsidRPr="00A409A8">
        <w:rPr>
          <w:rStyle w:val="Emphasis"/>
          <w:highlight w:val="green"/>
        </w:rPr>
        <w:t>increase</w:t>
      </w:r>
      <w:r w:rsidRPr="00A409A8">
        <w:rPr>
          <w:sz w:val="16"/>
        </w:rPr>
        <w:t xml:space="preserve"> labor </w:t>
      </w:r>
      <w:r w:rsidRPr="00A409A8">
        <w:rPr>
          <w:rStyle w:val="Emphasis"/>
          <w:highlight w:val="green"/>
        </w:rPr>
        <w:t>productivity</w:t>
      </w:r>
      <w:r w:rsidRPr="00A409A8">
        <w:rPr>
          <w:sz w:val="16"/>
        </w:rPr>
        <w:t xml:space="preserve">, </w:t>
      </w:r>
      <w:r w:rsidRPr="00A409A8">
        <w:rPr>
          <w:rStyle w:val="Emphasis"/>
          <w:highlight w:val="green"/>
        </w:rPr>
        <w:t>provide new</w:t>
      </w:r>
      <w:r w:rsidRPr="00A409A8">
        <w:rPr>
          <w:sz w:val="16"/>
        </w:rPr>
        <w:t xml:space="preserve"> types of </w:t>
      </w:r>
      <w:r w:rsidRPr="00A409A8">
        <w:rPr>
          <w:rStyle w:val="Emphasis"/>
          <w:highlight w:val="green"/>
        </w:rPr>
        <w:t>services</w:t>
      </w:r>
      <w:r w:rsidRPr="00A409A8">
        <w:rPr>
          <w:sz w:val="16"/>
        </w:rPr>
        <w:t>, etc.</w:t>
      </w:r>
    </w:p>
    <w:p w14:paraId="2605F75B" w14:textId="77777777" w:rsidR="001E22A7" w:rsidRPr="00A409A8" w:rsidRDefault="001E22A7" w:rsidP="001E22A7">
      <w:pPr>
        <w:rPr>
          <w:sz w:val="16"/>
        </w:rPr>
      </w:pPr>
      <w:r w:rsidRPr="00A409A8">
        <w:rPr>
          <w:sz w:val="16"/>
        </w:rPr>
        <w:t xml:space="preserve">5. </w:t>
      </w:r>
      <w:r w:rsidRPr="00A409A8">
        <w:rPr>
          <w:rStyle w:val="Emphasis"/>
          <w:highlight w:val="green"/>
        </w:rPr>
        <w:t>Substantial</w:t>
      </w:r>
      <w:r w:rsidRPr="00A409A8">
        <w:rPr>
          <w:rStyle w:val="Emphasis"/>
        </w:rPr>
        <w:t xml:space="preserve"> private </w:t>
      </w:r>
      <w:r w:rsidRPr="00A409A8">
        <w:rPr>
          <w:rStyle w:val="Emphasis"/>
          <w:highlight w:val="green"/>
        </w:rPr>
        <w:t>investment</w:t>
      </w:r>
      <w:r w:rsidRPr="00A409A8">
        <w:rPr>
          <w:rStyle w:val="StyleUnderline"/>
        </w:rPr>
        <w:t xml:space="preserve"> from different sources</w:t>
      </w:r>
      <w:r w:rsidRPr="00A409A8">
        <w:rPr>
          <w:sz w:val="16"/>
        </w:rPr>
        <w:t xml:space="preserve"> and </w:t>
      </w:r>
      <w:r w:rsidRPr="00A409A8">
        <w:rPr>
          <w:rStyle w:val="StyleUnderline"/>
          <w:highlight w:val="green"/>
        </w:rPr>
        <w:t>involving</w:t>
      </w:r>
      <w:r w:rsidRPr="00A409A8">
        <w:rPr>
          <w:rStyle w:val="StyleUnderline"/>
        </w:rPr>
        <w:t xml:space="preserve"> </w:t>
      </w:r>
      <w:r w:rsidRPr="00A409A8">
        <w:rPr>
          <w:rStyle w:val="Emphasis"/>
        </w:rPr>
        <w:t xml:space="preserve">different </w:t>
      </w:r>
      <w:r w:rsidRPr="00A409A8">
        <w:rPr>
          <w:rStyle w:val="Emphasis"/>
          <w:highlight w:val="green"/>
        </w:rPr>
        <w:t>funding</w:t>
      </w:r>
      <w:r w:rsidRPr="00A409A8">
        <w:rPr>
          <w:rStyle w:val="Emphasis"/>
        </w:rPr>
        <w:t xml:space="preserve"> mechanisms.</w:t>
      </w:r>
      <w:r w:rsidRPr="00A409A8">
        <w:rPr>
          <w:sz w:val="16"/>
        </w:rPr>
        <w:t xml:space="preserve"> For instance, </w:t>
      </w:r>
      <w:r w:rsidRPr="00A409A8">
        <w:rPr>
          <w:rStyle w:val="StyleUnderline"/>
        </w:rPr>
        <w:t xml:space="preserve">these are </w:t>
      </w:r>
      <w:r w:rsidRPr="00A409A8">
        <w:rPr>
          <w:rStyle w:val="StyleUnderline"/>
          <w:highlight w:val="green"/>
        </w:rPr>
        <w:t>private fortunes, v</w:t>
      </w:r>
      <w:r w:rsidRPr="00A409A8">
        <w:rPr>
          <w:rStyle w:val="StyleUnderline"/>
        </w:rPr>
        <w:t xml:space="preserve">enture </w:t>
      </w:r>
      <w:r w:rsidRPr="00A409A8">
        <w:rPr>
          <w:rStyle w:val="StyleUnderline"/>
          <w:highlight w:val="green"/>
        </w:rPr>
        <w:t>c</w:t>
      </w:r>
      <w:r w:rsidRPr="00A409A8">
        <w:rPr>
          <w:rStyle w:val="StyleUnderline"/>
        </w:rPr>
        <w:t xml:space="preserve">apital firms, business </w:t>
      </w:r>
      <w:r w:rsidRPr="00A409A8">
        <w:rPr>
          <w:rStyle w:val="StyleUnderline"/>
          <w:highlight w:val="green"/>
        </w:rPr>
        <w:t>angels</w:t>
      </w:r>
      <w:r w:rsidRPr="00A409A8">
        <w:rPr>
          <w:rStyle w:val="StyleUnderline"/>
        </w:rPr>
        <w:t xml:space="preserve">, </w:t>
      </w:r>
      <w:r w:rsidRPr="00A409A8">
        <w:rPr>
          <w:rStyle w:val="StyleUnderline"/>
          <w:highlight w:val="green"/>
        </w:rPr>
        <w:t>private equity</w:t>
      </w:r>
      <w:r w:rsidRPr="00A409A8">
        <w:rPr>
          <w:rStyle w:val="StyleUnderline"/>
        </w:rPr>
        <w:t xml:space="preserve"> companies, or </w:t>
      </w:r>
      <w:r w:rsidRPr="00A409A8">
        <w:rPr>
          <w:rStyle w:val="StyleUnderline"/>
          <w:highlight w:val="green"/>
        </w:rPr>
        <w:t>banks</w:t>
      </w:r>
      <w:r w:rsidRPr="00A409A8">
        <w:rPr>
          <w:sz w:val="16"/>
        </w:rPr>
        <w:t>, etc.</w:t>
      </w:r>
    </w:p>
    <w:p w14:paraId="4DEF14AE" w14:textId="77777777" w:rsidR="001E22A7" w:rsidRPr="00A409A8" w:rsidRDefault="001E22A7" w:rsidP="001E22A7">
      <w:pPr>
        <w:rPr>
          <w:rStyle w:val="StyleUnderline"/>
        </w:rPr>
      </w:pPr>
      <w:r w:rsidRPr="00A409A8">
        <w:rPr>
          <w:sz w:val="16"/>
        </w:rPr>
        <w:t xml:space="preserve">6. </w:t>
      </w:r>
      <w:r w:rsidRPr="00A409A8">
        <w:rPr>
          <w:rStyle w:val="StyleUnderline"/>
        </w:rPr>
        <w:t xml:space="preserve">Involvement of an </w:t>
      </w:r>
      <w:r w:rsidRPr="00A409A8">
        <w:rPr>
          <w:rStyle w:val="StyleUnderline"/>
          <w:highlight w:val="green"/>
        </w:rPr>
        <w:t>increasing</w:t>
      </w:r>
      <w:r w:rsidRPr="00A409A8">
        <w:rPr>
          <w:rStyle w:val="StyleUnderline"/>
        </w:rPr>
        <w:t xml:space="preserve"> number of space-faring </w:t>
      </w:r>
      <w:r w:rsidRPr="00A409A8">
        <w:rPr>
          <w:rStyle w:val="StyleUnderline"/>
          <w:highlight w:val="green"/>
        </w:rPr>
        <w:t>nations</w:t>
      </w:r>
      <w:r w:rsidRPr="00A409A8">
        <w:rPr>
          <w:sz w:val="16"/>
        </w:rPr>
        <w:t xml:space="preserve"> investing </w:t>
      </w:r>
      <w:r w:rsidRPr="00A409A8">
        <w:rPr>
          <w:rStyle w:val="StyleUnderline"/>
        </w:rPr>
        <w:t>in</w:t>
      </w:r>
      <w:r w:rsidRPr="00A409A8">
        <w:rPr>
          <w:sz w:val="16"/>
        </w:rPr>
        <w:t xml:space="preserve"> the acquisition of turnkey </w:t>
      </w:r>
      <w:r w:rsidRPr="00A409A8">
        <w:rPr>
          <w:rStyle w:val="StyleUnderline"/>
        </w:rPr>
        <w:t>space capabilities or</w:t>
      </w:r>
      <w:r w:rsidRPr="00A409A8">
        <w:rPr>
          <w:sz w:val="16"/>
        </w:rPr>
        <w:t xml:space="preserve"> even in the development of </w:t>
      </w:r>
      <w:r w:rsidRPr="00A409A8">
        <w:rPr>
          <w:rStyle w:val="StyleUnderline"/>
        </w:rPr>
        <w:t>a domestic space industrial base</w:t>
      </w:r>
      <w:r w:rsidRPr="00A409A8">
        <w:rPr>
          <w:sz w:val="16"/>
        </w:rPr>
        <w:t xml:space="preserve">. This </w:t>
      </w:r>
      <w:r w:rsidRPr="00A409A8">
        <w:rPr>
          <w:rStyle w:val="Emphasis"/>
        </w:rPr>
        <w:t>expands</w:t>
      </w:r>
      <w:r w:rsidRPr="00A409A8">
        <w:rPr>
          <w:sz w:val="16"/>
        </w:rPr>
        <w:t xml:space="preserve"> the </w:t>
      </w:r>
      <w:r w:rsidRPr="00A409A8">
        <w:rPr>
          <w:rStyle w:val="Emphasis"/>
        </w:rPr>
        <w:t>space markets</w:t>
      </w:r>
      <w:r w:rsidRPr="00A409A8">
        <w:rPr>
          <w:rStyle w:val="StyleUnderline"/>
        </w:rPr>
        <w:t xml:space="preserve"> and </w:t>
      </w:r>
      <w:r w:rsidRPr="00A409A8">
        <w:rPr>
          <w:rStyle w:val="Emphasis"/>
          <w:highlight w:val="green"/>
        </w:rPr>
        <w:t>makes it more competitive</w:t>
      </w:r>
      <w:r w:rsidRPr="00A409A8">
        <w:rPr>
          <w:rStyle w:val="Emphasis"/>
        </w:rPr>
        <w:t>.</w:t>
      </w:r>
    </w:p>
    <w:p w14:paraId="67F94102" w14:textId="77777777" w:rsidR="001E22A7" w:rsidRPr="00A409A8" w:rsidRDefault="001E22A7" w:rsidP="001E22A7">
      <w:pPr>
        <w:rPr>
          <w:sz w:val="16"/>
          <w:szCs w:val="16"/>
        </w:rPr>
      </w:pPr>
      <w:r w:rsidRPr="00A409A8">
        <w:rPr>
          <w:sz w:val="16"/>
          <w:szCs w:val="16"/>
        </w:rPr>
        <w:t>The analysis of the research and advances in commercial space exploration allows us to draw the following conclusions:</w:t>
      </w:r>
    </w:p>
    <w:p w14:paraId="603FD5D9" w14:textId="77777777" w:rsidR="001E22A7" w:rsidRPr="00A409A8" w:rsidRDefault="001E22A7" w:rsidP="001E22A7">
      <w:pPr>
        <w:rPr>
          <w:rStyle w:val="StyleUnderline"/>
        </w:rPr>
      </w:pPr>
      <w:r w:rsidRPr="00A409A8">
        <w:rPr>
          <w:sz w:val="16"/>
        </w:rPr>
        <w:t xml:space="preserve">1. In fact, </w:t>
      </w:r>
      <w:r w:rsidRPr="00A409A8">
        <w:rPr>
          <w:rStyle w:val="StyleUnderline"/>
        </w:rPr>
        <w:t xml:space="preserve">the </w:t>
      </w:r>
      <w:r w:rsidRPr="00A409A8">
        <w:rPr>
          <w:rStyle w:val="StyleUnderline"/>
          <w:highlight w:val="green"/>
        </w:rPr>
        <w:t>space market</w:t>
      </w:r>
      <w:r w:rsidRPr="00A409A8">
        <w:rPr>
          <w:rStyle w:val="StyleUnderline"/>
        </w:rPr>
        <w:t xml:space="preserve"> </w:t>
      </w:r>
      <w:r w:rsidRPr="00A409A8">
        <w:rPr>
          <w:rStyle w:val="Emphasis"/>
        </w:rPr>
        <w:t>has already been created.</w:t>
      </w:r>
      <w:r w:rsidRPr="00A409A8">
        <w:rPr>
          <w:rStyle w:val="StyleUnderline"/>
        </w:rPr>
        <w:t xml:space="preserve"> It is</w:t>
      </w:r>
      <w:r w:rsidRPr="00A409A8">
        <w:rPr>
          <w:sz w:val="16"/>
        </w:rPr>
        <w:t xml:space="preserve"> currently </w:t>
      </w:r>
      <w:r w:rsidRPr="00A409A8">
        <w:rPr>
          <w:rStyle w:val="StyleUnderline"/>
        </w:rPr>
        <w:t>undergoing</w:t>
      </w:r>
      <w:r w:rsidRPr="00A409A8">
        <w:rPr>
          <w:rStyle w:val="Emphasis"/>
        </w:rPr>
        <w:t xml:space="preserve"> continuous development</w:t>
      </w:r>
      <w:r w:rsidRPr="00A409A8">
        <w:rPr>
          <w:rStyle w:val="StyleUnderline"/>
        </w:rPr>
        <w:t xml:space="preserve"> that </w:t>
      </w:r>
      <w:r w:rsidRPr="00A409A8">
        <w:rPr>
          <w:rStyle w:val="StyleUnderline"/>
          <w:highlight w:val="green"/>
        </w:rPr>
        <w:t xml:space="preserve">will </w:t>
      </w:r>
      <w:r w:rsidRPr="00A409A8">
        <w:rPr>
          <w:rStyle w:val="Emphasis"/>
          <w:highlight w:val="green"/>
        </w:rPr>
        <w:t>integrate</w:t>
      </w:r>
      <w:r w:rsidRPr="00A409A8">
        <w:rPr>
          <w:sz w:val="16"/>
        </w:rPr>
        <w:t xml:space="preserve"> the </w:t>
      </w:r>
      <w:r w:rsidRPr="00A409A8">
        <w:rPr>
          <w:rStyle w:val="Emphasis"/>
          <w:highlight w:val="green"/>
        </w:rPr>
        <w:t>resources</w:t>
      </w:r>
      <w:r w:rsidRPr="00A409A8">
        <w:rPr>
          <w:rStyle w:val="StyleUnderline"/>
        </w:rPr>
        <w:t xml:space="preserve"> and capabilities </w:t>
      </w:r>
      <w:r w:rsidRPr="00A409A8">
        <w:rPr>
          <w:rStyle w:val="Emphasis"/>
        </w:rPr>
        <w:t>of</w:t>
      </w:r>
      <w:r w:rsidRPr="00A409A8">
        <w:rPr>
          <w:sz w:val="16"/>
        </w:rPr>
        <w:t xml:space="preserve"> the </w:t>
      </w:r>
      <w:r w:rsidRPr="00A409A8">
        <w:rPr>
          <w:rStyle w:val="Emphasis"/>
        </w:rPr>
        <w:t>near space</w:t>
      </w:r>
      <w:r w:rsidRPr="00A409A8">
        <w:rPr>
          <w:rStyle w:val="StyleUnderline"/>
        </w:rPr>
        <w:t xml:space="preserve"> </w:t>
      </w:r>
      <w:r w:rsidRPr="00A409A8">
        <w:rPr>
          <w:rStyle w:val="StyleUnderline"/>
          <w:highlight w:val="green"/>
        </w:rPr>
        <w:t>into the</w:t>
      </w:r>
      <w:r w:rsidRPr="00A409A8">
        <w:rPr>
          <w:rStyle w:val="StyleUnderline"/>
        </w:rPr>
        <w:t xml:space="preserve"> global </w:t>
      </w:r>
      <w:r w:rsidRPr="00A409A8">
        <w:rPr>
          <w:rStyle w:val="StyleUnderline"/>
          <w:highlight w:val="green"/>
        </w:rPr>
        <w:t>economy</w:t>
      </w:r>
      <w:r w:rsidRPr="00A409A8">
        <w:rPr>
          <w:rStyle w:val="StyleUnderline"/>
        </w:rPr>
        <w:t xml:space="preserve"> over the next decade.</w:t>
      </w:r>
    </w:p>
    <w:p w14:paraId="0BFBC3CC" w14:textId="77777777" w:rsidR="001E22A7" w:rsidRPr="00A409A8" w:rsidRDefault="001E22A7" w:rsidP="001E22A7">
      <w:pPr>
        <w:rPr>
          <w:rStyle w:val="StyleUnderline"/>
        </w:rPr>
      </w:pPr>
      <w:r w:rsidRPr="00A409A8">
        <w:rPr>
          <w:sz w:val="16"/>
        </w:rPr>
        <w:t xml:space="preserve">2. </w:t>
      </w:r>
      <w:r w:rsidRPr="00A409A8">
        <w:rPr>
          <w:rStyle w:val="StyleUnderline"/>
        </w:rPr>
        <w:t>A new paradigm</w:t>
      </w:r>
      <w:r w:rsidRPr="00A409A8">
        <w:rPr>
          <w:sz w:val="16"/>
        </w:rPr>
        <w:t xml:space="preserve">, denoted by the term “New Space” ecosystem, </w:t>
      </w:r>
      <w:r w:rsidRPr="00A409A8">
        <w:rPr>
          <w:rStyle w:val="StyleUnderline"/>
        </w:rPr>
        <w:t xml:space="preserve">is at the heart of the created space market. The “New Space” ecosystem is a </w:t>
      </w:r>
      <w:r w:rsidRPr="00A409A8">
        <w:rPr>
          <w:rStyle w:val="Emphasis"/>
        </w:rPr>
        <w:t>step</w:t>
      </w:r>
      <w:r w:rsidRPr="00A409A8">
        <w:rPr>
          <w:rStyle w:val="StyleUnderline"/>
        </w:rPr>
        <w:t xml:space="preserve"> </w:t>
      </w:r>
      <w:r w:rsidRPr="00A409A8">
        <w:rPr>
          <w:rStyle w:val="Emphasis"/>
        </w:rPr>
        <w:t>towards</w:t>
      </w:r>
      <w:r w:rsidRPr="00A409A8">
        <w:rPr>
          <w:sz w:val="16"/>
        </w:rPr>
        <w:t xml:space="preserve"> the formation of </w:t>
      </w:r>
      <w:r w:rsidRPr="00A409A8">
        <w:rPr>
          <w:rStyle w:val="Emphasis"/>
        </w:rPr>
        <w:t>cosmic thinking</w:t>
      </w:r>
      <w:r w:rsidRPr="00A409A8">
        <w:rPr>
          <w:sz w:val="16"/>
        </w:rPr>
        <w:t xml:space="preserve">, </w:t>
      </w:r>
      <w:r w:rsidRPr="00A409A8">
        <w:rPr>
          <w:rStyle w:val="StyleUnderline"/>
        </w:rPr>
        <w:t>in which outer space, with its resources and capabilities, is considered</w:t>
      </w:r>
      <w:r w:rsidRPr="00A409A8">
        <w:rPr>
          <w:sz w:val="16"/>
        </w:rPr>
        <w:t xml:space="preserve"> as </w:t>
      </w:r>
      <w:r w:rsidRPr="00A409A8">
        <w:rPr>
          <w:rStyle w:val="StyleUnderline"/>
        </w:rPr>
        <w:t>a sphere of human activities.</w:t>
      </w:r>
    </w:p>
    <w:p w14:paraId="5493140B" w14:textId="77777777" w:rsidR="001E22A7" w:rsidRPr="00FF4B2A" w:rsidRDefault="001E22A7" w:rsidP="001E22A7">
      <w:pPr>
        <w:rPr>
          <w:sz w:val="16"/>
        </w:rPr>
      </w:pPr>
      <w:r w:rsidRPr="00A409A8">
        <w:rPr>
          <w:sz w:val="16"/>
        </w:rPr>
        <w:t xml:space="preserve">3. </w:t>
      </w:r>
      <w:r w:rsidRPr="00A409A8">
        <w:rPr>
          <w:rStyle w:val="Emphasis"/>
        </w:rPr>
        <w:t>Space market regulates space law</w:t>
      </w:r>
      <w:r w:rsidRPr="00A409A8">
        <w:rPr>
          <w:sz w:val="16"/>
        </w:rPr>
        <w:t xml:space="preserve">, which is constantly evolving. The space law develops within the bounds of international law. In essence, </w:t>
      </w:r>
      <w:r w:rsidRPr="00A409A8">
        <w:rPr>
          <w:rStyle w:val="StyleUnderline"/>
        </w:rPr>
        <w:t xml:space="preserve">the space market is </w:t>
      </w:r>
      <w:r w:rsidRPr="00A409A8">
        <w:rPr>
          <w:rStyle w:val="Emphasis"/>
        </w:rPr>
        <w:t>integrated</w:t>
      </w:r>
      <w:r w:rsidRPr="00A409A8">
        <w:rPr>
          <w:rStyle w:val="StyleUnderline"/>
        </w:rPr>
        <w:t xml:space="preserve"> into the </w:t>
      </w:r>
      <w:r w:rsidRPr="00A409A8">
        <w:rPr>
          <w:rStyle w:val="Emphasis"/>
        </w:rPr>
        <w:t>international</w:t>
      </w:r>
      <w:r w:rsidRPr="00A409A8">
        <w:rPr>
          <w:rStyle w:val="StyleUnderline"/>
        </w:rPr>
        <w:t xml:space="preserve"> </w:t>
      </w:r>
      <w:r w:rsidRPr="00A409A8">
        <w:rPr>
          <w:rStyle w:val="Emphasis"/>
        </w:rPr>
        <w:t>legal</w:t>
      </w:r>
      <w:r w:rsidRPr="00A409A8">
        <w:rPr>
          <w:rStyle w:val="StyleUnderline"/>
        </w:rPr>
        <w:t xml:space="preserve"> </w:t>
      </w:r>
      <w:r w:rsidRPr="00A409A8">
        <w:rPr>
          <w:rStyle w:val="Emphasis"/>
        </w:rPr>
        <w:t>field</w:t>
      </w:r>
      <w:r w:rsidRPr="00A409A8">
        <w:rPr>
          <w:sz w:val="16"/>
        </w:rPr>
        <w:t xml:space="preserve"> and is governed by its laws.</w:t>
      </w:r>
    </w:p>
    <w:p w14:paraId="2015119C" w14:textId="4EBF0533" w:rsidR="001E22A7" w:rsidRDefault="001E22A7" w:rsidP="001E22A7"/>
    <w:p w14:paraId="11374A6D" w14:textId="112EE35C" w:rsidR="001E22A7" w:rsidRDefault="001E22A7" w:rsidP="001E22A7"/>
    <w:p w14:paraId="5B108B0D" w14:textId="77777777" w:rsidR="001E22A7" w:rsidRDefault="001E22A7" w:rsidP="001E22A7">
      <w:pPr>
        <w:pStyle w:val="Heading4"/>
      </w:pPr>
      <w:r>
        <w:t>Massive spillover effects, solves resources and ex risks</w:t>
      </w:r>
    </w:p>
    <w:p w14:paraId="24B36617" w14:textId="77777777" w:rsidR="001E22A7" w:rsidRPr="00BA42D2" w:rsidRDefault="001E22A7" w:rsidP="001E22A7">
      <w:r w:rsidRPr="00BA42D2">
        <w:rPr>
          <w:rStyle w:val="Style13ptBold"/>
        </w:rPr>
        <w:t>Green 21</w:t>
      </w:r>
      <w:r>
        <w:t xml:space="preserve"> [</w:t>
      </w:r>
      <w:r w:rsidRPr="00BA42D2">
        <w:t>Brian Patrick Green</w:t>
      </w:r>
      <w:r>
        <w:t xml:space="preserve">, </w:t>
      </w:r>
      <w:r w:rsidRPr="00BA42D2">
        <w:t>director of technology ethics at the Markkula Center for Applied Ethics</w:t>
      </w:r>
      <w:r>
        <w:t>, Santa Clara University,</w:t>
      </w:r>
      <w:r w:rsidRPr="00BA42D2">
        <w:t xml:space="preserve"> </w:t>
      </w:r>
      <w:r>
        <w:t>“</w:t>
      </w:r>
      <w:r w:rsidRPr="00BA42D2">
        <w:t>Space Ethics</w:t>
      </w:r>
      <w:r>
        <w:t>,” 2021, Rowman, pp. 4-5, EA]</w:t>
      </w:r>
    </w:p>
    <w:p w14:paraId="11603735" w14:textId="77777777" w:rsidR="001E22A7" w:rsidRDefault="001E22A7" w:rsidP="001E22A7">
      <w:r>
        <w:t xml:space="preserve">In favor of going into space are such basics as gaining scientific knowledge and developing beneficial new technologies, both of which space exploration and use have already begun to accomplish with dramatic and sometimes unexpected effects for humankind. Scientific advancements include astronomical and cosmological knowledge from various orbiting experiments and telescopes that have let us gain unprecedented understanding about our universe. But space activities have also contributed to a great deal of scientific knowledge about our Earth, including measurements of environmental status, habitat conversion and destruction, detailed knowledge of anthropogenic climate change, and much about Earth’s chemistry and geology. We have also learned a great deal about our local planets, for example, that a runaway “greenhouse effect” in the atmosphere of Venus makes the surface </w:t>
      </w:r>
      <w:proofErr w:type="spellStart"/>
      <w:r>
        <w:t>scorchingly</w:t>
      </w:r>
      <w:proofErr w:type="spellEnd"/>
      <w:r>
        <w:t xml:space="preserve"> hot, while too little greenhouse effect on Mars leaves the surface quite cold. There have also been significant contributions made to medical science, especially concerning the behavior of the human body when subjected to radiation, microgravity, nutritional restrictions, and so on.</w:t>
      </w:r>
    </w:p>
    <w:p w14:paraId="33329E3B" w14:textId="77777777" w:rsidR="001E22A7" w:rsidRDefault="001E22A7" w:rsidP="001E22A7">
      <w:r>
        <w:t xml:space="preserve">On the technological side, everything with American global positioning system (GPS), Russian </w:t>
      </w:r>
      <w:proofErr w:type="spellStart"/>
      <w:r>
        <w:t>Glonass</w:t>
      </w:r>
      <w:proofErr w:type="spellEnd"/>
      <w:r>
        <w:t>, or other global navigation systems—from smartphones to military vehicles—relies on a network of satellites above us, placed there by rocketry and painstakingly tracked with instruments developed for the task. So many technologies have been pioneered by space exploration and use that it is hard to list them all, but some of the more important ones include weather satellites (which are not only convenient but also allow preparation for and evacuation from severe weather), communication satellites, solar photovoltaic (PV) cells, advances in electronics and computers, advances in materials science, and so on.</w:t>
      </w:r>
    </w:p>
    <w:p w14:paraId="37ED1D31" w14:textId="77777777" w:rsidR="001E22A7" w:rsidRPr="00570115" w:rsidRDefault="001E22A7" w:rsidP="001E22A7">
      <w:pPr>
        <w:rPr>
          <w:sz w:val="16"/>
          <w:szCs w:val="16"/>
        </w:rPr>
      </w:pPr>
      <w:r w:rsidRPr="00570115">
        <w:rPr>
          <w:sz w:val="16"/>
          <w:szCs w:val="16"/>
        </w:rPr>
        <w:t>Space is also an important location for the contention of national interests in a geopolitical and military sense. As the ultimate “high ground” in battle, space allows certain asset classes such as spy satellites to exist in a position unassailable by many or most opponents. While permanent weapons stations and weapons of mass destruction are banned from space by the United Nations Outer Space Treaty (OST), 6 that has not stopped the development of weapons that are impermanent (such as missiles, missile interceptors, and antisatellite weapons) or the research and development of possible space-based weapons platforms, such as were envisioned by U.S. president Ronald Reagan’s Strategic Defense Initiative, nicknamed “Star Wars.” While military and political interests may ultimately seem to be a less noble reason to explore and use space, relative power, safety, and security certainly are very human interests and are valuable to those who feel they are being protected by them.</w:t>
      </w:r>
    </w:p>
    <w:p w14:paraId="1E85BFE3" w14:textId="77777777" w:rsidR="001E22A7" w:rsidRPr="00C93DFB" w:rsidRDefault="001E22A7" w:rsidP="001E22A7">
      <w:pPr>
        <w:rPr>
          <w:sz w:val="16"/>
        </w:rPr>
      </w:pPr>
      <w:r w:rsidRPr="00C93DFB">
        <w:rPr>
          <w:rStyle w:val="StyleUnderline"/>
          <w:highlight w:val="green"/>
        </w:rPr>
        <w:t>Space activities</w:t>
      </w:r>
      <w:r w:rsidRPr="00C93DFB">
        <w:rPr>
          <w:rStyle w:val="StyleUnderline"/>
        </w:rPr>
        <w:t xml:space="preserve"> are</w:t>
      </w:r>
      <w:r w:rsidRPr="00C93DFB">
        <w:rPr>
          <w:sz w:val="16"/>
        </w:rPr>
        <w:t xml:space="preserve"> also </w:t>
      </w:r>
      <w:r w:rsidRPr="00C93DFB">
        <w:rPr>
          <w:rStyle w:val="StyleUnderline"/>
        </w:rPr>
        <w:t xml:space="preserve">a key way of </w:t>
      </w:r>
      <w:r w:rsidRPr="00C93DFB">
        <w:rPr>
          <w:rStyle w:val="Emphasis"/>
          <w:highlight w:val="green"/>
        </w:rPr>
        <w:t>promot</w:t>
      </w:r>
      <w:r w:rsidRPr="00C93DFB">
        <w:rPr>
          <w:rStyle w:val="Emphasis"/>
        </w:rPr>
        <w:t xml:space="preserve">ing </w:t>
      </w:r>
      <w:r w:rsidRPr="00C93DFB">
        <w:rPr>
          <w:rStyle w:val="Emphasis"/>
          <w:highlight w:val="green"/>
        </w:rPr>
        <w:t>international coop</w:t>
      </w:r>
      <w:r w:rsidRPr="00C93DFB">
        <w:rPr>
          <w:rStyle w:val="Emphasis"/>
        </w:rPr>
        <w:t>eration</w:t>
      </w:r>
      <w:r w:rsidRPr="00C93DFB">
        <w:rPr>
          <w:sz w:val="16"/>
        </w:rPr>
        <w:t xml:space="preserve"> and global awareness. While the international competition of the “space race” fueled one nation all the way to the Moon, shortly afterward, </w:t>
      </w:r>
      <w:r w:rsidRPr="00C93DFB">
        <w:rPr>
          <w:rStyle w:val="StyleUnderline"/>
        </w:rPr>
        <w:t xml:space="preserve">the </w:t>
      </w:r>
      <w:r w:rsidRPr="00C93DFB">
        <w:rPr>
          <w:rStyle w:val="StyleUnderline"/>
          <w:highlight w:val="green"/>
        </w:rPr>
        <w:t>Apollo</w:t>
      </w:r>
      <w:r w:rsidRPr="00C93DFB">
        <w:rPr>
          <w:rStyle w:val="StyleUnderline"/>
        </w:rPr>
        <w:t xml:space="preserve">-Soyuz program </w:t>
      </w:r>
      <w:r w:rsidRPr="00C93DFB">
        <w:rPr>
          <w:rStyle w:val="StyleUnderline"/>
          <w:highlight w:val="green"/>
        </w:rPr>
        <w:t>announced</w:t>
      </w:r>
      <w:r w:rsidRPr="00C93DFB">
        <w:rPr>
          <w:sz w:val="16"/>
        </w:rPr>
        <w:t xml:space="preserve"> a </w:t>
      </w:r>
      <w:r w:rsidRPr="00C93DFB">
        <w:rPr>
          <w:rStyle w:val="StyleUnderline"/>
          <w:highlight w:val="green"/>
        </w:rPr>
        <w:t>thawing</w:t>
      </w:r>
      <w:r w:rsidRPr="00C93DFB">
        <w:rPr>
          <w:sz w:val="16"/>
        </w:rPr>
        <w:t xml:space="preserve"> of this </w:t>
      </w:r>
      <w:r w:rsidRPr="00C93DFB">
        <w:rPr>
          <w:rStyle w:val="StyleUnderline"/>
          <w:highlight w:val="green"/>
        </w:rPr>
        <w:t>competition</w:t>
      </w:r>
      <w:r w:rsidRPr="00C93DFB">
        <w:rPr>
          <w:rStyle w:val="StyleUnderline"/>
        </w:rPr>
        <w:t xml:space="preserve"> and commenced</w:t>
      </w:r>
      <w:r w:rsidRPr="00C93DFB">
        <w:rPr>
          <w:sz w:val="16"/>
        </w:rPr>
        <w:t xml:space="preserve"> a period of </w:t>
      </w:r>
      <w:r w:rsidRPr="00C93DFB">
        <w:rPr>
          <w:rStyle w:val="StyleUnderline"/>
        </w:rPr>
        <w:t>cooperation between the United States</w:t>
      </w:r>
      <w:r w:rsidRPr="00C93DFB">
        <w:rPr>
          <w:sz w:val="16"/>
        </w:rPr>
        <w:t xml:space="preserve"> of America </w:t>
      </w:r>
      <w:r w:rsidRPr="00C93DFB">
        <w:rPr>
          <w:rStyle w:val="StyleUnderline"/>
        </w:rPr>
        <w:t>and</w:t>
      </w:r>
      <w:r w:rsidRPr="00C93DFB">
        <w:rPr>
          <w:sz w:val="16"/>
        </w:rPr>
        <w:t xml:space="preserve"> the </w:t>
      </w:r>
      <w:r w:rsidRPr="00C93DFB">
        <w:rPr>
          <w:rStyle w:val="StyleUnderline"/>
        </w:rPr>
        <w:t>U</w:t>
      </w:r>
      <w:r w:rsidRPr="00C93DFB">
        <w:rPr>
          <w:sz w:val="16"/>
        </w:rPr>
        <w:t xml:space="preserve">nion of </w:t>
      </w:r>
      <w:r w:rsidRPr="00C93DFB">
        <w:rPr>
          <w:rStyle w:val="StyleUnderline"/>
        </w:rPr>
        <w:t>S</w:t>
      </w:r>
      <w:r w:rsidRPr="00C93DFB">
        <w:rPr>
          <w:sz w:val="16"/>
        </w:rPr>
        <w:t xml:space="preserve">oviet </w:t>
      </w:r>
      <w:r w:rsidRPr="00C93DFB">
        <w:rPr>
          <w:rStyle w:val="StyleUnderline"/>
        </w:rPr>
        <w:t>S</w:t>
      </w:r>
      <w:r w:rsidRPr="00C93DFB">
        <w:rPr>
          <w:sz w:val="16"/>
        </w:rPr>
        <w:t xml:space="preserve">ocialist </w:t>
      </w:r>
      <w:r w:rsidRPr="00C93DFB">
        <w:rPr>
          <w:rStyle w:val="StyleUnderline"/>
        </w:rPr>
        <w:t>R</w:t>
      </w:r>
      <w:r w:rsidRPr="00C93DFB">
        <w:rPr>
          <w:sz w:val="16"/>
        </w:rPr>
        <w:t xml:space="preserve">epublics. Currently the International Space Station continues this cross-national cooperation in space, with five space agencies (representing Canada, the European Space Agency nations, Japan, Russia, and the United States) participating. In addition to cooperation in space exploration itself, </w:t>
      </w:r>
      <w:r w:rsidRPr="00C93DFB">
        <w:rPr>
          <w:rStyle w:val="StyleUnderline"/>
        </w:rPr>
        <w:t xml:space="preserve">the </w:t>
      </w:r>
      <w:r w:rsidRPr="00C93DFB">
        <w:rPr>
          <w:rStyle w:val="StyleUnderline"/>
          <w:highlight w:val="green"/>
        </w:rPr>
        <w:t>perspective</w:t>
      </w:r>
      <w:r w:rsidRPr="00C93DFB">
        <w:rPr>
          <w:rStyle w:val="StyleUnderline"/>
        </w:rPr>
        <w:t xml:space="preserve"> given from space</w:t>
      </w:r>
      <w:r w:rsidRPr="00C93DFB">
        <w:rPr>
          <w:sz w:val="16"/>
        </w:rPr>
        <w:t xml:space="preserve"> has itself </w:t>
      </w:r>
      <w:r w:rsidRPr="00C93DFB">
        <w:rPr>
          <w:rStyle w:val="StyleUnderline"/>
        </w:rPr>
        <w:t>helped</w:t>
      </w:r>
      <w:r w:rsidRPr="00C93DFB">
        <w:rPr>
          <w:sz w:val="16"/>
        </w:rPr>
        <w:t xml:space="preserve"> to </w:t>
      </w:r>
      <w:r w:rsidRPr="00C93DFB">
        <w:rPr>
          <w:rStyle w:val="StyleUnderline"/>
          <w:highlight w:val="green"/>
        </w:rPr>
        <w:t>produce</w:t>
      </w:r>
      <w:r w:rsidRPr="00C93DFB">
        <w:rPr>
          <w:sz w:val="16"/>
        </w:rPr>
        <w:t xml:space="preserve"> some feelings of </w:t>
      </w:r>
      <w:r w:rsidRPr="00C93DFB">
        <w:rPr>
          <w:rStyle w:val="StyleUnderline"/>
          <w:highlight w:val="green"/>
        </w:rPr>
        <w:t>unity on Earth</w:t>
      </w:r>
      <w:r w:rsidRPr="00C93DFB">
        <w:rPr>
          <w:rStyle w:val="StyleUnderline"/>
        </w:rPr>
        <w:t>, with</w:t>
      </w:r>
      <w:r w:rsidRPr="00C93DFB">
        <w:rPr>
          <w:sz w:val="16"/>
        </w:rPr>
        <w:t xml:space="preserve"> the </w:t>
      </w:r>
      <w:r w:rsidRPr="00C93DFB">
        <w:rPr>
          <w:rStyle w:val="StyleUnderline"/>
        </w:rPr>
        <w:t>famous</w:t>
      </w:r>
      <w:r w:rsidRPr="00C93DFB">
        <w:rPr>
          <w:sz w:val="16"/>
        </w:rPr>
        <w:t xml:space="preserve"> “Blue Marble” and “Earthrise” </w:t>
      </w:r>
      <w:r w:rsidRPr="00C93DFB">
        <w:rPr>
          <w:rStyle w:val="StyleUnderline"/>
        </w:rPr>
        <w:t>pictures</w:t>
      </w:r>
      <w:r w:rsidRPr="00C93DFB">
        <w:rPr>
          <w:sz w:val="16"/>
        </w:rPr>
        <w:t xml:space="preserve"> showing Earth’s oneness and scientific discoveries supported by space science, such as those related to climate change, </w:t>
      </w:r>
      <w:r w:rsidRPr="00C93DFB">
        <w:rPr>
          <w:rStyle w:val="StyleUnderline"/>
        </w:rPr>
        <w:t>helping</w:t>
      </w:r>
      <w:r w:rsidRPr="00C93DFB">
        <w:rPr>
          <w:sz w:val="16"/>
        </w:rPr>
        <w:t xml:space="preserve"> to </w:t>
      </w:r>
      <w:r w:rsidRPr="00C93DFB">
        <w:rPr>
          <w:rStyle w:val="StyleUnderline"/>
        </w:rPr>
        <w:t>promote international cooperation to address</w:t>
      </w:r>
      <w:r w:rsidRPr="00C93DFB">
        <w:rPr>
          <w:sz w:val="16"/>
        </w:rPr>
        <w:t xml:space="preserve"> these </w:t>
      </w:r>
      <w:r w:rsidRPr="00C93DFB">
        <w:rPr>
          <w:rStyle w:val="StyleUnderline"/>
        </w:rPr>
        <w:t>problems</w:t>
      </w:r>
      <w:r w:rsidRPr="00C93DFB">
        <w:rPr>
          <w:sz w:val="16"/>
        </w:rPr>
        <w:t>.</w:t>
      </w:r>
    </w:p>
    <w:p w14:paraId="0C1F2E33" w14:textId="77777777" w:rsidR="001E22A7" w:rsidRPr="00C93DFB" w:rsidRDefault="001E22A7" w:rsidP="001E22A7">
      <w:pPr>
        <w:rPr>
          <w:sz w:val="16"/>
        </w:rPr>
      </w:pPr>
      <w:r w:rsidRPr="00570115">
        <w:rPr>
          <w:rStyle w:val="StyleUnderline"/>
        </w:rPr>
        <w:t xml:space="preserve">Gaining access to </w:t>
      </w:r>
      <w:r w:rsidRPr="00C93DFB">
        <w:rPr>
          <w:rStyle w:val="Emphasis"/>
          <w:highlight w:val="green"/>
        </w:rPr>
        <w:t>new</w:t>
      </w:r>
      <w:r w:rsidRPr="00570115">
        <w:rPr>
          <w:rStyle w:val="Emphasis"/>
        </w:rPr>
        <w:t xml:space="preserve"> critical </w:t>
      </w:r>
      <w:r w:rsidRPr="00C93DFB">
        <w:rPr>
          <w:rStyle w:val="Emphasis"/>
          <w:highlight w:val="green"/>
        </w:rPr>
        <w:t>resources</w:t>
      </w:r>
      <w:r w:rsidRPr="00C93DFB">
        <w:rPr>
          <w:rStyle w:val="StyleUnderline"/>
        </w:rPr>
        <w:t xml:space="preserve"> may be another reason to go into space.</w:t>
      </w:r>
      <w:r w:rsidRPr="00C93DFB">
        <w:rPr>
          <w:sz w:val="16"/>
        </w:rPr>
        <w:t xml:space="preserve"> Earth is a finite planet, and certain elements on Earth are very rare in the planetary crust, particularly platinum group metals that are very dense and </w:t>
      </w:r>
      <w:proofErr w:type="spellStart"/>
      <w:r w:rsidRPr="00C93DFB">
        <w:rPr>
          <w:sz w:val="16"/>
        </w:rPr>
        <w:t>siderophilic</w:t>
      </w:r>
      <w:proofErr w:type="spellEnd"/>
      <w:r w:rsidRPr="00C93DFB">
        <w:rPr>
          <w:sz w:val="16"/>
        </w:rPr>
        <w:t xml:space="preserve"> (iron-loving) and so have tended to sink toward the core over the natural history of the planet. However, </w:t>
      </w:r>
      <w:r w:rsidRPr="00C93DFB">
        <w:rPr>
          <w:rStyle w:val="Emphasis"/>
          <w:highlight w:val="green"/>
        </w:rPr>
        <w:t>asteroids</w:t>
      </w:r>
      <w:r w:rsidRPr="00C93DFB">
        <w:rPr>
          <w:rStyle w:val="StyleUnderline"/>
        </w:rPr>
        <w:t xml:space="preserve"> and other objects in space</w:t>
      </w:r>
      <w:r w:rsidRPr="00C93DFB">
        <w:rPr>
          <w:sz w:val="16"/>
        </w:rPr>
        <w:t xml:space="preserve"> (for example, planets, comets, and moons) </w:t>
      </w:r>
      <w:r w:rsidRPr="00C93DFB">
        <w:rPr>
          <w:rStyle w:val="StyleUnderline"/>
        </w:rPr>
        <w:t>can</w:t>
      </w:r>
      <w:r w:rsidRPr="00C93DFB">
        <w:rPr>
          <w:sz w:val="16"/>
        </w:rPr>
        <w:t xml:space="preserve"> sometimes </w:t>
      </w:r>
      <w:r w:rsidRPr="00C93DFB">
        <w:rPr>
          <w:rStyle w:val="StyleUnderline"/>
          <w:highlight w:val="green"/>
        </w:rPr>
        <w:t>have</w:t>
      </w:r>
      <w:r w:rsidRPr="00C93DFB">
        <w:rPr>
          <w:sz w:val="16"/>
        </w:rPr>
        <w:t xml:space="preserve"> these </w:t>
      </w:r>
      <w:r w:rsidRPr="00C93DFB">
        <w:rPr>
          <w:rStyle w:val="StyleUnderline"/>
          <w:highlight w:val="green"/>
        </w:rPr>
        <w:t>elements in abundance</w:t>
      </w:r>
      <w:r w:rsidRPr="00C93DFB">
        <w:rPr>
          <w:rStyle w:val="StyleUnderline"/>
        </w:rPr>
        <w:t xml:space="preserve"> and</w:t>
      </w:r>
      <w:r w:rsidRPr="00C93DFB">
        <w:rPr>
          <w:sz w:val="16"/>
        </w:rPr>
        <w:t xml:space="preserve"> in </w:t>
      </w:r>
      <w:r w:rsidRPr="00C93DFB">
        <w:rPr>
          <w:rStyle w:val="StyleUnderline"/>
        </w:rPr>
        <w:t>more available locations</w:t>
      </w:r>
      <w:r w:rsidRPr="00C93DFB">
        <w:rPr>
          <w:sz w:val="16"/>
        </w:rPr>
        <w:t xml:space="preserve">, making them potentially excellent sources for these valuable materials. Now-defunct asteroid-mining startup Planetary Resources once estimated that </w:t>
      </w:r>
      <w:r w:rsidRPr="00C93DFB">
        <w:rPr>
          <w:rStyle w:val="StyleUnderline"/>
        </w:rPr>
        <w:t>one</w:t>
      </w:r>
      <w:r w:rsidRPr="00C93DFB">
        <w:rPr>
          <w:sz w:val="16"/>
        </w:rPr>
        <w:t xml:space="preserve"> “platinum-rich </w:t>
      </w:r>
      <w:proofErr w:type="gramStart"/>
      <w:r w:rsidRPr="00C93DFB">
        <w:rPr>
          <w:rStyle w:val="StyleUnderline"/>
        </w:rPr>
        <w:t>500 meter wide</w:t>
      </w:r>
      <w:proofErr w:type="gramEnd"/>
      <w:r w:rsidRPr="00C93DFB">
        <w:rPr>
          <w:rStyle w:val="StyleUnderline"/>
        </w:rPr>
        <w:t xml:space="preserve"> asteroid contains</w:t>
      </w:r>
      <w:r w:rsidRPr="00C93DFB">
        <w:rPr>
          <w:sz w:val="16"/>
        </w:rPr>
        <w:t xml:space="preserve"> . . . </w:t>
      </w:r>
      <w:r w:rsidRPr="00C93DFB">
        <w:rPr>
          <w:rStyle w:val="Emphasis"/>
          <w:highlight w:val="green"/>
        </w:rPr>
        <w:t>1.5 times</w:t>
      </w:r>
      <w:r w:rsidRPr="00C93DFB">
        <w:rPr>
          <w:rStyle w:val="Emphasis"/>
        </w:rPr>
        <w:t xml:space="preserve"> the</w:t>
      </w:r>
      <w:r w:rsidRPr="00C93DFB">
        <w:rPr>
          <w:sz w:val="16"/>
        </w:rPr>
        <w:t xml:space="preserve"> known </w:t>
      </w:r>
      <w:r w:rsidRPr="00C93DFB">
        <w:rPr>
          <w:rStyle w:val="Emphasis"/>
          <w:highlight w:val="green"/>
        </w:rPr>
        <w:t>world-reserves</w:t>
      </w:r>
      <w:r w:rsidRPr="00C93DFB">
        <w:rPr>
          <w:rStyle w:val="StyleUnderline"/>
          <w:highlight w:val="green"/>
        </w:rPr>
        <w:t xml:space="preserve"> of</w:t>
      </w:r>
      <w:r w:rsidRPr="00C93DFB">
        <w:rPr>
          <w:rStyle w:val="StyleUnderline"/>
        </w:rPr>
        <w:t xml:space="preserve"> </w:t>
      </w:r>
      <w:r w:rsidRPr="00C93DFB">
        <w:rPr>
          <w:sz w:val="16"/>
        </w:rPr>
        <w:t xml:space="preserve">platinum group </w:t>
      </w:r>
      <w:r w:rsidRPr="00C93DFB">
        <w:rPr>
          <w:rStyle w:val="StyleUnderline"/>
          <w:highlight w:val="green"/>
        </w:rPr>
        <w:t>metals</w:t>
      </w:r>
      <w:r w:rsidRPr="00C93DFB">
        <w:rPr>
          <w:sz w:val="16"/>
        </w:rPr>
        <w:t xml:space="preserve"> (ruthenium, rhodium, palladium, osmium, iridium, and platinum).” 7 In addition to returning elements to a resource-hungry Earth, further exploration and development of space will require access to resources that are not purely sourced from Earth. In particular, it will be necessary to gain access to water, which is relatively rare in the inner solar system and which would be far too costly to transport in any significant amounts from the Earth’s surface.</w:t>
      </w:r>
    </w:p>
    <w:p w14:paraId="233C1FFD" w14:textId="77777777" w:rsidR="001E22A7" w:rsidRPr="00570115" w:rsidRDefault="001E22A7" w:rsidP="001E22A7">
      <w:pPr>
        <w:rPr>
          <w:sz w:val="16"/>
        </w:rPr>
      </w:pPr>
      <w:r w:rsidRPr="00570115">
        <w:rPr>
          <w:sz w:val="16"/>
        </w:rPr>
        <w:t xml:space="preserve">Another reason that </w:t>
      </w:r>
      <w:r w:rsidRPr="00C93DFB">
        <w:rPr>
          <w:rStyle w:val="StyleUnderline"/>
          <w:highlight w:val="green"/>
        </w:rPr>
        <w:t>humans</w:t>
      </w:r>
      <w:r w:rsidRPr="00570115">
        <w:rPr>
          <w:sz w:val="16"/>
        </w:rPr>
        <w:t xml:space="preserve"> may want to </w:t>
      </w:r>
      <w:r w:rsidRPr="00C93DFB">
        <w:rPr>
          <w:rStyle w:val="StyleUnderline"/>
        </w:rPr>
        <w:t>explore</w:t>
      </w:r>
      <w:r w:rsidRPr="00570115">
        <w:rPr>
          <w:rStyle w:val="StyleUnderline"/>
        </w:rPr>
        <w:t xml:space="preserve"> space</w:t>
      </w:r>
      <w:r w:rsidRPr="00570115">
        <w:rPr>
          <w:sz w:val="16"/>
        </w:rPr>
        <w:t xml:space="preserve"> would be</w:t>
      </w:r>
      <w:r w:rsidRPr="00570115">
        <w:rPr>
          <w:rStyle w:val="StyleUnderline"/>
        </w:rPr>
        <w:t xml:space="preserve"> to </w:t>
      </w:r>
      <w:r w:rsidRPr="00C93DFB">
        <w:rPr>
          <w:rStyle w:val="StyleUnderline"/>
          <w:highlight w:val="green"/>
        </w:rPr>
        <w:t xml:space="preserve">create a </w:t>
      </w:r>
      <w:r w:rsidRPr="00C93DFB">
        <w:rPr>
          <w:rStyle w:val="Emphasis"/>
          <w:highlight w:val="green"/>
        </w:rPr>
        <w:t>“backup Earth”</w:t>
      </w:r>
      <w:r w:rsidRPr="00570115">
        <w:rPr>
          <w:rStyle w:val="StyleUnderline"/>
        </w:rPr>
        <w:t xml:space="preserve"> to hedge </w:t>
      </w:r>
      <w:r w:rsidRPr="00C93DFB">
        <w:rPr>
          <w:rStyle w:val="StyleUnderline"/>
          <w:highlight w:val="green"/>
        </w:rPr>
        <w:t>against</w:t>
      </w:r>
      <w:r w:rsidRPr="00570115">
        <w:rPr>
          <w:sz w:val="16"/>
        </w:rPr>
        <w:t xml:space="preserve"> global catastrophic and </w:t>
      </w:r>
      <w:r w:rsidRPr="00C93DFB">
        <w:rPr>
          <w:rStyle w:val="Emphasis"/>
          <w:highlight w:val="green"/>
        </w:rPr>
        <w:t>existential risks</w:t>
      </w:r>
      <w:r w:rsidRPr="00570115">
        <w:rPr>
          <w:sz w:val="16"/>
        </w:rPr>
        <w:t xml:space="preserve"> (risks that may cause widespread disaster or human extinction, respectively) on our home planet. 8 Earth has always been a dangerous place for humans, with </w:t>
      </w:r>
      <w:r w:rsidRPr="00C93DFB">
        <w:rPr>
          <w:rStyle w:val="Emphasis"/>
          <w:highlight w:val="green"/>
        </w:rPr>
        <w:t xml:space="preserve">asteroid impacts, </w:t>
      </w:r>
      <w:proofErr w:type="spellStart"/>
      <w:r w:rsidRPr="00C93DFB">
        <w:rPr>
          <w:rStyle w:val="Emphasis"/>
          <w:highlight w:val="green"/>
        </w:rPr>
        <w:t>supervolcanic</w:t>
      </w:r>
      <w:proofErr w:type="spellEnd"/>
      <w:r w:rsidRPr="00C93DFB">
        <w:rPr>
          <w:rStyle w:val="Emphasis"/>
          <w:highlight w:val="green"/>
        </w:rPr>
        <w:t xml:space="preserve"> eruptions</w:t>
      </w:r>
      <w:r w:rsidRPr="00570115">
        <w:rPr>
          <w:rStyle w:val="Emphasis"/>
        </w:rPr>
        <w:t>,</w:t>
      </w:r>
      <w:r w:rsidRPr="00570115">
        <w:rPr>
          <w:sz w:val="16"/>
        </w:rPr>
        <w:t xml:space="preserve"> pandemic </w:t>
      </w:r>
      <w:r w:rsidRPr="00C93DFB">
        <w:rPr>
          <w:rStyle w:val="Emphasis"/>
          <w:highlight w:val="green"/>
        </w:rPr>
        <w:t>disease</w:t>
      </w:r>
      <w:r w:rsidRPr="00570115">
        <w:rPr>
          <w:sz w:val="16"/>
        </w:rPr>
        <w:t xml:space="preserve">, and other natural hazards threatening civilization. Now, in addition to these natural threats, human-made hazards such as </w:t>
      </w:r>
      <w:r w:rsidRPr="00C93DFB">
        <w:rPr>
          <w:rStyle w:val="Emphasis"/>
          <w:highlight w:val="green"/>
        </w:rPr>
        <w:t>nuc</w:t>
      </w:r>
      <w:r w:rsidRPr="00C93DFB">
        <w:rPr>
          <w:rStyle w:val="Emphasis"/>
        </w:rPr>
        <w:t>lear</w:t>
      </w:r>
      <w:r w:rsidRPr="00570115">
        <w:rPr>
          <w:rStyle w:val="Emphasis"/>
        </w:rPr>
        <w:t xml:space="preserve"> weapon</w:t>
      </w:r>
      <w:r w:rsidRPr="00C93DFB">
        <w:rPr>
          <w:rStyle w:val="Emphasis"/>
          <w:highlight w:val="green"/>
        </w:rPr>
        <w:t>s</w:t>
      </w:r>
      <w:r w:rsidRPr="00570115">
        <w:rPr>
          <w:rStyle w:val="Emphasis"/>
        </w:rPr>
        <w:t xml:space="preserve">, </w:t>
      </w:r>
      <w:r w:rsidRPr="00C93DFB">
        <w:rPr>
          <w:rStyle w:val="Emphasis"/>
          <w:highlight w:val="green"/>
        </w:rPr>
        <w:t>climate change, biotech</w:t>
      </w:r>
      <w:r w:rsidRPr="00570115">
        <w:rPr>
          <w:sz w:val="16"/>
        </w:rPr>
        <w:t xml:space="preserve">nology, </w:t>
      </w:r>
      <w:r w:rsidRPr="00C93DFB">
        <w:rPr>
          <w:rStyle w:val="Emphasis"/>
          <w:highlight w:val="green"/>
        </w:rPr>
        <w:t>nanotech</w:t>
      </w:r>
      <w:r w:rsidRPr="00C93DFB">
        <w:rPr>
          <w:sz w:val="16"/>
        </w:rPr>
        <w:t>nology,</w:t>
      </w:r>
      <w:r w:rsidRPr="00570115">
        <w:rPr>
          <w:sz w:val="16"/>
        </w:rPr>
        <w:t xml:space="preserve"> </w:t>
      </w:r>
      <w:r w:rsidRPr="00C93DFB">
        <w:rPr>
          <w:rStyle w:val="StyleUnderline"/>
          <w:highlight w:val="green"/>
        </w:rPr>
        <w:t xml:space="preserve">and </w:t>
      </w:r>
      <w:r w:rsidRPr="00C93DFB">
        <w:rPr>
          <w:rStyle w:val="Emphasis"/>
          <w:highlight w:val="green"/>
        </w:rPr>
        <w:t>a</w:t>
      </w:r>
      <w:r w:rsidRPr="00570115">
        <w:rPr>
          <w:sz w:val="16"/>
        </w:rPr>
        <w:t xml:space="preserve">rtificial </w:t>
      </w:r>
      <w:r w:rsidRPr="00C93DFB">
        <w:rPr>
          <w:rStyle w:val="Emphasis"/>
          <w:highlight w:val="green"/>
        </w:rPr>
        <w:t>i</w:t>
      </w:r>
      <w:r w:rsidRPr="00570115">
        <w:rPr>
          <w:sz w:val="16"/>
        </w:rPr>
        <w:t xml:space="preserve">ntelligence may </w:t>
      </w:r>
      <w:r w:rsidRPr="00570115">
        <w:rPr>
          <w:rStyle w:val="Emphasis"/>
        </w:rPr>
        <w:t>threaten</w:t>
      </w:r>
      <w:r w:rsidRPr="00570115">
        <w:rPr>
          <w:sz w:val="16"/>
        </w:rPr>
        <w:t xml:space="preserve"> not only the viability of technological civilization but perhaps the survival of human</w:t>
      </w:r>
      <w:r w:rsidRPr="00570115">
        <w:rPr>
          <w:rStyle w:val="Emphasis"/>
        </w:rPr>
        <w:t xml:space="preserve"> life itself.</w:t>
      </w:r>
      <w:r w:rsidRPr="00570115">
        <w:rPr>
          <w:sz w:val="16"/>
        </w:rPr>
        <w:t xml:space="preserve"> A serious global-scale catastrophe could set back civilization many decades or centuries, and the worst disasters could cause human extinction. In one scenario, in which 100 percent of humanity dies, all of human effort for all of history would be for nothing. However, </w:t>
      </w:r>
      <w:r w:rsidRPr="00570115">
        <w:rPr>
          <w:rStyle w:val="StyleUnderline"/>
        </w:rPr>
        <w:t>were</w:t>
      </w:r>
      <w:r w:rsidRPr="00570115">
        <w:rPr>
          <w:sz w:val="16"/>
        </w:rPr>
        <w:t xml:space="preserve"> the same </w:t>
      </w:r>
      <w:r w:rsidRPr="00570115">
        <w:rPr>
          <w:rStyle w:val="StyleUnderline"/>
        </w:rPr>
        <w:t xml:space="preserve">global catastrophe to happen to Earth, yet </w:t>
      </w:r>
      <w:r w:rsidRPr="00C93DFB">
        <w:rPr>
          <w:rStyle w:val="StyleUnderline"/>
          <w:highlight w:val="green"/>
        </w:rPr>
        <w:t>humans</w:t>
      </w:r>
      <w:r w:rsidRPr="00570115">
        <w:rPr>
          <w:rStyle w:val="StyleUnderline"/>
        </w:rPr>
        <w:t xml:space="preserve"> were a multiplanetary species </w:t>
      </w:r>
      <w:r w:rsidRPr="00C93DFB">
        <w:rPr>
          <w:rStyle w:val="StyleUnderline"/>
          <w:highlight w:val="green"/>
        </w:rPr>
        <w:t xml:space="preserve">with </w:t>
      </w:r>
      <w:r w:rsidRPr="00C93DFB">
        <w:rPr>
          <w:rStyle w:val="Emphasis"/>
          <w:highlight w:val="green"/>
        </w:rPr>
        <w:t>just one</w:t>
      </w:r>
      <w:r w:rsidRPr="00570115">
        <w:rPr>
          <w:rStyle w:val="Emphasis"/>
        </w:rPr>
        <w:t xml:space="preserve"> self-sustaining </w:t>
      </w:r>
      <w:r w:rsidRPr="00C93DFB">
        <w:rPr>
          <w:rStyle w:val="Emphasis"/>
          <w:highlight w:val="green"/>
        </w:rPr>
        <w:t>settlement</w:t>
      </w:r>
      <w:r w:rsidRPr="00570115">
        <w:rPr>
          <w:rStyle w:val="Emphasis"/>
        </w:rPr>
        <w:t xml:space="preserve"> off-Earth</w:t>
      </w:r>
      <w:r w:rsidRPr="00570115">
        <w:rPr>
          <w:rStyle w:val="StyleUnderline"/>
        </w:rPr>
        <w:t xml:space="preserve">, it </w:t>
      </w:r>
      <w:r w:rsidRPr="00C93DFB">
        <w:rPr>
          <w:rStyle w:val="StyleUnderline"/>
        </w:rPr>
        <w:t>would</w:t>
      </w:r>
      <w:r w:rsidRPr="00570115">
        <w:rPr>
          <w:rStyle w:val="StyleUnderline"/>
        </w:rPr>
        <w:t xml:space="preserve"> not result in</w:t>
      </w:r>
      <w:r w:rsidRPr="00570115">
        <w:rPr>
          <w:sz w:val="16"/>
        </w:rPr>
        <w:t xml:space="preserve"> the end of human civilization or </w:t>
      </w:r>
      <w:r w:rsidRPr="00570115">
        <w:rPr>
          <w:rStyle w:val="StyleUnderline"/>
        </w:rPr>
        <w:t>human extinction.</w:t>
      </w:r>
      <w:r w:rsidRPr="00570115">
        <w:rPr>
          <w:sz w:val="16"/>
        </w:rPr>
        <w:t xml:space="preserve"> </w:t>
      </w:r>
      <w:proofErr w:type="gramStart"/>
      <w:r w:rsidRPr="00570115">
        <w:rPr>
          <w:sz w:val="16"/>
        </w:rPr>
        <w:t>Instead</w:t>
      </w:r>
      <w:proofErr w:type="gramEnd"/>
      <w:r w:rsidRPr="00570115">
        <w:rPr>
          <w:sz w:val="16"/>
        </w:rPr>
        <w:t xml:space="preserve"> while the same unimaginable fate would befall the Earth (certainly no mere triviality, with perhaps the deaths of 99.999 percent of all humans and possibly the destruction of the ecosphere and everything in it), at least all of human and </w:t>
      </w:r>
      <w:proofErr w:type="spellStart"/>
      <w:r w:rsidRPr="00570115">
        <w:rPr>
          <w:sz w:val="16"/>
        </w:rPr>
        <w:t>planetory</w:t>
      </w:r>
      <w:proofErr w:type="spellEnd"/>
      <w:r w:rsidRPr="00570115">
        <w:rPr>
          <w:sz w:val="16"/>
        </w:rPr>
        <w:t xml:space="preserve"> history would not be for nothing. </w:t>
      </w:r>
      <w:r w:rsidRPr="00C93DFB">
        <w:rPr>
          <w:rStyle w:val="StyleUnderline"/>
        </w:rPr>
        <w:t xml:space="preserve">Human life and culture </w:t>
      </w:r>
      <w:r w:rsidRPr="00C93DFB">
        <w:rPr>
          <w:rStyle w:val="StyleUnderline"/>
          <w:highlight w:val="green"/>
        </w:rPr>
        <w:t>would go on</w:t>
      </w:r>
      <w:r w:rsidRPr="00570115">
        <w:rPr>
          <w:sz w:val="16"/>
        </w:rPr>
        <w:t xml:space="preserve"> elsewhere, as well as other Earth species. This is a dire fate, but less terrible than the first.</w:t>
      </w:r>
    </w:p>
    <w:p w14:paraId="54A3EEFF" w14:textId="77777777" w:rsidR="001E22A7" w:rsidRDefault="001E22A7" w:rsidP="001E22A7">
      <w:pPr>
        <w:pStyle w:val="Heading4"/>
      </w:pPr>
      <w:r>
        <w:t xml:space="preserve">Space colonization solves otherwise </w:t>
      </w:r>
      <w:r>
        <w:rPr>
          <w:u w:val="single"/>
        </w:rPr>
        <w:t>inevitable</w:t>
      </w:r>
      <w:r>
        <w:t xml:space="preserve"> extinction. </w:t>
      </w:r>
    </w:p>
    <w:p w14:paraId="30148E6B" w14:textId="77777777" w:rsidR="001E22A7" w:rsidRDefault="001E22A7" w:rsidP="001E22A7">
      <w:proofErr w:type="spellStart"/>
      <w:r>
        <w:rPr>
          <w:rStyle w:val="Style13ptBold"/>
        </w:rPr>
        <w:t>Zarkadakis</w:t>
      </w:r>
      <w:proofErr w:type="spellEnd"/>
      <w:r>
        <w:rPr>
          <w:rStyle w:val="Style13ptBold"/>
        </w:rPr>
        <w:t xml:space="preserve"> 19 </w:t>
      </w:r>
      <w:r w:rsidRPr="00D436CA">
        <w:t xml:space="preserve">[George; December 26; Ph.D. in Artificial Intelligence; George </w:t>
      </w:r>
      <w:proofErr w:type="spellStart"/>
      <w:r w:rsidRPr="00D436CA">
        <w:t>Zardakis</w:t>
      </w:r>
      <w:proofErr w:type="spellEnd"/>
      <w:r w:rsidRPr="00D436CA">
        <w:t xml:space="preserve">, “Abandoning the metropolis: space </w:t>
      </w:r>
      <w:proofErr w:type="spellStart"/>
      <w:r w:rsidRPr="00D436CA">
        <w:t>colonisation</w:t>
      </w:r>
      <w:proofErr w:type="spellEnd"/>
      <w:r w:rsidRPr="00D436CA">
        <w:t xml:space="preserve"> as the new imperative,” </w:t>
      </w:r>
      <w:hyperlink r:id="rId8" w:history="1">
        <w:r w:rsidRPr="003845DF">
          <w:rPr>
            <w:rStyle w:val="Hyperlink"/>
          </w:rPr>
          <w:t>https://georgezarkadakis.com/2019/12/26/abandoning-the-metropolis-space-colonisation-as-the-new-imperative/</w:t>
        </w:r>
      </w:hyperlink>
      <w:r w:rsidRPr="00D436CA">
        <w:t>]</w:t>
      </w:r>
    </w:p>
    <w:p w14:paraId="1FA87A49" w14:textId="77777777" w:rsidR="001E22A7" w:rsidRPr="00610563" w:rsidRDefault="001E22A7" w:rsidP="001E22A7">
      <w:pPr>
        <w:rPr>
          <w:sz w:val="16"/>
        </w:rPr>
      </w:pPr>
      <w:r w:rsidRPr="00826F63">
        <w:rPr>
          <w:rStyle w:val="StyleUnderline"/>
        </w:rPr>
        <w:t>Space colonization</w:t>
      </w:r>
      <w:r w:rsidRPr="004B009E">
        <w:rPr>
          <w:rStyle w:val="StyleUnderline"/>
        </w:rPr>
        <w:t xml:space="preserve"> is</w:t>
      </w:r>
      <w:r w:rsidRPr="00610563">
        <w:rPr>
          <w:sz w:val="16"/>
        </w:rPr>
        <w:t xml:space="preserve"> not only </w:t>
      </w:r>
      <w:r w:rsidRPr="004B009E">
        <w:rPr>
          <w:rStyle w:val="StyleUnderline"/>
        </w:rPr>
        <w:t>the subject of</w:t>
      </w:r>
      <w:r w:rsidRPr="00610563">
        <w:rPr>
          <w:sz w:val="16"/>
        </w:rPr>
        <w:t xml:space="preserve"> fiction but of </w:t>
      </w:r>
      <w:r w:rsidRPr="004B009E">
        <w:rPr>
          <w:rStyle w:val="Emphasis"/>
        </w:rPr>
        <w:t>serious science</w:t>
      </w:r>
      <w:r w:rsidRPr="00610563">
        <w:rPr>
          <w:sz w:val="16"/>
        </w:rPr>
        <w:t xml:space="preserve"> too. The late physicist Stephen Hawking argued that </w:t>
      </w:r>
      <w:r w:rsidRPr="00ED3BEF">
        <w:rPr>
          <w:rStyle w:val="StyleUnderline"/>
          <w:highlight w:val="cyan"/>
        </w:rPr>
        <w:t>unless colonies</w:t>
      </w:r>
      <w:r w:rsidRPr="0084295D">
        <w:rPr>
          <w:rStyle w:val="StyleUnderline"/>
        </w:rPr>
        <w:t xml:space="preserve"> were</w:t>
      </w:r>
      <w:r w:rsidRPr="0084295D">
        <w:rPr>
          <w:sz w:val="16"/>
        </w:rPr>
        <w:t xml:space="preserve"> </w:t>
      </w:r>
      <w:r w:rsidRPr="00ED3BEF">
        <w:rPr>
          <w:rStyle w:val="Emphasis"/>
          <w:highlight w:val="cyan"/>
        </w:rPr>
        <w:t>established in space</w:t>
      </w:r>
      <w:r w:rsidRPr="00ED3BEF">
        <w:rPr>
          <w:sz w:val="16"/>
          <w:highlight w:val="cyan"/>
        </w:rPr>
        <w:t xml:space="preserve"> </w:t>
      </w:r>
      <w:r w:rsidRPr="00ED3BEF">
        <w:rPr>
          <w:rStyle w:val="StyleUnderline"/>
          <w:highlight w:val="cyan"/>
        </w:rPr>
        <w:t>the</w:t>
      </w:r>
      <w:r w:rsidRPr="00ED3BEF">
        <w:rPr>
          <w:sz w:val="16"/>
          <w:highlight w:val="cyan"/>
        </w:rPr>
        <w:t xml:space="preserve"> </w:t>
      </w:r>
      <w:r w:rsidRPr="00ED3BEF">
        <w:rPr>
          <w:rStyle w:val="Emphasis"/>
          <w:highlight w:val="cyan"/>
        </w:rPr>
        <w:t>human</w:t>
      </w:r>
      <w:r w:rsidRPr="0084295D">
        <w:rPr>
          <w:rStyle w:val="Emphasis"/>
        </w:rPr>
        <w:t xml:space="preserve"> race would </w:t>
      </w:r>
      <w:r w:rsidRPr="00ED3BEF">
        <w:rPr>
          <w:rStyle w:val="Emphasis"/>
          <w:highlight w:val="cyan"/>
        </w:rPr>
        <w:t>become extinct</w:t>
      </w:r>
      <w:r w:rsidRPr="004B009E">
        <w:rPr>
          <w:rStyle w:val="StyleUnderline"/>
        </w:rPr>
        <w:t>. There are</w:t>
      </w:r>
      <w:r w:rsidRPr="00610563">
        <w:rPr>
          <w:sz w:val="16"/>
        </w:rPr>
        <w:t xml:space="preserve"> </w:t>
      </w:r>
      <w:r w:rsidRPr="00371EDB">
        <w:rPr>
          <w:sz w:val="16"/>
        </w:rPr>
        <w:t xml:space="preserve">several </w:t>
      </w:r>
      <w:r w:rsidRPr="00371EDB">
        <w:rPr>
          <w:rStyle w:val="Emphasis"/>
        </w:rPr>
        <w:t>natural phenomena</w:t>
      </w:r>
      <w:r w:rsidRPr="00371EDB">
        <w:rPr>
          <w:sz w:val="16"/>
        </w:rPr>
        <w:t xml:space="preserve"> </w:t>
      </w:r>
      <w:r w:rsidRPr="00371EDB">
        <w:rPr>
          <w:rStyle w:val="Emphasis"/>
        </w:rPr>
        <w:t>beyond our control</w:t>
      </w:r>
      <w:r w:rsidRPr="00371EDB">
        <w:rPr>
          <w:sz w:val="16"/>
        </w:rPr>
        <w:t xml:space="preserve"> </w:t>
      </w:r>
      <w:r w:rsidRPr="00371EDB">
        <w:rPr>
          <w:rStyle w:val="StyleUnderline"/>
        </w:rPr>
        <w:t>that could spell</w:t>
      </w:r>
      <w:r w:rsidRPr="00371EDB">
        <w:rPr>
          <w:sz w:val="16"/>
        </w:rPr>
        <w:t xml:space="preserve"> our </w:t>
      </w:r>
      <w:r w:rsidRPr="00371EDB">
        <w:rPr>
          <w:rStyle w:val="Emphasis"/>
        </w:rPr>
        <w:t>obliteration</w:t>
      </w:r>
      <w:r w:rsidRPr="00371EDB">
        <w:rPr>
          <w:sz w:val="16"/>
        </w:rPr>
        <w:t>. Over</w:t>
      </w:r>
      <w:r w:rsidRPr="00610563">
        <w:rPr>
          <w:sz w:val="16"/>
        </w:rPr>
        <w:t xml:space="preserve"> a long enough period of time </w:t>
      </w:r>
      <w:r w:rsidRPr="004B009E">
        <w:rPr>
          <w:rStyle w:val="StyleUnderline"/>
        </w:rPr>
        <w:t>our planet is vulnerable to catastrophic</w:t>
      </w:r>
      <w:r w:rsidRPr="00610563">
        <w:rPr>
          <w:sz w:val="16"/>
        </w:rPr>
        <w:t xml:space="preserve"> </w:t>
      </w:r>
      <w:r w:rsidRPr="00ED3BEF">
        <w:rPr>
          <w:rStyle w:val="Emphasis"/>
          <w:highlight w:val="cyan"/>
        </w:rPr>
        <w:t>meteor</w:t>
      </w:r>
      <w:r w:rsidRPr="00826F63">
        <w:rPr>
          <w:rStyle w:val="StyleUnderline"/>
        </w:rPr>
        <w:t>ite strike</w:t>
      </w:r>
      <w:r w:rsidRPr="00ED3BEF">
        <w:rPr>
          <w:rStyle w:val="Emphasis"/>
          <w:highlight w:val="cyan"/>
        </w:rPr>
        <w:t>s</w:t>
      </w:r>
      <w:r w:rsidRPr="004B009E">
        <w:rPr>
          <w:rStyle w:val="StyleUnderline"/>
        </w:rPr>
        <w:t>, or</w:t>
      </w:r>
      <w:r w:rsidRPr="00610563">
        <w:rPr>
          <w:sz w:val="16"/>
        </w:rPr>
        <w:t xml:space="preserve"> getting exposed to the </w:t>
      </w:r>
      <w:r w:rsidRPr="004B009E">
        <w:rPr>
          <w:rStyle w:val="Emphasis"/>
        </w:rPr>
        <w:t>deadly radiation</w:t>
      </w:r>
      <w:r w:rsidRPr="00610563">
        <w:rPr>
          <w:sz w:val="16"/>
        </w:rPr>
        <w:t xml:space="preserve"> </w:t>
      </w:r>
      <w:r w:rsidRPr="004B009E">
        <w:rPr>
          <w:rStyle w:val="StyleUnderline"/>
        </w:rPr>
        <w:t xml:space="preserve">of </w:t>
      </w:r>
      <w:r w:rsidRPr="00ED3BEF">
        <w:rPr>
          <w:rStyle w:val="StyleUnderline"/>
          <w:highlight w:val="cyan"/>
        </w:rPr>
        <w:t>a nearby</w:t>
      </w:r>
      <w:r w:rsidRPr="00826F63">
        <w:rPr>
          <w:rStyle w:val="StyleUnderline"/>
        </w:rPr>
        <w:t xml:space="preserve"> super</w:t>
      </w:r>
      <w:r w:rsidRPr="00ED3BEF">
        <w:rPr>
          <w:rStyle w:val="Emphasis"/>
          <w:highlight w:val="cyan"/>
        </w:rPr>
        <w:t>nova</w:t>
      </w:r>
      <w:r w:rsidRPr="00610563">
        <w:rPr>
          <w:sz w:val="16"/>
        </w:rPr>
        <w:t xml:space="preserve"> explosion. </w:t>
      </w:r>
      <w:r w:rsidRPr="00610563">
        <w:rPr>
          <w:rStyle w:val="StyleUnderline"/>
        </w:rPr>
        <w:t xml:space="preserve">As </w:t>
      </w:r>
      <w:r w:rsidRPr="0084295D">
        <w:rPr>
          <w:rStyle w:val="StyleUnderline"/>
        </w:rPr>
        <w:t xml:space="preserve">our </w:t>
      </w:r>
      <w:r w:rsidRPr="00ED3BEF">
        <w:rPr>
          <w:rStyle w:val="Emphasis"/>
          <w:highlight w:val="cyan"/>
        </w:rPr>
        <w:t>Sun</w:t>
      </w:r>
      <w:r w:rsidRPr="00610563">
        <w:rPr>
          <w:rStyle w:val="Emphasis"/>
        </w:rPr>
        <w:t xml:space="preserve"> burns</w:t>
      </w:r>
      <w:r w:rsidRPr="00610563">
        <w:rPr>
          <w:sz w:val="16"/>
        </w:rPr>
        <w:t xml:space="preserve"> its fuel </w:t>
      </w:r>
      <w:r w:rsidRPr="00610563">
        <w:rPr>
          <w:rStyle w:val="StyleUnderline"/>
        </w:rPr>
        <w:t xml:space="preserve">it </w:t>
      </w:r>
      <w:r w:rsidRPr="00ED3BEF">
        <w:rPr>
          <w:rStyle w:val="StyleUnderline"/>
          <w:highlight w:val="cyan"/>
        </w:rPr>
        <w:t>will</w:t>
      </w:r>
      <w:r w:rsidRPr="00610563">
        <w:rPr>
          <w:sz w:val="16"/>
        </w:rPr>
        <w:t xml:space="preserve"> start to expand and, in a few million years, will </w:t>
      </w:r>
      <w:r w:rsidRPr="00ED3BEF">
        <w:rPr>
          <w:rStyle w:val="Emphasis"/>
          <w:highlight w:val="cyan"/>
        </w:rPr>
        <w:t>scorch Earth</w:t>
      </w:r>
      <w:r w:rsidRPr="00ED3BEF">
        <w:rPr>
          <w:sz w:val="16"/>
          <w:highlight w:val="cyan"/>
        </w:rPr>
        <w:t xml:space="preserve">. </w:t>
      </w:r>
      <w:r w:rsidRPr="00ED3BEF">
        <w:rPr>
          <w:rStyle w:val="StyleUnderline"/>
          <w:highlight w:val="cyan"/>
        </w:rPr>
        <w:t>We can</w:t>
      </w:r>
      <w:r w:rsidRPr="00610563">
        <w:rPr>
          <w:rStyle w:val="StyleUnderline"/>
        </w:rPr>
        <w:t xml:space="preserve"> also </w:t>
      </w:r>
      <w:r w:rsidRPr="00ED3BEF">
        <w:rPr>
          <w:rStyle w:val="Emphasis"/>
          <w:highlight w:val="cyan"/>
        </w:rPr>
        <w:t>self-destruct</w:t>
      </w:r>
      <w:r w:rsidRPr="00ED3BEF">
        <w:rPr>
          <w:sz w:val="16"/>
          <w:highlight w:val="cyan"/>
        </w:rPr>
        <w:t xml:space="preserve"> </w:t>
      </w:r>
      <w:r w:rsidRPr="00ED3BEF">
        <w:rPr>
          <w:rStyle w:val="StyleUnderline"/>
          <w:highlight w:val="cyan"/>
        </w:rPr>
        <w:t>by</w:t>
      </w:r>
      <w:r w:rsidRPr="00610563">
        <w:rPr>
          <w:sz w:val="16"/>
        </w:rPr>
        <w:t xml:space="preserve"> waging </w:t>
      </w:r>
      <w:r w:rsidRPr="00ED3BEF">
        <w:rPr>
          <w:rStyle w:val="Emphasis"/>
          <w:highlight w:val="cyan"/>
        </w:rPr>
        <w:t>nuc</w:t>
      </w:r>
      <w:r w:rsidRPr="00826F63">
        <w:rPr>
          <w:rStyle w:val="StyleUnderline"/>
        </w:rPr>
        <w:t xml:space="preserve">lear </w:t>
      </w:r>
      <w:r w:rsidRPr="00ED3BEF">
        <w:rPr>
          <w:rStyle w:val="Emphasis"/>
          <w:highlight w:val="cyan"/>
        </w:rPr>
        <w:t>war</w:t>
      </w:r>
      <w:r w:rsidRPr="00ED3BEF">
        <w:rPr>
          <w:rStyle w:val="StyleUnderline"/>
          <w:highlight w:val="cyan"/>
        </w:rPr>
        <w:t>, or</w:t>
      </w:r>
      <w:r w:rsidRPr="00610563">
        <w:rPr>
          <w:sz w:val="16"/>
        </w:rPr>
        <w:t xml:space="preserve"> by </w:t>
      </w:r>
      <w:r w:rsidRPr="00610563">
        <w:rPr>
          <w:rStyle w:val="StyleUnderline"/>
        </w:rPr>
        <w:t xml:space="preserve">tilting our planet’s </w:t>
      </w:r>
      <w:r w:rsidRPr="00ED3BEF">
        <w:rPr>
          <w:rStyle w:val="Emphasis"/>
          <w:highlight w:val="cyan"/>
        </w:rPr>
        <w:t>climate</w:t>
      </w:r>
      <w:r w:rsidRPr="00610563">
        <w:rPr>
          <w:sz w:val="16"/>
        </w:rPr>
        <w:t xml:space="preserve"> towards a runaway greenhouse effect. </w:t>
      </w:r>
      <w:r w:rsidRPr="00ED3BEF">
        <w:rPr>
          <w:rStyle w:val="StyleUnderline"/>
          <w:highlight w:val="cyan"/>
        </w:rPr>
        <w:t>Space</w:t>
      </w:r>
      <w:r w:rsidRPr="00610563">
        <w:rPr>
          <w:rStyle w:val="StyleUnderline"/>
        </w:rPr>
        <w:t xml:space="preserve"> colonization </w:t>
      </w:r>
      <w:r w:rsidRPr="00ED3BEF">
        <w:rPr>
          <w:rStyle w:val="StyleUnderline"/>
          <w:highlight w:val="cyan"/>
        </w:rPr>
        <w:t>is</w:t>
      </w:r>
      <w:r w:rsidRPr="00610563">
        <w:rPr>
          <w:rStyle w:val="StyleUnderline"/>
        </w:rPr>
        <w:t xml:space="preserve"> therefore </w:t>
      </w:r>
      <w:r w:rsidRPr="0084295D">
        <w:rPr>
          <w:rStyle w:val="StyleUnderline"/>
        </w:rPr>
        <w:t xml:space="preserve">the </w:t>
      </w:r>
      <w:r w:rsidRPr="0084295D">
        <w:rPr>
          <w:rStyle w:val="Emphasis"/>
        </w:rPr>
        <w:t xml:space="preserve">ultimate </w:t>
      </w:r>
      <w:r w:rsidRPr="00ED3BEF">
        <w:rPr>
          <w:rStyle w:val="Emphasis"/>
          <w:highlight w:val="cyan"/>
        </w:rPr>
        <w:t>insurance</w:t>
      </w:r>
      <w:r w:rsidRPr="00610563">
        <w:rPr>
          <w:rStyle w:val="Emphasis"/>
        </w:rPr>
        <w:t xml:space="preserve"> policy</w:t>
      </w:r>
      <w:r w:rsidRPr="00610563">
        <w:rPr>
          <w:sz w:val="16"/>
        </w:rPr>
        <w:t xml:space="preserve"> </w:t>
      </w:r>
      <w:r w:rsidRPr="00ED3BEF">
        <w:rPr>
          <w:rStyle w:val="StyleUnderline"/>
          <w:highlight w:val="cyan"/>
        </w:rPr>
        <w:t>of</w:t>
      </w:r>
      <w:r w:rsidRPr="00ED3BEF">
        <w:rPr>
          <w:sz w:val="16"/>
          <w:highlight w:val="cyan"/>
        </w:rPr>
        <w:t xml:space="preserve"> </w:t>
      </w:r>
      <w:r w:rsidRPr="0084295D">
        <w:rPr>
          <w:rStyle w:val="Emphasis"/>
        </w:rPr>
        <w:t xml:space="preserve">long-term human </w:t>
      </w:r>
      <w:proofErr w:type="gramStart"/>
      <w:r w:rsidRPr="00ED3BEF">
        <w:rPr>
          <w:rStyle w:val="Emphasis"/>
          <w:highlight w:val="cyan"/>
        </w:rPr>
        <w:t>survival</w:t>
      </w:r>
      <w:r w:rsidRPr="00610563">
        <w:rPr>
          <w:sz w:val="16"/>
        </w:rPr>
        <w:t>[</w:t>
      </w:r>
      <w:proofErr w:type="gramEnd"/>
      <w:r w:rsidRPr="00610563">
        <w:rPr>
          <w:sz w:val="16"/>
        </w:rPr>
        <w:t>4].</w:t>
      </w:r>
    </w:p>
    <w:p w14:paraId="1D680D13" w14:textId="77777777" w:rsidR="001E22A7" w:rsidRDefault="001E22A7" w:rsidP="001E22A7">
      <w:pPr>
        <w:pStyle w:val="Heading4"/>
      </w:pPr>
      <w:r>
        <w:t>Independently brings immeasurable expected value</w:t>
      </w:r>
    </w:p>
    <w:p w14:paraId="3BCA617A" w14:textId="77777777" w:rsidR="001E22A7" w:rsidRPr="00203E5E" w:rsidRDefault="001E22A7" w:rsidP="001E22A7">
      <w:r w:rsidRPr="00203E5E">
        <w:rPr>
          <w:rStyle w:val="Style13ptBold"/>
        </w:rPr>
        <w:t>Baum 16</w:t>
      </w:r>
      <w:r>
        <w:t xml:space="preserve"> –</w:t>
      </w:r>
      <w:r w:rsidRPr="00203E5E">
        <w:t xml:space="preserve"> Executive Director of the Global Catastrophic Risk Institute</w:t>
      </w:r>
      <w:r>
        <w:t> [</w:t>
      </w:r>
      <w:r w:rsidRPr="00203E5E">
        <w:t>Seth D. Baum</w:t>
      </w:r>
      <w:r>
        <w:t>,</w:t>
      </w:r>
      <w:r w:rsidRPr="00203E5E">
        <w:t xml:space="preserve"> </w:t>
      </w:r>
      <w:r>
        <w:t>“The Ethics of Outer Space: A Consequentialist Perspective,” 2016, Springer, pp. 115-116, EA]</w:t>
      </w:r>
    </w:p>
    <w:p w14:paraId="5E0A5B69" w14:textId="77777777" w:rsidR="001E22A7" w:rsidRPr="00BC6E0D" w:rsidRDefault="001E22A7" w:rsidP="001E22A7">
      <w:pPr>
        <w:rPr>
          <w:rStyle w:val="StyleUnderline"/>
        </w:rPr>
      </w:pPr>
      <w:r w:rsidRPr="00203E5E">
        <w:rPr>
          <w:rStyle w:val="StyleUnderline"/>
        </w:rPr>
        <w:t xml:space="preserve">Space </w:t>
      </w:r>
      <w:r w:rsidRPr="006D2C78">
        <w:rPr>
          <w:rStyle w:val="StyleUnderline"/>
          <w:highlight w:val="green"/>
        </w:rPr>
        <w:t>colonization</w:t>
      </w:r>
      <w:r w:rsidRPr="00BC6E0D">
        <w:rPr>
          <w:sz w:val="16"/>
        </w:rPr>
        <w:t xml:space="preserve"> is notable because it </w:t>
      </w:r>
      <w:r w:rsidRPr="00203E5E">
        <w:rPr>
          <w:rStyle w:val="StyleUnderline"/>
        </w:rPr>
        <w:t>may</w:t>
      </w:r>
      <w:r w:rsidRPr="00BC6E0D">
        <w:rPr>
          <w:sz w:val="16"/>
        </w:rPr>
        <w:t xml:space="preserve"> be able to </w:t>
      </w:r>
      <w:r w:rsidRPr="006D2C78">
        <w:rPr>
          <w:rStyle w:val="StyleUnderline"/>
          <w:highlight w:val="green"/>
        </w:rPr>
        <w:t>bring</w:t>
      </w:r>
      <w:r w:rsidRPr="00203E5E">
        <w:rPr>
          <w:rStyle w:val="Emphasis"/>
        </w:rPr>
        <w:t xml:space="preserve"> utterly </w:t>
      </w:r>
      <w:r w:rsidRPr="006D2C78">
        <w:rPr>
          <w:rStyle w:val="Emphasis"/>
          <w:highlight w:val="green"/>
        </w:rPr>
        <w:t>immense</w:t>
      </w:r>
      <w:r w:rsidRPr="00203E5E">
        <w:rPr>
          <w:rStyle w:val="Emphasis"/>
        </w:rPr>
        <w:t xml:space="preserve"> increases in</w:t>
      </w:r>
      <w:r w:rsidRPr="00BC6E0D">
        <w:rPr>
          <w:sz w:val="16"/>
        </w:rPr>
        <w:t xml:space="preserve"> intrinsic </w:t>
      </w:r>
      <w:r w:rsidRPr="006D2C78">
        <w:rPr>
          <w:rStyle w:val="Emphasis"/>
          <w:highlight w:val="green"/>
        </w:rPr>
        <w:t>value</w:t>
      </w:r>
      <w:r w:rsidRPr="00203E5E">
        <w:rPr>
          <w:rStyle w:val="Emphasis"/>
        </w:rPr>
        <w:t>.</w:t>
      </w:r>
      <w:r w:rsidRPr="00BC6E0D">
        <w:rPr>
          <w:sz w:val="16"/>
        </w:rPr>
        <w:t xml:space="preserve"> Early colonies might start small, given that other planets and moons have inhospitable environments. However,</w:t>
      </w:r>
      <w:r w:rsidRPr="00413B2B">
        <w:rPr>
          <w:rStyle w:val="StyleUnderline"/>
        </w:rPr>
        <w:t xml:space="preserve"> </w:t>
      </w:r>
      <w:r w:rsidRPr="006D2C78">
        <w:rPr>
          <w:rStyle w:val="StyleUnderline"/>
        </w:rPr>
        <w:t>it may be possible to build</w:t>
      </w:r>
      <w:r w:rsidRPr="00413B2B">
        <w:rPr>
          <w:rStyle w:val="Emphasis"/>
        </w:rPr>
        <w:t xml:space="preserve"> large indoor colonies</w:t>
      </w:r>
      <w:r w:rsidRPr="00413B2B">
        <w:rPr>
          <w:rStyle w:val="StyleUnderline"/>
        </w:rPr>
        <w:t xml:space="preserve"> or create</w:t>
      </w:r>
      <w:r w:rsidRPr="00413B2B">
        <w:rPr>
          <w:rStyle w:val="Emphasis"/>
        </w:rPr>
        <w:t xml:space="preserve"> more hospitable outdoor environments</w:t>
      </w:r>
      <w:r w:rsidRPr="00BC6E0D">
        <w:rPr>
          <w:sz w:val="16"/>
        </w:rPr>
        <w:t xml:space="preserve"> (i.e., terraforming). </w:t>
      </w:r>
      <w:r w:rsidRPr="00413B2B">
        <w:rPr>
          <w:rStyle w:val="StyleUnderline"/>
        </w:rPr>
        <w:t xml:space="preserve">Even just on other planets and moons in the Solar System, space </w:t>
      </w:r>
      <w:r w:rsidRPr="006D2C78">
        <w:rPr>
          <w:rStyle w:val="StyleUnderline"/>
          <w:highlight w:val="green"/>
        </w:rPr>
        <w:t>colonies</w:t>
      </w:r>
      <w:r w:rsidRPr="00413B2B">
        <w:rPr>
          <w:rStyle w:val="StyleUnderline"/>
        </w:rPr>
        <w:t xml:space="preserve"> could </w:t>
      </w:r>
      <w:r w:rsidRPr="006D2C78">
        <w:rPr>
          <w:rStyle w:val="Emphasis"/>
          <w:highlight w:val="green"/>
        </w:rPr>
        <w:t>multiply</w:t>
      </w:r>
      <w:r w:rsidRPr="00413B2B">
        <w:rPr>
          <w:rStyle w:val="Emphasis"/>
        </w:rPr>
        <w:t xml:space="preserve"> the total </w:t>
      </w:r>
      <w:r w:rsidRPr="006D2C78">
        <w:rPr>
          <w:rStyle w:val="Emphasis"/>
          <w:highlight w:val="green"/>
        </w:rPr>
        <w:t>area</w:t>
      </w:r>
      <w:r w:rsidRPr="00413B2B">
        <w:rPr>
          <w:rStyle w:val="Emphasis"/>
        </w:rPr>
        <w:t xml:space="preserve"> available </w:t>
      </w:r>
      <w:r w:rsidRPr="006D2C78">
        <w:rPr>
          <w:rStyle w:val="Emphasis"/>
          <w:highlight w:val="green"/>
        </w:rPr>
        <w:t>for</w:t>
      </w:r>
      <w:r w:rsidRPr="00413B2B">
        <w:rPr>
          <w:rStyle w:val="Emphasis"/>
        </w:rPr>
        <w:t xml:space="preserve"> human </w:t>
      </w:r>
      <w:r w:rsidRPr="006D2C78">
        <w:rPr>
          <w:rStyle w:val="Emphasis"/>
          <w:highlight w:val="green"/>
        </w:rPr>
        <w:t>habitation</w:t>
      </w:r>
      <w:r w:rsidRPr="00BC6E0D">
        <w:rPr>
          <w:sz w:val="16"/>
        </w:rPr>
        <w:t xml:space="preserve">. And </w:t>
      </w:r>
      <w:r w:rsidRPr="00BC6E0D">
        <w:rPr>
          <w:rStyle w:val="StyleUnderline"/>
        </w:rPr>
        <w:t>there are many more planets around other stars</w:t>
      </w:r>
      <w:r w:rsidRPr="00BC6E0D">
        <w:rPr>
          <w:sz w:val="16"/>
        </w:rPr>
        <w:t xml:space="preserve">, as ongoing research on exoplanets is now learning. </w:t>
      </w:r>
      <w:r w:rsidRPr="00BC6E0D">
        <w:rPr>
          <w:rStyle w:val="StyleUnderline"/>
        </w:rPr>
        <w:t xml:space="preserve">One recent study estimates </w:t>
      </w:r>
      <w:r w:rsidRPr="00BC6E0D">
        <w:rPr>
          <w:rStyle w:val="Emphasis"/>
        </w:rPr>
        <w:t>22 % of Sun-like stars have Earth-like exoplanets</w:t>
      </w:r>
      <w:r w:rsidRPr="00BC6E0D">
        <w:rPr>
          <w:sz w:val="16"/>
        </w:rPr>
        <w:t xml:space="preserve"> (</w:t>
      </w:r>
      <w:proofErr w:type="spellStart"/>
      <w:r w:rsidRPr="00BC6E0D">
        <w:rPr>
          <w:sz w:val="16"/>
        </w:rPr>
        <w:t>Petigura</w:t>
      </w:r>
      <w:proofErr w:type="spellEnd"/>
      <w:r w:rsidRPr="00BC6E0D">
        <w:rPr>
          <w:sz w:val="16"/>
        </w:rPr>
        <w:t xml:space="preserve"> et al. 2013), </w:t>
      </w:r>
      <w:r w:rsidRPr="00BC6E0D">
        <w:rPr>
          <w:rStyle w:val="StyleUnderline"/>
        </w:rPr>
        <w:t>implying billions to tens of billions of</w:t>
      </w:r>
      <w:r w:rsidRPr="00BC6E0D">
        <w:rPr>
          <w:sz w:val="16"/>
        </w:rPr>
        <w:t xml:space="preserve"> potentially </w:t>
      </w:r>
      <w:r w:rsidRPr="00BC6E0D">
        <w:rPr>
          <w:rStyle w:val="StyleUnderline"/>
        </w:rPr>
        <w:t>habitable planets across the galaxy.</w:t>
      </w:r>
    </w:p>
    <w:p w14:paraId="4E61C008" w14:textId="77777777" w:rsidR="001E22A7" w:rsidRPr="00BC6E0D" w:rsidRDefault="001E22A7" w:rsidP="001E22A7">
      <w:pPr>
        <w:rPr>
          <w:sz w:val="16"/>
        </w:rPr>
      </w:pPr>
      <w:r w:rsidRPr="00BC6E0D">
        <w:rPr>
          <w:rStyle w:val="StyleUnderline"/>
        </w:rPr>
        <w:t>Opportunities at any</w:t>
      </w:r>
      <w:r w:rsidRPr="00BC6E0D">
        <w:rPr>
          <w:sz w:val="16"/>
        </w:rPr>
        <w:t xml:space="preserve"> given </w:t>
      </w:r>
      <w:r w:rsidRPr="00BC6E0D">
        <w:rPr>
          <w:rStyle w:val="StyleUnderline"/>
        </w:rPr>
        <w:t>star may</w:t>
      </w:r>
      <w:r w:rsidRPr="00BC6E0D">
        <w:rPr>
          <w:sz w:val="16"/>
        </w:rPr>
        <w:t xml:space="preserve"> also </w:t>
      </w:r>
      <w:r w:rsidRPr="00BC6E0D">
        <w:rPr>
          <w:rStyle w:val="StyleUnderline"/>
        </w:rPr>
        <w:t>be quite</w:t>
      </w:r>
      <w:r w:rsidRPr="00BC6E0D">
        <w:rPr>
          <w:sz w:val="16"/>
        </w:rPr>
        <w:t xml:space="preserve"> a bit </w:t>
      </w:r>
      <w:r w:rsidRPr="00BC6E0D">
        <w:rPr>
          <w:rStyle w:val="StyleUnderline"/>
        </w:rPr>
        <w:t>greater than those available only on planets</w:t>
      </w:r>
      <w:r w:rsidRPr="00BC6E0D">
        <w:rPr>
          <w:sz w:val="16"/>
        </w:rPr>
        <w:t xml:space="preserve">. Earth only receives about one two-billionth of the Sun’s radiation. </w:t>
      </w:r>
      <w:r w:rsidRPr="00BC6E0D">
        <w:rPr>
          <w:rStyle w:val="StyleUnderline"/>
        </w:rPr>
        <w:t xml:space="preserve">To collect all the Sun’s radiation, humanity would need a </w:t>
      </w:r>
      <w:r w:rsidRPr="006D2C78">
        <w:rPr>
          <w:rStyle w:val="Emphasis"/>
          <w:highlight w:val="green"/>
        </w:rPr>
        <w:t>Dyson</w:t>
      </w:r>
      <w:r w:rsidRPr="006D2C78">
        <w:rPr>
          <w:rStyle w:val="StyleUnderline"/>
          <w:highlight w:val="green"/>
        </w:rPr>
        <w:t xml:space="preserve"> </w:t>
      </w:r>
      <w:r w:rsidRPr="006D2C78">
        <w:rPr>
          <w:rStyle w:val="Emphasis"/>
          <w:highlight w:val="green"/>
        </w:rPr>
        <w:t>swarm</w:t>
      </w:r>
      <w:r w:rsidRPr="00BC6E0D">
        <w:rPr>
          <w:sz w:val="16"/>
        </w:rPr>
        <w:t xml:space="preserve"> (named after Dyson 1960), which is </w:t>
      </w:r>
      <w:r w:rsidRPr="00BC6E0D">
        <w:rPr>
          <w:rStyle w:val="StyleUnderline"/>
        </w:rPr>
        <w:t>a series of structures that surrounds a star, collecting its radiation to power a civilization. A Dyson swarm around the Sun could</w:t>
      </w:r>
      <w:r w:rsidRPr="00BC6E0D">
        <w:rPr>
          <w:sz w:val="16"/>
        </w:rPr>
        <w:t xml:space="preserve"> potentially </w:t>
      </w:r>
      <w:r w:rsidRPr="006D2C78">
        <w:rPr>
          <w:rStyle w:val="Emphasis"/>
          <w:highlight w:val="green"/>
        </w:rPr>
        <w:t>enable</w:t>
      </w:r>
      <w:r w:rsidRPr="00BC6E0D">
        <w:rPr>
          <w:rStyle w:val="StyleUnderline"/>
        </w:rPr>
        <w:t xml:space="preserve"> a </w:t>
      </w:r>
      <w:r w:rsidRPr="006D2C78">
        <w:rPr>
          <w:rStyle w:val="Emphasis"/>
          <w:highlight w:val="green"/>
        </w:rPr>
        <w:t>civilization a billion times larger</w:t>
      </w:r>
      <w:r w:rsidRPr="00BC6E0D">
        <w:rPr>
          <w:rStyle w:val="StyleUnderline"/>
        </w:rPr>
        <w:t xml:space="preserve"> than</w:t>
      </w:r>
      <w:r w:rsidRPr="00BC6E0D">
        <w:rPr>
          <w:sz w:val="16"/>
        </w:rPr>
        <w:t xml:space="preserve"> is </w:t>
      </w:r>
      <w:r w:rsidRPr="00BC6E0D">
        <w:rPr>
          <w:rStyle w:val="StyleUnderline"/>
        </w:rPr>
        <w:t>possible on Earth</w:t>
      </w:r>
      <w:r w:rsidRPr="00BC6E0D">
        <w:rPr>
          <w:sz w:val="16"/>
        </w:rPr>
        <w:t xml:space="preserve">. Likewise, </w:t>
      </w:r>
      <w:r w:rsidRPr="00BC6E0D">
        <w:rPr>
          <w:rStyle w:val="StyleUnderline"/>
        </w:rPr>
        <w:t xml:space="preserve">Dyson swarms around one billion stars would bring humanity approximately </w:t>
      </w:r>
      <w:r w:rsidRPr="00BC6E0D">
        <w:rPr>
          <w:rStyle w:val="Emphasis"/>
        </w:rPr>
        <w:t>10</w:t>
      </w:r>
      <w:r w:rsidRPr="00BC6E0D">
        <w:rPr>
          <w:rStyle w:val="Emphasis"/>
          <w:vertAlign w:val="superscript"/>
        </w:rPr>
        <w:t>18</w:t>
      </w:r>
      <w:r w:rsidRPr="00BC6E0D">
        <w:rPr>
          <w:sz w:val="16"/>
        </w:rPr>
        <w:t xml:space="preserve"> (one billion–billion) </w:t>
      </w:r>
      <w:r w:rsidRPr="00BC6E0D">
        <w:rPr>
          <w:rStyle w:val="Emphasis"/>
        </w:rPr>
        <w:t>times more energy</w:t>
      </w:r>
      <w:r w:rsidRPr="00BC6E0D">
        <w:rPr>
          <w:sz w:val="16"/>
        </w:rPr>
        <w:t xml:space="preserve"> per unit time.</w:t>
      </w:r>
    </w:p>
    <w:p w14:paraId="1710DA89" w14:textId="77777777" w:rsidR="001E22A7" w:rsidRPr="00871E12" w:rsidRDefault="001E22A7" w:rsidP="001E22A7">
      <w:pPr>
        <w:rPr>
          <w:sz w:val="16"/>
        </w:rPr>
      </w:pPr>
      <w:r w:rsidRPr="00BC6E0D">
        <w:rPr>
          <w:rStyle w:val="StyleUnderline"/>
        </w:rPr>
        <w:t xml:space="preserve">Space </w:t>
      </w:r>
      <w:r w:rsidRPr="006D2C78">
        <w:rPr>
          <w:rStyle w:val="StyleUnderline"/>
          <w:highlight w:val="green"/>
        </w:rPr>
        <w:t>colonies</w:t>
      </w:r>
      <w:r w:rsidRPr="00BC6E0D">
        <w:rPr>
          <w:rStyle w:val="StyleUnderline"/>
        </w:rPr>
        <w:t xml:space="preserve"> could</w:t>
      </w:r>
      <w:r w:rsidRPr="00871E12">
        <w:rPr>
          <w:sz w:val="16"/>
        </w:rPr>
        <w:t xml:space="preserve"> also </w:t>
      </w:r>
      <w:r w:rsidRPr="006D2C78">
        <w:rPr>
          <w:rStyle w:val="StyleUnderline"/>
          <w:highlight w:val="green"/>
        </w:rPr>
        <w:t>increase</w:t>
      </w:r>
      <w:r w:rsidRPr="00BC6E0D">
        <w:rPr>
          <w:rStyle w:val="StyleUnderline"/>
        </w:rPr>
        <w:t xml:space="preserve"> the</w:t>
      </w:r>
      <w:r w:rsidRPr="00871E12">
        <w:rPr>
          <w:sz w:val="16"/>
        </w:rPr>
        <w:t xml:space="preserve"> amount of </w:t>
      </w:r>
      <w:r w:rsidRPr="006D2C78">
        <w:rPr>
          <w:rStyle w:val="Emphasis"/>
          <w:highlight w:val="green"/>
        </w:rPr>
        <w:t>time</w:t>
      </w:r>
      <w:r w:rsidRPr="00BC6E0D">
        <w:rPr>
          <w:rStyle w:val="StyleUnderline"/>
        </w:rPr>
        <w:t xml:space="preserve"> </w:t>
      </w:r>
      <w:r w:rsidRPr="00871E12">
        <w:rPr>
          <w:rStyle w:val="Emphasis"/>
        </w:rPr>
        <w:t>available</w:t>
      </w:r>
      <w:r w:rsidRPr="00BC6E0D">
        <w:rPr>
          <w:rStyle w:val="StyleUnderline"/>
        </w:rPr>
        <w:t xml:space="preserve"> </w:t>
      </w:r>
      <w:r w:rsidRPr="006D2C78">
        <w:rPr>
          <w:rStyle w:val="StyleUnderline"/>
          <w:highlight w:val="green"/>
        </w:rPr>
        <w:t>for</w:t>
      </w:r>
      <w:r w:rsidRPr="00BC6E0D">
        <w:rPr>
          <w:rStyle w:val="StyleUnderline"/>
        </w:rPr>
        <w:t xml:space="preserve"> human </w:t>
      </w:r>
      <w:r w:rsidRPr="006D2C78">
        <w:rPr>
          <w:rStyle w:val="StyleUnderline"/>
          <w:highlight w:val="green"/>
        </w:rPr>
        <w:t>civilization</w:t>
      </w:r>
      <w:r w:rsidRPr="00871E12">
        <w:rPr>
          <w:rStyle w:val="StyleUnderline"/>
        </w:rPr>
        <w:t>. Earth will remain habitable for a few billion more years</w:t>
      </w:r>
      <w:r w:rsidRPr="00871E12">
        <w:rPr>
          <w:sz w:val="16"/>
        </w:rPr>
        <w:t xml:space="preserve"> (O’Malley-James et al. 2014). </w:t>
      </w:r>
      <w:r w:rsidRPr="00871E12">
        <w:rPr>
          <w:rStyle w:val="StyleUnderline"/>
        </w:rPr>
        <w:t>Stars will continue shining for about 10</w:t>
      </w:r>
      <w:r w:rsidRPr="00871E12">
        <w:rPr>
          <w:rStyle w:val="StyleUnderline"/>
          <w:vertAlign w:val="superscript"/>
        </w:rPr>
        <w:t>14</w:t>
      </w:r>
      <w:r w:rsidRPr="00871E12">
        <w:rPr>
          <w:rStyle w:val="StyleUnderline"/>
        </w:rPr>
        <w:t xml:space="preserve"> more years </w:t>
      </w:r>
      <w:r w:rsidRPr="00871E12">
        <w:rPr>
          <w:sz w:val="16"/>
        </w:rPr>
        <w:t xml:space="preserve">(Adams 2008). </w:t>
      </w:r>
      <w:r w:rsidRPr="00871E12">
        <w:rPr>
          <w:rStyle w:val="StyleUnderline"/>
        </w:rPr>
        <w:t xml:space="preserve">That </w:t>
      </w:r>
      <w:r w:rsidRPr="006D2C78">
        <w:rPr>
          <w:rStyle w:val="StyleUnderline"/>
          <w:highlight w:val="green"/>
        </w:rPr>
        <w:t>gives</w:t>
      </w:r>
      <w:r w:rsidRPr="00871E12">
        <w:rPr>
          <w:rStyle w:val="StyleUnderline"/>
        </w:rPr>
        <w:t xml:space="preserve"> us </w:t>
      </w:r>
      <w:r w:rsidRPr="00871E12">
        <w:rPr>
          <w:sz w:val="16"/>
        </w:rPr>
        <w:t>an additional 10</w:t>
      </w:r>
      <w:r w:rsidRPr="00871E12">
        <w:rPr>
          <w:sz w:val="16"/>
          <w:vertAlign w:val="superscript"/>
        </w:rPr>
        <w:t>5</w:t>
      </w:r>
      <w:r w:rsidRPr="00871E12">
        <w:rPr>
          <w:sz w:val="16"/>
        </w:rPr>
        <w:t xml:space="preserve"> times more energy, for a total of </w:t>
      </w:r>
      <w:r w:rsidRPr="006D2C78">
        <w:rPr>
          <w:rStyle w:val="Emphasis"/>
          <w:highlight w:val="green"/>
        </w:rPr>
        <w:t>10</w:t>
      </w:r>
      <w:r w:rsidRPr="006D2C78">
        <w:rPr>
          <w:rStyle w:val="Emphasis"/>
          <w:highlight w:val="green"/>
          <w:vertAlign w:val="superscript"/>
        </w:rPr>
        <w:t>23</w:t>
      </w:r>
      <w:r w:rsidRPr="00871E12">
        <w:rPr>
          <w:rStyle w:val="Emphasis"/>
        </w:rPr>
        <w:t xml:space="preserve"> times </w:t>
      </w:r>
      <w:r w:rsidRPr="006D2C78">
        <w:rPr>
          <w:rStyle w:val="Emphasis"/>
          <w:highlight w:val="green"/>
        </w:rPr>
        <w:t xml:space="preserve">more </w:t>
      </w:r>
      <w:r w:rsidRPr="00C93DFB">
        <w:rPr>
          <w:rStyle w:val="Emphasis"/>
          <w:highlight w:val="green"/>
        </w:rPr>
        <w:t>energy</w:t>
      </w:r>
      <w:r w:rsidRPr="00871E12">
        <w:rPr>
          <w:rStyle w:val="StyleUnderline"/>
        </w:rPr>
        <w:t xml:space="preserve"> than is available on Earth. After</w:t>
      </w:r>
      <w:r w:rsidRPr="00871E12">
        <w:rPr>
          <w:sz w:val="16"/>
        </w:rPr>
        <w:t xml:space="preserve"> the </w:t>
      </w:r>
      <w:r w:rsidRPr="00871E12">
        <w:rPr>
          <w:rStyle w:val="StyleUnderline"/>
        </w:rPr>
        <w:t>stars fade, other energy sources may be available.</w:t>
      </w:r>
      <w:r w:rsidRPr="00871E12">
        <w:rPr>
          <w:sz w:val="16"/>
        </w:rPr>
        <w:t xml:space="preserve"> And </w:t>
      </w:r>
      <w:r w:rsidRPr="00871E12">
        <w:rPr>
          <w:rStyle w:val="StyleUnderline"/>
        </w:rPr>
        <w:t>even if our current universe</w:t>
      </w:r>
      <w:r w:rsidRPr="00871E12">
        <w:rPr>
          <w:sz w:val="16"/>
        </w:rPr>
        <w:t xml:space="preserve"> eventually </w:t>
      </w:r>
      <w:r w:rsidRPr="00871E12">
        <w:rPr>
          <w:rStyle w:val="StyleUnderline"/>
        </w:rPr>
        <w:t xml:space="preserve">becomes uninhabitable, </w:t>
      </w:r>
      <w:r w:rsidRPr="006D2C78">
        <w:rPr>
          <w:rStyle w:val="StyleUnderline"/>
          <w:highlight w:val="green"/>
        </w:rPr>
        <w:t xml:space="preserve">it may be possible to </w:t>
      </w:r>
      <w:r w:rsidRPr="006D2C78">
        <w:rPr>
          <w:rStyle w:val="Emphasis"/>
          <w:highlight w:val="green"/>
        </w:rPr>
        <w:t>move to other universes</w:t>
      </w:r>
      <w:r w:rsidRPr="00871E12">
        <w:rPr>
          <w:sz w:val="16"/>
        </w:rPr>
        <w:t xml:space="preserve"> (Kaku 2005). The physics here is speculative, but it cannot be ruled out, and hence </w:t>
      </w:r>
      <w:r w:rsidRPr="006D2C78">
        <w:rPr>
          <w:rStyle w:val="StyleUnderline"/>
          <w:highlight w:val="green"/>
        </w:rPr>
        <w:t>there is a nonzero chance of</w:t>
      </w:r>
      <w:r w:rsidRPr="00871E12">
        <w:rPr>
          <w:sz w:val="16"/>
        </w:rPr>
        <w:t xml:space="preserve"> a </w:t>
      </w:r>
      <w:r w:rsidRPr="00871E12">
        <w:rPr>
          <w:rStyle w:val="Emphasis"/>
        </w:rPr>
        <w:t xml:space="preserve">literally </w:t>
      </w:r>
      <w:r w:rsidRPr="006D2C78">
        <w:rPr>
          <w:rStyle w:val="Emphasis"/>
          <w:highlight w:val="green"/>
        </w:rPr>
        <w:t>infinite</w:t>
      </w:r>
      <w:r w:rsidRPr="00871E12">
        <w:rPr>
          <w:rStyle w:val="Emphasis"/>
        </w:rPr>
        <w:t xml:space="preserve"> opportunity for space </w:t>
      </w:r>
      <w:r w:rsidRPr="006D2C78">
        <w:rPr>
          <w:rStyle w:val="Emphasis"/>
          <w:highlight w:val="green"/>
        </w:rPr>
        <w:t>colonization</w:t>
      </w:r>
      <w:r w:rsidRPr="00871E12">
        <w:rPr>
          <w:sz w:val="16"/>
        </w:rPr>
        <w:t xml:space="preserve"> (Baum 2010a).</w:t>
      </w:r>
    </w:p>
    <w:p w14:paraId="7C9C7542" w14:textId="77777777" w:rsidR="001E22A7" w:rsidRPr="0004557F" w:rsidRDefault="001E22A7" w:rsidP="001E22A7">
      <w:pPr>
        <w:rPr>
          <w:rStyle w:val="StyleUnderline"/>
        </w:rPr>
      </w:pPr>
      <w:r w:rsidRPr="00413B2B">
        <w:rPr>
          <w:sz w:val="16"/>
        </w:rPr>
        <w:t>Whether the opportunity is infinite or merely, say, 10</w:t>
      </w:r>
      <w:r w:rsidRPr="00413B2B">
        <w:rPr>
          <w:sz w:val="16"/>
          <w:vertAlign w:val="superscript"/>
        </w:rPr>
        <w:t>23</w:t>
      </w:r>
      <w:r w:rsidRPr="00413B2B">
        <w:rPr>
          <w:sz w:val="16"/>
        </w:rPr>
        <w:t xml:space="preserve"> times larger than what can be done on Earth, </w:t>
      </w:r>
      <w:r w:rsidRPr="0004557F">
        <w:rPr>
          <w:rStyle w:val="StyleUnderline"/>
        </w:rPr>
        <w:t>the opportunity is</w:t>
      </w:r>
      <w:r w:rsidRPr="00413B2B">
        <w:rPr>
          <w:sz w:val="16"/>
        </w:rPr>
        <w:t xml:space="preserve"> clearly </w:t>
      </w:r>
      <w:r w:rsidRPr="0004557F">
        <w:rPr>
          <w:rStyle w:val="Emphasis"/>
        </w:rPr>
        <w:t>immens</w:t>
      </w:r>
      <w:r w:rsidRPr="0004557F">
        <w:rPr>
          <w:rStyle w:val="StyleUnderline"/>
        </w:rPr>
        <w:t>e. As long as space colonization is an improvement</w:t>
      </w:r>
      <w:r w:rsidRPr="00413B2B">
        <w:rPr>
          <w:sz w:val="16"/>
        </w:rPr>
        <w:t xml:space="preserve"> (Sect. 8.3.1), then it would seem that </w:t>
      </w:r>
      <w:r w:rsidRPr="0004557F">
        <w:rPr>
          <w:rStyle w:val="StyleUnderline"/>
        </w:rPr>
        <w:t xml:space="preserve">the consequentialist should </w:t>
      </w:r>
      <w:r w:rsidRPr="0004557F">
        <w:rPr>
          <w:rStyle w:val="Emphasis"/>
        </w:rPr>
        <w:t>prioritize</w:t>
      </w:r>
      <w:r w:rsidRPr="0004557F">
        <w:rPr>
          <w:rStyle w:val="StyleUnderline"/>
        </w:rPr>
        <w:t xml:space="preserve"> </w:t>
      </w:r>
      <w:r w:rsidRPr="0004557F">
        <w:rPr>
          <w:rStyle w:val="Emphasis"/>
        </w:rPr>
        <w:t>space</w:t>
      </w:r>
      <w:r w:rsidRPr="0004557F">
        <w:rPr>
          <w:rStyle w:val="StyleUnderline"/>
        </w:rPr>
        <w:t xml:space="preserve"> </w:t>
      </w:r>
      <w:r w:rsidRPr="0004557F">
        <w:rPr>
          <w:rStyle w:val="Emphasis"/>
        </w:rPr>
        <w:t>colonizatio</w:t>
      </w:r>
      <w:r w:rsidRPr="0004557F">
        <w:rPr>
          <w:rStyle w:val="StyleUnderline"/>
        </w:rPr>
        <w:t xml:space="preserve">n. </w:t>
      </w:r>
      <w:r w:rsidRPr="006D2C78">
        <w:rPr>
          <w:rStyle w:val="StyleUnderline"/>
          <w:highlight w:val="green"/>
        </w:rPr>
        <w:t xml:space="preserve">The </w:t>
      </w:r>
      <w:r w:rsidRPr="006D2C78">
        <w:rPr>
          <w:rStyle w:val="Emphasis"/>
          <w:highlight w:val="green"/>
        </w:rPr>
        <w:t>sooner</w:t>
      </w:r>
      <w:r w:rsidRPr="0004557F">
        <w:rPr>
          <w:rStyle w:val="StyleUnderline"/>
        </w:rPr>
        <w:t xml:space="preserve"> space colonization begins, </w:t>
      </w:r>
      <w:r w:rsidRPr="006D2C78">
        <w:rPr>
          <w:rStyle w:val="StyleUnderline"/>
          <w:highlight w:val="green"/>
        </w:rPr>
        <w:t>the</w:t>
      </w:r>
      <w:r w:rsidRPr="006D2C78">
        <w:rPr>
          <w:rStyle w:val="Emphasis"/>
          <w:highlight w:val="green"/>
        </w:rPr>
        <w:t xml:space="preserve"> more</w:t>
      </w:r>
      <w:r w:rsidRPr="00413B2B">
        <w:rPr>
          <w:sz w:val="16"/>
        </w:rPr>
        <w:t xml:space="preserve"> of its </w:t>
      </w:r>
      <w:r w:rsidRPr="0004557F">
        <w:rPr>
          <w:rStyle w:val="Emphasis"/>
        </w:rPr>
        <w:t xml:space="preserve">immense </w:t>
      </w:r>
      <w:r w:rsidRPr="006D2C78">
        <w:rPr>
          <w:rStyle w:val="Emphasis"/>
          <w:highlight w:val="green"/>
        </w:rPr>
        <w:t>opportunity</w:t>
      </w:r>
      <w:r w:rsidRPr="0004557F">
        <w:rPr>
          <w:rStyle w:val="Emphasis"/>
        </w:rPr>
        <w:t xml:space="preserve"> can be gained.</w:t>
      </w:r>
      <w:r w:rsidRPr="00413B2B">
        <w:rPr>
          <w:sz w:val="16"/>
        </w:rPr>
        <w:t xml:space="preserve"> Indeed, </w:t>
      </w:r>
      <w:proofErr w:type="spellStart"/>
      <w:r w:rsidRPr="00413B2B">
        <w:rPr>
          <w:sz w:val="16"/>
        </w:rPr>
        <w:t>Ćirković</w:t>
      </w:r>
      <w:proofErr w:type="spellEnd"/>
      <w:r w:rsidRPr="00413B2B">
        <w:rPr>
          <w:sz w:val="16"/>
        </w:rPr>
        <w:t xml:space="preserve"> (2002) estimates </w:t>
      </w:r>
      <w:r w:rsidRPr="006D2C78">
        <w:rPr>
          <w:rStyle w:val="Emphasis"/>
          <w:highlight w:val="green"/>
        </w:rPr>
        <w:t>5 × 10</w:t>
      </w:r>
      <w:r w:rsidRPr="006D2C78">
        <w:rPr>
          <w:rStyle w:val="Emphasis"/>
          <w:highlight w:val="green"/>
          <w:vertAlign w:val="superscript"/>
        </w:rPr>
        <w:t>46</w:t>
      </w:r>
      <w:r w:rsidRPr="006D2C78">
        <w:rPr>
          <w:rStyle w:val="Emphasis"/>
          <w:highlight w:val="green"/>
        </w:rPr>
        <w:t xml:space="preserve"> human lifetimes are lost</w:t>
      </w:r>
      <w:r w:rsidRPr="006D2C78">
        <w:rPr>
          <w:rStyle w:val="StyleUnderline"/>
          <w:highlight w:val="green"/>
        </w:rPr>
        <w:t xml:space="preserve"> for every century</w:t>
      </w:r>
      <w:r w:rsidRPr="0004557F">
        <w:rPr>
          <w:rStyle w:val="StyleUnderline"/>
        </w:rPr>
        <w:t xml:space="preserve"> in which space colonization is </w:t>
      </w:r>
      <w:r w:rsidRPr="00C93DFB">
        <w:rPr>
          <w:rStyle w:val="StyleUnderline"/>
          <w:highlight w:val="green"/>
        </w:rPr>
        <w:t>delayed</w:t>
      </w:r>
      <w:r w:rsidRPr="0004557F">
        <w:rPr>
          <w:rStyle w:val="StyleUnderline"/>
        </w:rPr>
        <w:t>.</w:t>
      </w:r>
    </w:p>
    <w:p w14:paraId="194B6DB9" w14:textId="77777777" w:rsidR="001E22A7" w:rsidRPr="00871E12" w:rsidRDefault="001E22A7" w:rsidP="001E22A7">
      <w:pPr>
        <w:rPr>
          <w:rStyle w:val="Emphasis"/>
        </w:rPr>
      </w:pPr>
      <w:r w:rsidRPr="00871E12">
        <w:rPr>
          <w:sz w:val="16"/>
        </w:rPr>
        <w:t xml:space="preserve">There can also be large value for space colonization under </w:t>
      </w:r>
      <w:proofErr w:type="spellStart"/>
      <w:r w:rsidRPr="00871E12">
        <w:rPr>
          <w:sz w:val="16"/>
        </w:rPr>
        <w:t>ecocentric</w:t>
      </w:r>
      <w:proofErr w:type="spellEnd"/>
      <w:r w:rsidRPr="00871E12">
        <w:rPr>
          <w:sz w:val="16"/>
        </w:rPr>
        <w:t xml:space="preserve"> intrinsic value. </w:t>
      </w:r>
      <w:r w:rsidRPr="00871E12">
        <w:rPr>
          <w:rStyle w:val="StyleUnderline"/>
        </w:rPr>
        <w:t>It is sometimes argued</w:t>
      </w:r>
      <w:r w:rsidRPr="00871E12">
        <w:rPr>
          <w:sz w:val="16"/>
        </w:rPr>
        <w:t xml:space="preserve"> that </w:t>
      </w:r>
      <w:r w:rsidRPr="00871E12">
        <w:rPr>
          <w:rStyle w:val="StyleUnderline"/>
        </w:rPr>
        <w:t>Earth would be better off without humans</w:t>
      </w:r>
      <w:r w:rsidRPr="00871E12">
        <w:rPr>
          <w:sz w:val="16"/>
        </w:rPr>
        <w:t xml:space="preserve">. For example, </w:t>
      </w:r>
      <w:r w:rsidRPr="00871E12">
        <w:rPr>
          <w:rStyle w:val="StyleUnderline"/>
        </w:rPr>
        <w:t>the Voluntary Human Extinction Movement states</w:t>
      </w:r>
      <w:r w:rsidRPr="00871E12">
        <w:rPr>
          <w:sz w:val="16"/>
        </w:rPr>
        <w:t xml:space="preserve"> that “</w:t>
      </w:r>
      <w:r w:rsidRPr="00871E12">
        <w:rPr>
          <w:rStyle w:val="StyleUnderline"/>
        </w:rPr>
        <w:t>Phasing out the human race by voluntarily ceasing to breed will allow Earth’s biosphere to return to good health</w:t>
      </w:r>
      <w:r w:rsidRPr="00871E12">
        <w:rPr>
          <w:sz w:val="16"/>
        </w:rPr>
        <w:t xml:space="preserve">” (http://vhemt.org, accessed 25 October 2015). However, </w:t>
      </w:r>
      <w:r w:rsidRPr="00871E12">
        <w:rPr>
          <w:rStyle w:val="StyleUnderline"/>
        </w:rPr>
        <w:t xml:space="preserve">this makes sense only if extraterrestrial locations are </w:t>
      </w:r>
      <w:r w:rsidRPr="00871E12">
        <w:rPr>
          <w:rStyle w:val="Emphasis"/>
        </w:rPr>
        <w:t>not</w:t>
      </w:r>
      <w:r w:rsidRPr="00871E12">
        <w:rPr>
          <w:rStyle w:val="StyleUnderline"/>
        </w:rPr>
        <w:t xml:space="preserve"> </w:t>
      </w:r>
      <w:r w:rsidRPr="00871E12">
        <w:rPr>
          <w:rStyle w:val="Emphasis"/>
        </w:rPr>
        <w:t>intrinsically</w:t>
      </w:r>
      <w:r w:rsidRPr="00871E12">
        <w:rPr>
          <w:rStyle w:val="StyleUnderline"/>
        </w:rPr>
        <w:t xml:space="preserve"> </w:t>
      </w:r>
      <w:r w:rsidRPr="00871E12">
        <w:rPr>
          <w:rStyle w:val="Emphasis"/>
        </w:rPr>
        <w:t>valued</w:t>
      </w:r>
      <w:r w:rsidRPr="00871E12">
        <w:rPr>
          <w:sz w:val="16"/>
        </w:rPr>
        <w:t xml:space="preserve">. Otherwise, </w:t>
      </w:r>
      <w:r w:rsidRPr="00871E12">
        <w:rPr>
          <w:rStyle w:val="StyleUnderline"/>
        </w:rPr>
        <w:t xml:space="preserve">exterminating humanity </w:t>
      </w:r>
      <w:r w:rsidRPr="00871E12">
        <w:rPr>
          <w:rStyle w:val="Emphasis"/>
        </w:rPr>
        <w:t>ruins the opportunity for humans to bring flourishing ecosystems into outer space.</w:t>
      </w:r>
      <w:r w:rsidRPr="00871E12">
        <w:rPr>
          <w:rStyle w:val="StyleUnderline"/>
        </w:rPr>
        <w:t xml:space="preserve"> Terraforming other planets or bringing ecosystems into Dyson swarms could bring</w:t>
      </w:r>
      <w:r w:rsidRPr="00871E12">
        <w:rPr>
          <w:rStyle w:val="Emphasis"/>
        </w:rPr>
        <w:t xml:space="preserve"> immense amounts of ecosystem flourishing.</w:t>
      </w:r>
    </w:p>
    <w:p w14:paraId="4ED4F6E5" w14:textId="0E686D92" w:rsidR="001E22A7" w:rsidRDefault="001E22A7" w:rsidP="001E22A7"/>
    <w:p w14:paraId="55BA0021" w14:textId="77777777" w:rsidR="001E22A7" w:rsidRPr="000229B7" w:rsidRDefault="001E22A7" w:rsidP="001E22A7">
      <w:pPr>
        <w:pStyle w:val="Heading4"/>
      </w:pPr>
      <w:r>
        <w:t xml:space="preserve">Only profit motive </w:t>
      </w:r>
      <w:r w:rsidRPr="000229B7">
        <w:rPr>
          <w:u w:val="single"/>
        </w:rPr>
        <w:t>solves debris</w:t>
      </w:r>
      <w:r>
        <w:t>.</w:t>
      </w:r>
    </w:p>
    <w:p w14:paraId="5BA3E3E1" w14:textId="77777777" w:rsidR="001E22A7" w:rsidRPr="000229B7" w:rsidRDefault="001E22A7" w:rsidP="001E22A7">
      <w:r w:rsidRPr="000229B7">
        <w:rPr>
          <w:rStyle w:val="Style13ptBold"/>
        </w:rPr>
        <w:t>Nelson &amp; Block 18</w:t>
      </w:r>
      <w:r>
        <w:t xml:space="preserve"> [</w:t>
      </w:r>
      <w:r w:rsidRPr="000229B7">
        <w:t xml:space="preserve">Peter Lothian Nelson </w:t>
      </w:r>
      <w:r>
        <w:t xml:space="preserve">and </w:t>
      </w:r>
      <w:r w:rsidRPr="000229B7">
        <w:t>Walter E. Block</w:t>
      </w:r>
      <w:r>
        <w:t>, ** Harold E. Wirth Endowed Chair and Professor of Economics, College of Business, Loyola University New Orleans, “Space Capitalism: How Humans will Colonize Planets, Moons, and Asteroids,” 2018, Springer, pp. 108, EA]</w:t>
      </w:r>
    </w:p>
    <w:p w14:paraId="396A0C2D" w14:textId="77777777" w:rsidR="001E22A7" w:rsidRDefault="001E22A7" w:rsidP="001E22A7">
      <w:pPr>
        <w:rPr>
          <w:rStyle w:val="StyleUnderline"/>
        </w:rPr>
      </w:pPr>
      <w:r w:rsidRPr="00A82D7A">
        <w:rPr>
          <w:rStyle w:val="StyleUnderline"/>
        </w:rPr>
        <w:t xml:space="preserve">Space </w:t>
      </w:r>
      <w:r w:rsidRPr="003C1D2C">
        <w:rPr>
          <w:rStyle w:val="StyleUnderline"/>
          <w:highlight w:val="green"/>
        </w:rPr>
        <w:t>debris is a</w:t>
      </w:r>
      <w:r w:rsidRPr="00A82D7A">
        <w:rPr>
          <w:rStyle w:val="StyleUnderline"/>
        </w:rPr>
        <w:t xml:space="preserve"> major </w:t>
      </w:r>
      <w:r w:rsidRPr="003C1D2C">
        <w:rPr>
          <w:rStyle w:val="StyleUnderline"/>
          <w:highlight w:val="green"/>
        </w:rPr>
        <w:t>challenge</w:t>
      </w:r>
      <w:r w:rsidRPr="00A82D7A">
        <w:rPr>
          <w:rStyle w:val="StyleUnderline"/>
        </w:rPr>
        <w:t xml:space="preserve"> to space exploration</w:t>
      </w:r>
      <w:r w:rsidRPr="00A82D7A">
        <w:rPr>
          <w:sz w:val="16"/>
        </w:rPr>
        <w:t xml:space="preserve"> (Goldsmith 2015). The higher the speed (see Chap. 1 on the need for hyper speeds), the worse will be the issue of impact avoidance or damage in the event of impact. </w:t>
      </w:r>
      <w:r w:rsidRPr="00A82D7A">
        <w:rPr>
          <w:rStyle w:val="StyleUnderline"/>
        </w:rPr>
        <w:t xml:space="preserve">It is </w:t>
      </w:r>
      <w:r w:rsidRPr="003C1D2C">
        <w:rPr>
          <w:rStyle w:val="StyleUnderline"/>
        </w:rPr>
        <w:t>through</w:t>
      </w:r>
      <w:r w:rsidRPr="00A82D7A">
        <w:rPr>
          <w:rStyle w:val="StyleUnderline"/>
        </w:rPr>
        <w:t xml:space="preserve"> </w:t>
      </w:r>
      <w:r w:rsidRPr="003C1D2C">
        <w:rPr>
          <w:rStyle w:val="StyleUnderline"/>
          <w:highlight w:val="green"/>
        </w:rPr>
        <w:t>the</w:t>
      </w:r>
      <w:r w:rsidRPr="003C1D2C">
        <w:rPr>
          <w:rStyle w:val="Emphasis"/>
        </w:rPr>
        <w:t xml:space="preserve"> unregulated </w:t>
      </w:r>
      <w:r w:rsidRPr="003C1D2C">
        <w:rPr>
          <w:rStyle w:val="Emphasis"/>
          <w:highlight w:val="green"/>
        </w:rPr>
        <w:t>free market</w:t>
      </w:r>
      <w:r w:rsidRPr="00A82D7A">
        <w:rPr>
          <w:rStyle w:val="Emphasis"/>
        </w:rPr>
        <w:t xml:space="preserve"> </w:t>
      </w:r>
      <w:r w:rsidRPr="00A82D7A">
        <w:rPr>
          <w:rStyle w:val="StyleUnderline"/>
        </w:rPr>
        <w:t xml:space="preserve">that solutions to intractable problems are found. Explorers </w:t>
      </w:r>
      <w:r w:rsidRPr="003C1D2C">
        <w:rPr>
          <w:rStyle w:val="StyleUnderline"/>
          <w:highlight w:val="green"/>
        </w:rPr>
        <w:t>will be</w:t>
      </w:r>
      <w:r w:rsidRPr="00A82D7A">
        <w:rPr>
          <w:sz w:val="16"/>
        </w:rPr>
        <w:t xml:space="preserve"> well </w:t>
      </w:r>
      <w:r w:rsidRPr="003C1D2C">
        <w:rPr>
          <w:rStyle w:val="Emphasis"/>
          <w:highlight w:val="green"/>
        </w:rPr>
        <w:t>motivated</w:t>
      </w:r>
      <w:r w:rsidRPr="003C1D2C">
        <w:rPr>
          <w:rStyle w:val="StyleUnderline"/>
          <w:highlight w:val="green"/>
        </w:rPr>
        <w:t xml:space="preserve"> to </w:t>
      </w:r>
      <w:r w:rsidRPr="003C1D2C">
        <w:rPr>
          <w:rStyle w:val="Emphasis"/>
          <w:highlight w:val="green"/>
        </w:rPr>
        <w:t>develop</w:t>
      </w:r>
      <w:r w:rsidRPr="003C1D2C">
        <w:rPr>
          <w:rStyle w:val="StyleUnderline"/>
          <w:highlight w:val="green"/>
        </w:rPr>
        <w:t xml:space="preserve"> </w:t>
      </w:r>
      <w:r w:rsidRPr="003C1D2C">
        <w:rPr>
          <w:rStyle w:val="Emphasis"/>
          <w:highlight w:val="green"/>
        </w:rPr>
        <w:t>methods for detection of</w:t>
      </w:r>
      <w:r w:rsidRPr="00A82D7A">
        <w:rPr>
          <w:sz w:val="16"/>
        </w:rPr>
        <w:t xml:space="preserve"> both minuscule and massive invisible </w:t>
      </w:r>
      <w:r w:rsidRPr="003C1D2C">
        <w:rPr>
          <w:rStyle w:val="Emphasis"/>
          <w:highlight w:val="green"/>
        </w:rPr>
        <w:t>objects</w:t>
      </w:r>
      <w:r w:rsidRPr="003C1D2C">
        <w:rPr>
          <w:rStyle w:val="StyleUnderline"/>
          <w:highlight w:val="green"/>
        </w:rPr>
        <w:t xml:space="preserve"> and </w:t>
      </w:r>
      <w:r w:rsidRPr="003C1D2C">
        <w:rPr>
          <w:rStyle w:val="Emphasis"/>
          <w:highlight w:val="green"/>
        </w:rPr>
        <w:t>quick reaction mechanisms</w:t>
      </w:r>
      <w:r w:rsidRPr="00A82D7A">
        <w:rPr>
          <w:rStyle w:val="StyleUnderline"/>
        </w:rPr>
        <w:t xml:space="preserve"> for avoidance of things large and small.</w:t>
      </w:r>
    </w:p>
    <w:p w14:paraId="3461E13B" w14:textId="5C9C59EB" w:rsidR="001E22A7" w:rsidRPr="00EE17BD" w:rsidRDefault="00751DCB" w:rsidP="001E22A7">
      <w:pPr>
        <w:pStyle w:val="Heading4"/>
        <w:rPr>
          <w:rFonts w:cs="Calibri"/>
        </w:rPr>
      </w:pPr>
      <w:r>
        <w:rPr>
          <w:rFonts w:cs="Calibri"/>
        </w:rPr>
        <w:t xml:space="preserve">Their impacts take </w:t>
      </w:r>
      <w:r w:rsidR="001E22A7" w:rsidRPr="00EE17BD">
        <w:rPr>
          <w:rFonts w:cs="Calibri"/>
          <w:u w:val="single"/>
        </w:rPr>
        <w:t>centuries</w:t>
      </w:r>
      <w:r w:rsidR="001E22A7" w:rsidRPr="00EE17BD">
        <w:rPr>
          <w:rFonts w:cs="Calibri"/>
        </w:rPr>
        <w:t xml:space="preserve"> and </w:t>
      </w:r>
      <w:r w:rsidR="001E22A7" w:rsidRPr="00EE17BD">
        <w:rPr>
          <w:rFonts w:cs="Calibri"/>
          <w:u w:val="single"/>
        </w:rPr>
        <w:t>mitigation</w:t>
      </w:r>
      <w:r w:rsidR="001E22A7" w:rsidRPr="00EE17BD">
        <w:rPr>
          <w:rFonts w:cs="Calibri"/>
        </w:rPr>
        <w:t xml:space="preserve"> checks. </w:t>
      </w:r>
    </w:p>
    <w:p w14:paraId="2A0A67D5" w14:textId="77777777" w:rsidR="001E22A7" w:rsidRPr="00EE17BD" w:rsidRDefault="001E22A7" w:rsidP="001E22A7">
      <w:r w:rsidRPr="00B11CCA">
        <w:rPr>
          <w:rStyle w:val="Heading4Char"/>
        </w:rPr>
        <w:t>Lewis 15</w:t>
      </w:r>
      <w:r>
        <w:t xml:space="preserve"> – </w:t>
      </w:r>
      <w:r w:rsidRPr="00B11CCA">
        <w:t xml:space="preserve">Senior Lecturer in Aerospace Engineering at the University of Southampton </w:t>
      </w:r>
      <w:r>
        <w:t>[</w:t>
      </w:r>
      <w:r w:rsidRPr="00EE17BD">
        <w:t xml:space="preserve">Hugh </w:t>
      </w:r>
      <w:r w:rsidRPr="00B11CCA">
        <w:t>Lewis</w:t>
      </w:r>
      <w:r w:rsidRPr="00EE17BD">
        <w:t>, “Space debris, Kessler Syndrome, and the unreasonable expectation of certainty</w:t>
      </w:r>
      <w:r>
        <w:t>,</w:t>
      </w:r>
      <w:r w:rsidRPr="00EE17BD">
        <w:t>”</w:t>
      </w:r>
      <w:r>
        <w:t xml:space="preserve"> 2015,</w:t>
      </w:r>
      <w:r w:rsidRPr="00EE17BD">
        <w:t xml:space="preserve"> </w:t>
      </w:r>
      <w:r w:rsidRPr="00B11CCA">
        <w:rPr>
          <w:i/>
          <w:iCs/>
        </w:rPr>
        <w:t>Room</w:t>
      </w:r>
      <w:r w:rsidRPr="00EE17BD">
        <w:t xml:space="preserve">, </w:t>
      </w:r>
      <w:r w:rsidRPr="00B11CCA">
        <w:t>https://room.eu.com/article/Space_debris_Kessler_Syndrome_and_the_unreasonable_expectation_of_certainty</w:t>
      </w:r>
      <w:r>
        <w:t>]</w:t>
      </w:r>
    </w:p>
    <w:p w14:paraId="6C3E1039" w14:textId="77777777" w:rsidR="001E22A7" w:rsidRPr="00B11CCA" w:rsidRDefault="001E22A7" w:rsidP="001E22A7">
      <w:pPr>
        <w:rPr>
          <w:rStyle w:val="StyleUnderline"/>
          <w:sz w:val="16"/>
        </w:rPr>
      </w:pPr>
      <w:r w:rsidRPr="00EE17BD">
        <w:rPr>
          <w:sz w:val="16"/>
        </w:rPr>
        <w:t xml:space="preserve">There is now widespread awareness of the space debris problem amongst policymakers, scientists, engineers and the public. Thanks to pivotal work by J.C. </w:t>
      </w:r>
      <w:proofErr w:type="spellStart"/>
      <w:r w:rsidRPr="00EE17BD">
        <w:rPr>
          <w:sz w:val="16"/>
        </w:rPr>
        <w:t>Liou</w:t>
      </w:r>
      <w:proofErr w:type="spellEnd"/>
      <w:r w:rsidRPr="00EE17BD">
        <w:rPr>
          <w:sz w:val="16"/>
        </w:rPr>
        <w:t xml:space="preserve">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r w:rsidRPr="00EE17BD">
        <w:rPr>
          <w:rStyle w:val="StyleUnderline"/>
        </w:rPr>
        <w:t xml:space="preserve">In spite of </w:t>
      </w:r>
      <w:r w:rsidRPr="00EE17BD">
        <w:rPr>
          <w:sz w:val="16"/>
        </w:rPr>
        <w:t xml:space="preserve">several commentators </w:t>
      </w:r>
      <w:r w:rsidRPr="00EE17BD">
        <w:rPr>
          <w:rStyle w:val="StyleUnderline"/>
        </w:rPr>
        <w:t>warning</w:t>
      </w:r>
      <w:r w:rsidRPr="00EE17BD">
        <w:rPr>
          <w:sz w:val="16"/>
        </w:rPr>
        <w:t xml:space="preserve"> that these collisions are just the start </w:t>
      </w:r>
      <w:r w:rsidRPr="00EE17BD">
        <w:rPr>
          <w:rStyle w:val="StyleUnderline"/>
        </w:rPr>
        <w:t>of</w:t>
      </w:r>
      <w:r w:rsidRPr="00EE17BD">
        <w:rPr>
          <w:sz w:val="16"/>
        </w:rPr>
        <w:t xml:space="preserve"> a collision cascade that will render access to low Earth orbit all but impossible – a process commonly referred to as the ‘</w:t>
      </w:r>
      <w:r w:rsidRPr="00BF6DC4">
        <w:rPr>
          <w:rStyle w:val="Emphasis"/>
          <w:highlight w:val="green"/>
        </w:rPr>
        <w:t>Kessler</w:t>
      </w:r>
      <w:r w:rsidRPr="00EE17BD">
        <w:rPr>
          <w:rStyle w:val="StyleUnderline"/>
        </w:rPr>
        <w:t xml:space="preserve"> Syndrome’</w:t>
      </w:r>
      <w:r w:rsidRPr="00EE17BD">
        <w:rPr>
          <w:sz w:val="16"/>
        </w:rPr>
        <w:t xml:space="preserve"> after the debris scientist Donald Kessler – </w:t>
      </w:r>
      <w:r w:rsidRPr="00EE17BD">
        <w:rPr>
          <w:rStyle w:val="StyleUnderline"/>
        </w:rPr>
        <w:t xml:space="preserve">the reality </w:t>
      </w:r>
      <w:r w:rsidRPr="00BF6DC4">
        <w:rPr>
          <w:rStyle w:val="StyleUnderline"/>
          <w:highlight w:val="green"/>
        </w:rPr>
        <w:t>is not</w:t>
      </w:r>
      <w:r w:rsidRPr="00EE17BD">
        <w:rPr>
          <w:rStyle w:val="StyleUnderline"/>
        </w:rPr>
        <w:t xml:space="preserve"> likely to be on the scale of these predictions or the events depicted in </w:t>
      </w:r>
      <w:r w:rsidRPr="00BF6DC4">
        <w:rPr>
          <w:rStyle w:val="Emphasis"/>
          <w:highlight w:val="green"/>
        </w:rPr>
        <w:t>the film Gravity</w:t>
      </w:r>
      <w:r w:rsidRPr="00EE17BD">
        <w:rPr>
          <w:rStyle w:val="StyleUnderline"/>
        </w:rPr>
        <w:t>.</w:t>
      </w:r>
      <w:r w:rsidRPr="00EE17BD">
        <w:rPr>
          <w:sz w:val="16"/>
        </w:rPr>
        <w:t xml:space="preserve"> Indeed, </w:t>
      </w:r>
      <w:r w:rsidRPr="00EE17BD">
        <w:rPr>
          <w:rStyle w:val="StyleUnderline"/>
        </w:rPr>
        <w:t>results presented by the Inter-Agency Space Debris Coordination Committee (</w:t>
      </w:r>
      <w:r w:rsidRPr="00BF6DC4">
        <w:rPr>
          <w:rStyle w:val="Emphasis"/>
          <w:highlight w:val="green"/>
        </w:rPr>
        <w:t>IADC</w:t>
      </w:r>
      <w:r w:rsidRPr="00EE17BD">
        <w:rPr>
          <w:rStyle w:val="StyleUnderline"/>
        </w:rPr>
        <w:t>)</w:t>
      </w:r>
      <w:r w:rsidRPr="00EE17BD">
        <w:rPr>
          <w:sz w:val="16"/>
        </w:rPr>
        <w:t xml:space="preserve"> at the Sixth European Conference </w:t>
      </w:r>
      <w:r w:rsidRPr="00EE17BD">
        <w:rPr>
          <w:rStyle w:val="StyleUnderline"/>
        </w:rPr>
        <w:t xml:space="preserve">on Space Debris </w:t>
      </w:r>
      <w:r w:rsidRPr="00BF6DC4">
        <w:rPr>
          <w:rStyle w:val="StyleUnderline"/>
          <w:highlight w:val="green"/>
        </w:rPr>
        <w:t>show an expected increase</w:t>
      </w:r>
      <w:r w:rsidRPr="00EE17BD">
        <w:rPr>
          <w:rStyle w:val="StyleUnderline"/>
        </w:rPr>
        <w:t xml:space="preserve"> in the debris population </w:t>
      </w:r>
      <w:r w:rsidRPr="00BF6DC4">
        <w:rPr>
          <w:rStyle w:val="StyleUnderline"/>
          <w:highlight w:val="green"/>
        </w:rPr>
        <w:t>of</w:t>
      </w:r>
      <w:r w:rsidRPr="00EE17BD">
        <w:rPr>
          <w:rStyle w:val="StyleUnderline"/>
        </w:rPr>
        <w:t xml:space="preserve"> only </w:t>
      </w:r>
      <w:r w:rsidRPr="00BF6DC4">
        <w:rPr>
          <w:rStyle w:val="StyleUnderline"/>
          <w:highlight w:val="green"/>
        </w:rPr>
        <w:t xml:space="preserve">30% after </w:t>
      </w:r>
      <w:r w:rsidRPr="00BF6DC4">
        <w:rPr>
          <w:rStyle w:val="Emphasis"/>
          <w:highlight w:val="green"/>
        </w:rPr>
        <w:t>200 years</w:t>
      </w:r>
      <w:r w:rsidRPr="00BF6DC4">
        <w:rPr>
          <w:rStyle w:val="StyleUnderline"/>
          <w:highlight w:val="green"/>
        </w:rPr>
        <w:t xml:space="preserve"> with continued launch activity. </w:t>
      </w:r>
      <w:r w:rsidRPr="00BF6DC4">
        <w:rPr>
          <w:rStyle w:val="Emphasis"/>
          <w:highlight w:val="green"/>
        </w:rPr>
        <w:t>Collisions</w:t>
      </w:r>
      <w:r w:rsidRPr="00EE17BD">
        <w:rPr>
          <w:rStyle w:val="StyleUnderline"/>
        </w:rPr>
        <w:t xml:space="preserve"> are still predicted to occur, but this is </w:t>
      </w:r>
      <w:r w:rsidRPr="00BF6DC4">
        <w:rPr>
          <w:rStyle w:val="StyleUnderline"/>
          <w:highlight w:val="green"/>
        </w:rPr>
        <w:t>far from</w:t>
      </w:r>
      <w:r w:rsidRPr="00EE17BD">
        <w:rPr>
          <w:rStyle w:val="StyleUnderline"/>
        </w:rPr>
        <w:t xml:space="preserve"> the </w:t>
      </w:r>
      <w:r w:rsidRPr="00BF6DC4">
        <w:rPr>
          <w:rStyle w:val="Emphasis"/>
          <w:sz w:val="28"/>
          <w:szCs w:val="28"/>
          <w:highlight w:val="green"/>
        </w:rPr>
        <w:t>catastrophic scenario</w:t>
      </w:r>
      <w:r w:rsidRPr="00EE17BD">
        <w:rPr>
          <w:rStyle w:val="StyleUnderline"/>
          <w:sz w:val="28"/>
          <w:szCs w:val="28"/>
        </w:rPr>
        <w:t xml:space="preserve"> </w:t>
      </w:r>
      <w:r w:rsidRPr="00EE17BD">
        <w:rPr>
          <w:rStyle w:val="StyleUnderline"/>
        </w:rPr>
        <w:t>feared by some.</w:t>
      </w:r>
      <w:r w:rsidRPr="00EE17BD">
        <w:rPr>
          <w:sz w:val="16"/>
        </w:rPr>
        <w:t xml:space="preserve"> </w:t>
      </w:r>
      <w:r w:rsidRPr="00BF6DC4">
        <w:rPr>
          <w:rStyle w:val="StyleUnderline"/>
          <w:highlight w:val="green"/>
        </w:rPr>
        <w:t>Constraining</w:t>
      </w:r>
      <w:r w:rsidRPr="00EE17BD">
        <w:rPr>
          <w:sz w:val="16"/>
        </w:rPr>
        <w:t xml:space="preserve"> </w:t>
      </w:r>
      <w:r w:rsidRPr="00BF6DC4">
        <w:rPr>
          <w:rStyle w:val="StyleUnderline"/>
          <w:highlight w:val="green"/>
        </w:rPr>
        <w:t>the</w:t>
      </w:r>
      <w:r w:rsidRPr="00EE17BD">
        <w:rPr>
          <w:sz w:val="16"/>
        </w:rPr>
        <w:t xml:space="preserve"> population </w:t>
      </w:r>
      <w:r w:rsidRPr="00BF6DC4">
        <w:rPr>
          <w:rStyle w:val="StyleUnderline"/>
          <w:highlight w:val="green"/>
        </w:rPr>
        <w:t>increase</w:t>
      </w:r>
      <w:r w:rsidRPr="00EE17BD">
        <w:rPr>
          <w:sz w:val="16"/>
        </w:rPr>
        <w:t xml:space="preserve"> to a modest level </w:t>
      </w:r>
      <w:r w:rsidRPr="00BF6DC4">
        <w:rPr>
          <w:rStyle w:val="StyleUnderline"/>
          <w:highlight w:val="green"/>
        </w:rPr>
        <w:t>can be achieved</w:t>
      </w:r>
      <w:r w:rsidRPr="00EE17BD">
        <w:rPr>
          <w:sz w:val="16"/>
        </w:rPr>
        <w:t xml:space="preserve">, the IADC suggested, </w:t>
      </w:r>
      <w:r w:rsidRPr="00BF6DC4">
        <w:rPr>
          <w:rStyle w:val="StyleUnderline"/>
          <w:highlight w:val="green"/>
        </w:rPr>
        <w:t>through</w:t>
      </w:r>
      <w:r w:rsidRPr="00EE17BD">
        <w:rPr>
          <w:sz w:val="16"/>
        </w:rPr>
        <w:t xml:space="preserve"> widespread and good compliance with </w:t>
      </w:r>
      <w:r w:rsidRPr="00BF6DC4">
        <w:rPr>
          <w:rStyle w:val="Emphasis"/>
          <w:sz w:val="28"/>
          <w:szCs w:val="28"/>
          <w:highlight w:val="green"/>
        </w:rPr>
        <w:t>existing</w:t>
      </w:r>
      <w:r w:rsidRPr="00EE17BD">
        <w:rPr>
          <w:rStyle w:val="StyleUnderline"/>
          <w:sz w:val="28"/>
          <w:szCs w:val="28"/>
        </w:rPr>
        <w:t xml:space="preserve"> </w:t>
      </w:r>
      <w:r w:rsidRPr="00EE17BD">
        <w:rPr>
          <w:rStyle w:val="StyleUnderline"/>
        </w:rPr>
        <w:t xml:space="preserve">space debris </w:t>
      </w:r>
      <w:r w:rsidRPr="00BF6DC4">
        <w:rPr>
          <w:rStyle w:val="Emphasis"/>
          <w:sz w:val="28"/>
          <w:szCs w:val="28"/>
          <w:highlight w:val="green"/>
        </w:rPr>
        <w:t>mitigation guidelines</w:t>
      </w:r>
      <w:r w:rsidRPr="00EE17BD">
        <w:rPr>
          <w:sz w:val="16"/>
        </w:rPr>
        <w:t>,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in spite of these robust efforts merits the investigation of additional measures to address the debris threat, according to the IADC.</w:t>
      </w:r>
    </w:p>
    <w:p w14:paraId="5740383A" w14:textId="7BC6FA35" w:rsidR="001E22A7" w:rsidRDefault="001E22A7" w:rsidP="001E22A7"/>
    <w:p w14:paraId="2A4EE59D" w14:textId="77777777" w:rsidR="001E22A7" w:rsidRPr="00A01582" w:rsidRDefault="001E22A7" w:rsidP="001E22A7">
      <w:pPr>
        <w:pStyle w:val="Heading4"/>
      </w:pPr>
      <w:r>
        <w:t>Private sector gets us off the rock.</w:t>
      </w:r>
    </w:p>
    <w:p w14:paraId="2FCB7EC5" w14:textId="77777777" w:rsidR="001E22A7" w:rsidRPr="00A01582" w:rsidRDefault="001E22A7" w:rsidP="001E22A7">
      <w:proofErr w:type="spellStart"/>
      <w:r w:rsidRPr="00A01582">
        <w:rPr>
          <w:rStyle w:val="Style13ptBold"/>
        </w:rPr>
        <w:t>Diakovska</w:t>
      </w:r>
      <w:proofErr w:type="spellEnd"/>
      <w:r w:rsidRPr="00A01582">
        <w:rPr>
          <w:rStyle w:val="Style13ptBold"/>
        </w:rPr>
        <w:t xml:space="preserve"> 20</w:t>
      </w:r>
      <w:r>
        <w:t xml:space="preserve"> [</w:t>
      </w:r>
      <w:proofErr w:type="spellStart"/>
      <w:r w:rsidRPr="00A01582">
        <w:t>Halyna</w:t>
      </w:r>
      <w:proofErr w:type="spellEnd"/>
      <w:r w:rsidRPr="00A01582">
        <w:t xml:space="preserve"> </w:t>
      </w:r>
      <w:proofErr w:type="spellStart"/>
      <w:r w:rsidRPr="00A01582">
        <w:t>Diakovska</w:t>
      </w:r>
      <w:proofErr w:type="spellEnd"/>
      <w:r>
        <w:t xml:space="preserve"> and </w:t>
      </w:r>
      <w:r w:rsidRPr="00A01582">
        <w:t xml:space="preserve">Olga </w:t>
      </w:r>
      <w:proofErr w:type="spellStart"/>
      <w:r w:rsidRPr="00A01582">
        <w:t>Aliieva</w:t>
      </w:r>
      <w:proofErr w:type="spellEnd"/>
      <w:r>
        <w:t>,</w:t>
      </w:r>
      <w:r w:rsidRPr="00A01582">
        <w:t xml:space="preserve"> </w:t>
      </w:r>
      <w:proofErr w:type="spellStart"/>
      <w:r w:rsidRPr="00A01582">
        <w:t>Ph.</w:t>
      </w:r>
      <w:proofErr w:type="gramStart"/>
      <w:r w:rsidRPr="00A01582">
        <w:t>D.</w:t>
      </w:r>
      <w:r>
        <w:t>s</w:t>
      </w:r>
      <w:proofErr w:type="spellEnd"/>
      <w:proofErr w:type="gramEnd"/>
      <w:r w:rsidRPr="00A01582">
        <w:t xml:space="preserve"> in Philosophy, Associate Professor</w:t>
      </w:r>
      <w:r>
        <w:t>s</w:t>
      </w:r>
      <w:r w:rsidRPr="00A01582">
        <w:t>, Donbass State Pedagogical University</w:t>
      </w:r>
      <w:r>
        <w:t>,</w:t>
      </w:r>
      <w:r w:rsidRPr="00A01582">
        <w:t xml:space="preserve"> </w:t>
      </w:r>
      <w:r>
        <w:t>“</w:t>
      </w:r>
      <w:r w:rsidRPr="00A01582">
        <w:t>Consequentialism and Commercial Space Exploration</w:t>
      </w:r>
      <w:r>
        <w:t xml:space="preserve">,” 2020, </w:t>
      </w:r>
      <w:r w:rsidRPr="00A01582">
        <w:rPr>
          <w:i/>
          <w:iCs/>
        </w:rPr>
        <w:t>Philosophy and Cosmology</w:t>
      </w:r>
      <w:r w:rsidRPr="00A01582">
        <w:t>, Vol</w:t>
      </w:r>
      <w:r>
        <w:t>.</w:t>
      </w:r>
      <w:r w:rsidRPr="00A01582">
        <w:t xml:space="preserve"> 24</w:t>
      </w:r>
      <w:r>
        <w:t>, pp. 5-24,</w:t>
      </w:r>
      <w:r w:rsidRPr="00A01582">
        <w:t xml:space="preserve"> https://doi.org/10.29202/phil-cosm/24/1</w:t>
      </w:r>
      <w:r>
        <w:t>, EA]</w:t>
      </w:r>
    </w:p>
    <w:p w14:paraId="2CCB1107" w14:textId="77777777" w:rsidR="001E22A7" w:rsidRPr="00844E93" w:rsidRDefault="001E22A7" w:rsidP="001E22A7">
      <w:pPr>
        <w:rPr>
          <w:sz w:val="16"/>
        </w:rPr>
      </w:pPr>
      <w:r w:rsidRPr="00844E93">
        <w:rPr>
          <w:rStyle w:val="StyleUnderline"/>
        </w:rPr>
        <w:t xml:space="preserve">The </w:t>
      </w:r>
      <w:r w:rsidRPr="00A409A8">
        <w:rPr>
          <w:rStyle w:val="StyleUnderline"/>
        </w:rPr>
        <w:t>experience</w:t>
      </w:r>
      <w:r w:rsidRPr="00844E93">
        <w:rPr>
          <w:rStyle w:val="StyleUnderline"/>
        </w:rPr>
        <w:t xml:space="preserve"> of the USA showed that </w:t>
      </w:r>
      <w:r w:rsidRPr="00A409A8">
        <w:rPr>
          <w:rStyle w:val="StyleUnderline"/>
        </w:rPr>
        <w:t>leadership</w:t>
      </w:r>
      <w:r w:rsidRPr="00844E93">
        <w:rPr>
          <w:rStyle w:val="StyleUnderline"/>
        </w:rPr>
        <w:t xml:space="preserve"> in </w:t>
      </w:r>
      <w:r w:rsidRPr="00A409A8">
        <w:rPr>
          <w:rStyle w:val="StyleUnderline"/>
          <w:highlight w:val="green"/>
        </w:rPr>
        <w:t>space exploration</w:t>
      </w:r>
      <w:r w:rsidRPr="00844E93">
        <w:rPr>
          <w:sz w:val="16"/>
        </w:rPr>
        <w:t xml:space="preserve">, which is </w:t>
      </w:r>
      <w:r w:rsidRPr="00844E93">
        <w:rPr>
          <w:rStyle w:val="StyleUnderline"/>
        </w:rPr>
        <w:t>maintained</w:t>
      </w:r>
      <w:r w:rsidRPr="00844E93">
        <w:rPr>
          <w:rStyle w:val="Emphasis"/>
        </w:rPr>
        <w:t xml:space="preserve"> solely </w:t>
      </w:r>
      <w:r w:rsidRPr="00A409A8">
        <w:rPr>
          <w:rStyle w:val="Emphasis"/>
          <w:highlight w:val="green"/>
        </w:rPr>
        <w:t>through public funding</w:t>
      </w:r>
      <w:r w:rsidRPr="00A409A8">
        <w:rPr>
          <w:rStyle w:val="StyleUnderline"/>
          <w:highlight w:val="green"/>
        </w:rPr>
        <w:t xml:space="preserve">, could be </w:t>
      </w:r>
      <w:r w:rsidRPr="00A409A8">
        <w:rPr>
          <w:rStyle w:val="Emphasis"/>
          <w:highlight w:val="green"/>
        </w:rPr>
        <w:t>erroneous</w:t>
      </w:r>
      <w:r w:rsidRPr="00844E93">
        <w:rPr>
          <w:rStyle w:val="StyleUnderline"/>
        </w:rPr>
        <w:t>.</w:t>
      </w:r>
      <w:r w:rsidRPr="00844E93">
        <w:rPr>
          <w:sz w:val="16"/>
        </w:rPr>
        <w:t xml:space="preserve"> Since 1984, </w:t>
      </w:r>
      <w:r w:rsidRPr="00844E93">
        <w:rPr>
          <w:rStyle w:val="StyleUnderline"/>
        </w:rPr>
        <w:t xml:space="preserve">the </w:t>
      </w:r>
      <w:r w:rsidRPr="00A409A8">
        <w:rPr>
          <w:rStyle w:val="StyleUnderline"/>
          <w:highlight w:val="green"/>
        </w:rPr>
        <w:t>share</w:t>
      </w:r>
      <w:r w:rsidRPr="00844E93">
        <w:rPr>
          <w:rStyle w:val="StyleUnderline"/>
        </w:rPr>
        <w:t xml:space="preserve"> of public funding</w:t>
      </w:r>
      <w:r w:rsidRPr="00844E93">
        <w:rPr>
          <w:sz w:val="16"/>
        </w:rPr>
        <w:t xml:space="preserve"> has </w:t>
      </w:r>
      <w:r w:rsidRPr="00844E93">
        <w:rPr>
          <w:rStyle w:val="Emphasis"/>
        </w:rPr>
        <w:t xml:space="preserve">gradually </w:t>
      </w:r>
      <w:r w:rsidRPr="00A409A8">
        <w:rPr>
          <w:rStyle w:val="Emphasis"/>
          <w:highlight w:val="green"/>
        </w:rPr>
        <w:t>decreased</w:t>
      </w:r>
      <w:r w:rsidRPr="00844E93">
        <w:rPr>
          <w:rStyle w:val="StyleUnderline"/>
        </w:rPr>
        <w:t xml:space="preserve"> in space</w:t>
      </w:r>
      <w:r w:rsidRPr="00844E93">
        <w:rPr>
          <w:sz w:val="16"/>
        </w:rPr>
        <w:t xml:space="preserve"> telecommunications, commercial space transportation, remote sensing, etc., </w:t>
      </w:r>
      <w:r w:rsidRPr="00A409A8">
        <w:rPr>
          <w:rStyle w:val="StyleUnderline"/>
          <w:highlight w:val="green"/>
        </w:rPr>
        <w:t>while</w:t>
      </w:r>
      <w:r w:rsidRPr="00844E93">
        <w:rPr>
          <w:sz w:val="16"/>
        </w:rPr>
        <w:t xml:space="preserve"> the share of </w:t>
      </w:r>
      <w:r w:rsidRPr="00844E93">
        <w:rPr>
          <w:rStyle w:val="StyleUnderline"/>
        </w:rPr>
        <w:t xml:space="preserve">participation of </w:t>
      </w:r>
      <w:r w:rsidRPr="00A409A8">
        <w:rPr>
          <w:rStyle w:val="Emphasis"/>
          <w:highlight w:val="green"/>
        </w:rPr>
        <w:t>non-state enterprises</w:t>
      </w:r>
      <w:r w:rsidRPr="00844E93">
        <w:rPr>
          <w:sz w:val="16"/>
        </w:rPr>
        <w:t xml:space="preserve"> has </w:t>
      </w:r>
      <w:r w:rsidRPr="00A409A8">
        <w:rPr>
          <w:rStyle w:val="Emphasis"/>
          <w:highlight w:val="green"/>
        </w:rPr>
        <w:t>increased</w:t>
      </w:r>
      <w:r w:rsidRPr="00844E93">
        <w:rPr>
          <w:rStyle w:val="Emphasis"/>
        </w:rPr>
        <w:t xml:space="preserve"> rapidly</w:t>
      </w:r>
      <w:r w:rsidRPr="00844E93">
        <w:rPr>
          <w:rStyle w:val="StyleUnderline"/>
        </w:rPr>
        <w:t xml:space="preserve">. </w:t>
      </w:r>
      <w:r w:rsidRPr="00A409A8">
        <w:rPr>
          <w:rStyle w:val="StyleUnderline"/>
          <w:highlight w:val="green"/>
        </w:rPr>
        <w:t xml:space="preserve">A </w:t>
      </w:r>
      <w:r w:rsidRPr="00A409A8">
        <w:rPr>
          <w:rStyle w:val="Emphasis"/>
          <w:highlight w:val="green"/>
        </w:rPr>
        <w:t>legal</w:t>
      </w:r>
      <w:r w:rsidRPr="00844E93">
        <w:rPr>
          <w:sz w:val="16"/>
        </w:rPr>
        <w:t xml:space="preserve"> and </w:t>
      </w:r>
      <w:r w:rsidRPr="00844E93">
        <w:rPr>
          <w:rStyle w:val="Emphasis"/>
        </w:rPr>
        <w:t xml:space="preserve">regulatory </w:t>
      </w:r>
      <w:r w:rsidRPr="00A409A8">
        <w:rPr>
          <w:rStyle w:val="Emphasis"/>
          <w:highlight w:val="green"/>
        </w:rPr>
        <w:t>framework</w:t>
      </w:r>
      <w:r w:rsidRPr="00A409A8">
        <w:rPr>
          <w:rStyle w:val="StyleUnderline"/>
          <w:highlight w:val="green"/>
        </w:rPr>
        <w:t xml:space="preserve"> has been </w:t>
      </w:r>
      <w:r w:rsidRPr="00A409A8">
        <w:rPr>
          <w:rStyle w:val="Emphasis"/>
          <w:highlight w:val="green"/>
        </w:rPr>
        <w:t>modified</w:t>
      </w:r>
      <w:r w:rsidRPr="00A409A8">
        <w:rPr>
          <w:rStyle w:val="StyleUnderline"/>
          <w:highlight w:val="green"/>
        </w:rPr>
        <w:t xml:space="preserve"> to </w:t>
      </w:r>
      <w:r w:rsidRPr="00A409A8">
        <w:rPr>
          <w:rStyle w:val="Emphasis"/>
          <w:highlight w:val="green"/>
        </w:rPr>
        <w:t>stimulate</w:t>
      </w:r>
      <w:r w:rsidRPr="00844E93">
        <w:rPr>
          <w:rStyle w:val="StyleUnderline"/>
        </w:rPr>
        <w:t xml:space="preserve"> </w:t>
      </w:r>
      <w:r w:rsidRPr="00844E93">
        <w:rPr>
          <w:rStyle w:val="Emphasis"/>
        </w:rPr>
        <w:t>space</w:t>
      </w:r>
      <w:r w:rsidRPr="00844E93">
        <w:rPr>
          <w:rStyle w:val="StyleUnderline"/>
        </w:rPr>
        <w:t xml:space="preserve"> </w:t>
      </w:r>
      <w:r w:rsidRPr="00A409A8">
        <w:rPr>
          <w:rStyle w:val="Emphasis"/>
          <w:highlight w:val="green"/>
        </w:rPr>
        <w:t>commercialization</w:t>
      </w:r>
      <w:r w:rsidRPr="00844E93">
        <w:rPr>
          <w:rStyle w:val="StyleUnderline"/>
        </w:rPr>
        <w:t xml:space="preserve">. </w:t>
      </w:r>
      <w:r w:rsidRPr="00844E93">
        <w:rPr>
          <w:sz w:val="16"/>
        </w:rPr>
        <w:t xml:space="preserve">The stages of space law development are discussed in the research of </w:t>
      </w:r>
      <w:proofErr w:type="spellStart"/>
      <w:r w:rsidRPr="00844E93">
        <w:rPr>
          <w:sz w:val="16"/>
        </w:rPr>
        <w:t>Valentyn</w:t>
      </w:r>
      <w:proofErr w:type="spellEnd"/>
      <w:r w:rsidRPr="00844E93">
        <w:rPr>
          <w:sz w:val="16"/>
        </w:rPr>
        <w:t xml:space="preserve"> </w:t>
      </w:r>
      <w:proofErr w:type="spellStart"/>
      <w:r w:rsidRPr="00844E93">
        <w:rPr>
          <w:sz w:val="16"/>
        </w:rPr>
        <w:t>Halunko</w:t>
      </w:r>
      <w:proofErr w:type="spellEnd"/>
      <w:r w:rsidRPr="00844E93">
        <w:rPr>
          <w:sz w:val="16"/>
        </w:rPr>
        <w:t xml:space="preserve"> (</w:t>
      </w:r>
      <w:proofErr w:type="spellStart"/>
      <w:r w:rsidRPr="00844E93">
        <w:rPr>
          <w:sz w:val="16"/>
        </w:rPr>
        <w:t>Halunko</w:t>
      </w:r>
      <w:proofErr w:type="spellEnd"/>
      <w:r w:rsidRPr="00844E93">
        <w:rPr>
          <w:sz w:val="16"/>
        </w:rPr>
        <w:t xml:space="preserve">, 2019), </w:t>
      </w:r>
      <w:proofErr w:type="spellStart"/>
      <w:r w:rsidRPr="00844E93">
        <w:rPr>
          <w:sz w:val="16"/>
        </w:rPr>
        <w:t>Larysa</w:t>
      </w:r>
      <w:proofErr w:type="spellEnd"/>
      <w:r w:rsidRPr="00844E93">
        <w:rPr>
          <w:sz w:val="16"/>
        </w:rPr>
        <w:t xml:space="preserve"> </w:t>
      </w:r>
      <w:proofErr w:type="spellStart"/>
      <w:r w:rsidRPr="00844E93">
        <w:rPr>
          <w:sz w:val="16"/>
        </w:rPr>
        <w:t>Soroka</w:t>
      </w:r>
      <w:proofErr w:type="spellEnd"/>
      <w:r w:rsidRPr="00844E93">
        <w:rPr>
          <w:sz w:val="16"/>
        </w:rPr>
        <w:t xml:space="preserve"> (</w:t>
      </w:r>
      <w:proofErr w:type="spellStart"/>
      <w:r w:rsidRPr="00844E93">
        <w:rPr>
          <w:sz w:val="16"/>
        </w:rPr>
        <w:t>Soroka</w:t>
      </w:r>
      <w:proofErr w:type="spellEnd"/>
      <w:r w:rsidRPr="00844E93">
        <w:rPr>
          <w:sz w:val="16"/>
        </w:rPr>
        <w:t xml:space="preserve"> &amp; </w:t>
      </w:r>
      <w:proofErr w:type="spellStart"/>
      <w:r w:rsidRPr="00844E93">
        <w:rPr>
          <w:sz w:val="16"/>
        </w:rPr>
        <w:t>Kurkova</w:t>
      </w:r>
      <w:proofErr w:type="spellEnd"/>
      <w:r w:rsidRPr="00844E93">
        <w:rPr>
          <w:sz w:val="16"/>
        </w:rPr>
        <w:t xml:space="preserve">, 2019), etc. </w:t>
      </w:r>
      <w:proofErr w:type="spellStart"/>
      <w:r w:rsidRPr="00844E93">
        <w:rPr>
          <w:sz w:val="16"/>
        </w:rPr>
        <w:t>Larysa</w:t>
      </w:r>
      <w:proofErr w:type="spellEnd"/>
      <w:r w:rsidRPr="00844E93">
        <w:rPr>
          <w:sz w:val="16"/>
        </w:rPr>
        <w:t xml:space="preserve"> </w:t>
      </w:r>
      <w:proofErr w:type="spellStart"/>
      <w:r w:rsidRPr="00844E93">
        <w:rPr>
          <w:sz w:val="16"/>
        </w:rPr>
        <w:t>Soroka</w:t>
      </w:r>
      <w:proofErr w:type="spellEnd"/>
      <w:r w:rsidRPr="00844E93">
        <w:rPr>
          <w:sz w:val="16"/>
        </w:rPr>
        <w:t xml:space="preserve"> and </w:t>
      </w:r>
      <w:proofErr w:type="spellStart"/>
      <w:r w:rsidRPr="00844E93">
        <w:rPr>
          <w:sz w:val="16"/>
        </w:rPr>
        <w:t>Kseniia</w:t>
      </w:r>
      <w:proofErr w:type="spellEnd"/>
      <w:r w:rsidRPr="00844E93">
        <w:rPr>
          <w:sz w:val="16"/>
        </w:rPr>
        <w:t xml:space="preserve"> </w:t>
      </w:r>
      <w:proofErr w:type="spellStart"/>
      <w:r w:rsidRPr="00844E93">
        <w:rPr>
          <w:sz w:val="16"/>
        </w:rPr>
        <w:t>Kurkova</w:t>
      </w:r>
      <w:proofErr w:type="spellEnd"/>
      <w:r w:rsidRPr="00844E93">
        <w:rPr>
          <w:sz w:val="16"/>
        </w:rPr>
        <w:t xml:space="preserve"> explored the specifics of the legal regulation of the use and development of artificial intelligence for the space area (</w:t>
      </w:r>
      <w:proofErr w:type="spellStart"/>
      <w:r w:rsidRPr="00844E93">
        <w:rPr>
          <w:sz w:val="16"/>
        </w:rPr>
        <w:t>Soroka</w:t>
      </w:r>
      <w:proofErr w:type="spellEnd"/>
      <w:r w:rsidRPr="00844E93">
        <w:rPr>
          <w:sz w:val="16"/>
        </w:rPr>
        <w:t xml:space="preserve"> &amp; </w:t>
      </w:r>
      <w:proofErr w:type="spellStart"/>
      <w:r w:rsidRPr="00844E93">
        <w:rPr>
          <w:sz w:val="16"/>
        </w:rPr>
        <w:t>Kurkova</w:t>
      </w:r>
      <w:proofErr w:type="spellEnd"/>
      <w:r w:rsidRPr="00844E93">
        <w:rPr>
          <w:sz w:val="16"/>
        </w:rPr>
        <w:t>, 2019).</w:t>
      </w:r>
    </w:p>
    <w:p w14:paraId="0558FBA2" w14:textId="77777777" w:rsidR="001E22A7" w:rsidRPr="00844E93" w:rsidRDefault="001E22A7" w:rsidP="001E22A7">
      <w:pPr>
        <w:rPr>
          <w:rStyle w:val="StyleUnderline"/>
        </w:rPr>
      </w:pPr>
      <w:r w:rsidRPr="00844E93">
        <w:rPr>
          <w:rStyle w:val="StyleUnderline"/>
        </w:rPr>
        <w:t>As a result of</w:t>
      </w:r>
      <w:r w:rsidRPr="00844E93">
        <w:rPr>
          <w:sz w:val="16"/>
        </w:rPr>
        <w:t xml:space="preserve"> changing the legal framework and </w:t>
      </w:r>
      <w:r w:rsidRPr="00844E93">
        <w:rPr>
          <w:rStyle w:val="Emphasis"/>
        </w:rPr>
        <w:t>attracting private investors</w:t>
      </w:r>
      <w:r w:rsidRPr="00844E93">
        <w:rPr>
          <w:sz w:val="16"/>
        </w:rPr>
        <w:t xml:space="preserve"> to the space market, </w:t>
      </w:r>
      <w:r w:rsidRPr="00844E93">
        <w:rPr>
          <w:rStyle w:val="StyleUnderline"/>
        </w:rPr>
        <w:t>the US did not lose its leadership in space</w:t>
      </w:r>
      <w:r w:rsidRPr="00844E93">
        <w:rPr>
          <w:sz w:val="16"/>
        </w:rPr>
        <w:t xml:space="preserve"> exploration, </w:t>
      </w:r>
      <w:r w:rsidRPr="00844E93">
        <w:rPr>
          <w:rStyle w:val="StyleUnderline"/>
        </w:rPr>
        <w:t>but</w:t>
      </w:r>
      <w:r w:rsidRPr="00844E93">
        <w:rPr>
          <w:sz w:val="16"/>
        </w:rPr>
        <w:t xml:space="preserve"> rather </w:t>
      </w:r>
      <w:r w:rsidRPr="00844E93">
        <w:rPr>
          <w:rStyle w:val="Emphasis"/>
        </w:rPr>
        <w:t xml:space="preserve">secured it. </w:t>
      </w:r>
      <w:r w:rsidRPr="00A409A8">
        <w:rPr>
          <w:rStyle w:val="Emphasis"/>
          <w:highlight w:val="green"/>
        </w:rPr>
        <w:t>Private investment</w:t>
      </w:r>
      <w:r w:rsidRPr="00844E93">
        <w:rPr>
          <w:sz w:val="16"/>
        </w:rPr>
        <w:t xml:space="preserve"> along with government funding have </w:t>
      </w:r>
      <w:r w:rsidRPr="00844E93">
        <w:rPr>
          <w:rStyle w:val="Emphasis"/>
        </w:rPr>
        <w:t xml:space="preserve">significantly </w:t>
      </w:r>
      <w:r w:rsidRPr="00A409A8">
        <w:rPr>
          <w:rStyle w:val="Emphasis"/>
          <w:highlight w:val="green"/>
        </w:rPr>
        <w:t>reduced</w:t>
      </w:r>
      <w:r w:rsidRPr="00844E93">
        <w:rPr>
          <w:sz w:val="16"/>
        </w:rPr>
        <w:t xml:space="preserve"> the </w:t>
      </w:r>
      <w:r w:rsidRPr="00A409A8">
        <w:rPr>
          <w:rStyle w:val="Emphasis"/>
          <w:highlight w:val="green"/>
        </w:rPr>
        <w:t>risk</w:t>
      </w:r>
      <w:r w:rsidRPr="00844E93">
        <w:rPr>
          <w:sz w:val="16"/>
        </w:rPr>
        <w:t xml:space="preserve"> of business projects in the space industry. The </w:t>
      </w:r>
      <w:r w:rsidRPr="00A409A8">
        <w:rPr>
          <w:rStyle w:val="Emphasis"/>
          <w:highlight w:val="green"/>
        </w:rPr>
        <w:t>quality</w:t>
      </w:r>
      <w:r w:rsidRPr="00A409A8">
        <w:rPr>
          <w:rStyle w:val="StyleUnderline"/>
          <w:highlight w:val="green"/>
        </w:rPr>
        <w:t xml:space="preserve"> and </w:t>
      </w:r>
      <w:r w:rsidRPr="00A409A8">
        <w:rPr>
          <w:rStyle w:val="Emphasis"/>
          <w:highlight w:val="green"/>
        </w:rPr>
        <w:t>effectiveness</w:t>
      </w:r>
      <w:r w:rsidRPr="00844E93">
        <w:rPr>
          <w:sz w:val="16"/>
        </w:rPr>
        <w:t xml:space="preserve"> </w:t>
      </w:r>
      <w:r w:rsidRPr="00844E93">
        <w:rPr>
          <w:rStyle w:val="StyleUnderline"/>
        </w:rPr>
        <w:t>of space exploration programs</w:t>
      </w:r>
      <w:r w:rsidRPr="00844E93">
        <w:rPr>
          <w:sz w:val="16"/>
        </w:rPr>
        <w:t xml:space="preserve"> have </w:t>
      </w:r>
      <w:r w:rsidRPr="00A409A8">
        <w:rPr>
          <w:rStyle w:val="StyleUnderline"/>
          <w:highlight w:val="green"/>
        </w:rPr>
        <w:t>increased</w:t>
      </w:r>
      <w:r w:rsidRPr="00844E93">
        <w:rPr>
          <w:rStyle w:val="StyleUnderline"/>
        </w:rPr>
        <w:t>.</w:t>
      </w:r>
    </w:p>
    <w:p w14:paraId="41BA3145" w14:textId="77777777" w:rsidR="001E22A7" w:rsidRPr="00844E93" w:rsidRDefault="001E22A7" w:rsidP="001E22A7">
      <w:pPr>
        <w:rPr>
          <w:sz w:val="16"/>
          <w:szCs w:val="16"/>
        </w:rPr>
      </w:pPr>
      <w:r w:rsidRPr="00844E93">
        <w:rPr>
          <w:sz w:val="16"/>
          <w:szCs w:val="16"/>
        </w:rPr>
        <w:t xml:space="preserve">In 2018, Springer published an eloquent book The Rise of Private Actors in the Space Sector. Alessandra </w:t>
      </w:r>
      <w:proofErr w:type="spellStart"/>
      <w:r w:rsidRPr="00844E93">
        <w:rPr>
          <w:sz w:val="16"/>
          <w:szCs w:val="16"/>
        </w:rPr>
        <w:t>Vernile</w:t>
      </w:r>
      <w:proofErr w:type="spellEnd"/>
      <w:r w:rsidRPr="00844E93">
        <w:rPr>
          <w:sz w:val="16"/>
          <w:szCs w:val="16"/>
        </w:rPr>
        <w:t>, the author of the book, explores a broad set of topics that reveal the role of private actors in space exploration (</w:t>
      </w:r>
      <w:proofErr w:type="spellStart"/>
      <w:r w:rsidRPr="00844E93">
        <w:rPr>
          <w:sz w:val="16"/>
          <w:szCs w:val="16"/>
        </w:rPr>
        <w:t>Vernile</w:t>
      </w:r>
      <w:proofErr w:type="spellEnd"/>
      <w:r w:rsidRPr="00844E93">
        <w:rPr>
          <w:sz w:val="16"/>
          <w:szCs w:val="16"/>
        </w:rPr>
        <w:t xml:space="preserve">, 2018). The book covers the following topics: “Innovative Public Procurement and Support Schemes,” “New Target Markets for Private Actors,” etc. In the “Selected Success Stories,” </w:t>
      </w:r>
      <w:proofErr w:type="spellStart"/>
      <w:r w:rsidRPr="00844E93">
        <w:rPr>
          <w:sz w:val="16"/>
          <w:szCs w:val="16"/>
        </w:rPr>
        <w:t>Vernile</w:t>
      </w:r>
      <w:proofErr w:type="spellEnd"/>
      <w:r w:rsidRPr="00844E93">
        <w:rPr>
          <w:sz w:val="16"/>
          <w:szCs w:val="16"/>
        </w:rPr>
        <w:t xml:space="preserve"> provides examples of successful private actors in space exploration (</w:t>
      </w:r>
      <w:proofErr w:type="spellStart"/>
      <w:r w:rsidRPr="00844E93">
        <w:rPr>
          <w:sz w:val="16"/>
          <w:szCs w:val="16"/>
        </w:rPr>
        <w:t>Vernile</w:t>
      </w:r>
      <w:proofErr w:type="spellEnd"/>
      <w:r w:rsidRPr="00844E93">
        <w:rPr>
          <w:sz w:val="16"/>
          <w:szCs w:val="16"/>
        </w:rPr>
        <w:t>, 2018).</w:t>
      </w:r>
    </w:p>
    <w:p w14:paraId="1F00FF7B" w14:textId="77777777" w:rsidR="001E22A7" w:rsidRPr="00844E93" w:rsidRDefault="001E22A7" w:rsidP="001E22A7">
      <w:pPr>
        <w:rPr>
          <w:sz w:val="16"/>
        </w:rPr>
      </w:pPr>
      <w:r w:rsidRPr="00844E93">
        <w:rPr>
          <w:sz w:val="16"/>
        </w:rPr>
        <w:t xml:space="preserve">The current level of competition, which has developed on the space market, allows us to state the following fact. </w:t>
      </w:r>
      <w:r w:rsidRPr="00A409A8">
        <w:rPr>
          <w:rStyle w:val="StyleUnderline"/>
          <w:highlight w:val="green"/>
        </w:rPr>
        <w:t>Private</w:t>
      </w:r>
      <w:r w:rsidRPr="00844E93">
        <w:rPr>
          <w:rStyle w:val="StyleUnderline"/>
        </w:rPr>
        <w:t xml:space="preserve"> space </w:t>
      </w:r>
      <w:r w:rsidRPr="00A409A8">
        <w:rPr>
          <w:rStyle w:val="StyleUnderline"/>
          <w:highlight w:val="green"/>
        </w:rPr>
        <w:t>companies</w:t>
      </w:r>
      <w:r w:rsidRPr="00844E93">
        <w:rPr>
          <w:rStyle w:val="StyleUnderline"/>
        </w:rPr>
        <w:t xml:space="preserve"> have been able to </w:t>
      </w:r>
      <w:r w:rsidRPr="00A409A8">
        <w:rPr>
          <w:rStyle w:val="StyleUnderline"/>
          <w:highlight w:val="green"/>
        </w:rPr>
        <w:t xml:space="preserve">compete with </w:t>
      </w:r>
      <w:r w:rsidRPr="00A409A8">
        <w:rPr>
          <w:rStyle w:val="Emphasis"/>
          <w:highlight w:val="green"/>
        </w:rPr>
        <w:t>entire</w:t>
      </w:r>
      <w:r w:rsidRPr="00A409A8">
        <w:rPr>
          <w:rStyle w:val="StyleUnderline"/>
          <w:highlight w:val="green"/>
        </w:rPr>
        <w:t xml:space="preserve"> </w:t>
      </w:r>
      <w:r w:rsidRPr="00A409A8">
        <w:rPr>
          <w:rStyle w:val="Emphasis"/>
          <w:highlight w:val="green"/>
        </w:rPr>
        <w:t>states</w:t>
      </w:r>
      <w:r w:rsidRPr="00844E93">
        <w:rPr>
          <w:rStyle w:val="StyleUnderline"/>
        </w:rPr>
        <w:t xml:space="preserve"> in launching spacecraft, transporting cargo</w:t>
      </w:r>
      <w:r w:rsidRPr="00844E93">
        <w:rPr>
          <w:sz w:val="16"/>
        </w:rPr>
        <w:t xml:space="preserve"> to orbital stations, </w:t>
      </w:r>
      <w:r w:rsidRPr="00844E93">
        <w:rPr>
          <w:rStyle w:val="StyleUnderline"/>
        </w:rPr>
        <w:t>and exploring space</w:t>
      </w:r>
      <w:r w:rsidRPr="00844E93">
        <w:rPr>
          <w:sz w:val="16"/>
        </w:rPr>
        <w:t xml:space="preserve"> objects. The issue of mining on space objects, the creation of space settlements and the intensive development of the space tourism market are on the agenda.</w:t>
      </w:r>
    </w:p>
    <w:p w14:paraId="0455DC3E" w14:textId="77777777" w:rsidR="001E22A7" w:rsidRPr="00844E93" w:rsidRDefault="001E22A7" w:rsidP="001E22A7">
      <w:pPr>
        <w:rPr>
          <w:sz w:val="16"/>
        </w:rPr>
      </w:pPr>
      <w:r w:rsidRPr="00844E93">
        <w:rPr>
          <w:sz w:val="16"/>
        </w:rPr>
        <w:t xml:space="preserve">In the 21st century, </w:t>
      </w:r>
      <w:r w:rsidRPr="00844E93">
        <w:rPr>
          <w:rStyle w:val="StyleUnderline"/>
        </w:rPr>
        <w:t>the creation of non-governmental commercial organizations specializing in</w:t>
      </w:r>
      <w:r w:rsidRPr="00844E93">
        <w:rPr>
          <w:sz w:val="16"/>
        </w:rPr>
        <w:t xml:space="preserve"> the field of </w:t>
      </w:r>
      <w:r w:rsidRPr="00844E93">
        <w:rPr>
          <w:rStyle w:val="StyleUnderline"/>
        </w:rPr>
        <w:t xml:space="preserve">commercial space exploration, is regarded as </w:t>
      </w:r>
      <w:r w:rsidRPr="00844E93">
        <w:rPr>
          <w:sz w:val="16"/>
        </w:rPr>
        <w:t xml:space="preserve">an </w:t>
      </w:r>
      <w:r w:rsidRPr="00844E93">
        <w:rPr>
          <w:rStyle w:val="StyleUnderline"/>
        </w:rPr>
        <w:t>ordinary</w:t>
      </w:r>
      <w:r w:rsidRPr="00844E93">
        <w:rPr>
          <w:sz w:val="16"/>
        </w:rPr>
        <w:t xml:space="preserve"> activity. They are established as parts of the universities around projects funded by private investors. For example, </w:t>
      </w:r>
      <w:proofErr w:type="spellStart"/>
      <w:r w:rsidRPr="00844E93">
        <w:rPr>
          <w:sz w:val="16"/>
        </w:rPr>
        <w:t>Astropreneurship</w:t>
      </w:r>
      <w:proofErr w:type="spellEnd"/>
      <w:r w:rsidRPr="00844E93">
        <w:rPr>
          <w:sz w:val="16"/>
        </w:rPr>
        <w:t xml:space="preserve"> &amp; Space Industry Club based on the MIT community (</w:t>
      </w:r>
      <w:proofErr w:type="spellStart"/>
      <w:r w:rsidRPr="00844E93">
        <w:rPr>
          <w:sz w:val="16"/>
        </w:rPr>
        <w:t>Astropreneurship</w:t>
      </w:r>
      <w:proofErr w:type="spellEnd"/>
      <w:r w:rsidRPr="00844E93">
        <w:rPr>
          <w:sz w:val="16"/>
        </w:rPr>
        <w:t>, 2019).</w:t>
      </w:r>
    </w:p>
    <w:p w14:paraId="6CEEDFBB" w14:textId="77777777" w:rsidR="001E22A7" w:rsidRPr="00844E93" w:rsidRDefault="001E22A7" w:rsidP="001E22A7">
      <w:pPr>
        <w:rPr>
          <w:sz w:val="16"/>
        </w:rPr>
      </w:pPr>
      <w:r w:rsidRPr="00844E93">
        <w:rPr>
          <w:rStyle w:val="StyleUnderline"/>
        </w:rPr>
        <w:t>Large-scale research in</w:t>
      </w:r>
      <w:r w:rsidRPr="00844E93">
        <w:rPr>
          <w:sz w:val="16"/>
        </w:rPr>
        <w:t xml:space="preserve"> the field of </w:t>
      </w:r>
      <w:r w:rsidRPr="00844E93">
        <w:rPr>
          <w:rStyle w:val="StyleUnderline"/>
        </w:rPr>
        <w:t>commercial space exploration</w:t>
      </w:r>
      <w:r w:rsidRPr="00844E93">
        <w:rPr>
          <w:sz w:val="16"/>
        </w:rPr>
        <w:t xml:space="preserve">, as well as the practical results achieved, </w:t>
      </w:r>
      <w:r w:rsidRPr="00844E93">
        <w:rPr>
          <w:rStyle w:val="StyleUnderline"/>
        </w:rPr>
        <w:t>led to</w:t>
      </w:r>
      <w:r w:rsidRPr="00844E93">
        <w:rPr>
          <w:sz w:val="16"/>
        </w:rPr>
        <w:t xml:space="preserve"> the formation of </w:t>
      </w:r>
      <w:r w:rsidRPr="00844E93">
        <w:rPr>
          <w:rStyle w:val="StyleUnderline"/>
        </w:rPr>
        <w:t xml:space="preserve">a new paradigm called </w:t>
      </w:r>
      <w:r w:rsidRPr="00844E93">
        <w:rPr>
          <w:rStyle w:val="Emphasis"/>
        </w:rPr>
        <w:t>“New Space”</w:t>
      </w:r>
      <w:r w:rsidRPr="00844E93">
        <w:rPr>
          <w:sz w:val="16"/>
        </w:rPr>
        <w:t xml:space="preserve"> ecosystem. The articles of </w:t>
      </w:r>
      <w:proofErr w:type="spellStart"/>
      <w:r w:rsidRPr="00844E93">
        <w:rPr>
          <w:sz w:val="16"/>
        </w:rPr>
        <w:t>Deganit</w:t>
      </w:r>
      <w:proofErr w:type="spellEnd"/>
      <w:r w:rsidRPr="00844E93">
        <w:rPr>
          <w:sz w:val="16"/>
        </w:rPr>
        <w:t xml:space="preserve"> </w:t>
      </w:r>
      <w:proofErr w:type="spellStart"/>
      <w:r w:rsidRPr="00844E93">
        <w:rPr>
          <w:sz w:val="16"/>
        </w:rPr>
        <w:t>Paikowsky’s</w:t>
      </w:r>
      <w:proofErr w:type="spellEnd"/>
      <w:r w:rsidRPr="00844E93">
        <w:rPr>
          <w:sz w:val="16"/>
        </w:rPr>
        <w:t xml:space="preserve"> (</w:t>
      </w:r>
      <w:proofErr w:type="spellStart"/>
      <w:r w:rsidRPr="00844E93">
        <w:rPr>
          <w:sz w:val="16"/>
        </w:rPr>
        <w:t>Paikowsky</w:t>
      </w:r>
      <w:proofErr w:type="spellEnd"/>
      <w:r w:rsidRPr="00844E93">
        <w:rPr>
          <w:sz w:val="16"/>
        </w:rPr>
        <w:t xml:space="preserve">, 2017), Clelia </w:t>
      </w:r>
      <w:proofErr w:type="spellStart"/>
      <w:r w:rsidRPr="00844E93">
        <w:rPr>
          <w:sz w:val="16"/>
        </w:rPr>
        <w:t>Iacomino</w:t>
      </w:r>
      <w:proofErr w:type="spellEnd"/>
      <w:r w:rsidRPr="00844E93">
        <w:rPr>
          <w:sz w:val="16"/>
        </w:rPr>
        <w:t xml:space="preserve"> (</w:t>
      </w:r>
      <w:proofErr w:type="spellStart"/>
      <w:r w:rsidRPr="00844E93">
        <w:rPr>
          <w:sz w:val="16"/>
        </w:rPr>
        <w:t>Iacomino</w:t>
      </w:r>
      <w:proofErr w:type="spellEnd"/>
      <w:r w:rsidRPr="00844E93">
        <w:rPr>
          <w:sz w:val="16"/>
        </w:rPr>
        <w:t xml:space="preserve"> &amp; Ciccarelli, 2018) et al. reveal its key meanings and the opportunities it offers in the space sector. The</w:t>
      </w:r>
      <w:r w:rsidRPr="00844E93">
        <w:rPr>
          <w:rStyle w:val="StyleUnderline"/>
        </w:rPr>
        <w:t xml:space="preserve"> “New Space”</w:t>
      </w:r>
      <w:r w:rsidRPr="00844E93">
        <w:rPr>
          <w:sz w:val="16"/>
        </w:rPr>
        <w:t xml:space="preserve"> ecosystem is a new vision for commercial space exploration. It </w:t>
      </w:r>
      <w:r w:rsidRPr="00844E93">
        <w:rPr>
          <w:rStyle w:val="StyleUnderline"/>
        </w:rPr>
        <w:t>is</w:t>
      </w:r>
      <w:r w:rsidRPr="00844E93">
        <w:rPr>
          <w:sz w:val="16"/>
        </w:rPr>
        <w:t xml:space="preserve"> the formation of </w:t>
      </w:r>
      <w:r w:rsidRPr="00844E93">
        <w:rPr>
          <w:rStyle w:val="StyleUnderline"/>
        </w:rPr>
        <w:t>a cosmic worldview, in which</w:t>
      </w:r>
      <w:r w:rsidRPr="00844E93">
        <w:rPr>
          <w:sz w:val="16"/>
        </w:rPr>
        <w:t xml:space="preserve"> the </w:t>
      </w:r>
      <w:r w:rsidRPr="00844E93">
        <w:rPr>
          <w:rStyle w:val="StyleUnderline"/>
        </w:rPr>
        <w:t>near space with</w:t>
      </w:r>
      <w:r w:rsidRPr="00844E93">
        <w:rPr>
          <w:sz w:val="16"/>
        </w:rPr>
        <w:t xml:space="preserve"> all the wealth of </w:t>
      </w:r>
      <w:r w:rsidRPr="00844E93">
        <w:rPr>
          <w:rStyle w:val="StyleUnderline"/>
        </w:rPr>
        <w:t xml:space="preserve">its resources and capabilities, becomes a </w:t>
      </w:r>
      <w:r w:rsidRPr="00844E93">
        <w:rPr>
          <w:rStyle w:val="Emphasis"/>
        </w:rPr>
        <w:t>part of the global economy</w:t>
      </w:r>
      <w:r w:rsidRPr="00844E93">
        <w:rPr>
          <w:sz w:val="16"/>
        </w:rPr>
        <w:t xml:space="preserve"> and the sustainable development of the society. The </w:t>
      </w:r>
      <w:r w:rsidRPr="00844E93">
        <w:rPr>
          <w:rStyle w:val="StyleUnderline"/>
        </w:rPr>
        <w:t>“New Space”</w:t>
      </w:r>
      <w:r w:rsidRPr="00844E93">
        <w:rPr>
          <w:sz w:val="16"/>
        </w:rPr>
        <w:t xml:space="preserve"> ecosystem </w:t>
      </w:r>
      <w:r w:rsidRPr="00844E93">
        <w:rPr>
          <w:rStyle w:val="StyleUnderline"/>
        </w:rPr>
        <w:t>offers</w:t>
      </w:r>
      <w:r w:rsidRPr="00844E93">
        <w:rPr>
          <w:sz w:val="16"/>
        </w:rPr>
        <w:t xml:space="preserve"> the following ways for commercial space exploration (</w:t>
      </w:r>
      <w:proofErr w:type="spellStart"/>
      <w:r w:rsidRPr="00844E93">
        <w:rPr>
          <w:sz w:val="16"/>
        </w:rPr>
        <w:t>Iacomino</w:t>
      </w:r>
      <w:proofErr w:type="spellEnd"/>
      <w:r w:rsidRPr="00844E93">
        <w:rPr>
          <w:sz w:val="16"/>
        </w:rPr>
        <w:t xml:space="preserve"> &amp; Ciccarelli, 2018):</w:t>
      </w:r>
    </w:p>
    <w:p w14:paraId="230A0564" w14:textId="77777777" w:rsidR="001E22A7" w:rsidRPr="00844E93" w:rsidRDefault="001E22A7" w:rsidP="001E22A7">
      <w:pPr>
        <w:rPr>
          <w:sz w:val="16"/>
          <w:szCs w:val="16"/>
        </w:rPr>
      </w:pPr>
      <w:r w:rsidRPr="00844E93">
        <w:rPr>
          <w:sz w:val="16"/>
          <w:szCs w:val="16"/>
        </w:rPr>
        <w:t>1. Innovative public procurement and support schemes, which significantly expand the role of commercial actors in space exploration.</w:t>
      </w:r>
    </w:p>
    <w:p w14:paraId="527D9BED" w14:textId="77777777" w:rsidR="001E22A7" w:rsidRPr="00A01582" w:rsidRDefault="001E22A7" w:rsidP="001E22A7">
      <w:pPr>
        <w:rPr>
          <w:rStyle w:val="Emphasis"/>
        </w:rPr>
      </w:pPr>
      <w:r w:rsidRPr="00A01582">
        <w:rPr>
          <w:sz w:val="16"/>
        </w:rPr>
        <w:t xml:space="preserve">2. Attracting </w:t>
      </w:r>
      <w:r w:rsidRPr="00A01582">
        <w:rPr>
          <w:rStyle w:val="Emphasis"/>
        </w:rPr>
        <w:t>new entrants</w:t>
      </w:r>
      <w:r w:rsidRPr="00A01582">
        <w:rPr>
          <w:rStyle w:val="StyleUnderline"/>
        </w:rPr>
        <w:t xml:space="preserve"> in</w:t>
      </w:r>
      <w:r w:rsidRPr="00A01582">
        <w:rPr>
          <w:sz w:val="16"/>
        </w:rPr>
        <w:t xml:space="preserve"> the </w:t>
      </w:r>
      <w:r w:rsidRPr="00A01582">
        <w:rPr>
          <w:rStyle w:val="StyleUnderline"/>
        </w:rPr>
        <w:t>space</w:t>
      </w:r>
      <w:r w:rsidRPr="00A01582">
        <w:rPr>
          <w:sz w:val="16"/>
        </w:rPr>
        <w:t xml:space="preserve"> sector. First of all, these are </w:t>
      </w:r>
      <w:r w:rsidRPr="00A409A8">
        <w:rPr>
          <w:rStyle w:val="StyleUnderline"/>
          <w:highlight w:val="green"/>
        </w:rPr>
        <w:t>companies</w:t>
      </w:r>
      <w:r w:rsidRPr="00A01582">
        <w:rPr>
          <w:rStyle w:val="StyleUnderline"/>
        </w:rPr>
        <w:t xml:space="preserve"> working in</w:t>
      </w:r>
      <w:r w:rsidRPr="00A01582">
        <w:rPr>
          <w:sz w:val="16"/>
        </w:rPr>
        <w:t xml:space="preserve"> the domain of </w:t>
      </w:r>
      <w:r w:rsidRPr="00A01582">
        <w:rPr>
          <w:rStyle w:val="StyleUnderline"/>
        </w:rPr>
        <w:t xml:space="preserve">Information and communications technology, artificial intelligence, etc. </w:t>
      </w:r>
      <w:r w:rsidRPr="00A01582">
        <w:rPr>
          <w:sz w:val="16"/>
        </w:rPr>
        <w:t xml:space="preserve">that </w:t>
      </w:r>
      <w:r w:rsidRPr="00A409A8">
        <w:rPr>
          <w:rStyle w:val="StyleUnderline"/>
          <w:highlight w:val="green"/>
        </w:rPr>
        <w:t>are</w:t>
      </w:r>
      <w:r w:rsidRPr="00A409A8">
        <w:rPr>
          <w:rStyle w:val="Emphasis"/>
          <w:highlight w:val="green"/>
        </w:rPr>
        <w:t xml:space="preserve"> expanding</w:t>
      </w:r>
      <w:r w:rsidRPr="00A01582">
        <w:rPr>
          <w:sz w:val="16"/>
        </w:rPr>
        <w:t xml:space="preserve"> their research </w:t>
      </w:r>
      <w:r w:rsidRPr="00A409A8">
        <w:rPr>
          <w:rStyle w:val="StyleUnderline"/>
          <w:highlight w:val="green"/>
        </w:rPr>
        <w:t>in</w:t>
      </w:r>
      <w:r w:rsidRPr="00A01582">
        <w:rPr>
          <w:rStyle w:val="StyleUnderline"/>
        </w:rPr>
        <w:t xml:space="preserve"> </w:t>
      </w:r>
      <w:r w:rsidRPr="00A409A8">
        <w:rPr>
          <w:rStyle w:val="StyleUnderline"/>
          <w:highlight w:val="green"/>
        </w:rPr>
        <w:t>space</w:t>
      </w:r>
      <w:r w:rsidRPr="00A01582">
        <w:rPr>
          <w:rStyle w:val="StyleUnderline"/>
        </w:rPr>
        <w:t xml:space="preserve"> markets. </w:t>
      </w:r>
      <w:r w:rsidRPr="00A409A8">
        <w:rPr>
          <w:rStyle w:val="StyleUnderline"/>
          <w:highlight w:val="green"/>
        </w:rPr>
        <w:t xml:space="preserve">They offer </w:t>
      </w:r>
      <w:r w:rsidRPr="00A409A8">
        <w:rPr>
          <w:rStyle w:val="Emphasis"/>
          <w:highlight w:val="green"/>
        </w:rPr>
        <w:t>innovative</w:t>
      </w:r>
      <w:r w:rsidRPr="00A01582">
        <w:rPr>
          <w:rStyle w:val="Emphasis"/>
        </w:rPr>
        <w:t xml:space="preserve"> business </w:t>
      </w:r>
      <w:r w:rsidRPr="00A409A8">
        <w:rPr>
          <w:rStyle w:val="Emphasis"/>
          <w:highlight w:val="green"/>
        </w:rPr>
        <w:t>models</w:t>
      </w:r>
      <w:r w:rsidRPr="00A409A8">
        <w:rPr>
          <w:rStyle w:val="StyleUnderline"/>
          <w:highlight w:val="green"/>
        </w:rPr>
        <w:t xml:space="preserve"> and </w:t>
      </w:r>
      <w:r w:rsidRPr="00A409A8">
        <w:rPr>
          <w:rStyle w:val="Emphasis"/>
          <w:highlight w:val="green"/>
        </w:rPr>
        <w:t>new solutions</w:t>
      </w:r>
      <w:r w:rsidRPr="00A01582">
        <w:rPr>
          <w:rStyle w:val="Emphasis"/>
        </w:rPr>
        <w:t xml:space="preserve"> to space commercialization.</w:t>
      </w:r>
    </w:p>
    <w:p w14:paraId="37D3C1B1" w14:textId="77777777" w:rsidR="001E22A7" w:rsidRPr="00A409A8" w:rsidRDefault="001E22A7" w:rsidP="001E22A7">
      <w:pPr>
        <w:rPr>
          <w:sz w:val="16"/>
        </w:rPr>
      </w:pPr>
      <w:r w:rsidRPr="00A409A8">
        <w:rPr>
          <w:sz w:val="16"/>
        </w:rPr>
        <w:t xml:space="preserve">3. </w:t>
      </w:r>
      <w:r w:rsidRPr="00A409A8">
        <w:rPr>
          <w:rStyle w:val="Emphasis"/>
        </w:rPr>
        <w:t>Innovative</w:t>
      </w:r>
      <w:r w:rsidRPr="00A409A8">
        <w:rPr>
          <w:sz w:val="16"/>
        </w:rPr>
        <w:t xml:space="preserve"> industrial </w:t>
      </w:r>
      <w:r w:rsidRPr="00A409A8">
        <w:rPr>
          <w:rStyle w:val="Emphasis"/>
        </w:rPr>
        <w:t>approaches</w:t>
      </w:r>
      <w:r w:rsidRPr="00A409A8">
        <w:rPr>
          <w:rStyle w:val="StyleUnderline"/>
        </w:rPr>
        <w:t xml:space="preserve"> based on </w:t>
      </w:r>
      <w:r w:rsidRPr="00A409A8">
        <w:rPr>
          <w:rStyle w:val="Emphasis"/>
        </w:rPr>
        <w:t>new</w:t>
      </w:r>
      <w:r w:rsidRPr="00A409A8">
        <w:rPr>
          <w:rStyle w:val="StyleUnderline"/>
        </w:rPr>
        <w:t xml:space="preserve"> </w:t>
      </w:r>
      <w:r w:rsidRPr="00A409A8">
        <w:rPr>
          <w:rStyle w:val="Emphasis"/>
        </w:rPr>
        <w:t>processes, methods, and industrial organization</w:t>
      </w:r>
      <w:r w:rsidRPr="00A409A8">
        <w:rPr>
          <w:rStyle w:val="StyleUnderline"/>
        </w:rPr>
        <w:t xml:space="preserve"> for</w:t>
      </w:r>
      <w:r w:rsidRPr="00A409A8">
        <w:rPr>
          <w:sz w:val="16"/>
        </w:rPr>
        <w:t xml:space="preserve"> the development and production of </w:t>
      </w:r>
      <w:r w:rsidRPr="00A409A8">
        <w:rPr>
          <w:rStyle w:val="StyleUnderline"/>
        </w:rPr>
        <w:t>space systems</w:t>
      </w:r>
      <w:r w:rsidRPr="00A409A8">
        <w:rPr>
          <w:sz w:val="16"/>
        </w:rPr>
        <w:t xml:space="preserve"> or launchers.</w:t>
      </w:r>
    </w:p>
    <w:p w14:paraId="51BA8109" w14:textId="77777777" w:rsidR="001E22A7" w:rsidRPr="00A409A8" w:rsidRDefault="001E22A7" w:rsidP="001E22A7">
      <w:pPr>
        <w:rPr>
          <w:sz w:val="16"/>
        </w:rPr>
      </w:pPr>
      <w:r w:rsidRPr="00A409A8">
        <w:rPr>
          <w:sz w:val="16"/>
        </w:rPr>
        <w:t xml:space="preserve">4. </w:t>
      </w:r>
      <w:r w:rsidRPr="00A409A8">
        <w:rPr>
          <w:rStyle w:val="Emphasis"/>
          <w:highlight w:val="green"/>
        </w:rPr>
        <w:t>Disruptive market solutions</w:t>
      </w:r>
      <w:r w:rsidRPr="00A409A8">
        <w:rPr>
          <w:sz w:val="16"/>
        </w:rPr>
        <w:t xml:space="preserve">, </w:t>
      </w:r>
      <w:r w:rsidRPr="00A409A8">
        <w:rPr>
          <w:rStyle w:val="StyleUnderline"/>
        </w:rPr>
        <w:t>which</w:t>
      </w:r>
      <w:r w:rsidRPr="00A409A8">
        <w:rPr>
          <w:sz w:val="16"/>
        </w:rPr>
        <w:t xml:space="preserve"> significantly </w:t>
      </w:r>
      <w:r w:rsidRPr="00A409A8">
        <w:rPr>
          <w:rStyle w:val="Emphasis"/>
          <w:highlight w:val="green"/>
        </w:rPr>
        <w:t>reduce</w:t>
      </w:r>
      <w:r w:rsidRPr="00A409A8">
        <w:rPr>
          <w:sz w:val="16"/>
        </w:rPr>
        <w:t xml:space="preserve"> commercial space exploration </w:t>
      </w:r>
      <w:r w:rsidRPr="00A409A8">
        <w:rPr>
          <w:rStyle w:val="Emphasis"/>
          <w:highlight w:val="green"/>
        </w:rPr>
        <w:t>prices</w:t>
      </w:r>
      <w:r w:rsidRPr="00A409A8">
        <w:rPr>
          <w:sz w:val="16"/>
        </w:rPr>
        <w:t xml:space="preserve">, </w:t>
      </w:r>
      <w:r w:rsidRPr="00A409A8">
        <w:rPr>
          <w:rStyle w:val="Emphasis"/>
          <w:highlight w:val="green"/>
        </w:rPr>
        <w:t>increase</w:t>
      </w:r>
      <w:r w:rsidRPr="00A409A8">
        <w:rPr>
          <w:sz w:val="16"/>
        </w:rPr>
        <w:t xml:space="preserve"> labor </w:t>
      </w:r>
      <w:r w:rsidRPr="00A409A8">
        <w:rPr>
          <w:rStyle w:val="Emphasis"/>
          <w:highlight w:val="green"/>
        </w:rPr>
        <w:t>productivity</w:t>
      </w:r>
      <w:r w:rsidRPr="00A409A8">
        <w:rPr>
          <w:sz w:val="16"/>
        </w:rPr>
        <w:t xml:space="preserve">, </w:t>
      </w:r>
      <w:r w:rsidRPr="00A409A8">
        <w:rPr>
          <w:rStyle w:val="Emphasis"/>
          <w:highlight w:val="green"/>
        </w:rPr>
        <w:t>provide new</w:t>
      </w:r>
      <w:r w:rsidRPr="00A409A8">
        <w:rPr>
          <w:sz w:val="16"/>
        </w:rPr>
        <w:t xml:space="preserve"> types of </w:t>
      </w:r>
      <w:r w:rsidRPr="00A409A8">
        <w:rPr>
          <w:rStyle w:val="Emphasis"/>
          <w:highlight w:val="green"/>
        </w:rPr>
        <w:t>services</w:t>
      </w:r>
      <w:r w:rsidRPr="00A409A8">
        <w:rPr>
          <w:sz w:val="16"/>
        </w:rPr>
        <w:t>, etc.</w:t>
      </w:r>
    </w:p>
    <w:p w14:paraId="7AF51906" w14:textId="77777777" w:rsidR="001E22A7" w:rsidRPr="00A409A8" w:rsidRDefault="001E22A7" w:rsidP="001E22A7">
      <w:pPr>
        <w:rPr>
          <w:sz w:val="16"/>
        </w:rPr>
      </w:pPr>
      <w:r w:rsidRPr="00A409A8">
        <w:rPr>
          <w:sz w:val="16"/>
        </w:rPr>
        <w:t xml:space="preserve">5. </w:t>
      </w:r>
      <w:r w:rsidRPr="00A409A8">
        <w:rPr>
          <w:rStyle w:val="Emphasis"/>
          <w:highlight w:val="green"/>
        </w:rPr>
        <w:t>Substantial</w:t>
      </w:r>
      <w:r w:rsidRPr="00A409A8">
        <w:rPr>
          <w:rStyle w:val="Emphasis"/>
        </w:rPr>
        <w:t xml:space="preserve"> private </w:t>
      </w:r>
      <w:r w:rsidRPr="00A409A8">
        <w:rPr>
          <w:rStyle w:val="Emphasis"/>
          <w:highlight w:val="green"/>
        </w:rPr>
        <w:t>investment</w:t>
      </w:r>
      <w:r w:rsidRPr="00A409A8">
        <w:rPr>
          <w:rStyle w:val="StyleUnderline"/>
        </w:rPr>
        <w:t xml:space="preserve"> from different sources</w:t>
      </w:r>
      <w:r w:rsidRPr="00A409A8">
        <w:rPr>
          <w:sz w:val="16"/>
        </w:rPr>
        <w:t xml:space="preserve"> and </w:t>
      </w:r>
      <w:r w:rsidRPr="00A409A8">
        <w:rPr>
          <w:rStyle w:val="StyleUnderline"/>
          <w:highlight w:val="green"/>
        </w:rPr>
        <w:t>involving</w:t>
      </w:r>
      <w:r w:rsidRPr="00A409A8">
        <w:rPr>
          <w:rStyle w:val="StyleUnderline"/>
        </w:rPr>
        <w:t xml:space="preserve"> </w:t>
      </w:r>
      <w:r w:rsidRPr="00A409A8">
        <w:rPr>
          <w:rStyle w:val="Emphasis"/>
        </w:rPr>
        <w:t xml:space="preserve">different </w:t>
      </w:r>
      <w:r w:rsidRPr="00A409A8">
        <w:rPr>
          <w:rStyle w:val="Emphasis"/>
          <w:highlight w:val="green"/>
        </w:rPr>
        <w:t>funding</w:t>
      </w:r>
      <w:r w:rsidRPr="00A409A8">
        <w:rPr>
          <w:rStyle w:val="Emphasis"/>
        </w:rPr>
        <w:t xml:space="preserve"> mechanisms.</w:t>
      </w:r>
      <w:r w:rsidRPr="00A409A8">
        <w:rPr>
          <w:sz w:val="16"/>
        </w:rPr>
        <w:t xml:space="preserve"> For instance, </w:t>
      </w:r>
      <w:r w:rsidRPr="00A409A8">
        <w:rPr>
          <w:rStyle w:val="StyleUnderline"/>
        </w:rPr>
        <w:t xml:space="preserve">these are </w:t>
      </w:r>
      <w:r w:rsidRPr="00A409A8">
        <w:rPr>
          <w:rStyle w:val="StyleUnderline"/>
          <w:highlight w:val="green"/>
        </w:rPr>
        <w:t>private fortunes, v</w:t>
      </w:r>
      <w:r w:rsidRPr="00A409A8">
        <w:rPr>
          <w:rStyle w:val="StyleUnderline"/>
        </w:rPr>
        <w:t xml:space="preserve">enture </w:t>
      </w:r>
      <w:r w:rsidRPr="00A409A8">
        <w:rPr>
          <w:rStyle w:val="StyleUnderline"/>
          <w:highlight w:val="green"/>
        </w:rPr>
        <w:t>c</w:t>
      </w:r>
      <w:r w:rsidRPr="00A409A8">
        <w:rPr>
          <w:rStyle w:val="StyleUnderline"/>
        </w:rPr>
        <w:t xml:space="preserve">apital firms, business </w:t>
      </w:r>
      <w:r w:rsidRPr="00A409A8">
        <w:rPr>
          <w:rStyle w:val="StyleUnderline"/>
          <w:highlight w:val="green"/>
        </w:rPr>
        <w:t>angels</w:t>
      </w:r>
      <w:r w:rsidRPr="00A409A8">
        <w:rPr>
          <w:rStyle w:val="StyleUnderline"/>
        </w:rPr>
        <w:t xml:space="preserve">, </w:t>
      </w:r>
      <w:r w:rsidRPr="00A409A8">
        <w:rPr>
          <w:rStyle w:val="StyleUnderline"/>
          <w:highlight w:val="green"/>
        </w:rPr>
        <w:t>private equity</w:t>
      </w:r>
      <w:r w:rsidRPr="00A409A8">
        <w:rPr>
          <w:rStyle w:val="StyleUnderline"/>
        </w:rPr>
        <w:t xml:space="preserve"> companies, or </w:t>
      </w:r>
      <w:r w:rsidRPr="00A409A8">
        <w:rPr>
          <w:rStyle w:val="StyleUnderline"/>
          <w:highlight w:val="green"/>
        </w:rPr>
        <w:t>banks</w:t>
      </w:r>
      <w:r w:rsidRPr="00A409A8">
        <w:rPr>
          <w:sz w:val="16"/>
        </w:rPr>
        <w:t>, etc.</w:t>
      </w:r>
    </w:p>
    <w:p w14:paraId="27CDE475" w14:textId="77777777" w:rsidR="001E22A7" w:rsidRPr="00A409A8" w:rsidRDefault="001E22A7" w:rsidP="001E22A7">
      <w:pPr>
        <w:rPr>
          <w:rStyle w:val="StyleUnderline"/>
        </w:rPr>
      </w:pPr>
      <w:r w:rsidRPr="00A409A8">
        <w:rPr>
          <w:sz w:val="16"/>
        </w:rPr>
        <w:t xml:space="preserve">6. </w:t>
      </w:r>
      <w:r w:rsidRPr="00A409A8">
        <w:rPr>
          <w:rStyle w:val="StyleUnderline"/>
        </w:rPr>
        <w:t xml:space="preserve">Involvement of an </w:t>
      </w:r>
      <w:r w:rsidRPr="00A409A8">
        <w:rPr>
          <w:rStyle w:val="StyleUnderline"/>
          <w:highlight w:val="green"/>
        </w:rPr>
        <w:t>increasing</w:t>
      </w:r>
      <w:r w:rsidRPr="00A409A8">
        <w:rPr>
          <w:rStyle w:val="StyleUnderline"/>
        </w:rPr>
        <w:t xml:space="preserve"> number of space-faring </w:t>
      </w:r>
      <w:r w:rsidRPr="00A409A8">
        <w:rPr>
          <w:rStyle w:val="StyleUnderline"/>
          <w:highlight w:val="green"/>
        </w:rPr>
        <w:t>nations</w:t>
      </w:r>
      <w:r w:rsidRPr="00A409A8">
        <w:rPr>
          <w:sz w:val="16"/>
        </w:rPr>
        <w:t xml:space="preserve"> investing </w:t>
      </w:r>
      <w:r w:rsidRPr="00A409A8">
        <w:rPr>
          <w:rStyle w:val="StyleUnderline"/>
        </w:rPr>
        <w:t>in</w:t>
      </w:r>
      <w:r w:rsidRPr="00A409A8">
        <w:rPr>
          <w:sz w:val="16"/>
        </w:rPr>
        <w:t xml:space="preserve"> the acquisition of turnkey </w:t>
      </w:r>
      <w:r w:rsidRPr="00A409A8">
        <w:rPr>
          <w:rStyle w:val="StyleUnderline"/>
        </w:rPr>
        <w:t>space capabilities or</w:t>
      </w:r>
      <w:r w:rsidRPr="00A409A8">
        <w:rPr>
          <w:sz w:val="16"/>
        </w:rPr>
        <w:t xml:space="preserve"> even in the development of </w:t>
      </w:r>
      <w:r w:rsidRPr="00A409A8">
        <w:rPr>
          <w:rStyle w:val="StyleUnderline"/>
        </w:rPr>
        <w:t>a domestic space industrial base</w:t>
      </w:r>
      <w:r w:rsidRPr="00A409A8">
        <w:rPr>
          <w:sz w:val="16"/>
        </w:rPr>
        <w:t xml:space="preserve">. This </w:t>
      </w:r>
      <w:r w:rsidRPr="00A409A8">
        <w:rPr>
          <w:rStyle w:val="Emphasis"/>
        </w:rPr>
        <w:t>expands</w:t>
      </w:r>
      <w:r w:rsidRPr="00A409A8">
        <w:rPr>
          <w:sz w:val="16"/>
        </w:rPr>
        <w:t xml:space="preserve"> the </w:t>
      </w:r>
      <w:r w:rsidRPr="00A409A8">
        <w:rPr>
          <w:rStyle w:val="Emphasis"/>
        </w:rPr>
        <w:t>space markets</w:t>
      </w:r>
      <w:r w:rsidRPr="00A409A8">
        <w:rPr>
          <w:rStyle w:val="StyleUnderline"/>
        </w:rPr>
        <w:t xml:space="preserve"> and </w:t>
      </w:r>
      <w:r w:rsidRPr="00A409A8">
        <w:rPr>
          <w:rStyle w:val="Emphasis"/>
          <w:highlight w:val="green"/>
        </w:rPr>
        <w:t>makes it more competitive</w:t>
      </w:r>
      <w:r w:rsidRPr="00A409A8">
        <w:rPr>
          <w:rStyle w:val="Emphasis"/>
        </w:rPr>
        <w:t>.</w:t>
      </w:r>
    </w:p>
    <w:p w14:paraId="20C217ED" w14:textId="77777777" w:rsidR="001E22A7" w:rsidRPr="00A409A8" w:rsidRDefault="001E22A7" w:rsidP="001E22A7">
      <w:pPr>
        <w:rPr>
          <w:sz w:val="16"/>
          <w:szCs w:val="16"/>
        </w:rPr>
      </w:pPr>
      <w:r w:rsidRPr="00A409A8">
        <w:rPr>
          <w:sz w:val="16"/>
          <w:szCs w:val="16"/>
        </w:rPr>
        <w:t>The analysis of the research and advances in commercial space exploration allows us to draw the following conclusions:</w:t>
      </w:r>
    </w:p>
    <w:p w14:paraId="511C9425" w14:textId="77777777" w:rsidR="001E22A7" w:rsidRPr="00A409A8" w:rsidRDefault="001E22A7" w:rsidP="001E22A7">
      <w:pPr>
        <w:rPr>
          <w:rStyle w:val="StyleUnderline"/>
        </w:rPr>
      </w:pPr>
      <w:r w:rsidRPr="00A409A8">
        <w:rPr>
          <w:sz w:val="16"/>
        </w:rPr>
        <w:t xml:space="preserve">1. In fact, </w:t>
      </w:r>
      <w:r w:rsidRPr="00A409A8">
        <w:rPr>
          <w:rStyle w:val="StyleUnderline"/>
        </w:rPr>
        <w:t xml:space="preserve">the </w:t>
      </w:r>
      <w:r w:rsidRPr="00A409A8">
        <w:rPr>
          <w:rStyle w:val="StyleUnderline"/>
          <w:highlight w:val="green"/>
        </w:rPr>
        <w:t>space market</w:t>
      </w:r>
      <w:r w:rsidRPr="00A409A8">
        <w:rPr>
          <w:rStyle w:val="StyleUnderline"/>
        </w:rPr>
        <w:t xml:space="preserve"> </w:t>
      </w:r>
      <w:r w:rsidRPr="00A409A8">
        <w:rPr>
          <w:rStyle w:val="Emphasis"/>
        </w:rPr>
        <w:t>has already been created.</w:t>
      </w:r>
      <w:r w:rsidRPr="00A409A8">
        <w:rPr>
          <w:rStyle w:val="StyleUnderline"/>
        </w:rPr>
        <w:t xml:space="preserve"> It is</w:t>
      </w:r>
      <w:r w:rsidRPr="00A409A8">
        <w:rPr>
          <w:sz w:val="16"/>
        </w:rPr>
        <w:t xml:space="preserve"> currently </w:t>
      </w:r>
      <w:r w:rsidRPr="00A409A8">
        <w:rPr>
          <w:rStyle w:val="StyleUnderline"/>
        </w:rPr>
        <w:t>undergoing</w:t>
      </w:r>
      <w:r w:rsidRPr="00A409A8">
        <w:rPr>
          <w:rStyle w:val="Emphasis"/>
        </w:rPr>
        <w:t xml:space="preserve"> continuous development</w:t>
      </w:r>
      <w:r w:rsidRPr="00A409A8">
        <w:rPr>
          <w:rStyle w:val="StyleUnderline"/>
        </w:rPr>
        <w:t xml:space="preserve"> that </w:t>
      </w:r>
      <w:r w:rsidRPr="00A409A8">
        <w:rPr>
          <w:rStyle w:val="StyleUnderline"/>
          <w:highlight w:val="green"/>
        </w:rPr>
        <w:t xml:space="preserve">will </w:t>
      </w:r>
      <w:r w:rsidRPr="00A409A8">
        <w:rPr>
          <w:rStyle w:val="Emphasis"/>
          <w:highlight w:val="green"/>
        </w:rPr>
        <w:t>integrate</w:t>
      </w:r>
      <w:r w:rsidRPr="00A409A8">
        <w:rPr>
          <w:sz w:val="16"/>
        </w:rPr>
        <w:t xml:space="preserve"> the </w:t>
      </w:r>
      <w:r w:rsidRPr="00A409A8">
        <w:rPr>
          <w:rStyle w:val="Emphasis"/>
          <w:highlight w:val="green"/>
        </w:rPr>
        <w:t>resources</w:t>
      </w:r>
      <w:r w:rsidRPr="00A409A8">
        <w:rPr>
          <w:rStyle w:val="StyleUnderline"/>
        </w:rPr>
        <w:t xml:space="preserve"> and capabilities </w:t>
      </w:r>
      <w:r w:rsidRPr="00A409A8">
        <w:rPr>
          <w:rStyle w:val="Emphasis"/>
        </w:rPr>
        <w:t>of</w:t>
      </w:r>
      <w:r w:rsidRPr="00A409A8">
        <w:rPr>
          <w:sz w:val="16"/>
        </w:rPr>
        <w:t xml:space="preserve"> the </w:t>
      </w:r>
      <w:r w:rsidRPr="00A409A8">
        <w:rPr>
          <w:rStyle w:val="Emphasis"/>
        </w:rPr>
        <w:t>near space</w:t>
      </w:r>
      <w:r w:rsidRPr="00A409A8">
        <w:rPr>
          <w:rStyle w:val="StyleUnderline"/>
        </w:rPr>
        <w:t xml:space="preserve"> </w:t>
      </w:r>
      <w:r w:rsidRPr="00A409A8">
        <w:rPr>
          <w:rStyle w:val="StyleUnderline"/>
          <w:highlight w:val="green"/>
        </w:rPr>
        <w:t>into the</w:t>
      </w:r>
      <w:r w:rsidRPr="00A409A8">
        <w:rPr>
          <w:rStyle w:val="StyleUnderline"/>
        </w:rPr>
        <w:t xml:space="preserve"> global </w:t>
      </w:r>
      <w:r w:rsidRPr="00A409A8">
        <w:rPr>
          <w:rStyle w:val="StyleUnderline"/>
          <w:highlight w:val="green"/>
        </w:rPr>
        <w:t>economy</w:t>
      </w:r>
      <w:r w:rsidRPr="00A409A8">
        <w:rPr>
          <w:rStyle w:val="StyleUnderline"/>
        </w:rPr>
        <w:t xml:space="preserve"> over the next decade.</w:t>
      </w:r>
    </w:p>
    <w:p w14:paraId="506C405C" w14:textId="77777777" w:rsidR="001E22A7" w:rsidRPr="00A409A8" w:rsidRDefault="001E22A7" w:rsidP="001E22A7">
      <w:pPr>
        <w:rPr>
          <w:rStyle w:val="StyleUnderline"/>
        </w:rPr>
      </w:pPr>
      <w:r w:rsidRPr="00A409A8">
        <w:rPr>
          <w:sz w:val="16"/>
        </w:rPr>
        <w:t xml:space="preserve">2. </w:t>
      </w:r>
      <w:r w:rsidRPr="00A409A8">
        <w:rPr>
          <w:rStyle w:val="StyleUnderline"/>
        </w:rPr>
        <w:t>A new paradigm</w:t>
      </w:r>
      <w:r w:rsidRPr="00A409A8">
        <w:rPr>
          <w:sz w:val="16"/>
        </w:rPr>
        <w:t xml:space="preserve">, denoted by the term “New Space” ecosystem, </w:t>
      </w:r>
      <w:r w:rsidRPr="00A409A8">
        <w:rPr>
          <w:rStyle w:val="StyleUnderline"/>
        </w:rPr>
        <w:t xml:space="preserve">is at the heart of the created space market. The “New Space” ecosystem is a </w:t>
      </w:r>
      <w:r w:rsidRPr="00A409A8">
        <w:rPr>
          <w:rStyle w:val="Emphasis"/>
        </w:rPr>
        <w:t>step</w:t>
      </w:r>
      <w:r w:rsidRPr="00A409A8">
        <w:rPr>
          <w:rStyle w:val="StyleUnderline"/>
        </w:rPr>
        <w:t xml:space="preserve"> </w:t>
      </w:r>
      <w:r w:rsidRPr="00A409A8">
        <w:rPr>
          <w:rStyle w:val="Emphasis"/>
        </w:rPr>
        <w:t>towards</w:t>
      </w:r>
      <w:r w:rsidRPr="00A409A8">
        <w:rPr>
          <w:sz w:val="16"/>
        </w:rPr>
        <w:t xml:space="preserve"> the formation of </w:t>
      </w:r>
      <w:r w:rsidRPr="00A409A8">
        <w:rPr>
          <w:rStyle w:val="Emphasis"/>
        </w:rPr>
        <w:t>cosmic thinking</w:t>
      </w:r>
      <w:r w:rsidRPr="00A409A8">
        <w:rPr>
          <w:sz w:val="16"/>
        </w:rPr>
        <w:t xml:space="preserve">, </w:t>
      </w:r>
      <w:r w:rsidRPr="00A409A8">
        <w:rPr>
          <w:rStyle w:val="StyleUnderline"/>
        </w:rPr>
        <w:t>in which outer space, with its resources and capabilities, is considered</w:t>
      </w:r>
      <w:r w:rsidRPr="00A409A8">
        <w:rPr>
          <w:sz w:val="16"/>
        </w:rPr>
        <w:t xml:space="preserve"> as </w:t>
      </w:r>
      <w:r w:rsidRPr="00A409A8">
        <w:rPr>
          <w:rStyle w:val="StyleUnderline"/>
        </w:rPr>
        <w:t>a sphere of human activities.</w:t>
      </w:r>
    </w:p>
    <w:p w14:paraId="63EDD8FE" w14:textId="77777777" w:rsidR="001E22A7" w:rsidRDefault="001E22A7" w:rsidP="001E22A7">
      <w:pPr>
        <w:rPr>
          <w:sz w:val="16"/>
        </w:rPr>
      </w:pPr>
      <w:r w:rsidRPr="00A409A8">
        <w:rPr>
          <w:sz w:val="16"/>
        </w:rPr>
        <w:t xml:space="preserve">3. </w:t>
      </w:r>
      <w:r w:rsidRPr="00A409A8">
        <w:rPr>
          <w:rStyle w:val="Emphasis"/>
        </w:rPr>
        <w:t>Space market regulates space law</w:t>
      </w:r>
      <w:r w:rsidRPr="00A409A8">
        <w:rPr>
          <w:sz w:val="16"/>
        </w:rPr>
        <w:t xml:space="preserve">, which is constantly evolving. The space law develops within the bounds of international law. In essence, </w:t>
      </w:r>
      <w:r w:rsidRPr="00A409A8">
        <w:rPr>
          <w:rStyle w:val="StyleUnderline"/>
        </w:rPr>
        <w:t xml:space="preserve">the space market is </w:t>
      </w:r>
      <w:r w:rsidRPr="00A409A8">
        <w:rPr>
          <w:rStyle w:val="Emphasis"/>
        </w:rPr>
        <w:t>integrated</w:t>
      </w:r>
      <w:r w:rsidRPr="00A409A8">
        <w:rPr>
          <w:rStyle w:val="StyleUnderline"/>
        </w:rPr>
        <w:t xml:space="preserve"> into the </w:t>
      </w:r>
      <w:r w:rsidRPr="00A409A8">
        <w:rPr>
          <w:rStyle w:val="Emphasis"/>
        </w:rPr>
        <w:t>international</w:t>
      </w:r>
      <w:r w:rsidRPr="00A409A8">
        <w:rPr>
          <w:rStyle w:val="StyleUnderline"/>
        </w:rPr>
        <w:t xml:space="preserve"> </w:t>
      </w:r>
      <w:r w:rsidRPr="00A409A8">
        <w:rPr>
          <w:rStyle w:val="Emphasis"/>
        </w:rPr>
        <w:t>legal</w:t>
      </w:r>
      <w:r w:rsidRPr="00A409A8">
        <w:rPr>
          <w:rStyle w:val="StyleUnderline"/>
        </w:rPr>
        <w:t xml:space="preserve"> </w:t>
      </w:r>
      <w:r w:rsidRPr="00A409A8">
        <w:rPr>
          <w:rStyle w:val="Emphasis"/>
        </w:rPr>
        <w:t>field</w:t>
      </w:r>
      <w:r w:rsidRPr="00A409A8">
        <w:rPr>
          <w:sz w:val="16"/>
        </w:rPr>
        <w:t xml:space="preserve"> and is governed by its laws.</w:t>
      </w:r>
    </w:p>
    <w:p w14:paraId="36AA84BB" w14:textId="77777777" w:rsidR="001E22A7" w:rsidRDefault="001E22A7" w:rsidP="001E22A7">
      <w:pPr>
        <w:pStyle w:val="Heading4"/>
      </w:pPr>
      <w:r>
        <w:t xml:space="preserve">But private property is key to transform short-term goals into </w:t>
      </w:r>
      <w:r w:rsidRPr="003D5DC1">
        <w:rPr>
          <w:u w:val="single"/>
        </w:rPr>
        <w:t>settlement</w:t>
      </w:r>
      <w:r>
        <w:t>.</w:t>
      </w:r>
    </w:p>
    <w:p w14:paraId="46B2C875" w14:textId="77777777" w:rsidR="001E22A7" w:rsidRPr="00CD0156" w:rsidRDefault="001E22A7" w:rsidP="001E22A7">
      <w:proofErr w:type="spellStart"/>
      <w:r w:rsidRPr="00CD0156">
        <w:rPr>
          <w:rStyle w:val="Style13ptBold"/>
        </w:rPr>
        <w:t>Jonckheere</w:t>
      </w:r>
      <w:proofErr w:type="spellEnd"/>
      <w:r w:rsidRPr="00CD0156">
        <w:rPr>
          <w:rStyle w:val="Style13ptBold"/>
        </w:rPr>
        <w:t xml:space="preserve"> 18</w:t>
      </w:r>
      <w:r>
        <w:t xml:space="preserve"> [</w:t>
      </w:r>
      <w:proofErr w:type="spellStart"/>
      <w:r w:rsidRPr="00CD0156">
        <w:t>Evarist</w:t>
      </w:r>
      <w:proofErr w:type="spellEnd"/>
      <w:r w:rsidRPr="00CD0156">
        <w:t xml:space="preserve"> </w:t>
      </w:r>
      <w:proofErr w:type="spellStart"/>
      <w:r w:rsidRPr="00CD0156">
        <w:t>Jonckheere</w:t>
      </w:r>
      <w:proofErr w:type="spellEnd"/>
      <w:r>
        <w:t>, Master of Laws, Ghent University,</w:t>
      </w:r>
      <w:r w:rsidRPr="00CD0156">
        <w:t xml:space="preserve"> </w:t>
      </w:r>
      <w:r>
        <w:t xml:space="preserve">“The Privatization of Outer Space and the Consequences for Space Law,” 2018, Master’s Thesis, </w:t>
      </w:r>
      <w:r w:rsidRPr="00CD0156">
        <w:t>https://libstore.ugent.be/fulltxt/RUG01/002/479/330/RUG01-002479330_2018_0001_AC.pdf</w:t>
      </w:r>
      <w:r>
        <w:t>, EA]</w:t>
      </w:r>
    </w:p>
    <w:p w14:paraId="53C11821" w14:textId="77777777" w:rsidR="001E22A7" w:rsidRPr="003D5DC1" w:rsidRDefault="001E22A7" w:rsidP="001E22A7">
      <w:pPr>
        <w:rPr>
          <w:sz w:val="16"/>
        </w:rPr>
      </w:pPr>
      <w:r w:rsidRPr="00CD0156">
        <w:rPr>
          <w:sz w:val="16"/>
        </w:rPr>
        <w:t xml:space="preserve">The reality is that private enterprises are already moving in a direction that will need a similar regime. So, the big </w:t>
      </w:r>
      <w:r w:rsidRPr="001E22A7">
        <w:rPr>
          <w:rStyle w:val="StyleUnderline"/>
          <w:highlight w:val="green"/>
        </w:rPr>
        <w:t>legal uncertainties concerning space property should be dealt with sooner rather than later</w:t>
      </w:r>
      <w:r w:rsidRPr="00CD0156">
        <w:rPr>
          <w:sz w:val="16"/>
        </w:rPr>
        <w:t xml:space="preserve">.194 </w:t>
      </w:r>
      <w:r w:rsidRPr="00CD0156">
        <w:rPr>
          <w:rStyle w:val="StyleUnderline"/>
        </w:rPr>
        <w:t xml:space="preserve">Legal certainty on an international level </w:t>
      </w:r>
      <w:r w:rsidRPr="001E22A7">
        <w:rPr>
          <w:rStyle w:val="StyleUnderline"/>
          <w:highlight w:val="green"/>
        </w:rPr>
        <w:t>would greatly benefit the space industry</w:t>
      </w:r>
      <w:r w:rsidRPr="00CD0156">
        <w:rPr>
          <w:rStyle w:val="StyleUnderline"/>
        </w:rPr>
        <w:t>.</w:t>
      </w:r>
      <w:r w:rsidRPr="00CD0156">
        <w:rPr>
          <w:sz w:val="16"/>
        </w:rPr>
        <w:t xml:space="preserve"> The </w:t>
      </w:r>
      <w:r w:rsidRPr="00CD0156">
        <w:rPr>
          <w:rStyle w:val="StyleUnderline"/>
        </w:rPr>
        <w:t>existing risks of space ventures would be minimized as private companies</w:t>
      </w:r>
      <w:r w:rsidRPr="00CD0156">
        <w:rPr>
          <w:sz w:val="16"/>
        </w:rPr>
        <w:t xml:space="preserve"> would </w:t>
      </w:r>
      <w:r w:rsidRPr="00CD0156">
        <w:rPr>
          <w:rStyle w:val="StyleUnderline"/>
        </w:rPr>
        <w:t xml:space="preserve">know what they are up against. This could give a boost to private enterprises to be </w:t>
      </w:r>
      <w:r w:rsidRPr="00CD0156">
        <w:rPr>
          <w:rStyle w:val="Emphasis"/>
        </w:rPr>
        <w:t>more</w:t>
      </w:r>
      <w:r w:rsidRPr="00CD0156">
        <w:rPr>
          <w:sz w:val="16"/>
        </w:rPr>
        <w:t xml:space="preserve"> technologically </w:t>
      </w:r>
      <w:r w:rsidRPr="00CD0156">
        <w:rPr>
          <w:rStyle w:val="Emphasis"/>
        </w:rPr>
        <w:t>innovative</w:t>
      </w:r>
      <w:r w:rsidRPr="00CD0156">
        <w:rPr>
          <w:sz w:val="16"/>
        </w:rPr>
        <w:t xml:space="preserve"> and entrepreneurial </w:t>
      </w:r>
      <w:r w:rsidRPr="00CD0156">
        <w:rPr>
          <w:rStyle w:val="StyleUnderline"/>
        </w:rPr>
        <w:t>when it comes to</w:t>
      </w:r>
      <w:r w:rsidRPr="00CD0156">
        <w:rPr>
          <w:sz w:val="16"/>
        </w:rPr>
        <w:t xml:space="preserve"> outer </w:t>
      </w:r>
      <w:r w:rsidRPr="001E22A7">
        <w:rPr>
          <w:rStyle w:val="StyleUnderline"/>
          <w:highlight w:val="green"/>
        </w:rPr>
        <w:t xml:space="preserve">space exploration. The prospect of </w:t>
      </w:r>
      <w:r w:rsidRPr="001E22A7">
        <w:rPr>
          <w:rStyle w:val="Emphasis"/>
          <w:highlight w:val="green"/>
        </w:rPr>
        <w:t>gaining property rights</w:t>
      </w:r>
      <w:r w:rsidRPr="001E22A7">
        <w:rPr>
          <w:rStyle w:val="StyleUnderline"/>
          <w:highlight w:val="green"/>
        </w:rPr>
        <w:t xml:space="preserve"> might push them to undergo </w:t>
      </w:r>
      <w:r w:rsidRPr="001E22A7">
        <w:rPr>
          <w:rStyle w:val="Emphasis"/>
          <w:highlight w:val="green"/>
        </w:rPr>
        <w:t>more</w:t>
      </w:r>
      <w:r w:rsidRPr="00CD0156">
        <w:rPr>
          <w:rStyle w:val="Emphasis"/>
        </w:rPr>
        <w:t xml:space="preserve"> fully realized expeditions</w:t>
      </w:r>
      <w:r w:rsidRPr="00CD0156">
        <w:rPr>
          <w:rStyle w:val="StyleUnderline"/>
        </w:rPr>
        <w:t xml:space="preserve"> for </w:t>
      </w:r>
      <w:r w:rsidRPr="00CD0156">
        <w:rPr>
          <w:rStyle w:val="Emphasis"/>
        </w:rPr>
        <w:t>larger</w:t>
      </w:r>
      <w:r w:rsidRPr="00CD0156">
        <w:rPr>
          <w:sz w:val="16"/>
        </w:rPr>
        <w:t xml:space="preserve"> and fixed </w:t>
      </w:r>
      <w:r w:rsidRPr="00CD0156">
        <w:rPr>
          <w:rStyle w:val="Emphasis"/>
        </w:rPr>
        <w:t>r</w:t>
      </w:r>
      <w:r w:rsidRPr="001E22A7">
        <w:rPr>
          <w:rStyle w:val="Emphasis"/>
          <w:highlight w:val="green"/>
        </w:rPr>
        <w:t>ewards</w:t>
      </w:r>
      <w:r w:rsidRPr="00CD0156">
        <w:rPr>
          <w:sz w:val="16"/>
        </w:rPr>
        <w:t>. The legal regime should however ensure fairness and order between the competing space entrepreneurs.195</w:t>
      </w:r>
    </w:p>
    <w:p w14:paraId="31C78BD9" w14:textId="77777777" w:rsidR="001E22A7" w:rsidRDefault="001E22A7" w:rsidP="001E22A7">
      <w:pPr>
        <w:pStyle w:val="Heading4"/>
      </w:pPr>
      <w:r>
        <w:t>Immeasurable expected value outweighs.</w:t>
      </w:r>
    </w:p>
    <w:p w14:paraId="4F4CBFD9" w14:textId="77777777" w:rsidR="001E22A7" w:rsidRPr="00203E5E" w:rsidRDefault="001E22A7" w:rsidP="001E22A7">
      <w:r w:rsidRPr="00203E5E">
        <w:rPr>
          <w:rStyle w:val="Style13ptBold"/>
        </w:rPr>
        <w:t>Baum 16</w:t>
      </w:r>
      <w:r>
        <w:t xml:space="preserve"> –</w:t>
      </w:r>
      <w:r w:rsidRPr="00203E5E">
        <w:t xml:space="preserve"> Executive Director of the Global Catastrophic Risk Institute</w:t>
      </w:r>
      <w:r>
        <w:t> [</w:t>
      </w:r>
      <w:r w:rsidRPr="00203E5E">
        <w:t>Seth D. Baum</w:t>
      </w:r>
      <w:r>
        <w:t>,</w:t>
      </w:r>
      <w:r w:rsidRPr="00203E5E">
        <w:t xml:space="preserve"> </w:t>
      </w:r>
      <w:r>
        <w:t>“The Ethics of Outer Space: A Consequentialist Perspective,” 2016, Springer, pp. 115-116, EA]</w:t>
      </w:r>
    </w:p>
    <w:p w14:paraId="4E68D4A1" w14:textId="77777777" w:rsidR="001E22A7" w:rsidRPr="00BC6E0D" w:rsidRDefault="001E22A7" w:rsidP="001E22A7">
      <w:pPr>
        <w:rPr>
          <w:rStyle w:val="StyleUnderline"/>
        </w:rPr>
      </w:pPr>
      <w:r w:rsidRPr="00203E5E">
        <w:rPr>
          <w:rStyle w:val="StyleUnderline"/>
        </w:rPr>
        <w:t xml:space="preserve">Space </w:t>
      </w:r>
      <w:r w:rsidRPr="006D2C78">
        <w:rPr>
          <w:rStyle w:val="StyleUnderline"/>
          <w:highlight w:val="green"/>
        </w:rPr>
        <w:t>colonization</w:t>
      </w:r>
      <w:r w:rsidRPr="00BC6E0D">
        <w:rPr>
          <w:sz w:val="16"/>
        </w:rPr>
        <w:t xml:space="preserve"> is notable because it </w:t>
      </w:r>
      <w:r w:rsidRPr="00203E5E">
        <w:rPr>
          <w:rStyle w:val="StyleUnderline"/>
        </w:rPr>
        <w:t>may</w:t>
      </w:r>
      <w:r w:rsidRPr="00BC6E0D">
        <w:rPr>
          <w:sz w:val="16"/>
        </w:rPr>
        <w:t xml:space="preserve"> be able to </w:t>
      </w:r>
      <w:r w:rsidRPr="006D2C78">
        <w:rPr>
          <w:rStyle w:val="StyleUnderline"/>
          <w:highlight w:val="green"/>
        </w:rPr>
        <w:t>bring</w:t>
      </w:r>
      <w:r w:rsidRPr="00203E5E">
        <w:rPr>
          <w:rStyle w:val="Emphasis"/>
        </w:rPr>
        <w:t xml:space="preserve"> utterly </w:t>
      </w:r>
      <w:r w:rsidRPr="006D2C78">
        <w:rPr>
          <w:rStyle w:val="Emphasis"/>
          <w:highlight w:val="green"/>
        </w:rPr>
        <w:t>immense</w:t>
      </w:r>
      <w:r w:rsidRPr="00203E5E">
        <w:rPr>
          <w:rStyle w:val="Emphasis"/>
        </w:rPr>
        <w:t xml:space="preserve"> increases in</w:t>
      </w:r>
      <w:r w:rsidRPr="00BC6E0D">
        <w:rPr>
          <w:sz w:val="16"/>
        </w:rPr>
        <w:t xml:space="preserve"> intrinsic </w:t>
      </w:r>
      <w:r w:rsidRPr="006D2C78">
        <w:rPr>
          <w:rStyle w:val="Emphasis"/>
          <w:highlight w:val="green"/>
        </w:rPr>
        <w:t>value</w:t>
      </w:r>
      <w:r w:rsidRPr="00203E5E">
        <w:rPr>
          <w:rStyle w:val="Emphasis"/>
        </w:rPr>
        <w:t>.</w:t>
      </w:r>
      <w:r w:rsidRPr="00BC6E0D">
        <w:rPr>
          <w:sz w:val="16"/>
        </w:rPr>
        <w:t xml:space="preserve"> Early colonies might start small, given that other planets and moons have inhospitable environments. However,</w:t>
      </w:r>
      <w:r w:rsidRPr="00413B2B">
        <w:rPr>
          <w:rStyle w:val="StyleUnderline"/>
        </w:rPr>
        <w:t xml:space="preserve"> </w:t>
      </w:r>
      <w:r w:rsidRPr="006D2C78">
        <w:rPr>
          <w:rStyle w:val="StyleUnderline"/>
        </w:rPr>
        <w:t>it may be possible to build</w:t>
      </w:r>
      <w:r w:rsidRPr="00413B2B">
        <w:rPr>
          <w:rStyle w:val="Emphasis"/>
        </w:rPr>
        <w:t xml:space="preserve"> large indoor colonies</w:t>
      </w:r>
      <w:r w:rsidRPr="00413B2B">
        <w:rPr>
          <w:rStyle w:val="StyleUnderline"/>
        </w:rPr>
        <w:t xml:space="preserve"> or create</w:t>
      </w:r>
      <w:r w:rsidRPr="00413B2B">
        <w:rPr>
          <w:rStyle w:val="Emphasis"/>
        </w:rPr>
        <w:t xml:space="preserve"> more hospitable outdoor environments</w:t>
      </w:r>
      <w:r w:rsidRPr="00BC6E0D">
        <w:rPr>
          <w:sz w:val="16"/>
        </w:rPr>
        <w:t xml:space="preserve"> (i.e., terraforming). </w:t>
      </w:r>
      <w:r w:rsidRPr="00413B2B">
        <w:rPr>
          <w:rStyle w:val="StyleUnderline"/>
        </w:rPr>
        <w:t xml:space="preserve">Even just on other planets and moons in the Solar System, space </w:t>
      </w:r>
      <w:r w:rsidRPr="006D2C78">
        <w:rPr>
          <w:rStyle w:val="StyleUnderline"/>
          <w:highlight w:val="green"/>
        </w:rPr>
        <w:t>colonies</w:t>
      </w:r>
      <w:r w:rsidRPr="00413B2B">
        <w:rPr>
          <w:rStyle w:val="StyleUnderline"/>
        </w:rPr>
        <w:t xml:space="preserve"> could </w:t>
      </w:r>
      <w:r w:rsidRPr="006D2C78">
        <w:rPr>
          <w:rStyle w:val="Emphasis"/>
          <w:highlight w:val="green"/>
        </w:rPr>
        <w:t>multiply</w:t>
      </w:r>
      <w:r w:rsidRPr="00413B2B">
        <w:rPr>
          <w:rStyle w:val="Emphasis"/>
        </w:rPr>
        <w:t xml:space="preserve"> the total </w:t>
      </w:r>
      <w:r w:rsidRPr="006D2C78">
        <w:rPr>
          <w:rStyle w:val="Emphasis"/>
          <w:highlight w:val="green"/>
        </w:rPr>
        <w:t>area</w:t>
      </w:r>
      <w:r w:rsidRPr="00413B2B">
        <w:rPr>
          <w:rStyle w:val="Emphasis"/>
        </w:rPr>
        <w:t xml:space="preserve"> available </w:t>
      </w:r>
      <w:r w:rsidRPr="006D2C78">
        <w:rPr>
          <w:rStyle w:val="Emphasis"/>
          <w:highlight w:val="green"/>
        </w:rPr>
        <w:t>for</w:t>
      </w:r>
      <w:r w:rsidRPr="00413B2B">
        <w:rPr>
          <w:rStyle w:val="Emphasis"/>
        </w:rPr>
        <w:t xml:space="preserve"> human </w:t>
      </w:r>
      <w:r w:rsidRPr="006D2C78">
        <w:rPr>
          <w:rStyle w:val="Emphasis"/>
          <w:highlight w:val="green"/>
        </w:rPr>
        <w:t>habitation</w:t>
      </w:r>
      <w:r w:rsidRPr="00BC6E0D">
        <w:rPr>
          <w:sz w:val="16"/>
        </w:rPr>
        <w:t xml:space="preserve">. And </w:t>
      </w:r>
      <w:r w:rsidRPr="00BC6E0D">
        <w:rPr>
          <w:rStyle w:val="StyleUnderline"/>
        </w:rPr>
        <w:t>there are many more planets around other stars</w:t>
      </w:r>
      <w:r w:rsidRPr="00BC6E0D">
        <w:rPr>
          <w:sz w:val="16"/>
        </w:rPr>
        <w:t xml:space="preserve">, as ongoing research on exoplanets is now learning. </w:t>
      </w:r>
      <w:r w:rsidRPr="00BC6E0D">
        <w:rPr>
          <w:rStyle w:val="StyleUnderline"/>
        </w:rPr>
        <w:t xml:space="preserve">One recent study estimates </w:t>
      </w:r>
      <w:r w:rsidRPr="00BC6E0D">
        <w:rPr>
          <w:rStyle w:val="Emphasis"/>
        </w:rPr>
        <w:t>22 % of Sun-like stars have Earth-like exoplanets</w:t>
      </w:r>
      <w:r w:rsidRPr="00BC6E0D">
        <w:rPr>
          <w:sz w:val="16"/>
        </w:rPr>
        <w:t xml:space="preserve"> (</w:t>
      </w:r>
      <w:proofErr w:type="spellStart"/>
      <w:r w:rsidRPr="00BC6E0D">
        <w:rPr>
          <w:sz w:val="16"/>
        </w:rPr>
        <w:t>Petigura</w:t>
      </w:r>
      <w:proofErr w:type="spellEnd"/>
      <w:r w:rsidRPr="00BC6E0D">
        <w:rPr>
          <w:sz w:val="16"/>
        </w:rPr>
        <w:t xml:space="preserve"> et al. 2013), </w:t>
      </w:r>
      <w:r w:rsidRPr="00BC6E0D">
        <w:rPr>
          <w:rStyle w:val="StyleUnderline"/>
        </w:rPr>
        <w:t>implying billions to tens of billions of</w:t>
      </w:r>
      <w:r w:rsidRPr="00BC6E0D">
        <w:rPr>
          <w:sz w:val="16"/>
        </w:rPr>
        <w:t xml:space="preserve"> potentially </w:t>
      </w:r>
      <w:r w:rsidRPr="00BC6E0D">
        <w:rPr>
          <w:rStyle w:val="StyleUnderline"/>
        </w:rPr>
        <w:t>habitable planets across the galaxy.</w:t>
      </w:r>
    </w:p>
    <w:p w14:paraId="26B1F470" w14:textId="77777777" w:rsidR="001E22A7" w:rsidRPr="00BC6E0D" w:rsidRDefault="001E22A7" w:rsidP="001E22A7">
      <w:pPr>
        <w:rPr>
          <w:sz w:val="16"/>
        </w:rPr>
      </w:pPr>
      <w:r w:rsidRPr="00BC6E0D">
        <w:rPr>
          <w:rStyle w:val="StyleUnderline"/>
        </w:rPr>
        <w:t>Opportunities at any</w:t>
      </w:r>
      <w:r w:rsidRPr="00BC6E0D">
        <w:rPr>
          <w:sz w:val="16"/>
        </w:rPr>
        <w:t xml:space="preserve"> given </w:t>
      </w:r>
      <w:r w:rsidRPr="00BC6E0D">
        <w:rPr>
          <w:rStyle w:val="StyleUnderline"/>
        </w:rPr>
        <w:t>star may</w:t>
      </w:r>
      <w:r w:rsidRPr="00BC6E0D">
        <w:rPr>
          <w:sz w:val="16"/>
        </w:rPr>
        <w:t xml:space="preserve"> also </w:t>
      </w:r>
      <w:r w:rsidRPr="00BC6E0D">
        <w:rPr>
          <w:rStyle w:val="StyleUnderline"/>
        </w:rPr>
        <w:t>be quite</w:t>
      </w:r>
      <w:r w:rsidRPr="00BC6E0D">
        <w:rPr>
          <w:sz w:val="16"/>
        </w:rPr>
        <w:t xml:space="preserve"> a bit </w:t>
      </w:r>
      <w:r w:rsidRPr="00BC6E0D">
        <w:rPr>
          <w:rStyle w:val="StyleUnderline"/>
        </w:rPr>
        <w:t>greater than those available only on planets</w:t>
      </w:r>
      <w:r w:rsidRPr="00BC6E0D">
        <w:rPr>
          <w:sz w:val="16"/>
        </w:rPr>
        <w:t xml:space="preserve">. Earth only receives about one two-billionth of the Sun’s radiation. </w:t>
      </w:r>
      <w:r w:rsidRPr="00BC6E0D">
        <w:rPr>
          <w:rStyle w:val="StyleUnderline"/>
        </w:rPr>
        <w:t xml:space="preserve">To collect all the Sun’s radiation, humanity would need a </w:t>
      </w:r>
      <w:r w:rsidRPr="006D2C78">
        <w:rPr>
          <w:rStyle w:val="Emphasis"/>
          <w:highlight w:val="green"/>
        </w:rPr>
        <w:t>Dyson</w:t>
      </w:r>
      <w:r w:rsidRPr="006D2C78">
        <w:rPr>
          <w:rStyle w:val="StyleUnderline"/>
          <w:highlight w:val="green"/>
        </w:rPr>
        <w:t xml:space="preserve"> </w:t>
      </w:r>
      <w:r w:rsidRPr="006D2C78">
        <w:rPr>
          <w:rStyle w:val="Emphasis"/>
          <w:highlight w:val="green"/>
        </w:rPr>
        <w:t>swarm</w:t>
      </w:r>
      <w:r w:rsidRPr="00BC6E0D">
        <w:rPr>
          <w:sz w:val="16"/>
        </w:rPr>
        <w:t xml:space="preserve"> (named after Dyson 1960), which is </w:t>
      </w:r>
      <w:r w:rsidRPr="00BC6E0D">
        <w:rPr>
          <w:rStyle w:val="StyleUnderline"/>
        </w:rPr>
        <w:t>a series of structures that surrounds a star, collecting its radiation to power a civilization. A Dyson swarm around the Sun could</w:t>
      </w:r>
      <w:r w:rsidRPr="00BC6E0D">
        <w:rPr>
          <w:sz w:val="16"/>
        </w:rPr>
        <w:t xml:space="preserve"> potentially </w:t>
      </w:r>
      <w:r w:rsidRPr="006D2C78">
        <w:rPr>
          <w:rStyle w:val="Emphasis"/>
          <w:highlight w:val="green"/>
        </w:rPr>
        <w:t>enable</w:t>
      </w:r>
      <w:r w:rsidRPr="00BC6E0D">
        <w:rPr>
          <w:rStyle w:val="StyleUnderline"/>
        </w:rPr>
        <w:t xml:space="preserve"> a </w:t>
      </w:r>
      <w:r w:rsidRPr="006D2C78">
        <w:rPr>
          <w:rStyle w:val="Emphasis"/>
          <w:highlight w:val="green"/>
        </w:rPr>
        <w:t>civilization a billion times larger</w:t>
      </w:r>
      <w:r w:rsidRPr="00BC6E0D">
        <w:rPr>
          <w:rStyle w:val="StyleUnderline"/>
        </w:rPr>
        <w:t xml:space="preserve"> than</w:t>
      </w:r>
      <w:r w:rsidRPr="00BC6E0D">
        <w:rPr>
          <w:sz w:val="16"/>
        </w:rPr>
        <w:t xml:space="preserve"> is </w:t>
      </w:r>
      <w:r w:rsidRPr="00BC6E0D">
        <w:rPr>
          <w:rStyle w:val="StyleUnderline"/>
        </w:rPr>
        <w:t>possible on Earth</w:t>
      </w:r>
      <w:r w:rsidRPr="00BC6E0D">
        <w:rPr>
          <w:sz w:val="16"/>
        </w:rPr>
        <w:t xml:space="preserve">. Likewise, </w:t>
      </w:r>
      <w:r w:rsidRPr="00BC6E0D">
        <w:rPr>
          <w:rStyle w:val="StyleUnderline"/>
        </w:rPr>
        <w:t xml:space="preserve">Dyson swarms around one billion stars would bring humanity approximately </w:t>
      </w:r>
      <w:r w:rsidRPr="00BC6E0D">
        <w:rPr>
          <w:rStyle w:val="Emphasis"/>
        </w:rPr>
        <w:t>10</w:t>
      </w:r>
      <w:r w:rsidRPr="00BC6E0D">
        <w:rPr>
          <w:rStyle w:val="Emphasis"/>
          <w:vertAlign w:val="superscript"/>
        </w:rPr>
        <w:t>18</w:t>
      </w:r>
      <w:r w:rsidRPr="00BC6E0D">
        <w:rPr>
          <w:sz w:val="16"/>
        </w:rPr>
        <w:t xml:space="preserve"> (one billion–billion) </w:t>
      </w:r>
      <w:r w:rsidRPr="00BC6E0D">
        <w:rPr>
          <w:rStyle w:val="Emphasis"/>
        </w:rPr>
        <w:t>times more energy</w:t>
      </w:r>
      <w:r w:rsidRPr="00BC6E0D">
        <w:rPr>
          <w:sz w:val="16"/>
        </w:rPr>
        <w:t xml:space="preserve"> per unit time.</w:t>
      </w:r>
    </w:p>
    <w:p w14:paraId="13FB3F43" w14:textId="77777777" w:rsidR="001E22A7" w:rsidRPr="00871E12" w:rsidRDefault="001E22A7" w:rsidP="001E22A7">
      <w:pPr>
        <w:rPr>
          <w:sz w:val="16"/>
        </w:rPr>
      </w:pPr>
      <w:r w:rsidRPr="00BC6E0D">
        <w:rPr>
          <w:rStyle w:val="StyleUnderline"/>
        </w:rPr>
        <w:t xml:space="preserve">Space </w:t>
      </w:r>
      <w:r w:rsidRPr="006D2C78">
        <w:rPr>
          <w:rStyle w:val="StyleUnderline"/>
          <w:highlight w:val="green"/>
        </w:rPr>
        <w:t>colonies</w:t>
      </w:r>
      <w:r w:rsidRPr="00BC6E0D">
        <w:rPr>
          <w:rStyle w:val="StyleUnderline"/>
        </w:rPr>
        <w:t xml:space="preserve"> could</w:t>
      </w:r>
      <w:r w:rsidRPr="00871E12">
        <w:rPr>
          <w:sz w:val="16"/>
        </w:rPr>
        <w:t xml:space="preserve"> also </w:t>
      </w:r>
      <w:r w:rsidRPr="006D2C78">
        <w:rPr>
          <w:rStyle w:val="StyleUnderline"/>
          <w:highlight w:val="green"/>
        </w:rPr>
        <w:t>increase</w:t>
      </w:r>
      <w:r w:rsidRPr="00BC6E0D">
        <w:rPr>
          <w:rStyle w:val="StyleUnderline"/>
        </w:rPr>
        <w:t xml:space="preserve"> the</w:t>
      </w:r>
      <w:r w:rsidRPr="00871E12">
        <w:rPr>
          <w:sz w:val="16"/>
        </w:rPr>
        <w:t xml:space="preserve"> amount of </w:t>
      </w:r>
      <w:r w:rsidRPr="006D2C78">
        <w:rPr>
          <w:rStyle w:val="Emphasis"/>
          <w:highlight w:val="green"/>
        </w:rPr>
        <w:t>time</w:t>
      </w:r>
      <w:r w:rsidRPr="00BC6E0D">
        <w:rPr>
          <w:rStyle w:val="StyleUnderline"/>
        </w:rPr>
        <w:t xml:space="preserve"> </w:t>
      </w:r>
      <w:r w:rsidRPr="00871E12">
        <w:rPr>
          <w:rStyle w:val="Emphasis"/>
        </w:rPr>
        <w:t>available</w:t>
      </w:r>
      <w:r w:rsidRPr="00BC6E0D">
        <w:rPr>
          <w:rStyle w:val="StyleUnderline"/>
        </w:rPr>
        <w:t xml:space="preserve"> </w:t>
      </w:r>
      <w:r w:rsidRPr="006D2C78">
        <w:rPr>
          <w:rStyle w:val="StyleUnderline"/>
          <w:highlight w:val="green"/>
        </w:rPr>
        <w:t>for</w:t>
      </w:r>
      <w:r w:rsidRPr="00BC6E0D">
        <w:rPr>
          <w:rStyle w:val="StyleUnderline"/>
        </w:rPr>
        <w:t xml:space="preserve"> human </w:t>
      </w:r>
      <w:r w:rsidRPr="006D2C78">
        <w:rPr>
          <w:rStyle w:val="StyleUnderline"/>
          <w:highlight w:val="green"/>
        </w:rPr>
        <w:t>civilization</w:t>
      </w:r>
      <w:r w:rsidRPr="00871E12">
        <w:rPr>
          <w:rStyle w:val="StyleUnderline"/>
        </w:rPr>
        <w:t>. Earth will remain habitable for a few billion more years</w:t>
      </w:r>
      <w:r w:rsidRPr="00871E12">
        <w:rPr>
          <w:sz w:val="16"/>
        </w:rPr>
        <w:t xml:space="preserve"> (O’Malley-James et al. 2014). </w:t>
      </w:r>
      <w:r w:rsidRPr="00871E12">
        <w:rPr>
          <w:rStyle w:val="StyleUnderline"/>
        </w:rPr>
        <w:t>Stars will continue shining for about 10</w:t>
      </w:r>
      <w:r w:rsidRPr="00871E12">
        <w:rPr>
          <w:rStyle w:val="StyleUnderline"/>
          <w:vertAlign w:val="superscript"/>
        </w:rPr>
        <w:t>14</w:t>
      </w:r>
      <w:r w:rsidRPr="00871E12">
        <w:rPr>
          <w:rStyle w:val="StyleUnderline"/>
        </w:rPr>
        <w:t xml:space="preserve"> more years </w:t>
      </w:r>
      <w:r w:rsidRPr="00871E12">
        <w:rPr>
          <w:sz w:val="16"/>
        </w:rPr>
        <w:t xml:space="preserve">(Adams 2008). </w:t>
      </w:r>
      <w:r w:rsidRPr="00871E12">
        <w:rPr>
          <w:rStyle w:val="StyleUnderline"/>
        </w:rPr>
        <w:t xml:space="preserve">That </w:t>
      </w:r>
      <w:r w:rsidRPr="006D2C78">
        <w:rPr>
          <w:rStyle w:val="StyleUnderline"/>
          <w:highlight w:val="green"/>
        </w:rPr>
        <w:t>gives</w:t>
      </w:r>
      <w:r w:rsidRPr="00871E12">
        <w:rPr>
          <w:rStyle w:val="StyleUnderline"/>
        </w:rPr>
        <w:t xml:space="preserve"> us </w:t>
      </w:r>
      <w:r w:rsidRPr="00871E12">
        <w:rPr>
          <w:sz w:val="16"/>
        </w:rPr>
        <w:t>an additional 10</w:t>
      </w:r>
      <w:r w:rsidRPr="00871E12">
        <w:rPr>
          <w:sz w:val="16"/>
          <w:vertAlign w:val="superscript"/>
        </w:rPr>
        <w:t>5</w:t>
      </w:r>
      <w:r w:rsidRPr="00871E12">
        <w:rPr>
          <w:sz w:val="16"/>
        </w:rPr>
        <w:t xml:space="preserve"> times more energy, for a total of </w:t>
      </w:r>
      <w:r w:rsidRPr="006D2C78">
        <w:rPr>
          <w:rStyle w:val="Emphasis"/>
          <w:highlight w:val="green"/>
        </w:rPr>
        <w:t>10</w:t>
      </w:r>
      <w:r w:rsidRPr="006D2C78">
        <w:rPr>
          <w:rStyle w:val="Emphasis"/>
          <w:highlight w:val="green"/>
          <w:vertAlign w:val="superscript"/>
        </w:rPr>
        <w:t>23</w:t>
      </w:r>
      <w:r w:rsidRPr="00871E12">
        <w:rPr>
          <w:rStyle w:val="Emphasis"/>
        </w:rPr>
        <w:t xml:space="preserve"> times </w:t>
      </w:r>
      <w:r w:rsidRPr="006D2C78">
        <w:rPr>
          <w:rStyle w:val="Emphasis"/>
          <w:highlight w:val="green"/>
        </w:rPr>
        <w:t xml:space="preserve">more </w:t>
      </w:r>
      <w:r w:rsidRPr="00C93DFB">
        <w:rPr>
          <w:rStyle w:val="Emphasis"/>
          <w:highlight w:val="green"/>
        </w:rPr>
        <w:t>energy</w:t>
      </w:r>
      <w:r w:rsidRPr="00871E12">
        <w:rPr>
          <w:rStyle w:val="StyleUnderline"/>
        </w:rPr>
        <w:t xml:space="preserve"> than is available on Earth. After</w:t>
      </w:r>
      <w:r w:rsidRPr="00871E12">
        <w:rPr>
          <w:sz w:val="16"/>
        </w:rPr>
        <w:t xml:space="preserve"> the </w:t>
      </w:r>
      <w:r w:rsidRPr="00871E12">
        <w:rPr>
          <w:rStyle w:val="StyleUnderline"/>
        </w:rPr>
        <w:t>stars fade, other energy sources may be available.</w:t>
      </w:r>
      <w:r w:rsidRPr="00871E12">
        <w:rPr>
          <w:sz w:val="16"/>
        </w:rPr>
        <w:t xml:space="preserve"> And </w:t>
      </w:r>
      <w:r w:rsidRPr="00871E12">
        <w:rPr>
          <w:rStyle w:val="StyleUnderline"/>
        </w:rPr>
        <w:t>even if our current universe</w:t>
      </w:r>
      <w:r w:rsidRPr="00871E12">
        <w:rPr>
          <w:sz w:val="16"/>
        </w:rPr>
        <w:t xml:space="preserve"> eventually </w:t>
      </w:r>
      <w:r w:rsidRPr="00871E12">
        <w:rPr>
          <w:rStyle w:val="StyleUnderline"/>
        </w:rPr>
        <w:t xml:space="preserve">becomes uninhabitable, </w:t>
      </w:r>
      <w:r w:rsidRPr="006D2C78">
        <w:rPr>
          <w:rStyle w:val="StyleUnderline"/>
          <w:highlight w:val="green"/>
        </w:rPr>
        <w:t xml:space="preserve">it may be possible to </w:t>
      </w:r>
      <w:r w:rsidRPr="006D2C78">
        <w:rPr>
          <w:rStyle w:val="Emphasis"/>
          <w:highlight w:val="green"/>
        </w:rPr>
        <w:t>move to other universes</w:t>
      </w:r>
      <w:r w:rsidRPr="00871E12">
        <w:rPr>
          <w:sz w:val="16"/>
        </w:rPr>
        <w:t xml:space="preserve"> (Kaku 2005). The physics here is speculative, but it cannot be ruled out, and hence </w:t>
      </w:r>
      <w:r w:rsidRPr="006D2C78">
        <w:rPr>
          <w:rStyle w:val="StyleUnderline"/>
          <w:highlight w:val="green"/>
        </w:rPr>
        <w:t>there is a nonzero chance of</w:t>
      </w:r>
      <w:r w:rsidRPr="00871E12">
        <w:rPr>
          <w:sz w:val="16"/>
        </w:rPr>
        <w:t xml:space="preserve"> a </w:t>
      </w:r>
      <w:r w:rsidRPr="00871E12">
        <w:rPr>
          <w:rStyle w:val="Emphasis"/>
        </w:rPr>
        <w:t xml:space="preserve">literally </w:t>
      </w:r>
      <w:r w:rsidRPr="006D2C78">
        <w:rPr>
          <w:rStyle w:val="Emphasis"/>
          <w:highlight w:val="green"/>
        </w:rPr>
        <w:t>infinite</w:t>
      </w:r>
      <w:r w:rsidRPr="00871E12">
        <w:rPr>
          <w:rStyle w:val="Emphasis"/>
        </w:rPr>
        <w:t xml:space="preserve"> opportunity for space </w:t>
      </w:r>
      <w:r w:rsidRPr="006D2C78">
        <w:rPr>
          <w:rStyle w:val="Emphasis"/>
          <w:highlight w:val="green"/>
        </w:rPr>
        <w:t>colonization</w:t>
      </w:r>
      <w:r w:rsidRPr="00871E12">
        <w:rPr>
          <w:sz w:val="16"/>
        </w:rPr>
        <w:t xml:space="preserve"> (Baum 2010a).</w:t>
      </w:r>
    </w:p>
    <w:p w14:paraId="28B6A743" w14:textId="77777777" w:rsidR="001E22A7" w:rsidRPr="0004557F" w:rsidRDefault="001E22A7" w:rsidP="001E22A7">
      <w:pPr>
        <w:rPr>
          <w:rStyle w:val="StyleUnderline"/>
        </w:rPr>
      </w:pPr>
      <w:r w:rsidRPr="00413B2B">
        <w:rPr>
          <w:sz w:val="16"/>
        </w:rPr>
        <w:t>Whether the opportunity is infinite or merely, say, 10</w:t>
      </w:r>
      <w:r w:rsidRPr="00413B2B">
        <w:rPr>
          <w:sz w:val="16"/>
          <w:vertAlign w:val="superscript"/>
        </w:rPr>
        <w:t>23</w:t>
      </w:r>
      <w:r w:rsidRPr="00413B2B">
        <w:rPr>
          <w:sz w:val="16"/>
        </w:rPr>
        <w:t xml:space="preserve"> times larger than what can be done on Earth, </w:t>
      </w:r>
      <w:r w:rsidRPr="0004557F">
        <w:rPr>
          <w:rStyle w:val="StyleUnderline"/>
        </w:rPr>
        <w:t>the opportunity is</w:t>
      </w:r>
      <w:r w:rsidRPr="00413B2B">
        <w:rPr>
          <w:sz w:val="16"/>
        </w:rPr>
        <w:t xml:space="preserve"> clearly </w:t>
      </w:r>
      <w:r w:rsidRPr="0004557F">
        <w:rPr>
          <w:rStyle w:val="Emphasis"/>
        </w:rPr>
        <w:t>immens</w:t>
      </w:r>
      <w:r w:rsidRPr="0004557F">
        <w:rPr>
          <w:rStyle w:val="StyleUnderline"/>
        </w:rPr>
        <w:t>e. As long as space colonization is an improvement</w:t>
      </w:r>
      <w:r w:rsidRPr="00413B2B">
        <w:rPr>
          <w:sz w:val="16"/>
        </w:rPr>
        <w:t xml:space="preserve"> (Sect. 8.3.1), then it would seem that </w:t>
      </w:r>
      <w:r w:rsidRPr="0004557F">
        <w:rPr>
          <w:rStyle w:val="StyleUnderline"/>
        </w:rPr>
        <w:t xml:space="preserve">the consequentialist should </w:t>
      </w:r>
      <w:r w:rsidRPr="0004557F">
        <w:rPr>
          <w:rStyle w:val="Emphasis"/>
        </w:rPr>
        <w:t>prioritize</w:t>
      </w:r>
      <w:r w:rsidRPr="0004557F">
        <w:rPr>
          <w:rStyle w:val="StyleUnderline"/>
        </w:rPr>
        <w:t xml:space="preserve"> </w:t>
      </w:r>
      <w:r w:rsidRPr="0004557F">
        <w:rPr>
          <w:rStyle w:val="Emphasis"/>
        </w:rPr>
        <w:t>space</w:t>
      </w:r>
      <w:r w:rsidRPr="0004557F">
        <w:rPr>
          <w:rStyle w:val="StyleUnderline"/>
        </w:rPr>
        <w:t xml:space="preserve"> </w:t>
      </w:r>
      <w:r w:rsidRPr="0004557F">
        <w:rPr>
          <w:rStyle w:val="Emphasis"/>
        </w:rPr>
        <w:t>colonizatio</w:t>
      </w:r>
      <w:r w:rsidRPr="0004557F">
        <w:rPr>
          <w:rStyle w:val="StyleUnderline"/>
        </w:rPr>
        <w:t xml:space="preserve">n. </w:t>
      </w:r>
      <w:r w:rsidRPr="006D2C78">
        <w:rPr>
          <w:rStyle w:val="StyleUnderline"/>
          <w:highlight w:val="green"/>
        </w:rPr>
        <w:t xml:space="preserve">The </w:t>
      </w:r>
      <w:r w:rsidRPr="006D2C78">
        <w:rPr>
          <w:rStyle w:val="Emphasis"/>
          <w:highlight w:val="green"/>
        </w:rPr>
        <w:t>sooner</w:t>
      </w:r>
      <w:r w:rsidRPr="0004557F">
        <w:rPr>
          <w:rStyle w:val="StyleUnderline"/>
        </w:rPr>
        <w:t xml:space="preserve"> space colonization begins, </w:t>
      </w:r>
      <w:r w:rsidRPr="006D2C78">
        <w:rPr>
          <w:rStyle w:val="StyleUnderline"/>
          <w:highlight w:val="green"/>
        </w:rPr>
        <w:t>the</w:t>
      </w:r>
      <w:r w:rsidRPr="006D2C78">
        <w:rPr>
          <w:rStyle w:val="Emphasis"/>
          <w:highlight w:val="green"/>
        </w:rPr>
        <w:t xml:space="preserve"> more</w:t>
      </w:r>
      <w:r w:rsidRPr="00413B2B">
        <w:rPr>
          <w:sz w:val="16"/>
        </w:rPr>
        <w:t xml:space="preserve"> of its </w:t>
      </w:r>
      <w:r w:rsidRPr="0004557F">
        <w:rPr>
          <w:rStyle w:val="Emphasis"/>
        </w:rPr>
        <w:t xml:space="preserve">immense </w:t>
      </w:r>
      <w:r w:rsidRPr="006D2C78">
        <w:rPr>
          <w:rStyle w:val="Emphasis"/>
          <w:highlight w:val="green"/>
        </w:rPr>
        <w:t>opportunity</w:t>
      </w:r>
      <w:r w:rsidRPr="0004557F">
        <w:rPr>
          <w:rStyle w:val="Emphasis"/>
        </w:rPr>
        <w:t xml:space="preserve"> can be gained.</w:t>
      </w:r>
      <w:r w:rsidRPr="00413B2B">
        <w:rPr>
          <w:sz w:val="16"/>
        </w:rPr>
        <w:t xml:space="preserve"> Indeed, </w:t>
      </w:r>
      <w:proofErr w:type="spellStart"/>
      <w:r w:rsidRPr="00413B2B">
        <w:rPr>
          <w:sz w:val="16"/>
        </w:rPr>
        <w:t>Ćirković</w:t>
      </w:r>
      <w:proofErr w:type="spellEnd"/>
      <w:r w:rsidRPr="00413B2B">
        <w:rPr>
          <w:sz w:val="16"/>
        </w:rPr>
        <w:t xml:space="preserve"> (2002) estimates </w:t>
      </w:r>
      <w:r w:rsidRPr="006D2C78">
        <w:rPr>
          <w:rStyle w:val="Emphasis"/>
          <w:highlight w:val="green"/>
        </w:rPr>
        <w:t>5 × 10</w:t>
      </w:r>
      <w:r w:rsidRPr="006D2C78">
        <w:rPr>
          <w:rStyle w:val="Emphasis"/>
          <w:highlight w:val="green"/>
          <w:vertAlign w:val="superscript"/>
        </w:rPr>
        <w:t>46</w:t>
      </w:r>
      <w:r w:rsidRPr="006D2C78">
        <w:rPr>
          <w:rStyle w:val="Emphasis"/>
          <w:highlight w:val="green"/>
        </w:rPr>
        <w:t xml:space="preserve"> human lifetimes are lost</w:t>
      </w:r>
      <w:r w:rsidRPr="006D2C78">
        <w:rPr>
          <w:rStyle w:val="StyleUnderline"/>
          <w:highlight w:val="green"/>
        </w:rPr>
        <w:t xml:space="preserve"> for every century</w:t>
      </w:r>
      <w:r w:rsidRPr="0004557F">
        <w:rPr>
          <w:rStyle w:val="StyleUnderline"/>
        </w:rPr>
        <w:t xml:space="preserve"> in which space colonization is </w:t>
      </w:r>
      <w:r w:rsidRPr="00C93DFB">
        <w:rPr>
          <w:rStyle w:val="StyleUnderline"/>
          <w:highlight w:val="green"/>
        </w:rPr>
        <w:t>delayed</w:t>
      </w:r>
      <w:r w:rsidRPr="0004557F">
        <w:rPr>
          <w:rStyle w:val="StyleUnderline"/>
        </w:rPr>
        <w:t>.</w:t>
      </w:r>
    </w:p>
    <w:p w14:paraId="023B787B" w14:textId="77777777" w:rsidR="001E22A7" w:rsidRPr="00871E12" w:rsidRDefault="001E22A7" w:rsidP="001E22A7">
      <w:pPr>
        <w:rPr>
          <w:rStyle w:val="Emphasis"/>
        </w:rPr>
      </w:pPr>
      <w:r w:rsidRPr="00871E12">
        <w:rPr>
          <w:sz w:val="16"/>
        </w:rPr>
        <w:t xml:space="preserve">There can also be large value for space colonization under </w:t>
      </w:r>
      <w:proofErr w:type="spellStart"/>
      <w:r w:rsidRPr="00871E12">
        <w:rPr>
          <w:sz w:val="16"/>
        </w:rPr>
        <w:t>ecocentric</w:t>
      </w:r>
      <w:proofErr w:type="spellEnd"/>
      <w:r w:rsidRPr="00871E12">
        <w:rPr>
          <w:sz w:val="16"/>
        </w:rPr>
        <w:t xml:space="preserve"> intrinsic value. </w:t>
      </w:r>
      <w:r w:rsidRPr="00871E12">
        <w:rPr>
          <w:rStyle w:val="StyleUnderline"/>
        </w:rPr>
        <w:t>It is sometimes argued</w:t>
      </w:r>
      <w:r w:rsidRPr="00871E12">
        <w:rPr>
          <w:sz w:val="16"/>
        </w:rPr>
        <w:t xml:space="preserve"> that </w:t>
      </w:r>
      <w:r w:rsidRPr="00871E12">
        <w:rPr>
          <w:rStyle w:val="StyleUnderline"/>
        </w:rPr>
        <w:t>Earth would be better off without humans</w:t>
      </w:r>
      <w:r w:rsidRPr="00871E12">
        <w:rPr>
          <w:sz w:val="16"/>
        </w:rPr>
        <w:t xml:space="preserve">. For example, </w:t>
      </w:r>
      <w:r w:rsidRPr="00871E12">
        <w:rPr>
          <w:rStyle w:val="StyleUnderline"/>
        </w:rPr>
        <w:t>the Voluntary Human Extinction Movement states</w:t>
      </w:r>
      <w:r w:rsidRPr="00871E12">
        <w:rPr>
          <w:sz w:val="16"/>
        </w:rPr>
        <w:t xml:space="preserve"> that “</w:t>
      </w:r>
      <w:r w:rsidRPr="00871E12">
        <w:rPr>
          <w:rStyle w:val="StyleUnderline"/>
        </w:rPr>
        <w:t>Phasing out the human race by voluntarily ceasing to breed will allow Earth’s biosphere to return to good health</w:t>
      </w:r>
      <w:r w:rsidRPr="00871E12">
        <w:rPr>
          <w:sz w:val="16"/>
        </w:rPr>
        <w:t xml:space="preserve">” (http://vhemt.org, accessed 25 October 2015). However, </w:t>
      </w:r>
      <w:r w:rsidRPr="00871E12">
        <w:rPr>
          <w:rStyle w:val="StyleUnderline"/>
        </w:rPr>
        <w:t xml:space="preserve">this makes sense only if extraterrestrial locations are </w:t>
      </w:r>
      <w:r w:rsidRPr="00871E12">
        <w:rPr>
          <w:rStyle w:val="Emphasis"/>
        </w:rPr>
        <w:t>not</w:t>
      </w:r>
      <w:r w:rsidRPr="00871E12">
        <w:rPr>
          <w:rStyle w:val="StyleUnderline"/>
        </w:rPr>
        <w:t xml:space="preserve"> </w:t>
      </w:r>
      <w:r w:rsidRPr="00871E12">
        <w:rPr>
          <w:rStyle w:val="Emphasis"/>
        </w:rPr>
        <w:t>intrinsically</w:t>
      </w:r>
      <w:r w:rsidRPr="00871E12">
        <w:rPr>
          <w:rStyle w:val="StyleUnderline"/>
        </w:rPr>
        <w:t xml:space="preserve"> </w:t>
      </w:r>
      <w:r w:rsidRPr="00871E12">
        <w:rPr>
          <w:rStyle w:val="Emphasis"/>
        </w:rPr>
        <w:t>valued</w:t>
      </w:r>
      <w:r w:rsidRPr="00871E12">
        <w:rPr>
          <w:sz w:val="16"/>
        </w:rPr>
        <w:t xml:space="preserve">. Otherwise, </w:t>
      </w:r>
      <w:r w:rsidRPr="00871E12">
        <w:rPr>
          <w:rStyle w:val="StyleUnderline"/>
        </w:rPr>
        <w:t xml:space="preserve">exterminating humanity </w:t>
      </w:r>
      <w:r w:rsidRPr="00871E12">
        <w:rPr>
          <w:rStyle w:val="Emphasis"/>
        </w:rPr>
        <w:t>ruins the opportunity for humans to bring flourishing ecosystems into outer space.</w:t>
      </w:r>
      <w:r w:rsidRPr="00871E12">
        <w:rPr>
          <w:rStyle w:val="StyleUnderline"/>
        </w:rPr>
        <w:t xml:space="preserve"> Terraforming other planets or bringing ecosystems into Dyson swarms could bring</w:t>
      </w:r>
      <w:r w:rsidRPr="00871E12">
        <w:rPr>
          <w:rStyle w:val="Emphasis"/>
        </w:rPr>
        <w:t xml:space="preserve"> immense amounts of ecosystem flourishing.</w:t>
      </w:r>
    </w:p>
    <w:p w14:paraId="3E89B092" w14:textId="28B56D23" w:rsidR="001E22A7" w:rsidRDefault="001E22A7" w:rsidP="001E22A7"/>
    <w:p w14:paraId="588CE4A6" w14:textId="77777777" w:rsidR="001E22A7" w:rsidRDefault="001E22A7" w:rsidP="001E22A7">
      <w:pPr>
        <w:pStyle w:val="Heading4"/>
      </w:pPr>
      <w:r>
        <w:t xml:space="preserve">Private actors solve </w:t>
      </w:r>
      <w:r w:rsidRPr="00B90692">
        <w:rPr>
          <w:u w:val="single"/>
        </w:rPr>
        <w:t>space war</w:t>
      </w:r>
      <w:r>
        <w:t xml:space="preserve"> and specifically </w:t>
      </w:r>
      <w:r w:rsidRPr="00565ADD">
        <w:rPr>
          <w:u w:val="single"/>
        </w:rPr>
        <w:t>ASAT restraint</w:t>
      </w:r>
      <w:r>
        <w:t>.</w:t>
      </w:r>
    </w:p>
    <w:p w14:paraId="302C9710" w14:textId="77777777" w:rsidR="001E22A7" w:rsidRPr="0098202D" w:rsidRDefault="001E22A7" w:rsidP="001E22A7">
      <w:r w:rsidRPr="0098202D">
        <w:rPr>
          <w:rStyle w:val="Style13ptBold"/>
        </w:rPr>
        <w:t>Cobb 21</w:t>
      </w:r>
      <w:r>
        <w:t xml:space="preserve"> [</w:t>
      </w:r>
      <w:r w:rsidRPr="0098202D">
        <w:t>Wendy N. Whitman Cobb</w:t>
      </w:r>
      <w:r>
        <w:t>, Associate Professor of Strategy and Security Studies at the School of Advanced Air and Space Studies, “Privatizing Peace: How Commerce Can Reduce Conflict in Space,” 2021, Routledge, pp. 68-69, EA]</w:t>
      </w:r>
    </w:p>
    <w:p w14:paraId="39AC03B9" w14:textId="77777777" w:rsidR="001E22A7" w:rsidRPr="00B11CCA" w:rsidRDefault="001E22A7" w:rsidP="001E22A7">
      <w:pPr>
        <w:rPr>
          <w:rStyle w:val="StyleUnderline"/>
        </w:rPr>
      </w:pPr>
      <w:r w:rsidRPr="00B11CCA">
        <w:rPr>
          <w:sz w:val="16"/>
        </w:rPr>
        <w:t xml:space="preserve">Finally, given the involvement of an ever-larger number of private actors in space, states also need to consider the lost opportunity costs if private actors choose to forego research, development, and deployment of new technologies because the danger in space is too high. </w:t>
      </w:r>
      <w:r w:rsidRPr="00B11CCA">
        <w:rPr>
          <w:rStyle w:val="StyleUnderline"/>
        </w:rPr>
        <w:t xml:space="preserve">As </w:t>
      </w:r>
      <w:r w:rsidRPr="00B90692">
        <w:rPr>
          <w:rStyle w:val="StyleUnderline"/>
        </w:rPr>
        <w:t>space</w:t>
      </w:r>
      <w:r w:rsidRPr="00B11CCA">
        <w:rPr>
          <w:rStyle w:val="StyleUnderline"/>
        </w:rPr>
        <w:t xml:space="preserve"> becomes more </w:t>
      </w:r>
      <w:r w:rsidRPr="00B90692">
        <w:rPr>
          <w:rStyle w:val="StyleUnderline"/>
          <w:highlight w:val="green"/>
        </w:rPr>
        <w:t>commercialized</w:t>
      </w:r>
      <w:r w:rsidRPr="00B11CCA">
        <w:rPr>
          <w:sz w:val="16"/>
        </w:rPr>
        <w:t xml:space="preserve">, these </w:t>
      </w:r>
      <w:r w:rsidRPr="00B11CCA">
        <w:rPr>
          <w:rStyle w:val="StyleUnderline"/>
        </w:rPr>
        <w:t xml:space="preserve">private </w:t>
      </w:r>
      <w:r w:rsidRPr="00B90692">
        <w:rPr>
          <w:rStyle w:val="StyleUnderline"/>
          <w:highlight w:val="green"/>
        </w:rPr>
        <w:t>actors</w:t>
      </w:r>
      <w:r w:rsidRPr="00B11CCA">
        <w:rPr>
          <w:sz w:val="16"/>
        </w:rPr>
        <w:t xml:space="preserve"> can </w:t>
      </w:r>
      <w:r w:rsidRPr="00B90692">
        <w:rPr>
          <w:rStyle w:val="Emphasis"/>
          <w:highlight w:val="green"/>
        </w:rPr>
        <w:t>exert pressure</w:t>
      </w:r>
      <w:r w:rsidRPr="00B11CCA">
        <w:rPr>
          <w:rStyle w:val="StyleUnderline"/>
        </w:rPr>
        <w:t xml:space="preserve"> on states </w:t>
      </w:r>
      <w:r w:rsidRPr="00B90692">
        <w:rPr>
          <w:rStyle w:val="StyleUnderline"/>
          <w:highlight w:val="green"/>
        </w:rPr>
        <w:t xml:space="preserve">to </w:t>
      </w:r>
      <w:r w:rsidRPr="00B90692">
        <w:rPr>
          <w:rStyle w:val="Emphasis"/>
          <w:highlight w:val="green"/>
        </w:rPr>
        <w:t>behave</w:t>
      </w:r>
      <w:r w:rsidRPr="00B90692">
        <w:rPr>
          <w:rStyle w:val="StyleUnderline"/>
          <w:highlight w:val="green"/>
        </w:rPr>
        <w:t xml:space="preserve"> </w:t>
      </w:r>
      <w:r w:rsidRPr="00B90692">
        <w:rPr>
          <w:rStyle w:val="Emphasis"/>
          <w:highlight w:val="green"/>
        </w:rPr>
        <w:t>peacefully</w:t>
      </w:r>
      <w:r w:rsidRPr="00B11CCA">
        <w:rPr>
          <w:sz w:val="16"/>
        </w:rPr>
        <w:t xml:space="preserve"> in order </w:t>
      </w:r>
      <w:r w:rsidRPr="00B90692">
        <w:rPr>
          <w:rStyle w:val="StyleUnderline"/>
          <w:highlight w:val="green"/>
        </w:rPr>
        <w:t xml:space="preserve">to </w:t>
      </w:r>
      <w:r w:rsidRPr="00B90692">
        <w:rPr>
          <w:rStyle w:val="Emphasis"/>
          <w:highlight w:val="green"/>
        </w:rPr>
        <w:t>promote</w:t>
      </w:r>
      <w:r w:rsidRPr="00B11CCA">
        <w:rPr>
          <w:sz w:val="16"/>
        </w:rPr>
        <w:t xml:space="preserve"> further </w:t>
      </w:r>
      <w:r w:rsidRPr="00B11CCA">
        <w:rPr>
          <w:rStyle w:val="Emphasis"/>
        </w:rPr>
        <w:t xml:space="preserve">economic </w:t>
      </w:r>
      <w:r w:rsidRPr="00B90692">
        <w:rPr>
          <w:rStyle w:val="Emphasis"/>
          <w:highlight w:val="green"/>
        </w:rPr>
        <w:t>development</w:t>
      </w:r>
      <w:r w:rsidRPr="00B11CCA">
        <w:rPr>
          <w:sz w:val="16"/>
        </w:rPr>
        <w:t xml:space="preserve">. Gartzke and Quan Li argue that this can happen through the movement of capital from conflict-prone states or areas to non-conflictual states.50 This is not necessarily applicable to space because there is no area in space which is formally protected, but </w:t>
      </w:r>
      <w:r w:rsidRPr="00B11CCA">
        <w:rPr>
          <w:rStyle w:val="StyleUnderline"/>
        </w:rPr>
        <w:t xml:space="preserve">commercial space </w:t>
      </w:r>
      <w:r w:rsidRPr="00B90692">
        <w:rPr>
          <w:rStyle w:val="StyleUnderline"/>
          <w:highlight w:val="green"/>
        </w:rPr>
        <w:t>actors may</w:t>
      </w:r>
      <w:r w:rsidRPr="00B11CCA">
        <w:rPr>
          <w:rStyle w:val="StyleUnderline"/>
        </w:rPr>
        <w:t xml:space="preserve"> choose </w:t>
      </w:r>
      <w:r w:rsidRPr="00B90692">
        <w:rPr>
          <w:rStyle w:val="StyleUnderline"/>
          <w:highlight w:val="green"/>
        </w:rPr>
        <w:t>not</w:t>
      </w:r>
      <w:r w:rsidRPr="00B11CCA">
        <w:rPr>
          <w:rStyle w:val="StyleUnderline"/>
        </w:rPr>
        <w:t xml:space="preserve"> to </w:t>
      </w:r>
      <w:r w:rsidRPr="00B90692">
        <w:rPr>
          <w:rStyle w:val="StyleUnderline"/>
          <w:highlight w:val="green"/>
        </w:rPr>
        <w:t>engage in new</w:t>
      </w:r>
      <w:r w:rsidRPr="00B11CCA">
        <w:rPr>
          <w:rStyle w:val="StyleUnderline"/>
        </w:rPr>
        <w:t xml:space="preserve"> economic </w:t>
      </w:r>
      <w:r w:rsidRPr="00B90692">
        <w:rPr>
          <w:rStyle w:val="StyleUnderline"/>
          <w:highlight w:val="green"/>
        </w:rPr>
        <w:t>investment</w:t>
      </w:r>
      <w:r w:rsidRPr="00B11CCA">
        <w:rPr>
          <w:rStyle w:val="StyleUnderline"/>
        </w:rPr>
        <w:t xml:space="preserve"> which can</w:t>
      </w:r>
      <w:r w:rsidRPr="00B11CCA">
        <w:rPr>
          <w:sz w:val="16"/>
        </w:rPr>
        <w:t xml:space="preserve"> in turn </w:t>
      </w:r>
      <w:r w:rsidRPr="00B11CCA">
        <w:rPr>
          <w:rStyle w:val="StyleUnderline"/>
        </w:rPr>
        <w:t>affect a state’s economic performance</w:t>
      </w:r>
      <w:r w:rsidRPr="00B11CCA">
        <w:rPr>
          <w:sz w:val="16"/>
        </w:rPr>
        <w:t xml:space="preserve">. To date, the size of the space sector is comparatively small, so, arguably, the potential economic loss would not be that great. Where the harm comes from is state reliance on private actors for military and national security space services. </w:t>
      </w:r>
      <w:r w:rsidRPr="00B90692">
        <w:rPr>
          <w:rStyle w:val="StyleUnderline"/>
          <w:highlight w:val="green"/>
        </w:rPr>
        <w:t>As states contract out</w:t>
      </w:r>
      <w:r w:rsidRPr="00B11CCA">
        <w:rPr>
          <w:rStyle w:val="StyleUnderline"/>
        </w:rPr>
        <w:t xml:space="preserve"> space </w:t>
      </w:r>
      <w:r w:rsidRPr="00B90692">
        <w:rPr>
          <w:rStyle w:val="StyleUnderline"/>
          <w:highlight w:val="green"/>
        </w:rPr>
        <w:t>services</w:t>
      </w:r>
      <w:r w:rsidRPr="00B11CCA">
        <w:rPr>
          <w:rStyle w:val="StyleUnderline"/>
        </w:rPr>
        <w:t xml:space="preserve"> to a greater extent, </w:t>
      </w:r>
      <w:r w:rsidRPr="00B90692">
        <w:rPr>
          <w:rStyle w:val="StyleUnderline"/>
          <w:highlight w:val="green"/>
        </w:rPr>
        <w:t xml:space="preserve">private actors </w:t>
      </w:r>
      <w:r w:rsidRPr="00B90692">
        <w:rPr>
          <w:rStyle w:val="Emphasis"/>
          <w:highlight w:val="green"/>
        </w:rPr>
        <w:t>exert</w:t>
      </w:r>
      <w:r w:rsidRPr="00B11CCA">
        <w:rPr>
          <w:sz w:val="16"/>
        </w:rPr>
        <w:t xml:space="preserve"> an </w:t>
      </w:r>
      <w:r w:rsidRPr="00B11CCA">
        <w:rPr>
          <w:rStyle w:val="Emphasis"/>
        </w:rPr>
        <w:t xml:space="preserve">even </w:t>
      </w:r>
      <w:r w:rsidRPr="00B90692">
        <w:rPr>
          <w:rStyle w:val="Emphasis"/>
          <w:highlight w:val="green"/>
        </w:rPr>
        <w:t>greater influence</w:t>
      </w:r>
      <w:r w:rsidRPr="00B11CCA">
        <w:rPr>
          <w:rStyle w:val="StyleUnderline"/>
        </w:rPr>
        <w:t xml:space="preserve"> over the state by having a capability they do not.</w:t>
      </w:r>
    </w:p>
    <w:p w14:paraId="1717B1EB" w14:textId="77777777" w:rsidR="001E22A7" w:rsidRPr="00E55F88" w:rsidRDefault="001E22A7" w:rsidP="001E22A7">
      <w:pPr>
        <w:rPr>
          <w:sz w:val="16"/>
        </w:rPr>
      </w:pPr>
      <w:r w:rsidRPr="00E55F88">
        <w:rPr>
          <w:sz w:val="16"/>
        </w:rPr>
        <w:t xml:space="preserve">Why might </w:t>
      </w:r>
      <w:r w:rsidRPr="00B11CCA">
        <w:rPr>
          <w:rStyle w:val="StyleUnderline"/>
        </w:rPr>
        <w:t>private companies want a</w:t>
      </w:r>
      <w:r w:rsidRPr="00E55F88">
        <w:rPr>
          <w:sz w:val="16"/>
        </w:rPr>
        <w:t xml:space="preserve"> more </w:t>
      </w:r>
      <w:r w:rsidRPr="00B11CCA">
        <w:rPr>
          <w:rStyle w:val="StyleUnderline"/>
        </w:rPr>
        <w:t>conflict-free space</w:t>
      </w:r>
      <w:r w:rsidRPr="00E55F88">
        <w:rPr>
          <w:sz w:val="16"/>
        </w:rPr>
        <w:t xml:space="preserve">? If there is weaponized conflict in space, they could potentially benefit through new launches to send up replacement satellites; this is similar to an argument that war can actually be beneficial to an economy because companies are needed to create materiel and weapons.51 But, </w:t>
      </w:r>
      <w:r w:rsidRPr="00B90692">
        <w:rPr>
          <w:rStyle w:val="StyleUnderline"/>
          <w:highlight w:val="green"/>
        </w:rPr>
        <w:t>in a debris filled environment</w:t>
      </w:r>
      <w:r w:rsidRPr="00B11CCA">
        <w:rPr>
          <w:rStyle w:val="StyleUnderline"/>
        </w:rPr>
        <w:t xml:space="preserve">, sending </w:t>
      </w:r>
      <w:r w:rsidRPr="00B90692">
        <w:rPr>
          <w:rStyle w:val="StyleUnderline"/>
          <w:highlight w:val="green"/>
        </w:rPr>
        <w:t>replacements is</w:t>
      </w:r>
      <w:r w:rsidRPr="00E55F88">
        <w:rPr>
          <w:sz w:val="16"/>
        </w:rPr>
        <w:t xml:space="preserve"> more </w:t>
      </w:r>
      <w:r w:rsidRPr="00B90692">
        <w:rPr>
          <w:rStyle w:val="Emphasis"/>
          <w:highlight w:val="green"/>
        </w:rPr>
        <w:t>difficult</w:t>
      </w:r>
      <w:r w:rsidRPr="00B90692">
        <w:rPr>
          <w:rStyle w:val="StyleUnderline"/>
          <w:highlight w:val="green"/>
        </w:rPr>
        <w:t xml:space="preserve"> and </w:t>
      </w:r>
      <w:r w:rsidRPr="00B90692">
        <w:rPr>
          <w:rStyle w:val="Emphasis"/>
          <w:highlight w:val="green"/>
        </w:rPr>
        <w:t>dangerous</w:t>
      </w:r>
      <w:r w:rsidRPr="00B11CCA">
        <w:rPr>
          <w:rStyle w:val="StyleUnderline"/>
        </w:rPr>
        <w:t>. Some private companies</w:t>
      </w:r>
      <w:r w:rsidRPr="00E55F88">
        <w:rPr>
          <w:sz w:val="16"/>
        </w:rPr>
        <w:t xml:space="preserve"> want to </w:t>
      </w:r>
      <w:r w:rsidRPr="00B11CCA">
        <w:rPr>
          <w:rStyle w:val="StyleUnderline"/>
        </w:rPr>
        <w:t xml:space="preserve">engage in </w:t>
      </w:r>
      <w:r w:rsidRPr="00B90692">
        <w:rPr>
          <w:rStyle w:val="StyleUnderline"/>
          <w:highlight w:val="green"/>
        </w:rPr>
        <w:t>human spaceflight</w:t>
      </w:r>
      <w:r w:rsidRPr="00B11CCA">
        <w:rPr>
          <w:rStyle w:val="StyleUnderline"/>
        </w:rPr>
        <w:t>; a conflictual or more dangerous orbital environment would</w:t>
      </w:r>
      <w:r w:rsidRPr="00E55F88">
        <w:rPr>
          <w:sz w:val="16"/>
        </w:rPr>
        <w:t xml:space="preserve"> likely </w:t>
      </w:r>
      <w:r w:rsidRPr="00B11CCA">
        <w:rPr>
          <w:rStyle w:val="Emphasis"/>
        </w:rPr>
        <w:t>prevent those activities</w:t>
      </w:r>
      <w:r w:rsidRPr="00E55F88">
        <w:rPr>
          <w:sz w:val="16"/>
        </w:rPr>
        <w:t xml:space="preserve"> or increase their costs to such an extent that it becomes economically infeasible. James Clay </w:t>
      </w:r>
      <w:proofErr w:type="spellStart"/>
      <w:r w:rsidRPr="00E55F88">
        <w:rPr>
          <w:sz w:val="16"/>
        </w:rPr>
        <w:t>Moltz</w:t>
      </w:r>
      <w:proofErr w:type="spellEnd"/>
      <w:r w:rsidRPr="00E55F88">
        <w:rPr>
          <w:sz w:val="16"/>
        </w:rPr>
        <w:t xml:space="preserve"> argues specifically that “</w:t>
      </w:r>
      <w:r w:rsidRPr="007C387A">
        <w:rPr>
          <w:rStyle w:val="StyleUnderline"/>
        </w:rPr>
        <w:t xml:space="preserve">the growing presence of </w:t>
      </w:r>
      <w:r w:rsidRPr="00B90692">
        <w:rPr>
          <w:rStyle w:val="Emphasis"/>
          <w:highlight w:val="green"/>
        </w:rPr>
        <w:t>space tourists</w:t>
      </w:r>
      <w:r w:rsidRPr="00B11CCA">
        <w:rPr>
          <w:rStyle w:val="StyleUnderline"/>
        </w:rPr>
        <w:t xml:space="preserve"> in low-Earth orbit would</w:t>
      </w:r>
      <w:r w:rsidRPr="00E55F88">
        <w:rPr>
          <w:sz w:val="16"/>
        </w:rPr>
        <w:t xml:space="preserve"> greatly </w:t>
      </w:r>
      <w:r w:rsidRPr="00B90692">
        <w:rPr>
          <w:rStyle w:val="Emphasis"/>
          <w:highlight w:val="green"/>
        </w:rPr>
        <w:t>increase</w:t>
      </w:r>
      <w:r w:rsidRPr="00E55F88">
        <w:rPr>
          <w:sz w:val="16"/>
        </w:rPr>
        <w:t xml:space="preserve"> the </w:t>
      </w:r>
      <w:r w:rsidRPr="00B11CCA">
        <w:rPr>
          <w:rStyle w:val="StyleUnderline"/>
        </w:rPr>
        <w:t xml:space="preserve">incentives for </w:t>
      </w:r>
      <w:r w:rsidRPr="00B90692">
        <w:rPr>
          <w:rStyle w:val="Emphasis"/>
          <w:highlight w:val="green"/>
        </w:rPr>
        <w:t>restraint</w:t>
      </w:r>
      <w:r w:rsidRPr="00B90692">
        <w:rPr>
          <w:rStyle w:val="StyleUnderline"/>
          <w:highlight w:val="green"/>
        </w:rPr>
        <w:t xml:space="preserve"> in</w:t>
      </w:r>
      <w:r w:rsidRPr="007C387A">
        <w:rPr>
          <w:rStyle w:val="Emphasis"/>
        </w:rPr>
        <w:t xml:space="preserve"> any future </w:t>
      </w:r>
      <w:r w:rsidRPr="00B90692">
        <w:rPr>
          <w:rStyle w:val="Emphasis"/>
          <w:highlight w:val="green"/>
        </w:rPr>
        <w:t>[ASAT] test programs</w:t>
      </w:r>
      <w:r w:rsidRPr="00E55F88">
        <w:rPr>
          <w:sz w:val="16"/>
        </w:rPr>
        <w:t xml:space="preserve">.”52 Those </w:t>
      </w:r>
      <w:r w:rsidRPr="00B90692">
        <w:rPr>
          <w:rStyle w:val="StyleUnderline"/>
          <w:highlight w:val="green"/>
        </w:rPr>
        <w:t>foregone</w:t>
      </w:r>
      <w:r w:rsidRPr="007C387A">
        <w:rPr>
          <w:rStyle w:val="StyleUnderline"/>
        </w:rPr>
        <w:t xml:space="preserve"> development costs and </w:t>
      </w:r>
      <w:r w:rsidRPr="00B90692">
        <w:rPr>
          <w:rStyle w:val="StyleUnderline"/>
          <w:highlight w:val="green"/>
        </w:rPr>
        <w:t>commercial activities</w:t>
      </w:r>
      <w:r w:rsidRPr="00E55F88">
        <w:rPr>
          <w:sz w:val="16"/>
        </w:rPr>
        <w:t xml:space="preserve"> can </w:t>
      </w:r>
      <w:r w:rsidRPr="00B90692">
        <w:rPr>
          <w:rStyle w:val="Emphasis"/>
          <w:highlight w:val="green"/>
        </w:rPr>
        <w:t>have a similar cost to states</w:t>
      </w:r>
      <w:r w:rsidRPr="00B90692">
        <w:rPr>
          <w:rStyle w:val="Emphasis"/>
        </w:rPr>
        <w:t xml:space="preserve"> </w:t>
      </w:r>
      <w:r w:rsidRPr="00E55F88">
        <w:rPr>
          <w:sz w:val="16"/>
        </w:rPr>
        <w:t xml:space="preserve">simply </w:t>
      </w:r>
      <w:r w:rsidRPr="00B90692">
        <w:rPr>
          <w:rStyle w:val="StyleUnderline"/>
          <w:highlight w:val="green"/>
        </w:rPr>
        <w:t>by discouraging private actors</w:t>
      </w:r>
      <w:r w:rsidRPr="00E55F88">
        <w:rPr>
          <w:rStyle w:val="StyleUnderline"/>
        </w:rPr>
        <w:t xml:space="preserve"> from participating in the market.</w:t>
      </w:r>
    </w:p>
    <w:p w14:paraId="03113275" w14:textId="77777777" w:rsidR="001E22A7" w:rsidRDefault="001E22A7" w:rsidP="001E22A7">
      <w:pPr>
        <w:pStyle w:val="Heading4"/>
      </w:pPr>
      <w:r>
        <w:t xml:space="preserve">That </w:t>
      </w:r>
      <w:r w:rsidRPr="00565ADD">
        <w:rPr>
          <w:u w:val="single"/>
        </w:rPr>
        <w:t>turns case</w:t>
      </w:r>
      <w:r>
        <w:t xml:space="preserve"> and goes </w:t>
      </w:r>
      <w:r w:rsidRPr="00565ADD">
        <w:rPr>
          <w:u w:val="single"/>
        </w:rPr>
        <w:t>nuclear</w:t>
      </w:r>
      <w:r>
        <w:t xml:space="preserve"> – </w:t>
      </w:r>
      <w:r w:rsidRPr="00565ADD">
        <w:rPr>
          <w:u w:val="single"/>
        </w:rPr>
        <w:t>extinction</w:t>
      </w:r>
      <w:r>
        <w:t>.</w:t>
      </w:r>
    </w:p>
    <w:p w14:paraId="45C95AD1" w14:textId="77777777" w:rsidR="001E22A7" w:rsidRPr="00365682" w:rsidRDefault="001E22A7" w:rsidP="001E22A7">
      <w:r w:rsidRPr="002A3E43">
        <w:rPr>
          <w:rStyle w:val="Style13ptBold"/>
        </w:rPr>
        <w:t>Blatt 20</w:t>
      </w:r>
      <w:r>
        <w:t xml:space="preserve"> [</w:t>
      </w:r>
      <w:r w:rsidRPr="002A3E43">
        <w:t>Talia M. Blatt</w:t>
      </w:r>
      <w:r>
        <w:t>,</w:t>
      </w:r>
      <w:r w:rsidRPr="002A3E43">
        <w:t xml:space="preserve"> </w:t>
      </w:r>
      <w:r>
        <w:t>“</w:t>
      </w:r>
      <w:r w:rsidRPr="00365682">
        <w:t>Anti-Satellite Weapons and the Emerging Space Arms Race</w:t>
      </w:r>
      <w:r>
        <w:t xml:space="preserve">,” 05/26/20, </w:t>
      </w:r>
      <w:r w:rsidRPr="002A3E43">
        <w:rPr>
          <w:i/>
          <w:iCs/>
        </w:rPr>
        <w:t>Harvard International Review</w:t>
      </w:r>
      <w:r>
        <w:t xml:space="preserve">, </w:t>
      </w:r>
      <w:r w:rsidRPr="00A80286">
        <w:t>https://hir.harvard.edu/anti-satellite-weapons-and-the-emerging-space-arms-race/</w:t>
      </w:r>
      <w:r>
        <w:t>, EA]</w:t>
      </w:r>
    </w:p>
    <w:p w14:paraId="58ADD320" w14:textId="77777777" w:rsidR="001E22A7" w:rsidRPr="00565ADD" w:rsidRDefault="001E22A7" w:rsidP="001E22A7">
      <w:pPr>
        <w:rPr>
          <w:rStyle w:val="Emphasis"/>
        </w:rPr>
      </w:pPr>
      <w:r w:rsidRPr="002A3E43">
        <w:rPr>
          <w:sz w:val="16"/>
        </w:rPr>
        <w:t xml:space="preserve">Nevertheless, a space race born from the Cold War continues to unfold. While the current space race may not have the same monopoly on the American imagination as the sprint to the moon held during the 1950s and 60s, it deserves our equal attention. We are now witnessing </w:t>
      </w:r>
      <w:r w:rsidRPr="00565ADD">
        <w:rPr>
          <w:rStyle w:val="StyleUnderline"/>
        </w:rPr>
        <w:t xml:space="preserve">the rapid and increasingly international development of </w:t>
      </w:r>
      <w:r w:rsidRPr="002A3E43">
        <w:rPr>
          <w:rStyle w:val="StyleUnderline"/>
          <w:highlight w:val="green"/>
        </w:rPr>
        <w:t>anti-satellite weapons</w:t>
      </w:r>
      <w:r w:rsidRPr="002A3E43">
        <w:rPr>
          <w:sz w:val="16"/>
        </w:rPr>
        <w:t xml:space="preserve">. The race for these weapons </w:t>
      </w:r>
      <w:r w:rsidRPr="00565ADD">
        <w:rPr>
          <w:rStyle w:val="StyleUnderline"/>
        </w:rPr>
        <w:t>not only</w:t>
      </w:r>
      <w:r w:rsidRPr="00565ADD">
        <w:rPr>
          <w:rStyle w:val="Emphasis"/>
        </w:rPr>
        <w:t xml:space="preserve"> </w:t>
      </w:r>
      <w:r w:rsidRPr="002A3E43">
        <w:rPr>
          <w:rStyle w:val="Emphasis"/>
          <w:highlight w:val="green"/>
        </w:rPr>
        <w:t>increases</w:t>
      </w:r>
      <w:r w:rsidRPr="00565ADD">
        <w:rPr>
          <w:rStyle w:val="Emphasis"/>
        </w:rPr>
        <w:t xml:space="preserve"> the </w:t>
      </w:r>
      <w:r w:rsidRPr="002A3E43">
        <w:rPr>
          <w:rStyle w:val="Emphasis"/>
          <w:highlight w:val="green"/>
        </w:rPr>
        <w:t>risk of global conflict</w:t>
      </w:r>
      <w:r w:rsidRPr="002A3E43">
        <w:rPr>
          <w:sz w:val="16"/>
        </w:rPr>
        <w:t>—</w:t>
      </w:r>
      <w:r w:rsidRPr="00565ADD">
        <w:rPr>
          <w:rStyle w:val="StyleUnderline"/>
        </w:rPr>
        <w:t xml:space="preserve">it could </w:t>
      </w:r>
      <w:r w:rsidRPr="00565ADD">
        <w:rPr>
          <w:rStyle w:val="Emphasis"/>
        </w:rPr>
        <w:t>jeopardize all future space exploration.</w:t>
      </w:r>
    </w:p>
    <w:p w14:paraId="1F89633F" w14:textId="77777777" w:rsidR="001E22A7" w:rsidRPr="002A3E43" w:rsidRDefault="001E22A7" w:rsidP="001E22A7">
      <w:pPr>
        <w:rPr>
          <w:sz w:val="16"/>
          <w:szCs w:val="16"/>
        </w:rPr>
      </w:pPr>
      <w:r w:rsidRPr="002A3E43">
        <w:rPr>
          <w:sz w:val="16"/>
          <w:szCs w:val="16"/>
        </w:rPr>
        <w:t>What Are Anti-Satellite Weapons (ASATs)?</w:t>
      </w:r>
    </w:p>
    <w:p w14:paraId="74B11B96" w14:textId="77777777" w:rsidR="001E22A7" w:rsidRPr="000B015A" w:rsidRDefault="001E22A7" w:rsidP="001E22A7">
      <w:pPr>
        <w:rPr>
          <w:sz w:val="16"/>
        </w:rPr>
      </w:pPr>
      <w:r w:rsidRPr="000B015A">
        <w:rPr>
          <w:sz w:val="16"/>
        </w:rPr>
        <w:t xml:space="preserve">Difficult to define, </w:t>
      </w:r>
      <w:r w:rsidRPr="000B015A">
        <w:rPr>
          <w:rStyle w:val="StyleUnderline"/>
        </w:rPr>
        <w:t>ASATs occupy a gray zone in international arms control</w:t>
      </w:r>
      <w:r w:rsidRPr="000B015A">
        <w:rPr>
          <w:sz w:val="16"/>
        </w:rPr>
        <w:t xml:space="preserve">. On one level, </w:t>
      </w:r>
      <w:r w:rsidRPr="000B015A">
        <w:rPr>
          <w:rStyle w:val="StyleUnderline"/>
        </w:rPr>
        <w:t>they are</w:t>
      </w:r>
      <w:r w:rsidRPr="000B015A">
        <w:rPr>
          <w:sz w:val="16"/>
        </w:rPr>
        <w:t xml:space="preserve"> exactly what the term suggests: </w:t>
      </w:r>
      <w:r w:rsidRPr="000B015A">
        <w:rPr>
          <w:rStyle w:val="StyleUnderline"/>
        </w:rPr>
        <w:t>weapons</w:t>
      </w:r>
      <w:r w:rsidRPr="000B015A">
        <w:rPr>
          <w:sz w:val="16"/>
        </w:rPr>
        <w:t xml:space="preserve"> designed </w:t>
      </w:r>
      <w:r w:rsidRPr="000B015A">
        <w:rPr>
          <w:rStyle w:val="StyleUnderline"/>
        </w:rPr>
        <w:t>to destroy</w:t>
      </w:r>
      <w:r w:rsidRPr="000B015A">
        <w:rPr>
          <w:sz w:val="16"/>
        </w:rPr>
        <w:t xml:space="preserve"> or limit </w:t>
      </w:r>
      <w:r w:rsidRPr="000B015A">
        <w:rPr>
          <w:rStyle w:val="StyleUnderline"/>
        </w:rPr>
        <w:t>satellites</w:t>
      </w:r>
      <w:r w:rsidRPr="000B015A">
        <w:rPr>
          <w:sz w:val="16"/>
        </w:rPr>
        <w:t xml:space="preserve"> </w:t>
      </w:r>
      <w:r w:rsidRPr="000B015A">
        <w:rPr>
          <w:rStyle w:val="StyleUnderline"/>
        </w:rPr>
        <w:t>for military purposes</w:t>
      </w:r>
      <w:r w:rsidRPr="000B015A">
        <w:rPr>
          <w:sz w:val="16"/>
        </w:rPr>
        <w:t xml:space="preserve">, such as undermining the </w:t>
      </w:r>
      <w:proofErr w:type="gramStart"/>
      <w:r w:rsidRPr="000B015A">
        <w:rPr>
          <w:sz w:val="16"/>
        </w:rPr>
        <w:t>command and control</w:t>
      </w:r>
      <w:proofErr w:type="gramEnd"/>
      <w:r w:rsidRPr="000B015A">
        <w:rPr>
          <w:sz w:val="16"/>
        </w:rPr>
        <w:t xml:space="preserve"> centers of an adversary’s military. ASATs can function in several ways. For example, kinetic energy ASATs (KE-ASATs) destroy satellites by physically colliding with them at high velocities. Drones, ballistic missiles, and explosives detonated near satellites can all function as KE-ASATs.</w:t>
      </w:r>
    </w:p>
    <w:p w14:paraId="497C3012" w14:textId="77777777" w:rsidR="001E22A7" w:rsidRPr="000B015A" w:rsidRDefault="001E22A7" w:rsidP="001E22A7">
      <w:pPr>
        <w:rPr>
          <w:sz w:val="16"/>
          <w:szCs w:val="16"/>
        </w:rPr>
      </w:pPr>
      <w:r w:rsidRPr="000B015A">
        <w:rPr>
          <w:sz w:val="16"/>
          <w:szCs w:val="16"/>
        </w:rPr>
        <w:t>Conversely, non-kinetic ASATs use any non-physical mechanism to render a satellite inoperative, such as blinding satellites with lasers, launching cyberattacks, or jamming frequencies.</w:t>
      </w:r>
    </w:p>
    <w:p w14:paraId="3C4CEFA4" w14:textId="77777777" w:rsidR="001E22A7" w:rsidRPr="000B015A" w:rsidRDefault="001E22A7" w:rsidP="001E22A7">
      <w:pPr>
        <w:rPr>
          <w:sz w:val="16"/>
        </w:rPr>
      </w:pPr>
      <w:r w:rsidRPr="000B015A">
        <w:rPr>
          <w:sz w:val="16"/>
        </w:rPr>
        <w:t xml:space="preserve">But </w:t>
      </w:r>
      <w:r w:rsidRPr="000B015A">
        <w:rPr>
          <w:rStyle w:val="StyleUnderline"/>
        </w:rPr>
        <w:t>definitional issues arise because any technology that can</w:t>
      </w:r>
      <w:r w:rsidRPr="000B015A">
        <w:rPr>
          <w:sz w:val="16"/>
        </w:rPr>
        <w:t xml:space="preserve"> physically or non-kinetically </w:t>
      </w:r>
      <w:r w:rsidRPr="000B015A">
        <w:rPr>
          <w:rStyle w:val="StyleUnderline"/>
        </w:rPr>
        <w:t>damage a satellite can be considered an ASAT</w:t>
      </w:r>
      <w:r w:rsidRPr="000B015A">
        <w:rPr>
          <w:sz w:val="16"/>
        </w:rPr>
        <w:t xml:space="preserve"> weapon. For example, supposedly benign technology aimed at removing defunct satellites or other space junk—known as Active Debris Removal (ADR) technology—can also remove active satellites. With ostensibly civil but covertly military capabilities or functions, many space technologies, including ADR, are put in a category commonly known as “dual-use.” The dual-use nature of space infrastructure makes differentiating between weapon and non-weapon nearly impossible. As a result, regulating ASATs—and many other space-based weapons systems—is extremely difficult.</w:t>
      </w:r>
    </w:p>
    <w:p w14:paraId="6E923CE5" w14:textId="77777777" w:rsidR="001E22A7" w:rsidRPr="000B015A" w:rsidRDefault="001E22A7" w:rsidP="001E22A7">
      <w:pPr>
        <w:rPr>
          <w:sz w:val="16"/>
          <w:szCs w:val="16"/>
        </w:rPr>
      </w:pPr>
      <w:r w:rsidRPr="000B015A">
        <w:rPr>
          <w:sz w:val="16"/>
          <w:szCs w:val="16"/>
        </w:rPr>
        <w:t>A Brief History of ASAT Proliferation</w:t>
      </w:r>
    </w:p>
    <w:p w14:paraId="7B37009E" w14:textId="77777777" w:rsidR="001E22A7" w:rsidRPr="000B015A" w:rsidRDefault="001E22A7" w:rsidP="001E22A7">
      <w:pPr>
        <w:rPr>
          <w:sz w:val="16"/>
          <w:szCs w:val="16"/>
        </w:rPr>
      </w:pPr>
      <w:r w:rsidRPr="000B015A">
        <w:rPr>
          <w:sz w:val="16"/>
          <w:szCs w:val="16"/>
        </w:rPr>
        <w:t>The earliest ASAT testing began during the Cold War, when the success of Sputnik I in October of 1957 catalyzed American fears about the Soviet Union’s potential goal of developing nuclear armed satellites capable of circling the globe. In response, the US developed its first ASAT: Bold Orion, an air-launched ballistic missile. The Soviet Union responded with its own ASAT program, developing weapons through the 1960s and 70s known as co-orbitals. Unlike previous KE-ASAT designs, these co-orbitals worked by syncing up with a target satellite’s orbit, then detonating.</w:t>
      </w:r>
    </w:p>
    <w:p w14:paraId="081FAF1A" w14:textId="77777777" w:rsidR="001E22A7" w:rsidRPr="000B015A" w:rsidRDefault="001E22A7" w:rsidP="001E22A7">
      <w:pPr>
        <w:rPr>
          <w:sz w:val="16"/>
          <w:szCs w:val="16"/>
        </w:rPr>
      </w:pPr>
      <w:r w:rsidRPr="000B015A">
        <w:rPr>
          <w:sz w:val="16"/>
          <w:szCs w:val="16"/>
        </w:rPr>
        <w:t>The United States responded to Soviet co-orbitals in the 1980s with the ASM-135 weapon, an air-launched KE-ASAT distinguished by its hit-to-kill method. Unlike the Soviet co-orbitals, the hit-to-kill system did not require explosives; it just used the energy generated by the collision between the craft and the satellite, making delivery more stable. In a 1985 demonstration authorized by President Ronald Reagan, an ASM-135 successfully destroyed a defunct satellite.</w:t>
      </w:r>
    </w:p>
    <w:p w14:paraId="428D3C1B" w14:textId="77777777" w:rsidR="001E22A7" w:rsidRPr="000B015A" w:rsidRDefault="001E22A7" w:rsidP="001E22A7">
      <w:pPr>
        <w:rPr>
          <w:sz w:val="16"/>
          <w:szCs w:val="16"/>
        </w:rPr>
      </w:pPr>
      <w:r w:rsidRPr="000B015A">
        <w:rPr>
          <w:sz w:val="16"/>
          <w:szCs w:val="16"/>
        </w:rPr>
        <w:t>Roughly 30 years later, China joined the space race. In 2007, China successfully tested a KE-ASAT, destroying an old weather satellite with a ballistic missile. And just last year, India also successfully tested an ASAT in what the Indian government referred to as Mission Shakti.</w:t>
      </w:r>
    </w:p>
    <w:p w14:paraId="3F47B279" w14:textId="77777777" w:rsidR="001E22A7" w:rsidRPr="000B015A" w:rsidRDefault="001E22A7" w:rsidP="001E22A7">
      <w:pPr>
        <w:rPr>
          <w:rStyle w:val="Emphasis"/>
        </w:rPr>
      </w:pPr>
      <w:r w:rsidRPr="000B015A">
        <w:rPr>
          <w:sz w:val="16"/>
        </w:rPr>
        <w:t xml:space="preserve">As of 2018, Russia and China were still developing more advanced non-kinetic ASATs. Russia is specifically developing an ASAT system known as </w:t>
      </w:r>
      <w:proofErr w:type="spellStart"/>
      <w:r w:rsidRPr="000B015A">
        <w:rPr>
          <w:sz w:val="16"/>
        </w:rPr>
        <w:t>Nudol</w:t>
      </w:r>
      <w:proofErr w:type="spellEnd"/>
      <w:r w:rsidRPr="000B015A">
        <w:rPr>
          <w:sz w:val="16"/>
        </w:rPr>
        <w:t xml:space="preserve">, which operates in Lower Earth Orbit and can move between orbital paths, threatening more satellites than weapons limited to just one orbital path. So, despite the end of the Cold War era, </w:t>
      </w:r>
      <w:r w:rsidRPr="000B015A">
        <w:rPr>
          <w:rStyle w:val="StyleUnderline"/>
        </w:rPr>
        <w:t xml:space="preserve">more and more </w:t>
      </w:r>
      <w:r w:rsidRPr="002A3E43">
        <w:rPr>
          <w:rStyle w:val="StyleUnderline"/>
          <w:highlight w:val="green"/>
        </w:rPr>
        <w:t>nations are jumping into a space arms race</w:t>
      </w:r>
      <w:r w:rsidRPr="000B015A">
        <w:rPr>
          <w:sz w:val="16"/>
        </w:rPr>
        <w:t xml:space="preserve"> that is </w:t>
      </w:r>
      <w:r w:rsidRPr="002A3E43">
        <w:rPr>
          <w:rStyle w:val="StyleUnderline"/>
          <w:highlight w:val="green"/>
        </w:rPr>
        <w:t>resulting in</w:t>
      </w:r>
      <w:r w:rsidRPr="000B015A">
        <w:rPr>
          <w:sz w:val="16"/>
        </w:rPr>
        <w:t xml:space="preserve"> the </w:t>
      </w:r>
      <w:r w:rsidRPr="002A3E43">
        <w:rPr>
          <w:rStyle w:val="Emphasis"/>
          <w:highlight w:val="green"/>
        </w:rPr>
        <w:t>rapid prolif</w:t>
      </w:r>
      <w:r w:rsidRPr="000B015A">
        <w:rPr>
          <w:rStyle w:val="Emphasis"/>
        </w:rPr>
        <w:t xml:space="preserve">eration </w:t>
      </w:r>
      <w:r w:rsidRPr="002A3E43">
        <w:rPr>
          <w:rStyle w:val="Emphasis"/>
          <w:highlight w:val="green"/>
        </w:rPr>
        <w:t>of</w:t>
      </w:r>
      <w:r w:rsidRPr="000B015A">
        <w:rPr>
          <w:rStyle w:val="Emphasis"/>
        </w:rPr>
        <w:t xml:space="preserve"> advanced </w:t>
      </w:r>
      <w:r w:rsidRPr="002A3E43">
        <w:rPr>
          <w:rStyle w:val="Emphasis"/>
          <w:highlight w:val="green"/>
        </w:rPr>
        <w:t>space weaponry</w:t>
      </w:r>
      <w:r w:rsidRPr="000B015A">
        <w:rPr>
          <w:rStyle w:val="Emphasis"/>
        </w:rPr>
        <w:t>.</w:t>
      </w:r>
    </w:p>
    <w:p w14:paraId="3C969D8E" w14:textId="77777777" w:rsidR="001E22A7" w:rsidRPr="002A3E43" w:rsidRDefault="001E22A7" w:rsidP="001E22A7">
      <w:pPr>
        <w:rPr>
          <w:sz w:val="16"/>
          <w:szCs w:val="16"/>
        </w:rPr>
      </w:pPr>
      <w:r w:rsidRPr="002A3E43">
        <w:rPr>
          <w:sz w:val="16"/>
          <w:szCs w:val="16"/>
        </w:rPr>
        <w:t>The ASAT Appeal</w:t>
      </w:r>
    </w:p>
    <w:p w14:paraId="79272301" w14:textId="77777777" w:rsidR="001E22A7" w:rsidRPr="002A3E43" w:rsidRDefault="001E22A7" w:rsidP="001E22A7">
      <w:pPr>
        <w:rPr>
          <w:sz w:val="16"/>
          <w:szCs w:val="16"/>
        </w:rPr>
      </w:pPr>
      <w:r w:rsidRPr="002A3E43">
        <w:rPr>
          <w:sz w:val="16"/>
          <w:szCs w:val="16"/>
        </w:rPr>
        <w:t>A global fixation on anti-satellite weapons is arguably the logical end result of the main American project of the late 20th and early 21st century: the movement to digital communications. Via the telephone, computers, and eventually the internet, the United States pioneered the use of space-based communications for most civil and military functions. The benefits of satellite-based communications—namely increased efficiency, precision, and volume of information transmitted—are self-evident; however, the US lead in the transition to space-based systems posed a threat: relying on satellites for military use more than any other country created an asymmetric dependency. In other words, an unexpected denial of space-enabled information or capabilities would be more debilitating to the United States than to any other country because no other country is as dependent on satellite communications.</w:t>
      </w:r>
    </w:p>
    <w:p w14:paraId="6D76D612" w14:textId="77777777" w:rsidR="001E22A7" w:rsidRPr="002A3E43" w:rsidRDefault="001E22A7" w:rsidP="001E22A7">
      <w:pPr>
        <w:rPr>
          <w:sz w:val="16"/>
          <w:szCs w:val="16"/>
        </w:rPr>
      </w:pPr>
      <w:r w:rsidRPr="002A3E43">
        <w:rPr>
          <w:sz w:val="16"/>
          <w:szCs w:val="16"/>
        </w:rPr>
        <w:t>In an era of US hegemony, powers like Russia, China, and India are looking for arenas in which they can make the most gains against a conventionally stronger opponent. The space race has an asymmetric nature: the more the United States develops in space, the more it has to lose. Thus, space warfare provides an arena where emerging powers can gain a strategic advantage relative to the US.</w:t>
      </w:r>
    </w:p>
    <w:p w14:paraId="02FF625C" w14:textId="77777777" w:rsidR="001E22A7" w:rsidRPr="002A3E43" w:rsidRDefault="001E22A7" w:rsidP="001E22A7">
      <w:pPr>
        <w:rPr>
          <w:sz w:val="16"/>
          <w:szCs w:val="16"/>
        </w:rPr>
      </w:pPr>
      <w:r w:rsidRPr="002A3E43">
        <w:rPr>
          <w:sz w:val="16"/>
          <w:szCs w:val="16"/>
        </w:rPr>
        <w:t>More broadly, ASATs are also desirable because they can function as conflict deterrents. If a conflict arises, countries may be less likely to escalate if they believe their opponents are capable of essentially blinding their military. Just as two nuclear armed opponents risk mutually assured destruction (MAD), two ASAT armed countries risk mutual impotence. If they both can “turn off” each other’s militaries—or deny access to the satellites upon which their opponent’s conventional and nuclear forces rely—both countries are rendered close to defenseless, a risk they would be extremely reluctant to take.</w:t>
      </w:r>
    </w:p>
    <w:p w14:paraId="1A6D139A" w14:textId="77777777" w:rsidR="001E22A7" w:rsidRPr="002A3E43" w:rsidRDefault="001E22A7" w:rsidP="001E22A7">
      <w:pPr>
        <w:rPr>
          <w:sz w:val="16"/>
          <w:szCs w:val="16"/>
        </w:rPr>
      </w:pPr>
      <w:r w:rsidRPr="002A3E43">
        <w:rPr>
          <w:sz w:val="16"/>
          <w:szCs w:val="16"/>
        </w:rPr>
        <w:t>A Uniquely Dangerous Arms Race</w:t>
      </w:r>
    </w:p>
    <w:p w14:paraId="6595CCEB" w14:textId="77777777" w:rsidR="001E22A7" w:rsidRPr="000B015A" w:rsidRDefault="001E22A7" w:rsidP="001E22A7">
      <w:pPr>
        <w:rPr>
          <w:rStyle w:val="StyleUnderline"/>
        </w:rPr>
      </w:pPr>
      <w:r w:rsidRPr="000B015A">
        <w:rPr>
          <w:sz w:val="16"/>
        </w:rPr>
        <w:t xml:space="preserve">Despite their deterrent functions, </w:t>
      </w:r>
      <w:r w:rsidRPr="00CE7502">
        <w:rPr>
          <w:rStyle w:val="StyleUnderline"/>
          <w:highlight w:val="green"/>
        </w:rPr>
        <w:t>ASATs</w:t>
      </w:r>
      <w:r w:rsidRPr="000B015A">
        <w:rPr>
          <w:rStyle w:val="StyleUnderline"/>
        </w:rPr>
        <w:t xml:space="preserve"> are more likely to</w:t>
      </w:r>
      <w:r w:rsidRPr="000B015A">
        <w:rPr>
          <w:sz w:val="16"/>
        </w:rPr>
        <w:t xml:space="preserve"> provoke or </w:t>
      </w:r>
      <w:r w:rsidRPr="00CE7502">
        <w:rPr>
          <w:rStyle w:val="StyleUnderline"/>
          <w:highlight w:val="green"/>
        </w:rPr>
        <w:t>exacerbate conflicts</w:t>
      </w:r>
      <w:r w:rsidRPr="000B015A">
        <w:rPr>
          <w:rStyle w:val="StyleUnderline"/>
        </w:rPr>
        <w:t xml:space="preserve"> than dampen them</w:t>
      </w:r>
      <w:r w:rsidRPr="000B015A">
        <w:rPr>
          <w:sz w:val="16"/>
        </w:rPr>
        <w:t xml:space="preserve">, especially </w:t>
      </w:r>
      <w:r w:rsidRPr="00CE7502">
        <w:rPr>
          <w:rStyle w:val="StyleUnderline"/>
          <w:highlight w:val="green"/>
        </w:rPr>
        <w:t>given the risk</w:t>
      </w:r>
      <w:r w:rsidRPr="000B015A">
        <w:rPr>
          <w:rStyle w:val="StyleUnderline"/>
        </w:rPr>
        <w:t xml:space="preserve"> they pose </w:t>
      </w:r>
      <w:r w:rsidRPr="00CE7502">
        <w:rPr>
          <w:rStyle w:val="StyleUnderline"/>
          <w:highlight w:val="green"/>
        </w:rPr>
        <w:t>to early warning satellites</w:t>
      </w:r>
      <w:r w:rsidRPr="000B015A">
        <w:rPr>
          <w:rStyle w:val="StyleUnderline"/>
        </w:rPr>
        <w:t>. These</w:t>
      </w:r>
      <w:r w:rsidRPr="000B015A">
        <w:rPr>
          <w:sz w:val="16"/>
        </w:rPr>
        <w:t xml:space="preserve"> satellites </w:t>
      </w:r>
      <w:r w:rsidRPr="000B015A">
        <w:rPr>
          <w:rStyle w:val="StyleUnderline"/>
        </w:rPr>
        <w:t>are a crucial element of</w:t>
      </w:r>
      <w:r w:rsidRPr="000B015A">
        <w:rPr>
          <w:sz w:val="16"/>
        </w:rPr>
        <w:t xml:space="preserve"> US </w:t>
      </w:r>
      <w:r w:rsidRPr="000B015A">
        <w:rPr>
          <w:rStyle w:val="StyleUnderline"/>
        </w:rPr>
        <w:t>ballistic missile defense, capable of detecting missiles</w:t>
      </w:r>
      <w:r w:rsidRPr="000B015A">
        <w:rPr>
          <w:sz w:val="16"/>
        </w:rPr>
        <w:t xml:space="preserve"> immediately</w:t>
      </w:r>
      <w:r w:rsidRPr="000B015A">
        <w:rPr>
          <w:rStyle w:val="StyleUnderline"/>
        </w:rPr>
        <w:t xml:space="preserve"> after launch and tracking their paths.</w:t>
      </w:r>
    </w:p>
    <w:p w14:paraId="3EE33946" w14:textId="77777777" w:rsidR="001E22A7" w:rsidRPr="000B015A" w:rsidRDefault="001E22A7" w:rsidP="001E22A7">
      <w:pPr>
        <w:rPr>
          <w:rStyle w:val="StyleUnderline"/>
        </w:rPr>
      </w:pPr>
      <w:r w:rsidRPr="000B015A">
        <w:rPr>
          <w:sz w:val="16"/>
        </w:rPr>
        <w:t xml:space="preserve">Suppose </w:t>
      </w:r>
      <w:r w:rsidRPr="000B015A">
        <w:rPr>
          <w:rStyle w:val="StyleUnderline"/>
        </w:rPr>
        <w:t>a US early warning satellite goes dark</w:t>
      </w:r>
      <w:r w:rsidRPr="000B015A">
        <w:rPr>
          <w:sz w:val="16"/>
        </w:rPr>
        <w:t>, or is shut down. Going dark could signal a glitch, but</w:t>
      </w:r>
      <w:r w:rsidRPr="000B015A">
        <w:rPr>
          <w:rStyle w:val="StyleUnderline"/>
        </w:rPr>
        <w:t xml:space="preserve"> in a world in which other countries have ASATs</w:t>
      </w:r>
      <w:r w:rsidRPr="000B015A">
        <w:rPr>
          <w:sz w:val="16"/>
        </w:rPr>
        <w:t xml:space="preserve">, it </w:t>
      </w:r>
      <w:r w:rsidRPr="000B015A">
        <w:rPr>
          <w:rStyle w:val="StyleUnderline"/>
        </w:rPr>
        <w:t>could</w:t>
      </w:r>
      <w:r w:rsidRPr="000B015A">
        <w:rPr>
          <w:sz w:val="16"/>
        </w:rPr>
        <w:t xml:space="preserve"> also </w:t>
      </w:r>
      <w:r w:rsidRPr="000B015A">
        <w:rPr>
          <w:rStyle w:val="StyleUnderline"/>
        </w:rPr>
        <w:t>signal the beginning of an attack</w:t>
      </w:r>
      <w:r w:rsidRPr="000B015A">
        <w:rPr>
          <w:sz w:val="16"/>
        </w:rPr>
        <w:t xml:space="preserve">. Without early warning satellites, </w:t>
      </w:r>
      <w:r w:rsidRPr="000B015A">
        <w:rPr>
          <w:rStyle w:val="StyleUnderline"/>
        </w:rPr>
        <w:t>the United States is much more susceptible to nuclear missiles. Given</w:t>
      </w:r>
      <w:r w:rsidRPr="000B015A">
        <w:rPr>
          <w:sz w:val="16"/>
        </w:rPr>
        <w:t xml:space="preserve"> the strategy of </w:t>
      </w:r>
      <w:proofErr w:type="spellStart"/>
      <w:r w:rsidRPr="000B015A">
        <w:rPr>
          <w:rStyle w:val="StyleUnderline"/>
        </w:rPr>
        <w:t>counterforcing</w:t>
      </w:r>
      <w:proofErr w:type="spellEnd"/>
      <w:r w:rsidRPr="000B015A">
        <w:rPr>
          <w:sz w:val="16"/>
        </w:rPr>
        <w:t>—targeting nuclear silos rather than populous cities to prevent a nuclear counterattack—</w:t>
      </w:r>
      <w:r w:rsidRPr="000B015A">
        <w:rPr>
          <w:rStyle w:val="StyleUnderline"/>
        </w:rPr>
        <w:t>the Americans might believe their nuclear weapons are imminently at risk.</w:t>
      </w:r>
      <w:r w:rsidRPr="000B015A">
        <w:rPr>
          <w:sz w:val="16"/>
        </w:rPr>
        <w:t xml:space="preserve"> It could be </w:t>
      </w:r>
      <w:r w:rsidRPr="000B015A">
        <w:rPr>
          <w:rStyle w:val="StyleUnderline"/>
        </w:rPr>
        <w:t>twelve hours before</w:t>
      </w:r>
      <w:r w:rsidRPr="000B015A">
        <w:rPr>
          <w:sz w:val="16"/>
        </w:rPr>
        <w:t xml:space="preserve"> the United States regains </w:t>
      </w:r>
      <w:r w:rsidRPr="000B015A">
        <w:rPr>
          <w:rStyle w:val="StyleUnderline"/>
        </w:rPr>
        <w:t>satellite function</w:t>
      </w:r>
      <w:r w:rsidRPr="000B015A">
        <w:rPr>
          <w:sz w:val="16"/>
        </w:rPr>
        <w:t xml:space="preserve">, which </w:t>
      </w:r>
      <w:r w:rsidRPr="000B015A">
        <w:rPr>
          <w:rStyle w:val="StyleUnderline"/>
        </w:rPr>
        <w:t xml:space="preserve">is too long to wait to put together a nuclear counterattack. </w:t>
      </w:r>
      <w:r w:rsidRPr="002A3E43">
        <w:rPr>
          <w:rStyle w:val="StyleUnderline"/>
          <w:highlight w:val="green"/>
        </w:rPr>
        <w:t>The U</w:t>
      </w:r>
      <w:r w:rsidRPr="000B015A">
        <w:rPr>
          <w:rStyle w:val="StyleUnderline"/>
        </w:rPr>
        <w:t xml:space="preserve">nited </w:t>
      </w:r>
      <w:r w:rsidRPr="002A3E43">
        <w:rPr>
          <w:rStyle w:val="StyleUnderline"/>
          <w:highlight w:val="green"/>
        </w:rPr>
        <w:t>S</w:t>
      </w:r>
      <w:r w:rsidRPr="000B015A">
        <w:rPr>
          <w:rStyle w:val="StyleUnderline"/>
        </w:rPr>
        <w:t>tates</w:t>
      </w:r>
      <w:r w:rsidRPr="000B015A">
        <w:rPr>
          <w:sz w:val="16"/>
        </w:rPr>
        <w:t xml:space="preserve">, therefore, </w:t>
      </w:r>
      <w:r w:rsidRPr="002A3E43">
        <w:rPr>
          <w:rStyle w:val="StyleUnderline"/>
          <w:highlight w:val="green"/>
        </w:rPr>
        <w:t>might</w:t>
      </w:r>
      <w:r w:rsidRPr="000B015A">
        <w:rPr>
          <w:sz w:val="16"/>
        </w:rPr>
        <w:t xml:space="preserve"> move to </w:t>
      </w:r>
      <w:r w:rsidRPr="002A3E43">
        <w:rPr>
          <w:rStyle w:val="Emphasis"/>
          <w:highlight w:val="green"/>
        </w:rPr>
        <w:t>mobilize a nuclear attack</w:t>
      </w:r>
      <w:r w:rsidRPr="000B015A">
        <w:rPr>
          <w:rStyle w:val="StyleUnderline"/>
        </w:rPr>
        <w:t xml:space="preserve"> against Russia or China </w:t>
      </w:r>
      <w:r w:rsidRPr="002A3E43">
        <w:rPr>
          <w:rStyle w:val="StyleUnderline"/>
          <w:highlight w:val="green"/>
        </w:rPr>
        <w:t>over</w:t>
      </w:r>
      <w:r w:rsidRPr="000B015A">
        <w:rPr>
          <w:sz w:val="16"/>
        </w:rPr>
        <w:t xml:space="preserve"> what might </w:t>
      </w:r>
      <w:r w:rsidRPr="000B015A">
        <w:rPr>
          <w:rStyle w:val="StyleUnderline"/>
        </w:rPr>
        <w:t xml:space="preserve">just be a piece of </w:t>
      </w:r>
      <w:r w:rsidRPr="002A3E43">
        <w:rPr>
          <w:rStyle w:val="StyleUnderline"/>
          <w:highlight w:val="green"/>
        </w:rPr>
        <w:t>debris shutting off a satellite</w:t>
      </w:r>
      <w:r w:rsidRPr="000B015A">
        <w:rPr>
          <w:rStyle w:val="StyleUnderline"/>
        </w:rPr>
        <w:t>.</w:t>
      </w:r>
    </w:p>
    <w:p w14:paraId="2E190D78" w14:textId="77777777" w:rsidR="001E22A7" w:rsidRPr="000B015A" w:rsidRDefault="001E22A7" w:rsidP="001E22A7">
      <w:pPr>
        <w:rPr>
          <w:sz w:val="16"/>
        </w:rPr>
      </w:pPr>
      <w:r w:rsidRPr="000B015A">
        <w:rPr>
          <w:sz w:val="16"/>
        </w:rPr>
        <w:t xml:space="preserve">Additionally, </w:t>
      </w:r>
      <w:r w:rsidRPr="000B015A">
        <w:rPr>
          <w:rStyle w:val="StyleUnderline"/>
        </w:rPr>
        <w:t>accidental warfare, or</w:t>
      </w:r>
      <w:r w:rsidRPr="000B015A">
        <w:rPr>
          <w:sz w:val="16"/>
        </w:rPr>
        <w:t xml:space="preserve"> strategic </w:t>
      </w:r>
      <w:r w:rsidRPr="000B015A">
        <w:rPr>
          <w:rStyle w:val="StyleUnderline"/>
        </w:rPr>
        <w:t>miscalculation, is uniquely likely in space. It is much easier to hold an adversary’s space systems in jeopardy with destructive ASATs than</w:t>
      </w:r>
      <w:r w:rsidRPr="000B015A">
        <w:rPr>
          <w:sz w:val="16"/>
        </w:rPr>
        <w:t xml:space="preserve"> it is </w:t>
      </w:r>
      <w:r w:rsidRPr="000B015A">
        <w:rPr>
          <w:rStyle w:val="StyleUnderline"/>
        </w:rPr>
        <w:t>to</w:t>
      </w:r>
      <w:r w:rsidRPr="000B015A">
        <w:rPr>
          <w:sz w:val="16"/>
        </w:rPr>
        <w:t xml:space="preserve"> sustainably </w:t>
      </w:r>
      <w:r w:rsidRPr="000B015A">
        <w:rPr>
          <w:rStyle w:val="StyleUnderline"/>
        </w:rPr>
        <w:t xml:space="preserve">defend a system, which is expensive </w:t>
      </w:r>
      <w:proofErr w:type="gramStart"/>
      <w:r w:rsidRPr="000B015A">
        <w:rPr>
          <w:rStyle w:val="StyleUnderline"/>
        </w:rPr>
        <w:t>and</w:t>
      </w:r>
      <w:r w:rsidRPr="000B015A">
        <w:rPr>
          <w:sz w:val="16"/>
        </w:rPr>
        <w:t xml:space="preserve"> in some cases</w:t>
      </w:r>
      <w:proofErr w:type="gramEnd"/>
      <w:r w:rsidRPr="000B015A">
        <w:rPr>
          <w:sz w:val="16"/>
        </w:rPr>
        <w:t xml:space="preserve"> </w:t>
      </w:r>
      <w:r w:rsidRPr="000B015A">
        <w:rPr>
          <w:rStyle w:val="StyleUnderline"/>
        </w:rPr>
        <w:t>not technologically feasible</w:t>
      </w:r>
      <w:r w:rsidRPr="000B015A">
        <w:rPr>
          <w:sz w:val="16"/>
        </w:rPr>
        <w:t xml:space="preserve"> because of limitations on satellite movement. Space is therefore considered offense-dominant; </w:t>
      </w:r>
      <w:r w:rsidRPr="000B015A">
        <w:rPr>
          <w:rStyle w:val="StyleUnderline"/>
        </w:rPr>
        <w:t>offensive tactics</w:t>
      </w:r>
      <w:r w:rsidRPr="000B015A">
        <w:rPr>
          <w:sz w:val="16"/>
        </w:rPr>
        <w:t xml:space="preserve"> like weapons development </w:t>
      </w:r>
      <w:r w:rsidRPr="000B015A">
        <w:rPr>
          <w:rStyle w:val="StyleUnderline"/>
        </w:rPr>
        <w:t>are prioritized over defensive measures</w:t>
      </w:r>
      <w:r w:rsidRPr="000B015A">
        <w:rPr>
          <w:sz w:val="16"/>
        </w:rPr>
        <w:t>, such as improving GPS or making satellites more resistant to jamming.</w:t>
      </w:r>
    </w:p>
    <w:p w14:paraId="122682AC" w14:textId="77777777" w:rsidR="001E22A7" w:rsidRPr="000B015A" w:rsidRDefault="001E22A7" w:rsidP="001E22A7">
      <w:pPr>
        <w:rPr>
          <w:rStyle w:val="StyleUnderline"/>
        </w:rPr>
      </w:pPr>
      <w:r w:rsidRPr="000B015A">
        <w:rPr>
          <w:sz w:val="16"/>
        </w:rPr>
        <w:t xml:space="preserve">As a result, </w:t>
      </w:r>
      <w:r w:rsidRPr="002A3E43">
        <w:rPr>
          <w:rStyle w:val="StyleUnderline"/>
          <w:highlight w:val="green"/>
        </w:rPr>
        <w:t>countries</w:t>
      </w:r>
      <w:r w:rsidRPr="000B015A">
        <w:rPr>
          <w:rStyle w:val="StyleUnderline"/>
        </w:rPr>
        <w:t xml:space="preserve"> are left with poorly defended space systems and </w:t>
      </w:r>
      <w:r w:rsidRPr="002A3E43">
        <w:rPr>
          <w:rStyle w:val="StyleUnderline"/>
          <w:highlight w:val="green"/>
        </w:rPr>
        <w:t>rely on offensive posturing, which increases</w:t>
      </w:r>
      <w:r w:rsidRPr="000B015A">
        <w:rPr>
          <w:rStyle w:val="StyleUnderline"/>
        </w:rPr>
        <w:t xml:space="preserve"> the </w:t>
      </w:r>
      <w:r w:rsidRPr="002A3E43">
        <w:rPr>
          <w:rStyle w:val="StyleUnderline"/>
          <w:highlight w:val="green"/>
        </w:rPr>
        <w:t>risk that</w:t>
      </w:r>
      <w:r w:rsidRPr="000B015A">
        <w:rPr>
          <w:sz w:val="16"/>
        </w:rPr>
        <w:t xml:space="preserve"> their </w:t>
      </w:r>
      <w:r w:rsidRPr="002A3E43">
        <w:rPr>
          <w:rStyle w:val="StyleUnderline"/>
          <w:highlight w:val="green"/>
        </w:rPr>
        <w:t xml:space="preserve">actions are perceived as aggressive and </w:t>
      </w:r>
      <w:r w:rsidRPr="002A3E43">
        <w:rPr>
          <w:rStyle w:val="Emphasis"/>
          <w:highlight w:val="green"/>
        </w:rPr>
        <w:t>incentivizes rapid</w:t>
      </w:r>
      <w:r w:rsidRPr="000B015A">
        <w:rPr>
          <w:rStyle w:val="Emphasis"/>
        </w:rPr>
        <w:t xml:space="preserve">, risky </w:t>
      </w:r>
      <w:r w:rsidRPr="002A3E43">
        <w:rPr>
          <w:rStyle w:val="Emphasis"/>
          <w:highlight w:val="green"/>
        </w:rPr>
        <w:t>counterattacks</w:t>
      </w:r>
      <w:r w:rsidRPr="000B015A">
        <w:rPr>
          <w:rStyle w:val="StyleUnderline"/>
        </w:rPr>
        <w:t xml:space="preserve"> because militaries cannot rely on their spaced-based systems after first strikes.</w:t>
      </w:r>
    </w:p>
    <w:p w14:paraId="6A6FBE4C" w14:textId="77777777" w:rsidR="001E22A7" w:rsidRPr="0064475B" w:rsidRDefault="001E22A7" w:rsidP="001E22A7">
      <w:pPr>
        <w:rPr>
          <w:sz w:val="16"/>
          <w:szCs w:val="16"/>
        </w:rPr>
      </w:pPr>
      <w:r w:rsidRPr="0064475B">
        <w:rPr>
          <w:sz w:val="16"/>
          <w:szCs w:val="16"/>
        </w:rPr>
        <w:t>There are several hotspots in which ASATs and offensive-dominant systems are particularly relevant. Early warning satellites play a central role in US readiness in the event of a conflict involving North Korea. News of North Korean missile launches comes from these satellites. Given North Korea’s history of nuclear provocations, unflinchingly hostile rhetoric towards the United States and South Korea, and diplomatic opacity, North Korea is always a threatening, unknowable adversary, but recent developments have magnified the risk. With the health of Kim Jong-un potentially in jeopardy, a succession battle or even civil war on the peninsula raises the chances of loose nukes. If the regime is terminal, traditional MAD risk calculus will become moot; with nothing to lose, North Korea would have no reason to hold back its nuclear arsenal. Or China might decide to seize military assets and infrastructure of the regime. If the US does not have its early warning satellites because they have been taken out in an ASAT attack, the US, South Korea, and Japan are all in imminent nuclear peril, while China could be in a position to fundamentally reshape East Asian geopolitics.</w:t>
      </w:r>
    </w:p>
    <w:p w14:paraId="5BE46431" w14:textId="77777777" w:rsidR="001E22A7" w:rsidRPr="0064475B" w:rsidRDefault="001E22A7" w:rsidP="001E22A7">
      <w:pPr>
        <w:rPr>
          <w:sz w:val="16"/>
          <w:szCs w:val="16"/>
        </w:rPr>
      </w:pPr>
      <w:r w:rsidRPr="0064475B">
        <w:rPr>
          <w:sz w:val="16"/>
          <w:szCs w:val="16"/>
        </w:rPr>
        <w:t xml:space="preserve">The South China Sea is another hotspot in which ASATs could risk escalation. China is developing Anti-Access Area Denial (A2/AD) in the South China Sea, a combination of </w:t>
      </w:r>
      <w:proofErr w:type="gramStart"/>
      <w:r w:rsidRPr="0064475B">
        <w:rPr>
          <w:sz w:val="16"/>
          <w:szCs w:val="16"/>
        </w:rPr>
        <w:t>long range</w:t>
      </w:r>
      <w:proofErr w:type="gramEnd"/>
      <w:r w:rsidRPr="0064475B">
        <w:rPr>
          <w:sz w:val="16"/>
          <w:szCs w:val="16"/>
        </w:rPr>
        <w:t xml:space="preserve"> radar with air and maritime defense meant to deny US freedom of navigation in the region. Given the disputed nature of territory in the South China Sea, the United States and its allies do not want China to successfully close off the region.</w:t>
      </w:r>
    </w:p>
    <w:p w14:paraId="63E48BEF" w14:textId="77777777" w:rsidR="001E22A7" w:rsidRPr="0064475B" w:rsidRDefault="001E22A7" w:rsidP="001E22A7">
      <w:pPr>
        <w:rPr>
          <w:sz w:val="16"/>
          <w:szCs w:val="16"/>
        </w:rPr>
      </w:pPr>
      <w:r w:rsidRPr="0064475B">
        <w:rPr>
          <w:sz w:val="16"/>
          <w:szCs w:val="16"/>
        </w:rPr>
        <w:t>But the most effective way to break an A2/AD system would be with anti-satellite weapons. ASATs could neutralize the maritime surveillance China relies upon to deny access to the region and guide cruise missiles. Thus, China is extremely wary of US ASAT development: risks to Beijing’s South China Sea strategy are seen as threats to China itself because of territorial sovereignty claims that are deeply important to the regime and have only become more pronounced under President Xi Jinping. If a Chinese satellite went dark, Beijing might perceive it as a US ASAT designed to undermine the A2/AD approach, and escalate with conventional force.</w:t>
      </w:r>
    </w:p>
    <w:p w14:paraId="51D92B63" w14:textId="77777777" w:rsidR="001E22A7" w:rsidRPr="0064475B" w:rsidRDefault="001E22A7" w:rsidP="001E22A7">
      <w:pPr>
        <w:rPr>
          <w:sz w:val="16"/>
          <w:szCs w:val="16"/>
        </w:rPr>
      </w:pPr>
      <w:r w:rsidRPr="0064475B">
        <w:rPr>
          <w:sz w:val="16"/>
          <w:szCs w:val="16"/>
        </w:rPr>
        <w:t>An Even Greater Risk</w:t>
      </w:r>
    </w:p>
    <w:p w14:paraId="13624D75" w14:textId="77777777" w:rsidR="001E22A7" w:rsidRPr="0064475B" w:rsidRDefault="001E22A7" w:rsidP="001E22A7">
      <w:pPr>
        <w:rPr>
          <w:rStyle w:val="StyleUnderline"/>
        </w:rPr>
      </w:pPr>
      <w:r w:rsidRPr="0064475B">
        <w:rPr>
          <w:sz w:val="16"/>
        </w:rPr>
        <w:t xml:space="preserve">Many of these conflict scenarios start with the loss of satellite function, which may seem unlikely. But ASATs threaten satellites through more than just direct attack. </w:t>
      </w:r>
      <w:r w:rsidRPr="00565ADD">
        <w:rPr>
          <w:rStyle w:val="StyleUnderline"/>
        </w:rPr>
        <w:t xml:space="preserve">ASAT </w:t>
      </w:r>
      <w:r w:rsidRPr="002A3E43">
        <w:rPr>
          <w:rStyle w:val="Emphasis"/>
          <w:highlight w:val="green"/>
        </w:rPr>
        <w:t>testing</w:t>
      </w:r>
      <w:r w:rsidRPr="0064475B">
        <w:rPr>
          <w:sz w:val="16"/>
        </w:rPr>
        <w:t xml:space="preserve">, rather than deployment, </w:t>
      </w:r>
      <w:r w:rsidRPr="002A3E43">
        <w:rPr>
          <w:rStyle w:val="Emphasis"/>
          <w:highlight w:val="green"/>
        </w:rPr>
        <w:t>risks</w:t>
      </w:r>
      <w:r w:rsidRPr="0064475B">
        <w:rPr>
          <w:sz w:val="16"/>
        </w:rPr>
        <w:t xml:space="preserve"> the exponential </w:t>
      </w:r>
      <w:r w:rsidRPr="0064475B">
        <w:rPr>
          <w:rStyle w:val="Emphasis"/>
        </w:rPr>
        <w:t xml:space="preserve">accumulation of </w:t>
      </w:r>
      <w:r w:rsidRPr="002A3E43">
        <w:rPr>
          <w:rStyle w:val="Emphasis"/>
          <w:highlight w:val="green"/>
        </w:rPr>
        <w:t>debris</w:t>
      </w:r>
      <w:r w:rsidRPr="002A3E43">
        <w:rPr>
          <w:rStyle w:val="StyleUnderline"/>
          <w:highlight w:val="green"/>
        </w:rPr>
        <w:t xml:space="preserve">, which </w:t>
      </w:r>
      <w:r w:rsidRPr="002A3E43">
        <w:rPr>
          <w:rStyle w:val="Emphasis"/>
          <w:highlight w:val="green"/>
        </w:rPr>
        <w:t>endangers satellites</w:t>
      </w:r>
      <w:r w:rsidRPr="0064475B">
        <w:rPr>
          <w:rStyle w:val="StyleUnderline"/>
        </w:rPr>
        <w:t xml:space="preserve"> and creates a host of other problems.</w:t>
      </w:r>
    </w:p>
    <w:p w14:paraId="3D4248D6" w14:textId="77777777" w:rsidR="001E22A7" w:rsidRPr="0064475B" w:rsidRDefault="001E22A7" w:rsidP="001E22A7">
      <w:pPr>
        <w:rPr>
          <w:sz w:val="16"/>
        </w:rPr>
      </w:pPr>
      <w:r w:rsidRPr="000B015A">
        <w:rPr>
          <w:rStyle w:val="StyleUnderline"/>
        </w:rPr>
        <w:t xml:space="preserve">KE-ASATs rely on smashing satellites into thousands of pieces, so each test adds tremendous amounts of space </w:t>
      </w:r>
      <w:r w:rsidRPr="0064475B">
        <w:rPr>
          <w:rStyle w:val="StyleUnderline"/>
        </w:rPr>
        <w:t xml:space="preserve">debris. The </w:t>
      </w:r>
      <w:r w:rsidRPr="0064475B">
        <w:rPr>
          <w:rStyle w:val="Emphasis"/>
          <w:highlight w:val="green"/>
        </w:rPr>
        <w:t>2007</w:t>
      </w:r>
      <w:r w:rsidRPr="0064475B">
        <w:rPr>
          <w:rStyle w:val="Emphasis"/>
        </w:rPr>
        <w:t xml:space="preserve"> Chinese KE-ASAT </w:t>
      </w:r>
      <w:r w:rsidRPr="0064475B">
        <w:rPr>
          <w:rStyle w:val="Emphasis"/>
          <w:highlight w:val="green"/>
        </w:rPr>
        <w:t>test alone</w:t>
      </w:r>
      <w:r w:rsidRPr="0064475B">
        <w:rPr>
          <w:rStyle w:val="StyleUnderline"/>
          <w:highlight w:val="green"/>
        </w:rPr>
        <w:t xml:space="preserve"> increased</w:t>
      </w:r>
      <w:r w:rsidRPr="0064475B">
        <w:rPr>
          <w:rStyle w:val="StyleUnderline"/>
        </w:rPr>
        <w:t xml:space="preserve"> the number of </w:t>
      </w:r>
      <w:r w:rsidRPr="0064475B">
        <w:rPr>
          <w:rStyle w:val="StyleUnderline"/>
          <w:highlight w:val="green"/>
        </w:rPr>
        <w:t>objects</w:t>
      </w:r>
      <w:r w:rsidRPr="0064475B">
        <w:rPr>
          <w:rStyle w:val="StyleUnderline"/>
        </w:rPr>
        <w:t xml:space="preserve"> in orbit </w:t>
      </w:r>
      <w:r w:rsidRPr="0064475B">
        <w:rPr>
          <w:rStyle w:val="StyleUnderline"/>
          <w:highlight w:val="green"/>
        </w:rPr>
        <w:t xml:space="preserve">by </w:t>
      </w:r>
      <w:r w:rsidRPr="0064475B">
        <w:rPr>
          <w:rStyle w:val="Emphasis"/>
          <w:highlight w:val="green"/>
        </w:rPr>
        <w:t>20 percent</w:t>
      </w:r>
      <w:r w:rsidRPr="0064475B">
        <w:rPr>
          <w:sz w:val="16"/>
        </w:rPr>
        <w:t>, producing more than two thousand pieces of debris large enough to be tracked and likely thousands more too small to be counted that will remain in orbit for centuries.</w:t>
      </w:r>
    </w:p>
    <w:p w14:paraId="32F11096" w14:textId="77777777" w:rsidR="001E22A7" w:rsidRPr="00D07142" w:rsidRDefault="001E22A7" w:rsidP="001E22A7">
      <w:pPr>
        <w:rPr>
          <w:sz w:val="16"/>
        </w:rPr>
      </w:pPr>
      <w:r w:rsidRPr="00D07142">
        <w:rPr>
          <w:sz w:val="16"/>
        </w:rPr>
        <w:t xml:space="preserve">Even the smallest pieces of </w:t>
      </w:r>
      <w:r w:rsidRPr="002A3E43">
        <w:rPr>
          <w:rStyle w:val="StyleUnderline"/>
          <w:highlight w:val="green"/>
        </w:rPr>
        <w:t>debris</w:t>
      </w:r>
      <w:r w:rsidRPr="00D07142">
        <w:rPr>
          <w:rStyle w:val="StyleUnderline"/>
        </w:rPr>
        <w:t xml:space="preserve"> can do great damage</w:t>
      </w:r>
      <w:r w:rsidRPr="00D07142">
        <w:rPr>
          <w:sz w:val="16"/>
        </w:rPr>
        <w:t xml:space="preserve">; traveling at more than 15,000 miles per hour, </w:t>
      </w:r>
      <w:r w:rsidRPr="00D07142">
        <w:rPr>
          <w:rStyle w:val="StyleUnderline"/>
        </w:rPr>
        <w:t xml:space="preserve">they can </w:t>
      </w:r>
      <w:r w:rsidRPr="002A3E43">
        <w:rPr>
          <w:rStyle w:val="StyleUnderline"/>
          <w:highlight w:val="green"/>
        </w:rPr>
        <w:t>crash into other debris in</w:t>
      </w:r>
      <w:r w:rsidRPr="00D07142">
        <w:rPr>
          <w:rStyle w:val="StyleUnderline"/>
        </w:rPr>
        <w:t xml:space="preserve"> a </w:t>
      </w:r>
      <w:r w:rsidRPr="002A3E43">
        <w:rPr>
          <w:rStyle w:val="StyleUnderline"/>
          <w:highlight w:val="green"/>
        </w:rPr>
        <w:t>proliferation known as</w:t>
      </w:r>
      <w:r w:rsidRPr="00D07142">
        <w:rPr>
          <w:rStyle w:val="StyleUnderline"/>
        </w:rPr>
        <w:t xml:space="preserve"> the </w:t>
      </w:r>
      <w:r w:rsidRPr="002A3E43">
        <w:rPr>
          <w:rStyle w:val="Emphasis"/>
          <w:highlight w:val="green"/>
        </w:rPr>
        <w:t>Kessler Syndrome</w:t>
      </w:r>
      <w:r w:rsidRPr="00D07142">
        <w:rPr>
          <w:rStyle w:val="Emphasis"/>
        </w:rPr>
        <w:t>.</w:t>
      </w:r>
      <w:r w:rsidRPr="00D07142">
        <w:rPr>
          <w:rStyle w:val="StyleUnderline"/>
        </w:rPr>
        <w:t xml:space="preserve"> The situation in </w:t>
      </w:r>
      <w:r w:rsidRPr="002A3E43">
        <w:rPr>
          <w:rStyle w:val="StyleUnderline"/>
          <w:highlight w:val="green"/>
        </w:rPr>
        <w:t>space</w:t>
      </w:r>
      <w:r w:rsidRPr="00D07142">
        <w:rPr>
          <w:rStyle w:val="StyleUnderline"/>
        </w:rPr>
        <w:t xml:space="preserve"> could </w:t>
      </w:r>
      <w:r w:rsidRPr="002A3E43">
        <w:rPr>
          <w:rStyle w:val="StyleUnderline"/>
          <w:highlight w:val="green"/>
        </w:rPr>
        <w:t>approach</w:t>
      </w:r>
      <w:r w:rsidRPr="00D07142">
        <w:rPr>
          <w:rStyle w:val="StyleUnderline"/>
        </w:rPr>
        <w:t xml:space="preserve"> a </w:t>
      </w:r>
      <w:r w:rsidRPr="002A3E43">
        <w:rPr>
          <w:rStyle w:val="StyleUnderline"/>
          <w:highlight w:val="green"/>
        </w:rPr>
        <w:t>critical mass</w:t>
      </w:r>
      <w:r w:rsidRPr="00D07142">
        <w:rPr>
          <w:rStyle w:val="StyleUnderline"/>
        </w:rPr>
        <w:t xml:space="preserve"> in which collision cascading occurs even if all launches were halted, choking orbits with debris </w:t>
      </w:r>
      <w:r w:rsidRPr="002A3E43">
        <w:rPr>
          <w:rStyle w:val="StyleUnderline"/>
          <w:highlight w:val="green"/>
        </w:rPr>
        <w:t>until</w:t>
      </w:r>
      <w:r w:rsidRPr="002A3E43">
        <w:rPr>
          <w:rStyle w:val="Emphasis"/>
          <w:highlight w:val="green"/>
        </w:rPr>
        <w:t xml:space="preserve"> all satellites are destroyed</w:t>
      </w:r>
      <w:r w:rsidRPr="002A3E43">
        <w:rPr>
          <w:rStyle w:val="StyleUnderline"/>
          <w:highlight w:val="green"/>
        </w:rPr>
        <w:t xml:space="preserve"> and </w:t>
      </w:r>
      <w:r w:rsidRPr="002A3E43">
        <w:rPr>
          <w:rStyle w:val="Emphasis"/>
          <w:highlight w:val="green"/>
        </w:rPr>
        <w:t>spaceflight rendered impossible</w:t>
      </w:r>
      <w:r w:rsidRPr="002A3E43">
        <w:rPr>
          <w:rStyle w:val="StyleUnderline"/>
          <w:highlight w:val="green"/>
        </w:rPr>
        <w:t>. Compared to</w:t>
      </w:r>
      <w:r w:rsidRPr="00D07142">
        <w:rPr>
          <w:rStyle w:val="StyleUnderline"/>
        </w:rPr>
        <w:t xml:space="preserve"> the negligible debris created during </w:t>
      </w:r>
      <w:r w:rsidRPr="002A3E43">
        <w:rPr>
          <w:rStyle w:val="Emphasis"/>
          <w:highlight w:val="green"/>
        </w:rPr>
        <w:t>commercial launches</w:t>
      </w:r>
      <w:r w:rsidRPr="002A3E43">
        <w:rPr>
          <w:rStyle w:val="StyleUnderline"/>
          <w:highlight w:val="green"/>
        </w:rPr>
        <w:t>, ASAT tests</w:t>
      </w:r>
      <w:r w:rsidRPr="00D07142">
        <w:rPr>
          <w:sz w:val="16"/>
        </w:rPr>
        <w:t>—</w:t>
      </w:r>
      <w:r w:rsidRPr="00D07142">
        <w:rPr>
          <w:rStyle w:val="StyleUnderline"/>
        </w:rPr>
        <w:t>especially if the arms race continues to escalate</w:t>
      </w:r>
      <w:r w:rsidRPr="00D07142">
        <w:rPr>
          <w:sz w:val="16"/>
        </w:rPr>
        <w:t xml:space="preserve"> and countries with less developed space programs join with cruder designs—</w:t>
      </w:r>
      <w:r w:rsidRPr="00D07142">
        <w:rPr>
          <w:rStyle w:val="StyleUnderline"/>
        </w:rPr>
        <w:t xml:space="preserve">may </w:t>
      </w:r>
      <w:r w:rsidRPr="002A3E43">
        <w:rPr>
          <w:rStyle w:val="StyleUnderline"/>
          <w:highlight w:val="green"/>
        </w:rPr>
        <w:t>accelerate</w:t>
      </w:r>
      <w:r w:rsidRPr="00D07142">
        <w:rPr>
          <w:rStyle w:val="StyleUnderline"/>
        </w:rPr>
        <w:t xml:space="preserve"> the </w:t>
      </w:r>
      <w:r w:rsidRPr="002A3E43">
        <w:rPr>
          <w:rStyle w:val="StyleUnderline"/>
          <w:highlight w:val="green"/>
        </w:rPr>
        <w:t>debris</w:t>
      </w:r>
      <w:r w:rsidRPr="00D07142">
        <w:rPr>
          <w:rStyle w:val="StyleUnderline"/>
        </w:rPr>
        <w:t xml:space="preserve"> in space closer and closer to this critical mass.</w:t>
      </w:r>
    </w:p>
    <w:p w14:paraId="651611F9" w14:textId="77777777" w:rsidR="001E22A7" w:rsidRDefault="001E22A7" w:rsidP="001E22A7">
      <w:pPr>
        <w:rPr>
          <w:rStyle w:val="StyleUnderline"/>
        </w:rPr>
      </w:pPr>
      <w:r w:rsidRPr="0064475B">
        <w:rPr>
          <w:rStyle w:val="Emphasis"/>
          <w:highlight w:val="green"/>
        </w:rPr>
        <w:t>I</w:t>
      </w:r>
      <w:r w:rsidRPr="00CD0156">
        <w:rPr>
          <w:rStyle w:val="Emphasis"/>
          <w:highlight w:val="green"/>
        </w:rPr>
        <w:t>f deb</w:t>
      </w:r>
      <w:r w:rsidRPr="0064475B">
        <w:rPr>
          <w:rStyle w:val="Emphasis"/>
          <w:highlight w:val="green"/>
        </w:rPr>
        <w:t>ris knocks out a satellite</w:t>
      </w:r>
      <w:r w:rsidRPr="00D07142">
        <w:rPr>
          <w:rStyle w:val="StyleUnderline"/>
        </w:rPr>
        <w:t>, an increasingly likely possibility in a world with ASAT tests, then</w:t>
      </w:r>
      <w:r w:rsidRPr="0064475B">
        <w:rPr>
          <w:sz w:val="16"/>
        </w:rPr>
        <w:t xml:space="preserve"> the aforementioned </w:t>
      </w:r>
      <w:r w:rsidRPr="0064475B">
        <w:rPr>
          <w:rStyle w:val="Emphasis"/>
          <w:highlight w:val="green"/>
        </w:rPr>
        <w:t>conflict scenarios become more likely</w:t>
      </w:r>
      <w:r w:rsidRPr="00D07142">
        <w:rPr>
          <w:rStyle w:val="Emphasis"/>
        </w:rPr>
        <w:t>.</w:t>
      </w:r>
      <w:r w:rsidRPr="0064475B">
        <w:rPr>
          <w:sz w:val="16"/>
        </w:rPr>
        <w:t xml:space="preserve"> Conflict aside, </w:t>
      </w:r>
      <w:r w:rsidRPr="00D07142">
        <w:rPr>
          <w:rStyle w:val="StyleUnderline"/>
        </w:rPr>
        <w:t xml:space="preserve">ASAT-based debris clouds are terrifying in their own right. </w:t>
      </w:r>
      <w:r w:rsidRPr="0064475B">
        <w:rPr>
          <w:rStyle w:val="Emphasis"/>
        </w:rPr>
        <w:t>Public health</w:t>
      </w:r>
      <w:r w:rsidRPr="00D07142">
        <w:rPr>
          <w:rStyle w:val="Emphasis"/>
        </w:rPr>
        <w:t xml:space="preserve">, transportation, </w:t>
      </w:r>
      <w:r w:rsidRPr="0064475B">
        <w:rPr>
          <w:rStyle w:val="Emphasis"/>
          <w:highlight w:val="green"/>
        </w:rPr>
        <w:t>climate science, and</w:t>
      </w:r>
      <w:r w:rsidRPr="00D07142">
        <w:rPr>
          <w:rStyle w:val="Emphasis"/>
        </w:rPr>
        <w:t xml:space="preserve"> a litany of other </w:t>
      </w:r>
      <w:r w:rsidRPr="0064475B">
        <w:rPr>
          <w:rStyle w:val="Emphasis"/>
          <w:highlight w:val="green"/>
        </w:rPr>
        <w:t>crucial infrastructures are dependent on satellites</w:t>
      </w:r>
      <w:r w:rsidRPr="00D07142">
        <w:rPr>
          <w:rStyle w:val="StyleUnderline"/>
        </w:rPr>
        <w:t xml:space="preserve"> that are now at ris</w:t>
      </w:r>
      <w:r w:rsidRPr="0064475B">
        <w:rPr>
          <w:rStyle w:val="StyleUnderline"/>
        </w:rPr>
        <w:t>k.</w:t>
      </w:r>
      <w:r w:rsidRPr="0064475B">
        <w:rPr>
          <w:sz w:val="16"/>
        </w:rPr>
        <w:t xml:space="preserve"> Satellite GPS is a cornerstone of the modern economy; some pundits believe that </w:t>
      </w:r>
      <w:r w:rsidRPr="0064475B">
        <w:rPr>
          <w:rStyle w:val="StyleUnderline"/>
        </w:rPr>
        <w:t xml:space="preserve">the slightest </w:t>
      </w:r>
      <w:r w:rsidRPr="0064475B">
        <w:rPr>
          <w:rStyle w:val="StyleUnderline"/>
          <w:highlight w:val="green"/>
        </w:rPr>
        <w:t>glitch in GPS</w:t>
      </w:r>
      <w:r w:rsidRPr="0064475B">
        <w:rPr>
          <w:rStyle w:val="StyleUnderline"/>
        </w:rPr>
        <w:t xml:space="preserve"> satellites could </w:t>
      </w:r>
      <w:r w:rsidRPr="0064475B">
        <w:rPr>
          <w:rStyle w:val="Emphasis"/>
        </w:rPr>
        <w:t>shock the stock market</w:t>
      </w:r>
      <w:r w:rsidRPr="0064475B">
        <w:rPr>
          <w:rStyle w:val="StyleUnderline"/>
        </w:rPr>
        <w:t xml:space="preserve"> and</w:t>
      </w:r>
      <w:r w:rsidRPr="0064475B">
        <w:rPr>
          <w:sz w:val="16"/>
        </w:rPr>
        <w:t xml:space="preserve"> further </w:t>
      </w:r>
      <w:r w:rsidRPr="0064475B">
        <w:rPr>
          <w:rStyle w:val="Emphasis"/>
          <w:highlight w:val="green"/>
        </w:rPr>
        <w:t>destabilize</w:t>
      </w:r>
      <w:r w:rsidRPr="0064475B">
        <w:rPr>
          <w:rStyle w:val="Emphasis"/>
        </w:rPr>
        <w:t xml:space="preserve"> a</w:t>
      </w:r>
      <w:r w:rsidRPr="0064475B">
        <w:rPr>
          <w:sz w:val="16"/>
        </w:rPr>
        <w:t xml:space="preserve">n unstable </w:t>
      </w:r>
      <w:r w:rsidRPr="0064475B">
        <w:rPr>
          <w:rStyle w:val="Emphasis"/>
          <w:highlight w:val="green"/>
        </w:rPr>
        <w:t>global economy</w:t>
      </w:r>
      <w:r w:rsidRPr="0064475B">
        <w:rPr>
          <w:rStyle w:val="Emphasis"/>
        </w:rPr>
        <w:t>.</w:t>
      </w:r>
      <w:r w:rsidRPr="0064475B">
        <w:rPr>
          <w:sz w:val="16"/>
        </w:rPr>
        <w:t xml:space="preserve"> During the pandemic, </w:t>
      </w:r>
      <w:r w:rsidRPr="0064475B">
        <w:rPr>
          <w:rStyle w:val="StyleUnderline"/>
        </w:rPr>
        <w:t>satellites are playing a crucial role in</w:t>
      </w:r>
      <w:r w:rsidRPr="0064475B">
        <w:rPr>
          <w:sz w:val="16"/>
        </w:rPr>
        <w:t xml:space="preserve"> geospatial </w:t>
      </w:r>
      <w:r w:rsidRPr="0064475B">
        <w:rPr>
          <w:rStyle w:val="StyleUnderline"/>
        </w:rPr>
        <w:t>data collection for infectious disease modeling.</w:t>
      </w:r>
    </w:p>
    <w:p w14:paraId="53289FF2" w14:textId="77777777" w:rsidR="001E22A7" w:rsidRPr="00B66D73" w:rsidRDefault="001E22A7" w:rsidP="001E22A7"/>
    <w:p w14:paraId="1B79CA34" w14:textId="77777777" w:rsidR="001E22A7" w:rsidRPr="001E22A7" w:rsidRDefault="001E22A7" w:rsidP="001E22A7"/>
    <w:sectPr w:rsidR="001E22A7" w:rsidRPr="001E22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C5814"/>
    <w:rsid w:val="000139A3"/>
    <w:rsid w:val="00100833"/>
    <w:rsid w:val="00104529"/>
    <w:rsid w:val="00105942"/>
    <w:rsid w:val="00107396"/>
    <w:rsid w:val="00144A4C"/>
    <w:rsid w:val="00176AB0"/>
    <w:rsid w:val="00177B7D"/>
    <w:rsid w:val="0018322D"/>
    <w:rsid w:val="001B5776"/>
    <w:rsid w:val="001E22A7"/>
    <w:rsid w:val="001E527A"/>
    <w:rsid w:val="001F78CE"/>
    <w:rsid w:val="00251FC7"/>
    <w:rsid w:val="00255460"/>
    <w:rsid w:val="002855A7"/>
    <w:rsid w:val="002B146A"/>
    <w:rsid w:val="002B5E17"/>
    <w:rsid w:val="00315690"/>
    <w:rsid w:val="00316B75"/>
    <w:rsid w:val="00325646"/>
    <w:rsid w:val="003460F2"/>
    <w:rsid w:val="0038158C"/>
    <w:rsid w:val="003902BA"/>
    <w:rsid w:val="003A09E2"/>
    <w:rsid w:val="00407037"/>
    <w:rsid w:val="004605D6"/>
    <w:rsid w:val="004C5814"/>
    <w:rsid w:val="004C60E8"/>
    <w:rsid w:val="004E3579"/>
    <w:rsid w:val="004E728B"/>
    <w:rsid w:val="004F39E0"/>
    <w:rsid w:val="00537BD5"/>
    <w:rsid w:val="0057268A"/>
    <w:rsid w:val="005D2912"/>
    <w:rsid w:val="006065BD"/>
    <w:rsid w:val="00645FA9"/>
    <w:rsid w:val="00647866"/>
    <w:rsid w:val="00665003"/>
    <w:rsid w:val="00665198"/>
    <w:rsid w:val="006A2AD0"/>
    <w:rsid w:val="006C2375"/>
    <w:rsid w:val="006D4ECC"/>
    <w:rsid w:val="00722258"/>
    <w:rsid w:val="007243E5"/>
    <w:rsid w:val="00751DCB"/>
    <w:rsid w:val="00766EA0"/>
    <w:rsid w:val="007A2226"/>
    <w:rsid w:val="007F5B66"/>
    <w:rsid w:val="00823A1C"/>
    <w:rsid w:val="00845B9D"/>
    <w:rsid w:val="00860984"/>
    <w:rsid w:val="008B3ECB"/>
    <w:rsid w:val="008B4E85"/>
    <w:rsid w:val="008C1B2E"/>
    <w:rsid w:val="0091212D"/>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71117"/>
  <w15:chartTrackingRefBased/>
  <w15:docId w15:val="{A520EF03-E4F7-405B-A591-2F8B57C86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E22A7"/>
    <w:pPr>
      <w:spacing w:after="0" w:line="240" w:lineRule="auto"/>
    </w:pPr>
    <w:rPr>
      <w:rFonts w:ascii="Calibri" w:hAnsi="Calibri" w:cs="Calibri"/>
    </w:rPr>
  </w:style>
  <w:style w:type="paragraph" w:styleId="Heading1">
    <w:name w:val="heading 1"/>
    <w:aliases w:val="Pocket"/>
    <w:basedOn w:val="Normal"/>
    <w:next w:val="Normal"/>
    <w:link w:val="Heading1Char"/>
    <w:qFormat/>
    <w:rsid w:val="001E22A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E22A7"/>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E22A7"/>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3"/>
    <w:unhideWhenUsed/>
    <w:qFormat/>
    <w:rsid w:val="001E22A7"/>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1E22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22A7"/>
  </w:style>
  <w:style w:type="character" w:customStyle="1" w:styleId="Heading1Char">
    <w:name w:val="Heading 1 Char"/>
    <w:aliases w:val="Pocket Char"/>
    <w:basedOn w:val="DefaultParagraphFont"/>
    <w:link w:val="Heading1"/>
    <w:rsid w:val="001E22A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E22A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E22A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1E22A7"/>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Emphasis!!,small,Qualifications,normal card text,Shrunk,qualifications in card,qualifications,Bold Underline,Box,Debate,bold underline,B"/>
    <w:basedOn w:val="DefaultParagraphFont"/>
    <w:link w:val="Emphasis1"/>
    <w:uiPriority w:val="7"/>
    <w:qFormat/>
    <w:rsid w:val="001E22A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1E22A7"/>
    <w:rPr>
      <w:b/>
      <w:bCs/>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8."/>
    <w:basedOn w:val="DefaultParagraphFont"/>
    <w:uiPriority w:val="6"/>
    <w:qFormat/>
    <w:rsid w:val="001E22A7"/>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1E22A7"/>
    <w:rPr>
      <w:color w:val="auto"/>
      <w:u w:val="none"/>
    </w:rPr>
  </w:style>
  <w:style w:type="character" w:styleId="FollowedHyperlink">
    <w:name w:val="FollowedHyperlink"/>
    <w:basedOn w:val="DefaultParagraphFont"/>
    <w:uiPriority w:val="99"/>
    <w:semiHidden/>
    <w:unhideWhenUsed/>
    <w:rsid w:val="001E22A7"/>
    <w:rPr>
      <w:color w:val="auto"/>
      <w:u w:val="none"/>
    </w:rPr>
  </w:style>
  <w:style w:type="paragraph" w:customStyle="1" w:styleId="Emphasis1">
    <w:name w:val="Emphasis1"/>
    <w:basedOn w:val="Normal"/>
    <w:link w:val="Emphasis"/>
    <w:autoRedefine/>
    <w:uiPriority w:val="7"/>
    <w:qFormat/>
    <w:rsid w:val="0091212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autoRedefine/>
    <w:uiPriority w:val="7"/>
    <w:qFormat/>
    <w:rsid w:val="0091212D"/>
    <w:rPr>
      <w:rFonts w:eastAsiaTheme="minorEastAsia"/>
      <w:b/>
      <w:iCs/>
      <w:szCs w:val="24"/>
      <w:u w:val="single"/>
    </w:rPr>
  </w:style>
  <w:style w:type="paragraph" w:styleId="NoSpacing">
    <w:name w:val="No Spacing"/>
    <w:aliases w:val="Card Format,ClearFormatting,Clear,DDI Tag,Tag Title,Tag and Cite,No Spacing22,No Spacing41,No Spacing6,No Spacing7,Very Small Text,No Spacing8,Dont u,No Spacing311,No Spacing111112,No Spacing51,No Spacing3,Card,card"/>
    <w:basedOn w:val="Heading1"/>
    <w:link w:val="Hyperlink"/>
    <w:autoRedefine/>
    <w:uiPriority w:val="99"/>
    <w:qFormat/>
    <w:rsid w:val="001E22A7"/>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orgezarkadakis.com/2019/12/26/abandoning-the-metropolis-space-colonisation-as-the-new-imperative/" TargetMode="Externa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11028</Words>
  <Characters>62863</Characters>
  <Application>Microsoft Office Word</Application>
  <DocSecurity>0</DocSecurity>
  <Lines>523</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2</cp:revision>
  <dcterms:created xsi:type="dcterms:W3CDTF">2021-12-18T02:11:00Z</dcterms:created>
  <dcterms:modified xsi:type="dcterms:W3CDTF">2021-12-18T02:11:00Z</dcterms:modified>
</cp:coreProperties>
</file>