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8E6A45" w14:textId="1E0449D4" w:rsidR="00A95652" w:rsidRDefault="001923D6" w:rsidP="001923D6">
      <w:pPr>
        <w:pStyle w:val="Heading2"/>
      </w:pPr>
      <w:r>
        <w:t>1NC Columbia Round 2</w:t>
      </w:r>
    </w:p>
    <w:p w14:paraId="2590FD58" w14:textId="532F45D3" w:rsidR="001923D6" w:rsidRDefault="001923D6" w:rsidP="001923D6">
      <w:pPr>
        <w:pStyle w:val="Heading2"/>
      </w:pPr>
      <w:r>
        <w:t>OFF</w:t>
      </w:r>
    </w:p>
    <w:p w14:paraId="5796A4D7" w14:textId="54F98277" w:rsidR="001923D6" w:rsidRDefault="001923D6" w:rsidP="001923D6">
      <w:pPr>
        <w:pStyle w:val="Heading3"/>
      </w:pPr>
      <w:r>
        <w:t>1</w:t>
      </w:r>
    </w:p>
    <w:p w14:paraId="6CB738BA" w14:textId="77777777" w:rsidR="001923D6" w:rsidRDefault="001923D6" w:rsidP="001923D6">
      <w:pPr>
        <w:pStyle w:val="Heading4"/>
      </w:pPr>
      <w:r>
        <w:t xml:space="preserve">1] Interpretation – the Affirmative must specify what type of Private Actor Appropriation they effect. </w:t>
      </w:r>
    </w:p>
    <w:p w14:paraId="4C083321" w14:textId="77777777" w:rsidR="001923D6" w:rsidRPr="00834900" w:rsidRDefault="001923D6" w:rsidP="001923D6">
      <w:pPr>
        <w:pStyle w:val="Heading4"/>
      </w:pPr>
      <w:r>
        <w:t xml:space="preserve">Appropriation is </w:t>
      </w:r>
      <w:r>
        <w:rPr>
          <w:u w:val="single"/>
        </w:rPr>
        <w:t>extremely vague</w:t>
      </w:r>
      <w:r>
        <w:t xml:space="preserve"> – no legal precedent which means </w:t>
      </w:r>
      <w:r>
        <w:rPr>
          <w:u w:val="single"/>
        </w:rPr>
        <w:t>no normal means</w:t>
      </w:r>
      <w:r>
        <w:t xml:space="preserve">. </w:t>
      </w:r>
    </w:p>
    <w:p w14:paraId="719E579F" w14:textId="77777777" w:rsidR="001923D6" w:rsidRPr="00433EC5" w:rsidRDefault="001923D6" w:rsidP="001923D6">
      <w:r w:rsidRPr="00433EC5">
        <w:rPr>
          <w:rStyle w:val="Style13ptBold"/>
        </w:rPr>
        <w:t>Pershing</w:t>
      </w:r>
      <w:r>
        <w:rPr>
          <w:rStyle w:val="Style13ptBold"/>
        </w:rPr>
        <w:t xml:space="preserve"> 19</w:t>
      </w:r>
      <w:r w:rsidRPr="00433EC5">
        <w:t>, Abigail D. "Interpreting the Outer Space Treaty's Non-Appropriation Principle: Customary International Law from 1967 to Today." Yale J. Int'l L. 44 (2019): 149.</w:t>
      </w:r>
      <w:r>
        <w:t xml:space="preserve"> (</w:t>
      </w:r>
      <w:r w:rsidRPr="00433EC5">
        <w:t>Robina Fellow at European Court of Human Rights. European Court of Human Rights</w:t>
      </w:r>
      <w:r>
        <w:t xml:space="preserve"> </w:t>
      </w:r>
      <w:r w:rsidRPr="00433EC5">
        <w:t xml:space="preserve">Yale Law </w:t>
      </w:r>
      <w:r>
        <w:t xml:space="preserve">School)//Elmer </w:t>
      </w:r>
    </w:p>
    <w:p w14:paraId="62945869" w14:textId="77777777" w:rsidR="001923D6" w:rsidRDefault="001923D6" w:rsidP="001923D6">
      <w:pPr>
        <w:rPr>
          <w:sz w:val="16"/>
        </w:rPr>
      </w:pPr>
      <w:r w:rsidRPr="00433EC5">
        <w:rPr>
          <w:rStyle w:val="StyleUnderline"/>
        </w:rPr>
        <w:t xml:space="preserve">Though </w:t>
      </w:r>
      <w:r w:rsidRPr="00280F6C">
        <w:rPr>
          <w:rStyle w:val="Emphasis"/>
          <w:highlight w:val="green"/>
        </w:rPr>
        <w:t>the O</w:t>
      </w:r>
      <w:r w:rsidRPr="00433EC5">
        <w:rPr>
          <w:rStyle w:val="StyleUnderline"/>
        </w:rPr>
        <w:t xml:space="preserve">uter </w:t>
      </w:r>
      <w:r w:rsidRPr="00280F6C">
        <w:rPr>
          <w:rStyle w:val="Emphasis"/>
          <w:highlight w:val="green"/>
        </w:rPr>
        <w:t>S</w:t>
      </w:r>
      <w:r w:rsidRPr="00433EC5">
        <w:rPr>
          <w:rStyle w:val="StyleUnderline"/>
        </w:rPr>
        <w:t xml:space="preserve">pace </w:t>
      </w:r>
      <w:r w:rsidRPr="00280F6C">
        <w:rPr>
          <w:rStyle w:val="Emphasis"/>
          <w:highlight w:val="green"/>
        </w:rPr>
        <w:t>T</w:t>
      </w:r>
      <w:r w:rsidRPr="00433EC5">
        <w:rPr>
          <w:rStyle w:val="StyleUnderline"/>
        </w:rPr>
        <w:t xml:space="preserve">reaty flatly prohibits national appropriation of space,150 it </w:t>
      </w:r>
      <w:r w:rsidRPr="00280F6C">
        <w:rPr>
          <w:rStyle w:val="Emphasis"/>
          <w:highlight w:val="green"/>
        </w:rPr>
        <w:t>leaves</w:t>
      </w:r>
      <w:r w:rsidRPr="00433EC5">
        <w:rPr>
          <w:rStyle w:val="StyleUnderline"/>
        </w:rPr>
        <w:t xml:space="preserve"> </w:t>
      </w:r>
      <w:r w:rsidRPr="00280F6C">
        <w:rPr>
          <w:rStyle w:val="Emphasis"/>
          <w:highlight w:val="green"/>
        </w:rPr>
        <w:t>unanswered</w:t>
      </w:r>
      <w:r w:rsidRPr="00433EC5">
        <w:rPr>
          <w:rStyle w:val="StyleUnderline"/>
        </w:rPr>
        <w:t xml:space="preserve"> many questions as </w:t>
      </w:r>
      <w:r w:rsidRPr="00280F6C">
        <w:rPr>
          <w:rStyle w:val="Emphasis"/>
          <w:highlight w:val="green"/>
          <w:bdr w:val="single" w:sz="18" w:space="0" w:color="auto"/>
        </w:rPr>
        <w:t>to what actually counts as appropriation</w:t>
      </w:r>
      <w:r w:rsidRPr="00433EC5">
        <w:rPr>
          <w:sz w:val="16"/>
        </w:rPr>
        <w:t xml:space="preserve">. As far back as 1969, scholars wondered about the implications of this article.151 </w:t>
      </w:r>
      <w:r w:rsidRPr="00433EC5">
        <w:rPr>
          <w:rStyle w:val="StyleUnderline"/>
        </w:rPr>
        <w:t xml:space="preserve">While it is clear that a nation may not claim ownership of the moon, other questions are not so clear. </w:t>
      </w:r>
      <w:r w:rsidRPr="00834900">
        <w:rPr>
          <w:rStyle w:val="Emphasis"/>
          <w:highlight w:val="green"/>
        </w:rPr>
        <w:t>Does the prohibition extend to collecting scientific samples?</w:t>
      </w:r>
      <w:r w:rsidRPr="00433EC5">
        <w:rPr>
          <w:rStyle w:val="StyleUnderline"/>
        </w:rPr>
        <w:t xml:space="preserve">152 </w:t>
      </w:r>
      <w:r w:rsidRPr="00834900">
        <w:rPr>
          <w:rStyle w:val="Emphasis"/>
          <w:highlight w:val="green"/>
        </w:rPr>
        <w:t>Does creating space debris count as appropriation by occupation?</w:t>
      </w:r>
      <w:r w:rsidRPr="00834900">
        <w:rPr>
          <w:rStyle w:val="StyleUnderline"/>
          <w:highlight w:val="green"/>
        </w:rPr>
        <w:t xml:space="preserve"> </w:t>
      </w:r>
      <w:r w:rsidRPr="00433EC5">
        <w:rPr>
          <w:rStyle w:val="StyleUnderline"/>
        </w:rPr>
        <w:t xml:space="preserve">While the answers to these questions are most likely no, simply because of the difficulties that would be caused otherwise, </w:t>
      </w:r>
      <w:r w:rsidRPr="00834900">
        <w:rPr>
          <w:rStyle w:val="Emphasis"/>
          <w:highlight w:val="green"/>
        </w:rPr>
        <w:t xml:space="preserve">there are some questions that </w:t>
      </w:r>
      <w:r w:rsidRPr="00834900">
        <w:rPr>
          <w:rStyle w:val="Emphasis"/>
          <w:highlight w:val="green"/>
          <w:bdr w:val="single" w:sz="18" w:space="0" w:color="auto"/>
        </w:rPr>
        <w:t>are more difficult to answer, and more pressing</w:t>
      </w:r>
      <w:r w:rsidRPr="00433EC5">
        <w:rPr>
          <w:sz w:val="16"/>
        </w:rPr>
        <w:t xml:space="preserve">. As commercial space flight becomes more and more prevalent,153 the question of whether private entities can appropriate property in space becomes very important. Whereas once it took a nation to get into space, it will soon take only a corporation, and scholars have pondered whether these entities will be able to claim property in space.154 Though this seems allowable, since the treaty only prohibits “national appropriation,”155 allowing such appropriation would lead to an absurd result. This is because the only value that lies in recognition of a claim is the ability to have that claim enforced.156 If a nation recognized and enforced such a claim, this enforcement would constitute state action.157 It would serve to exclude members of other nations and would thus serve as a form of national appropriation, even though the nation never attempted to directly appropriate the property.158 Furthermore, the Outer Space Treaty also requires that non-governmental entities must be authorized and monitored by the entities’ home countries to operate in space.159 Since a nation cannot authorize its citizens to act in contradiction to international law, a nation would not be allowed to license a private entity to appropriate property in space.160 While this </w:t>
      </w:r>
      <w:proofErr w:type="spellStart"/>
      <w:r w:rsidRPr="00433EC5">
        <w:rPr>
          <w:sz w:val="16"/>
        </w:rPr>
        <w:t>nonappropriation</w:t>
      </w:r>
      <w:proofErr w:type="spellEnd"/>
      <w:r w:rsidRPr="00433EC5">
        <w:rPr>
          <w:sz w:val="16"/>
        </w:rPr>
        <w:t xml:space="preserve"> principle is great for allowing free access to space, thereby encouraging research and development in the field, it makes it difficult to create or police a solution to the space debris problem. A viable solution will have to work without becoming an appropriation. </w:t>
      </w:r>
      <w:r w:rsidRPr="00433EC5">
        <w:rPr>
          <w:rStyle w:val="StyleUnderline"/>
        </w:rPr>
        <w:t xml:space="preserve">There is, however, </w:t>
      </w:r>
      <w:r w:rsidRPr="00280F6C">
        <w:rPr>
          <w:rStyle w:val="Emphasis"/>
          <w:highlight w:val="green"/>
        </w:rPr>
        <w:t>very little substantive law on what actually counts</w:t>
      </w:r>
      <w:r w:rsidRPr="00433EC5">
        <w:rPr>
          <w:rStyle w:val="Emphasis"/>
        </w:rPr>
        <w:t xml:space="preserve"> </w:t>
      </w:r>
      <w:r w:rsidRPr="00433EC5">
        <w:rPr>
          <w:rStyle w:val="StyleUnderline"/>
        </w:rPr>
        <w:t xml:space="preserve">as appropriation </w:t>
      </w:r>
      <w:r w:rsidRPr="00280F6C">
        <w:rPr>
          <w:rStyle w:val="Emphasis"/>
          <w:highlight w:val="green"/>
        </w:rPr>
        <w:t>in the context of space</w:t>
      </w:r>
      <w:r w:rsidRPr="00433EC5">
        <w:rPr>
          <w:sz w:val="16"/>
        </w:rPr>
        <w:t>.161 So, the best way to see what is and is not allowed is to look both at the general international law regarding appropriations and to look at the past actions of space actors to see what has been allowed (or at least tolerated) and what has been prohibited or rejected.</w:t>
      </w:r>
    </w:p>
    <w:p w14:paraId="7010927A" w14:textId="77777777" w:rsidR="001923D6" w:rsidRDefault="001923D6" w:rsidP="001923D6">
      <w:pPr>
        <w:pStyle w:val="Heading4"/>
      </w:pPr>
      <w:r>
        <w:t>2] Violation: they don’t</w:t>
      </w:r>
    </w:p>
    <w:p w14:paraId="46D04676" w14:textId="77777777" w:rsidR="001923D6" w:rsidRDefault="001923D6" w:rsidP="001923D6">
      <w:pPr>
        <w:pStyle w:val="Heading4"/>
      </w:pPr>
      <w:r>
        <w:t>3] Standards</w:t>
      </w:r>
    </w:p>
    <w:p w14:paraId="3F2BE553" w14:textId="77777777" w:rsidR="001923D6" w:rsidRDefault="001923D6" w:rsidP="001923D6">
      <w:pPr>
        <w:pStyle w:val="Heading4"/>
      </w:pPr>
      <w:r>
        <w:t xml:space="preserve">a] </w:t>
      </w:r>
      <w:r>
        <w:rPr>
          <w:u w:val="single"/>
        </w:rPr>
        <w:t>Shiftiness</w:t>
      </w:r>
      <w:r>
        <w:t xml:space="preserve"> – vague plan wording </w:t>
      </w:r>
      <w:r>
        <w:rPr>
          <w:u w:val="single"/>
        </w:rPr>
        <w:t>wrecks</w:t>
      </w:r>
      <w:r>
        <w:t xml:space="preserve"> Neg Ground since it’s impossible to know which DAs link or which CPs are competitive since different types of appropriation like Space Mining, Space Col, and Satellites – absent 1AC specification, the 1AR can squirrel out of links by saying they don’t </w:t>
      </w:r>
      <w:proofErr w:type="gramStart"/>
      <w:r>
        <w:t>effect</w:t>
      </w:r>
      <w:proofErr w:type="gramEnd"/>
      <w:r>
        <w:t xml:space="preserve"> a certain type of appropriation or they don’t reduce private appropriation enough to trigger the link. </w:t>
      </w:r>
    </w:p>
    <w:p w14:paraId="12096D6F" w14:textId="77777777" w:rsidR="001923D6" w:rsidRDefault="001923D6" w:rsidP="001923D6">
      <w:pPr>
        <w:pStyle w:val="Heading4"/>
      </w:pPr>
      <w:r>
        <w:t xml:space="preserve">Independently </w:t>
      </w:r>
      <w:r w:rsidRPr="00F1071F">
        <w:t>vote Negative on</w:t>
      </w:r>
      <w:r>
        <w:rPr>
          <w:u w:val="single"/>
        </w:rPr>
        <w:t xml:space="preserve"> </w:t>
      </w:r>
      <w:r w:rsidRPr="00D829C2">
        <w:rPr>
          <w:u w:val="single"/>
        </w:rPr>
        <w:t>Presumption</w:t>
      </w:r>
      <w:r>
        <w:t xml:space="preserve"> </w:t>
      </w:r>
      <w:r w:rsidRPr="00D829C2">
        <w:t>since</w:t>
      </w:r>
      <w:r>
        <w:t xml:space="preserve"> the Aff gets struck down for being </w:t>
      </w:r>
      <w:r>
        <w:rPr>
          <w:u w:val="single"/>
        </w:rPr>
        <w:t>void-for-vagueness</w:t>
      </w:r>
      <w:r>
        <w:t xml:space="preserve"> since they don’t have an explanation of what is </w:t>
      </w:r>
      <w:proofErr w:type="gramStart"/>
      <w:r>
        <w:rPr>
          <w:u w:val="single"/>
        </w:rPr>
        <w:t>effected</w:t>
      </w:r>
      <w:proofErr w:type="gramEnd"/>
      <w:r>
        <w:t xml:space="preserve"> or </w:t>
      </w:r>
      <w:r>
        <w:rPr>
          <w:u w:val="single"/>
        </w:rPr>
        <w:t>remaining</w:t>
      </w:r>
      <w:r>
        <w:t xml:space="preserve"> after the Plan.</w:t>
      </w:r>
    </w:p>
    <w:p w14:paraId="0EB7EB5B" w14:textId="77777777" w:rsidR="001923D6" w:rsidRPr="00F1071F" w:rsidRDefault="001923D6" w:rsidP="001923D6">
      <w:r w:rsidRPr="00F1071F">
        <w:rPr>
          <w:rStyle w:val="Style13ptBold"/>
        </w:rPr>
        <w:t>Singer 10</w:t>
      </w:r>
      <w:r>
        <w:t xml:space="preserve"> </w:t>
      </w:r>
      <w:r w:rsidRPr="00F1071F">
        <w:t>Bill Singer</w:t>
      </w:r>
      <w:r>
        <w:t xml:space="preserve"> </w:t>
      </w:r>
      <w:r w:rsidRPr="00F1071F">
        <w:t>9-13-2010</w:t>
      </w:r>
      <w:r>
        <w:t xml:space="preserve"> “</w:t>
      </w:r>
      <w:r w:rsidRPr="00F1071F">
        <w:t xml:space="preserve">Yo, Congress, Keep </w:t>
      </w:r>
      <w:proofErr w:type="gramStart"/>
      <w:r w:rsidRPr="00F1071F">
        <w:t>On</w:t>
      </w:r>
      <w:proofErr w:type="gramEnd"/>
      <w:r w:rsidRPr="00F1071F">
        <w:t xml:space="preserve"> </w:t>
      </w:r>
      <w:proofErr w:type="spellStart"/>
      <w:r w:rsidRPr="00F1071F">
        <w:t>Truckin</w:t>
      </w:r>
      <w:proofErr w:type="spellEnd"/>
      <w:r w:rsidRPr="00F1071F">
        <w:t>' -- Can You Dig It?</w:t>
      </w:r>
      <w:r>
        <w:t xml:space="preserve">” </w:t>
      </w:r>
      <w:hyperlink r:id="rId6" w:history="1">
        <w:r w:rsidRPr="001C4682">
          <w:rPr>
            <w:rStyle w:val="Hyperlink"/>
          </w:rPr>
          <w:t>http://www.brokeandbroker.com/index.php?a=blog&amp;id=554</w:t>
        </w:r>
      </w:hyperlink>
      <w:r>
        <w:t xml:space="preserve"> (Bill Singer</w:t>
      </w:r>
      <w:r w:rsidRPr="00F1071F">
        <w:t xml:space="preserve"> is a lawyer who represents securities-industry firms, individual registered persons, Wall Street whistleblowers, and defrauded public investors. For over three decades, Singer has represented clients before the American Stock Exchange, the New York Stock Exchange, the Financial Industry Regulatory Authority (formerly the NASD), the United States Securities and Exchange Commission, and in criminal investigations brought by various federal, state, and local prosecutors. Before entering the private practice of law, Singer was employed in the Legal Department of Smith Barney, Harris Upham &amp; Co.; as a regulatory attorney with both the American Stock Exchange and the NASD (now FINRA); and as a Legal Counsel to Integrated Resources Asset Management. Singer was formerly Chief Counsel to the Financial Industry Association; General Counsel to the NASD Dissidents' Grassroots Movement; and General Counsel to the Independent Broker-Dealer Association. He was registered for a number of years as a Series 7 and Series 63 stockbroker.</w:t>
      </w:r>
      <w:r>
        <w:t xml:space="preserve">)//Elmer </w:t>
      </w:r>
    </w:p>
    <w:p w14:paraId="40CCC618" w14:textId="77777777" w:rsidR="001923D6" w:rsidRPr="00DA200A" w:rsidRDefault="001923D6" w:rsidP="001923D6">
      <w:pPr>
        <w:rPr>
          <w:sz w:val="16"/>
        </w:rPr>
      </w:pPr>
      <w:r w:rsidRPr="00DA200A">
        <w:rPr>
          <w:u w:val="single"/>
        </w:rPr>
        <w:t xml:space="preserve">All of which makes </w:t>
      </w:r>
      <w:r w:rsidRPr="00DA200A">
        <w:rPr>
          <w:b/>
          <w:sz w:val="26"/>
          <w:highlight w:val="green"/>
          <w:u w:val="single"/>
        </w:rPr>
        <w:t>it critical that</w:t>
      </w:r>
      <w:r w:rsidRPr="00DA200A">
        <w:rPr>
          <w:highlight w:val="green"/>
          <w:u w:val="single"/>
        </w:rPr>
        <w:t xml:space="preserve"> </w:t>
      </w:r>
      <w:r w:rsidRPr="00DA200A">
        <w:rPr>
          <w:u w:val="single"/>
        </w:rPr>
        <w:t xml:space="preserve">the </w:t>
      </w:r>
      <w:r w:rsidRPr="00DA200A">
        <w:rPr>
          <w:b/>
          <w:sz w:val="26"/>
          <w:highlight w:val="green"/>
          <w:u w:val="single"/>
        </w:rPr>
        <w:t>laws</w:t>
      </w:r>
      <w:r w:rsidRPr="00DA200A">
        <w:rPr>
          <w:u w:val="single"/>
        </w:rPr>
        <w:t xml:space="preserve">, rules, and regulations </w:t>
      </w:r>
      <w:r w:rsidRPr="00DA200A">
        <w:rPr>
          <w:sz w:val="16"/>
        </w:rPr>
        <w:t>of Wall Street</w:t>
      </w:r>
      <w:r w:rsidRPr="00DA200A">
        <w:rPr>
          <w:u w:val="single"/>
        </w:rPr>
        <w:t xml:space="preserve"> be promulgated in an intelligible manner that </w:t>
      </w:r>
      <w:r w:rsidRPr="00F1071F">
        <w:rPr>
          <w:b/>
          <w:sz w:val="26"/>
          <w:highlight w:val="green"/>
          <w:u w:val="single"/>
        </w:rPr>
        <w:t>clearly sets forth</w:t>
      </w:r>
      <w:r w:rsidRPr="00DA200A">
        <w:rPr>
          <w:sz w:val="16"/>
          <w:highlight w:val="green"/>
        </w:rPr>
        <w:t xml:space="preserve"> </w:t>
      </w:r>
      <w:r w:rsidRPr="00F1071F">
        <w:rPr>
          <w:b/>
          <w:sz w:val="26"/>
          <w:highlight w:val="green"/>
          <w:u w:val="single"/>
          <w:bdr w:val="single" w:sz="4" w:space="0" w:color="auto"/>
        </w:rPr>
        <w:t>what is allowed and what is prohibited</w:t>
      </w:r>
      <w:r w:rsidRPr="00DA200A">
        <w:rPr>
          <w:sz w:val="16"/>
        </w:rPr>
        <w:t xml:space="preserve">.  </w:t>
      </w:r>
      <w:r w:rsidRPr="00F1071F">
        <w:rPr>
          <w:u w:val="single"/>
        </w:rPr>
        <w:t>What a provision was meant to say should be what it says -- there shouldn't be any guessing or uncertainty.</w:t>
      </w:r>
      <w:r w:rsidRPr="00DA200A">
        <w:rPr>
          <w:sz w:val="16"/>
        </w:rPr>
        <w:t xml:space="preserve"> </w:t>
      </w:r>
      <w:r w:rsidRPr="00F1071F">
        <w:rPr>
          <w:u w:val="single"/>
        </w:rPr>
        <w:t xml:space="preserve">Unfortunately, so much of what has been proposed as financial regulatory reform, </w:t>
      </w:r>
      <w:r w:rsidRPr="00DA200A">
        <w:rPr>
          <w:sz w:val="16"/>
        </w:rPr>
        <w:t>and so much of what will likely emanate from the various agencies and commissions that will soon embark upon rulemaking,</w:t>
      </w:r>
      <w:r w:rsidRPr="00F1071F">
        <w:rPr>
          <w:u w:val="single"/>
        </w:rPr>
        <w:t xml:space="preserve"> is vague</w:t>
      </w:r>
      <w:r w:rsidRPr="00DA200A">
        <w:rPr>
          <w:sz w:val="16"/>
        </w:rPr>
        <w:t xml:space="preserve">.  </w:t>
      </w:r>
      <w:r w:rsidRPr="00F1071F">
        <w:rPr>
          <w:b/>
          <w:sz w:val="26"/>
          <w:highlight w:val="green"/>
          <w:u w:val="single"/>
        </w:rPr>
        <w:t>If there is one thing</w:t>
      </w:r>
      <w:r w:rsidRPr="00DA200A">
        <w:rPr>
          <w:sz w:val="16"/>
          <w:highlight w:val="green"/>
        </w:rPr>
        <w:t xml:space="preserve"> </w:t>
      </w:r>
      <w:r w:rsidRPr="00DA200A">
        <w:rPr>
          <w:sz w:val="16"/>
        </w:rPr>
        <w:t xml:space="preserve">that </w:t>
      </w:r>
      <w:r w:rsidRPr="00F1071F">
        <w:rPr>
          <w:b/>
          <w:sz w:val="26"/>
          <w:highlight w:val="green"/>
          <w:u w:val="single"/>
        </w:rPr>
        <w:t>courts will not tolerate</w:t>
      </w:r>
      <w:r w:rsidRPr="00DA200A">
        <w:rPr>
          <w:sz w:val="16"/>
          <w:highlight w:val="green"/>
        </w:rPr>
        <w:t xml:space="preserve"> </w:t>
      </w:r>
      <w:r w:rsidRPr="00F1071F">
        <w:rPr>
          <w:b/>
          <w:sz w:val="26"/>
          <w:highlight w:val="green"/>
          <w:u w:val="single"/>
          <w:bdr w:val="single" w:sz="4" w:space="0" w:color="auto"/>
        </w:rPr>
        <w:t>it is vagueness</w:t>
      </w:r>
      <w:r w:rsidRPr="00DA200A">
        <w:rPr>
          <w:sz w:val="16"/>
        </w:rPr>
        <w:t xml:space="preserve">.  </w:t>
      </w:r>
      <w:r w:rsidRPr="00F1071F">
        <w:rPr>
          <w:u w:val="single"/>
        </w:rPr>
        <w:t xml:space="preserve">The </w:t>
      </w:r>
      <w:r w:rsidRPr="00F1071F">
        <w:rPr>
          <w:b/>
          <w:sz w:val="26"/>
          <w:highlight w:val="green"/>
          <w:u w:val="single"/>
        </w:rPr>
        <w:t>law books</w:t>
      </w:r>
      <w:r w:rsidRPr="00F1071F">
        <w:rPr>
          <w:u w:val="single"/>
        </w:rPr>
        <w:t xml:space="preserve"> are </w:t>
      </w:r>
      <w:r w:rsidRPr="00F1071F">
        <w:rPr>
          <w:b/>
          <w:sz w:val="26"/>
          <w:highlight w:val="green"/>
          <w:u w:val="single"/>
        </w:rPr>
        <w:t xml:space="preserve">filled with </w:t>
      </w:r>
      <w:r w:rsidRPr="00F1071F">
        <w:rPr>
          <w:u w:val="single"/>
        </w:rPr>
        <w:t xml:space="preserve">agreements, contracts, rules, regulations, and </w:t>
      </w:r>
      <w:r w:rsidRPr="00F1071F">
        <w:rPr>
          <w:b/>
          <w:sz w:val="26"/>
          <w:highlight w:val="green"/>
          <w:u w:val="single"/>
        </w:rPr>
        <w:t>laws</w:t>
      </w:r>
      <w:r w:rsidRPr="00F1071F">
        <w:rPr>
          <w:highlight w:val="green"/>
          <w:u w:val="single"/>
        </w:rPr>
        <w:t xml:space="preserve"> </w:t>
      </w:r>
      <w:r w:rsidRPr="00F1071F">
        <w:rPr>
          <w:b/>
          <w:sz w:val="26"/>
          <w:highlight w:val="green"/>
          <w:u w:val="single"/>
          <w:bdr w:val="single" w:sz="4" w:space="0" w:color="auto"/>
        </w:rPr>
        <w:t>that have been struck down as void for vagueness</w:t>
      </w:r>
      <w:r w:rsidRPr="00DA200A">
        <w:rPr>
          <w:sz w:val="16"/>
        </w:rPr>
        <w:t xml:space="preserve">.  I fear that much of FINREG may be headed for the same garbage can. </w:t>
      </w:r>
    </w:p>
    <w:p w14:paraId="0AD85DDD" w14:textId="77777777" w:rsidR="001923D6" w:rsidRPr="00DA200A" w:rsidRDefault="001923D6" w:rsidP="001923D6">
      <w:pPr>
        <w:pStyle w:val="Heading4"/>
      </w:pPr>
      <w:r>
        <w:t xml:space="preserve">b] </w:t>
      </w:r>
      <w:r w:rsidRPr="00D829C2">
        <w:rPr>
          <w:u w:val="single"/>
        </w:rPr>
        <w:t>Topic Education</w:t>
      </w:r>
      <w:r>
        <w:t xml:space="preserve"> – nuanced debates about private property in Outer Space </w:t>
      </w:r>
      <w:r>
        <w:rPr>
          <w:u w:val="single"/>
        </w:rPr>
        <w:t>requires</w:t>
      </w:r>
      <w:r>
        <w:t xml:space="preserve"> specification since each form of appropriation has </w:t>
      </w:r>
      <w:r>
        <w:rPr>
          <w:u w:val="single"/>
        </w:rPr>
        <w:t>specific</w:t>
      </w:r>
      <w:r>
        <w:t xml:space="preserve"> issues related to it so </w:t>
      </w:r>
      <w:r>
        <w:rPr>
          <w:u w:val="single"/>
        </w:rPr>
        <w:t>generalization</w:t>
      </w:r>
      <w:r>
        <w:t xml:space="preserve"> disincentivizes in-depth research. </w:t>
      </w:r>
      <w:r w:rsidRPr="00DA200A">
        <w:rPr>
          <w:u w:val="single"/>
        </w:rPr>
        <w:t>Topic Education</w:t>
      </w:r>
      <w:r>
        <w:t xml:space="preserve"> is a voter since we only debate the topic for two months.</w:t>
      </w:r>
    </w:p>
    <w:p w14:paraId="2995A447" w14:textId="77777777" w:rsidR="001923D6" w:rsidRDefault="001923D6" w:rsidP="001923D6">
      <w:pPr>
        <w:pStyle w:val="Heading4"/>
      </w:pPr>
      <w:r>
        <w:t xml:space="preserve">Fairness is a </w:t>
      </w:r>
      <w:r>
        <w:rPr>
          <w:u w:val="single"/>
        </w:rPr>
        <w:t>voter</w:t>
      </w:r>
      <w:r>
        <w:t xml:space="preserve"> since </w:t>
      </w:r>
      <w:proofErr w:type="gramStart"/>
      <w:r>
        <w:t>it’s</w:t>
      </w:r>
      <w:proofErr w:type="gramEnd"/>
      <w:r>
        <w:t xml:space="preserve"> debate is a game so it’s a </w:t>
      </w:r>
      <w:r>
        <w:rPr>
          <w:u w:val="single"/>
        </w:rPr>
        <w:t>jurisdictional</w:t>
      </w:r>
      <w:r>
        <w:t xml:space="preserve"> question and </w:t>
      </w:r>
      <w:r>
        <w:rPr>
          <w:u w:val="single"/>
        </w:rPr>
        <w:t>sequencing</w:t>
      </w:r>
      <w:r>
        <w:t xml:space="preserve"> to evaluating any other argument in the debate.</w:t>
      </w:r>
    </w:p>
    <w:p w14:paraId="6CCC0C16" w14:textId="77777777" w:rsidR="001923D6" w:rsidRDefault="001923D6" w:rsidP="001923D6">
      <w:pPr>
        <w:pStyle w:val="Heading4"/>
      </w:pPr>
      <w:r>
        <w:t xml:space="preserve">Appropriation Spec </w:t>
      </w:r>
      <w:r>
        <w:rPr>
          <w:u w:val="single"/>
        </w:rPr>
        <w:t>isn’t regressive</w:t>
      </w:r>
      <w:r>
        <w:t xml:space="preserve"> – it’s a core discussion </w:t>
      </w:r>
      <w:r>
        <w:rPr>
          <w:u w:val="single"/>
        </w:rPr>
        <w:t>central</w:t>
      </w:r>
      <w:r>
        <w:t xml:space="preserve"> to the literature, we’ve read a card </w:t>
      </w:r>
      <w:r>
        <w:rPr>
          <w:u w:val="single"/>
        </w:rPr>
        <w:t>proving predictability</w:t>
      </w:r>
      <w:r>
        <w:t xml:space="preserve">, and is a </w:t>
      </w:r>
      <w:r>
        <w:rPr>
          <w:u w:val="single"/>
        </w:rPr>
        <w:t>floor</w:t>
      </w:r>
      <w:r>
        <w:t xml:space="preserve"> for topic debates.</w:t>
      </w:r>
    </w:p>
    <w:p w14:paraId="6AF88F17" w14:textId="77777777" w:rsidR="001923D6" w:rsidRDefault="001923D6" w:rsidP="001923D6">
      <w:pPr>
        <w:pStyle w:val="Heading4"/>
      </w:pPr>
      <w:r>
        <w:t>4] [</w:t>
      </w:r>
      <w:r w:rsidRPr="007417EC">
        <w:rPr>
          <w:highlight w:val="green"/>
        </w:rPr>
        <w:t>Paradigm Issues</w:t>
      </w:r>
      <w:r>
        <w:t xml:space="preserve">] – </w:t>
      </w:r>
    </w:p>
    <w:p w14:paraId="5C966329" w14:textId="77777777" w:rsidR="001923D6" w:rsidRPr="00AE7762" w:rsidRDefault="001923D6" w:rsidP="001923D6">
      <w:pPr>
        <w:pStyle w:val="Heading4"/>
      </w:pPr>
      <w:r>
        <w:t>[</w:t>
      </w:r>
      <w:r w:rsidRPr="00AE7762">
        <w:rPr>
          <w:highlight w:val="green"/>
        </w:rPr>
        <w:t>AT CX Checks</w:t>
      </w:r>
      <w:r>
        <w:t xml:space="preserve">] – CX doesn’t check - 1] Skews pre-round prep – key to in-depth clash, 2] Judges don’t flow CX, 3] Unverifiable and Irresolvable, 4] Skews CX Time since it forces me to </w:t>
      </w:r>
      <w:r>
        <w:rPr>
          <w:u w:val="single"/>
        </w:rPr>
        <w:t>clarify</w:t>
      </w:r>
      <w:r>
        <w:t xml:space="preserve"> rather than pursue </w:t>
      </w:r>
      <w:r>
        <w:rPr>
          <w:u w:val="single"/>
        </w:rPr>
        <w:t>lines of argumentation</w:t>
      </w:r>
      <w:r>
        <w:t>, and 5] Allows them to change advocacy based on what my CX questions are which irreparably skews my Neg Strat.</w:t>
      </w:r>
    </w:p>
    <w:p w14:paraId="1066F4D6" w14:textId="77777777" w:rsidR="001923D6" w:rsidRDefault="001923D6" w:rsidP="001923D6">
      <w:pPr>
        <w:pStyle w:val="Heading4"/>
      </w:pPr>
      <w:r>
        <w:t>[</w:t>
      </w:r>
      <w:r w:rsidRPr="000B375D">
        <w:rPr>
          <w:highlight w:val="green"/>
        </w:rPr>
        <w:t>DTD</w:t>
      </w:r>
      <w:r>
        <w:t xml:space="preserve">] – Reduction is DTD since a] can’t drop an </w:t>
      </w:r>
      <w:r>
        <w:rPr>
          <w:u w:val="single"/>
        </w:rPr>
        <w:t>absence of something</w:t>
      </w:r>
      <w:r>
        <w:t xml:space="preserve"> and b] it’s a necessary </w:t>
      </w:r>
      <w:r>
        <w:rPr>
          <w:u w:val="single"/>
        </w:rPr>
        <w:t>floor</w:t>
      </w:r>
      <w:r>
        <w:t xml:space="preserve"> for debate-ability since the damage is </w:t>
      </w:r>
      <w:r>
        <w:rPr>
          <w:u w:val="single"/>
        </w:rPr>
        <w:t>irreparable</w:t>
      </w:r>
      <w:r>
        <w:t xml:space="preserve"> c] skewed the entire 1nc not rectifiable</w:t>
      </w:r>
    </w:p>
    <w:p w14:paraId="58CB8085" w14:textId="77777777" w:rsidR="001923D6" w:rsidRDefault="001923D6" w:rsidP="001923D6">
      <w:pPr>
        <w:pStyle w:val="Heading4"/>
      </w:pPr>
      <w:r>
        <w:t>[</w:t>
      </w:r>
      <w:r w:rsidRPr="000B375D">
        <w:rPr>
          <w:highlight w:val="green"/>
        </w:rPr>
        <w:t xml:space="preserve">Competing </w:t>
      </w:r>
      <w:proofErr w:type="spellStart"/>
      <w:r w:rsidRPr="000B375D">
        <w:rPr>
          <w:highlight w:val="green"/>
        </w:rPr>
        <w:t>Interps</w:t>
      </w:r>
      <w:proofErr w:type="spellEnd"/>
      <w:r>
        <w:t xml:space="preserve">] – Reasonability is </w:t>
      </w:r>
      <w:r>
        <w:rPr>
          <w:u w:val="single"/>
        </w:rPr>
        <w:t>arbitrary</w:t>
      </w:r>
      <w:r>
        <w:t xml:space="preserve"> and causes a </w:t>
      </w:r>
      <w:r>
        <w:rPr>
          <w:u w:val="single"/>
        </w:rPr>
        <w:t>race to the bottom</w:t>
      </w:r>
      <w:r>
        <w:t xml:space="preserve"> of questionable argumentation.</w:t>
      </w:r>
    </w:p>
    <w:p w14:paraId="120E52CC" w14:textId="77777777" w:rsidR="001923D6" w:rsidRDefault="001923D6" w:rsidP="001923D6">
      <w:pPr>
        <w:pStyle w:val="Heading4"/>
      </w:pPr>
      <w:r>
        <w:t>[</w:t>
      </w:r>
      <w:r w:rsidRPr="006F30BD">
        <w:rPr>
          <w:highlight w:val="green"/>
        </w:rPr>
        <w:t>No RVI’s</w:t>
      </w:r>
      <w:r>
        <w:t>] – 1] Forces the 1NC to go all-in on Theory which kills substance education, 2] Encourages Baiting since the 1AC will purposely be abusive, and 3] Illogical – you shouldn’t win for not being abusive.</w:t>
      </w:r>
    </w:p>
    <w:p w14:paraId="4A8B25D7" w14:textId="77777777" w:rsidR="001923D6" w:rsidRPr="00834900" w:rsidRDefault="001923D6" w:rsidP="001923D6">
      <w:pPr>
        <w:pStyle w:val="Heading4"/>
      </w:pPr>
      <w:r>
        <w:t>[</w:t>
      </w:r>
      <w:r w:rsidRPr="006F30BD">
        <w:rPr>
          <w:highlight w:val="green"/>
        </w:rPr>
        <w:t>Comes above 1AR Theory</w:t>
      </w:r>
      <w:r>
        <w:t xml:space="preserve">] – 1NC Theory outweighs on </w:t>
      </w:r>
      <w:r>
        <w:rPr>
          <w:u w:val="single"/>
        </w:rPr>
        <w:t>scope</w:t>
      </w:r>
      <w:r>
        <w:t xml:space="preserve"> cause 1AC abuse effects </w:t>
      </w:r>
      <w:r>
        <w:rPr>
          <w:u w:val="single"/>
        </w:rPr>
        <w:t>every speech</w:t>
      </w:r>
      <w:r>
        <w:t xml:space="preserve"> – we had to be abusive since the 1AC was abusive fi</w:t>
      </w:r>
    </w:p>
    <w:p w14:paraId="030EE015" w14:textId="77777777" w:rsidR="001923D6" w:rsidRPr="001923D6" w:rsidRDefault="001923D6" w:rsidP="001923D6"/>
    <w:p w14:paraId="2C232B81" w14:textId="795E0757" w:rsidR="001923D6" w:rsidRDefault="001923D6" w:rsidP="001923D6">
      <w:pPr>
        <w:pStyle w:val="Heading3"/>
      </w:pPr>
      <w:r>
        <w:t>2</w:t>
      </w:r>
    </w:p>
    <w:p w14:paraId="3CB9C031" w14:textId="77777777" w:rsidR="001923D6" w:rsidRDefault="001923D6" w:rsidP="001923D6">
      <w:pPr>
        <w:pStyle w:val="Heading4"/>
      </w:pPr>
      <w:r>
        <w:t xml:space="preserve">Plan: Space faring nations should </w:t>
      </w:r>
    </w:p>
    <w:p w14:paraId="3D0EF5C3" w14:textId="77777777" w:rsidR="001923D6" w:rsidRDefault="001923D6" w:rsidP="001923D6">
      <w:pPr>
        <w:pStyle w:val="Heading4"/>
        <w:numPr>
          <w:ilvl w:val="0"/>
          <w:numId w:val="11"/>
        </w:numPr>
      </w:pPr>
      <w:r>
        <w:t xml:space="preserve">establish a multilateral agreement that restricts asteroid mining done by private entities except in the case of mining for Rare Earth Minerals. </w:t>
      </w:r>
    </w:p>
    <w:p w14:paraId="01F70B24" w14:textId="77777777" w:rsidR="001923D6" w:rsidRDefault="001923D6" w:rsidP="001923D6">
      <w:pPr>
        <w:pStyle w:val="Heading4"/>
        <w:numPr>
          <w:ilvl w:val="0"/>
          <w:numId w:val="11"/>
        </w:numPr>
      </w:pPr>
      <w:r>
        <w:t>The Committee on the Peaceful use of Outer Space should establish an application system for property rights on celestial bodies conditioned upon open disclosure of data and applications. Private entities will only be granted one property grant per celestial body.</w:t>
      </w:r>
    </w:p>
    <w:p w14:paraId="7D731A9F" w14:textId="77777777" w:rsidR="001923D6" w:rsidRDefault="001923D6" w:rsidP="001923D6">
      <w:pPr>
        <w:pStyle w:val="Heading4"/>
      </w:pPr>
      <w:r>
        <w:t>The CP solves:</w:t>
      </w:r>
    </w:p>
    <w:p w14:paraId="43D14EF5" w14:textId="77777777" w:rsidR="001923D6" w:rsidRPr="000C3C85" w:rsidRDefault="001923D6" w:rsidP="001923D6">
      <w:pPr>
        <w:pStyle w:val="Heading4"/>
      </w:pPr>
      <w:r>
        <w:t>1] Solves Advantage 2 – it applies multilateral norms to space mining which solves spill-over</w:t>
      </w:r>
    </w:p>
    <w:p w14:paraId="4FCEEDE3" w14:textId="77777777" w:rsidR="001923D6" w:rsidRPr="000C3C85" w:rsidRDefault="001923D6" w:rsidP="001923D6">
      <w:pPr>
        <w:pStyle w:val="Heading4"/>
      </w:pPr>
      <w:r>
        <w:t xml:space="preserve">2] Solves Advantage 1 – makes mining </w:t>
      </w:r>
      <w:r>
        <w:rPr>
          <w:u w:val="single"/>
        </w:rPr>
        <w:t>safe</w:t>
      </w:r>
      <w:r>
        <w:t xml:space="preserve"> and establishes a </w:t>
      </w:r>
      <w:r>
        <w:rPr>
          <w:u w:val="single"/>
        </w:rPr>
        <w:t>regulatory regime</w:t>
      </w:r>
      <w:r>
        <w:t>.</w:t>
      </w:r>
    </w:p>
    <w:p w14:paraId="5088F1FC" w14:textId="77777777" w:rsidR="001923D6" w:rsidRPr="00873810" w:rsidRDefault="001923D6" w:rsidP="001923D6">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7" w:history="1">
        <w:r w:rsidRPr="006723E0">
          <w:rPr>
            <w:rStyle w:val="Hyperlink"/>
          </w:rPr>
          <w:t>https://www.sciencedirect.com/science/article/pii/S0265964621000515 accessed 12/12/21</w:t>
        </w:r>
      </w:hyperlink>
      <w:r>
        <w:t>] Adam</w:t>
      </w:r>
    </w:p>
    <w:p w14:paraId="30B82631" w14:textId="77777777" w:rsidR="001923D6" w:rsidRDefault="001923D6" w:rsidP="001923D6">
      <w:pPr>
        <w:rPr>
          <w:rStyle w:val="StyleUnderline"/>
        </w:rPr>
      </w:pPr>
      <w:r w:rsidRPr="006647F0">
        <w:rPr>
          <w:sz w:val="16"/>
        </w:rPr>
        <w:t>4. The data-</w:t>
      </w:r>
      <w:proofErr w:type="spellStart"/>
      <w:r w:rsidRPr="006647F0">
        <w:rPr>
          <w:sz w:val="16"/>
        </w:rPr>
        <w:t>centred</w:t>
      </w:r>
      <w:proofErr w:type="spellEnd"/>
      <w:r w:rsidRPr="006647F0">
        <w:rPr>
          <w:sz w:val="16"/>
        </w:rPr>
        <w:t xml:space="preserve"> approach to space mining regulation 4.1. Core description of the regulatory regime and mining rights acquisition process The </w:t>
      </w:r>
      <w:r w:rsidRPr="00A90E46">
        <w:rPr>
          <w:rStyle w:val="StyleUnderline"/>
          <w:highlight w:val="green"/>
        </w:rPr>
        <w:t>data</w:t>
      </w:r>
      <w:r w:rsidRPr="00B60AC4">
        <w:rPr>
          <w:rStyle w:val="StyleUnderline"/>
        </w:rPr>
        <w:t xml:space="preserve"> gathered </w:t>
      </w:r>
      <w:r w:rsidRPr="00A90E46">
        <w:rPr>
          <w:rStyle w:val="StyleUnderline"/>
          <w:highlight w:val="green"/>
        </w:rPr>
        <w:t>in</w:t>
      </w:r>
      <w:r w:rsidRPr="00B60AC4">
        <w:rPr>
          <w:rStyle w:val="StyleUnderline"/>
        </w:rPr>
        <w:t xml:space="preserve"> the exploration of a</w:t>
      </w:r>
      <w:r>
        <w:rPr>
          <w:rStyle w:val="StyleUnderline"/>
        </w:rPr>
        <w:t xml:space="preserve"> </w:t>
      </w:r>
      <w:hyperlink r:id="rId8" w:tooltip="Learn more about celestial body from ScienceDirect's AI-generated Topic Pages" w:history="1">
        <w:r w:rsidRPr="00A90E46">
          <w:rPr>
            <w:rStyle w:val="StyleUnderline"/>
            <w:highlight w:val="green"/>
          </w:rPr>
          <w:t>celestial body</w:t>
        </w:r>
      </w:hyperlink>
      <w:r>
        <w:rPr>
          <w:rStyle w:val="StyleUnderline"/>
        </w:rPr>
        <w:t xml:space="preserve"> </w:t>
      </w:r>
      <w:r w:rsidRPr="00B60AC4">
        <w:rPr>
          <w:rStyle w:val="StyleUnderline"/>
        </w:rPr>
        <w:t>is not only of value for space mining companies</w:t>
      </w:r>
      <w:r w:rsidRPr="006647F0">
        <w:rPr>
          <w:sz w:val="16"/>
        </w:rPr>
        <w:t xml:space="preserve"> for informing them whether, </w:t>
      </w:r>
      <w:r w:rsidRPr="00B60AC4">
        <w:rPr>
          <w:rStyle w:val="StyleUnderline"/>
        </w:rPr>
        <w:t>where and how to exploit resources from the body in question</w:t>
      </w:r>
      <w:r w:rsidRPr="006647F0">
        <w:rPr>
          <w:sz w:val="16"/>
        </w:rPr>
        <w:t xml:space="preserve">, but </w:t>
      </w:r>
      <w:r w:rsidRPr="00B60AC4">
        <w:rPr>
          <w:rStyle w:val="StyleUnderline"/>
        </w:rPr>
        <w:t>also for science</w:t>
      </w:r>
      <w:r w:rsidRPr="006647F0">
        <w:rPr>
          <w:sz w:val="16"/>
        </w:rPr>
        <w:t xml:space="preserve">. The </w:t>
      </w:r>
      <w:r w:rsidRPr="00B60AC4">
        <w:rPr>
          <w:rStyle w:val="StyleUnderline"/>
        </w:rPr>
        <w:t xml:space="preserve">irretrievability of information relating to the solar system contained in the body that will be lost during resource exploitation carries a </w:t>
      </w:r>
      <w:r w:rsidRPr="00A90E46">
        <w:rPr>
          <w:rStyle w:val="StyleUnderline"/>
          <w:highlight w:val="green"/>
        </w:rPr>
        <w:t>value</w:t>
      </w:r>
      <w:r w:rsidRPr="00B60AC4">
        <w:rPr>
          <w:rStyle w:val="StyleUnderline"/>
        </w:rPr>
        <w:t xml:space="preserve"> </w:t>
      </w:r>
      <w:r w:rsidRPr="00A90E46">
        <w:rPr>
          <w:rStyle w:val="StyleUnderline"/>
          <w:highlight w:val="green"/>
        </w:rPr>
        <w:t>for</w:t>
      </w:r>
      <w:r w:rsidRPr="00B60AC4">
        <w:rPr>
          <w:rStyle w:val="StyleUnderline"/>
        </w:rPr>
        <w:t xml:space="preserve"> humanity and </w:t>
      </w:r>
      <w:r w:rsidRPr="00A90E46">
        <w:rPr>
          <w:rStyle w:val="StyleUnderline"/>
          <w:highlight w:val="gree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6647F0">
        <w:rPr>
          <w:sz w:val="16"/>
        </w:rPr>
        <w:t xml:space="preserve">This characteristic </w:t>
      </w:r>
      <w:r w:rsidRPr="00052A1E">
        <w:rPr>
          <w:rStyle w:val="StyleUnderline"/>
        </w:rPr>
        <w:t>makes exploration data an exceptional and unique candidate for use in a mechanism for acquiring mining rights</w:t>
      </w:r>
      <w:r w:rsidRPr="006647F0">
        <w:rPr>
          <w:sz w:val="16"/>
        </w:rPr>
        <w:t xml:space="preserve"> </w:t>
      </w:r>
      <w:r w:rsidRPr="00052A1E">
        <w:rPr>
          <w:rStyle w:val="StyleUnderline"/>
        </w:rPr>
        <w:t>because its preservation is of public interest and its disclosure in exchange for exclusive mining rights does not place any additional burden on the mining company</w:t>
      </w:r>
      <w:r w:rsidRPr="006647F0">
        <w:rPr>
          <w:sz w:val="16"/>
        </w:rPr>
        <w:t xml:space="preserve">. The following </w:t>
      </w:r>
      <w:r w:rsidRPr="00B60AC4">
        <w:rPr>
          <w:rStyle w:val="StyleUnderline"/>
        </w:rPr>
        <w:t>principles would form the cornerstones of the proposed regulatory regime and rights acquisition mechanism based on exploration data:</w:t>
      </w:r>
      <w:r>
        <w:rPr>
          <w:rStyle w:val="StyleUnderline"/>
        </w:rPr>
        <w:t xml:space="preserve"> </w:t>
      </w:r>
      <w:r w:rsidRPr="00601FE1">
        <w:rPr>
          <w:rStyle w:val="StyleUnderline"/>
        </w:rPr>
        <w:t>Without preconditions, no entity has a right to mine the resources of a celestial body.</w:t>
      </w:r>
      <w:r>
        <w:rPr>
          <w:rStyle w:val="StyleUnderline"/>
        </w:rPr>
        <w:t xml:space="preserve"> </w:t>
      </w:r>
      <w:r w:rsidRPr="00601FE1">
        <w:rPr>
          <w:rStyle w:val="StyleUnderline"/>
        </w:rPr>
        <w:t xml:space="preserve">An </w:t>
      </w:r>
      <w:r w:rsidRPr="00A90E46">
        <w:rPr>
          <w:rStyle w:val="StyleUnderline"/>
          <w:highlight w:val="green"/>
        </w:rPr>
        <w:t xml:space="preserve">international </w:t>
      </w:r>
      <w:r w:rsidRPr="00B60AC4">
        <w:rPr>
          <w:rStyle w:val="StyleUnderline"/>
        </w:rPr>
        <w:t xml:space="preserve">regulatory </w:t>
      </w:r>
      <w:r w:rsidRPr="00A90E46">
        <w:rPr>
          <w:rStyle w:val="StyleUnderline"/>
          <w:highlight w:val="green"/>
        </w:rPr>
        <w:t>body</w:t>
      </w:r>
      <w:r w:rsidRPr="00601FE1">
        <w:rPr>
          <w:rStyle w:val="StyleUnderline"/>
        </w:rPr>
        <w:t xml:space="preserve"> </w:t>
      </w:r>
      <w:r w:rsidRPr="00A90E46">
        <w:rPr>
          <w:rStyle w:val="Emphasis"/>
          <w:highlight w:val="green"/>
        </w:rPr>
        <w:t>administers</w:t>
      </w:r>
      <w:r w:rsidRPr="006647F0">
        <w:rPr>
          <w:rStyle w:val="Emphasis"/>
        </w:rPr>
        <w:t xml:space="preserve"> the existing </w:t>
      </w:r>
      <w:r w:rsidRPr="00A90E46">
        <w:rPr>
          <w:rStyle w:val="Emphasis"/>
          <w:highlight w:val="green"/>
        </w:rPr>
        <w:t>rights of companies</w:t>
      </w:r>
      <w:r w:rsidRPr="006647F0">
        <w:rPr>
          <w:rStyle w:val="Emphasis"/>
        </w:rPr>
        <w:t xml:space="preserve"> </w:t>
      </w:r>
      <w:r w:rsidRPr="00A90E46">
        <w:rPr>
          <w:rStyle w:val="Emphasis"/>
          <w:highlight w:val="green"/>
        </w:rPr>
        <w:t>for</w:t>
      </w:r>
      <w:r w:rsidRPr="006647F0">
        <w:rPr>
          <w:rStyle w:val="Emphasis"/>
        </w:rPr>
        <w:t xml:space="preserve"> </w:t>
      </w:r>
      <w:r w:rsidRPr="00A90E46">
        <w:rPr>
          <w:rStyle w:val="Emphasis"/>
          <w:highlight w:val="green"/>
        </w:rPr>
        <w:t>mining</w:t>
      </w:r>
      <w:r w:rsidRPr="00601FE1">
        <w:rPr>
          <w:rStyle w:val="StyleUnderline"/>
        </w:rPr>
        <w:t xml:space="preserve"> a specific celestial body.</w:t>
      </w:r>
      <w:r>
        <w:rPr>
          <w:rStyle w:val="StyleUnderline"/>
        </w:rPr>
        <w:t xml:space="preserve"> </w:t>
      </w:r>
      <w:r w:rsidRPr="00601FE1">
        <w:rPr>
          <w:rStyle w:val="StyleUnderline"/>
        </w:rPr>
        <w:t xml:space="preserve">Mining </w:t>
      </w:r>
      <w:r w:rsidRPr="00A90E46">
        <w:rPr>
          <w:rStyle w:val="StyleUnderline"/>
          <w:highlight w:val="green"/>
        </w:rPr>
        <w:t>rights</w:t>
      </w:r>
      <w:r w:rsidRPr="00601FE1">
        <w:rPr>
          <w:rStyle w:val="StyleUnderline"/>
        </w:rPr>
        <w:t xml:space="preserve"> to such bodies can be </w:t>
      </w:r>
      <w:r w:rsidRPr="00A90E46">
        <w:rPr>
          <w:rStyle w:val="StyleUnderline"/>
          <w:highlight w:val="green"/>
        </w:rPr>
        <w:t>applied</w:t>
      </w:r>
      <w:r w:rsidRPr="00601FE1">
        <w:rPr>
          <w:rStyle w:val="StyleUnderline"/>
        </w:rPr>
        <w:t xml:space="preserve"> for from this international regulatory body, with </w:t>
      </w:r>
      <w:r w:rsidRPr="00A90E46">
        <w:rPr>
          <w:rStyle w:val="StyleUnderline"/>
          <w:highlight w:val="green"/>
        </w:rPr>
        <w:t>applications</w:t>
      </w:r>
      <w:r w:rsidRPr="00601FE1">
        <w:rPr>
          <w:rStyle w:val="StyleUnderline"/>
        </w:rPr>
        <w:t xml:space="preserve"> made </w:t>
      </w:r>
      <w:r w:rsidRPr="00A90E46">
        <w:rPr>
          <w:rStyle w:val="StyleUnderline"/>
          <w:highlight w:val="green"/>
        </w:rPr>
        <w:t>public</w:t>
      </w:r>
      <w:r w:rsidRPr="00601FE1">
        <w:rPr>
          <w:rStyle w:val="StyleUnderline"/>
        </w:rPr>
        <w:t xml:space="preserve">. </w:t>
      </w:r>
      <w:r w:rsidRPr="006647F0">
        <w:rPr>
          <w:rStyle w:val="StyleUnderline"/>
        </w:rPr>
        <w:t>The application expires after a pre-set period.</w:t>
      </w:r>
      <w:r>
        <w:rPr>
          <w:rStyle w:val="StyleUnderline"/>
        </w:rPr>
        <w:t xml:space="preserve"> </w:t>
      </w:r>
      <w:r w:rsidRPr="00601FE1">
        <w:rPr>
          <w:rStyle w:val="StyleUnderline"/>
        </w:rPr>
        <w:t xml:space="preserve">Mining rights are </w:t>
      </w:r>
      <w:r w:rsidRPr="00A90E46">
        <w:rPr>
          <w:rStyle w:val="StyleUnderline"/>
          <w:highlight w:val="gree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A90E46">
        <w:rPr>
          <w:rStyle w:val="StyleUnderline"/>
          <w:highlight w:val="green"/>
        </w:rPr>
        <w:t>disclosure of</w:t>
      </w:r>
      <w:r w:rsidRPr="00601FE1">
        <w:rPr>
          <w:rStyle w:val="StyleUnderline"/>
        </w:rPr>
        <w:t xml:space="preserve"> </w:t>
      </w:r>
      <w:r w:rsidRPr="00A90E46">
        <w:rPr>
          <w:rStyle w:val="StyleUnderline"/>
          <w:highlight w:val="green"/>
        </w:rPr>
        <w:t>exploration</w:t>
      </w:r>
      <w:r w:rsidRPr="00601FE1">
        <w:rPr>
          <w:rStyle w:val="StyleUnderline"/>
        </w:rPr>
        <w:t xml:space="preserve"> </w:t>
      </w:r>
      <w:r w:rsidRPr="00A90E46">
        <w:rPr>
          <w:rStyle w:val="StyleUnderline"/>
          <w:highlight w:val="green"/>
        </w:rPr>
        <w:t>data</w:t>
      </w:r>
      <w:r w:rsidRPr="00601FE1">
        <w:rPr>
          <w:rStyle w:val="StyleUnderline"/>
        </w:rPr>
        <w:t xml:space="preserve"> on the celestial body within the pre-set period, proposedly </w:t>
      </w:r>
      <w:r w:rsidRPr="00A90E46">
        <w:rPr>
          <w:rStyle w:val="StyleUnderline"/>
          <w:highlight w:val="green"/>
        </w:rPr>
        <w:t>gathered in situ</w:t>
      </w:r>
      <w:r w:rsidRPr="00601FE1">
        <w:rPr>
          <w:rStyle w:val="StyleUnderline"/>
        </w:rPr>
        <w:t xml:space="preserve">, </w:t>
      </w:r>
      <w:proofErr w:type="spellStart"/>
      <w:r w:rsidRPr="00601FE1">
        <w:rPr>
          <w:rStyle w:val="StyleUnderline"/>
        </w:rPr>
        <w:t>characterising</w:t>
      </w:r>
      <w:proofErr w:type="spellEnd"/>
      <w:r w:rsidRPr="00601FE1">
        <w:rPr>
          <w:rStyle w:val="StyleUnderline"/>
        </w:rPr>
        <w:t xml:space="preserve"> this body and its resources in a pre-defined manner.</w:t>
      </w:r>
      <w:r>
        <w:rPr>
          <w:rStyle w:val="StyleUnderline"/>
        </w:rPr>
        <w:t xml:space="preserve"> </w:t>
      </w:r>
      <w:r w:rsidRPr="00601FE1">
        <w:rPr>
          <w:rStyle w:val="StyleUnderline"/>
        </w:rPr>
        <w:t xml:space="preserve">The explorer's mining right to the resources of the celestial body is </w:t>
      </w:r>
      <w:r w:rsidRPr="00A90E46">
        <w:rPr>
          <w:rStyle w:val="StyleUnderline"/>
          <w:highlight w:val="green"/>
        </w:rPr>
        <w:t>published</w:t>
      </w:r>
      <w:r w:rsidRPr="00601FE1">
        <w:rPr>
          <w:rStyle w:val="StyleUnderline"/>
        </w:rPr>
        <w:t xml:space="preserve"> by the regulatory body </w:t>
      </w:r>
      <w:r w:rsidRPr="00A90E46">
        <w:rPr>
          <w:rStyle w:val="StyleUnderline"/>
          <w:highlight w:val="green"/>
        </w:rPr>
        <w:t xml:space="preserve">in </w:t>
      </w:r>
      <w:r w:rsidRPr="00622FF9">
        <w:rPr>
          <w:rStyle w:val="StyleUnderline"/>
        </w:rPr>
        <w:t>a</w:t>
      </w:r>
      <w:r>
        <w:rPr>
          <w:rStyle w:val="StyleUnderline"/>
        </w:rPr>
        <w:t xml:space="preserve"> </w:t>
      </w:r>
      <w:r w:rsidRPr="00A90E46">
        <w:rPr>
          <w:rStyle w:val="StyleUnderline"/>
          <w:highlight w:val="green"/>
        </w:rPr>
        <w:t>mining rights grant</w:t>
      </w:r>
      <w:r w:rsidRPr="00601FE1">
        <w:rPr>
          <w:rStyle w:val="StyleUnderline"/>
        </w:rPr>
        <w:t>.</w:t>
      </w:r>
      <w:r>
        <w:rPr>
          <w:rStyle w:val="StyleUnderline"/>
        </w:rPr>
        <w:t xml:space="preserve"> </w:t>
      </w:r>
      <w:r w:rsidRPr="006647F0">
        <w:rPr>
          <w:rStyle w:val="StyleUnderline"/>
        </w:rPr>
        <w:t>The data concerning the celestial body are made public as part of the rights grant within the domain of all participating members of the regulatory regime.</w:t>
      </w:r>
      <w:r>
        <w:rPr>
          <w:rStyle w:val="StyleUnderline"/>
        </w:rPr>
        <w:t xml:space="preserve"> </w:t>
      </w:r>
      <w:r w:rsidRPr="006647F0">
        <w:rPr>
          <w:rStyle w:val="StyleUnderline"/>
        </w:rPr>
        <w:t>The exclusive mining rights to any specific body are tradeable.</w:t>
      </w:r>
      <w:r>
        <w:rPr>
          <w:rStyle w:val="StyleUnderline"/>
        </w:rPr>
        <w:t xml:space="preserve"> </w:t>
      </w:r>
      <w:r w:rsidRPr="006647F0">
        <w:rPr>
          <w:rStyle w:val="StyleUnderline"/>
        </w:rPr>
        <w:t>The scope of the regulatory</w:t>
      </w:r>
      <w:r w:rsidRPr="00601FE1">
        <w:rPr>
          <w:rStyle w:val="StyleUnderline"/>
        </w:rPr>
        <w:t xml:space="preserve"> body with respect to the granting of mining rights is not revenue-oriented.</w:t>
      </w:r>
      <w:r>
        <w:rPr>
          <w:rStyle w:val="StyleUnderline"/>
        </w:rPr>
        <w:t xml:space="preserve"> </w:t>
      </w:r>
      <w:r w:rsidRPr="006647F0">
        <w:rPr>
          <w:sz w:val="16"/>
        </w:rPr>
        <w:t xml:space="preserve">The </w:t>
      </w:r>
      <w:r w:rsidRPr="00A90E46">
        <w:rPr>
          <w:rStyle w:val="StyleUnderline"/>
          <w:highlight w:val="green"/>
        </w:rPr>
        <w:t>international</w:t>
      </w:r>
      <w:r w:rsidRPr="00EE14D9">
        <w:rPr>
          <w:rStyle w:val="StyleUnderline"/>
        </w:rPr>
        <w:t xml:space="preserve"> regulatory </w:t>
      </w:r>
      <w:r w:rsidRPr="00A90E46">
        <w:rPr>
          <w:rStyle w:val="StyleUnderline"/>
          <w:highlight w:val="green"/>
        </w:rPr>
        <w:t>body</w:t>
      </w:r>
      <w:r w:rsidRPr="00EE14D9">
        <w:rPr>
          <w:rStyle w:val="StyleUnderline"/>
        </w:rPr>
        <w:t xml:space="preserve"> would thus </w:t>
      </w:r>
      <w:r w:rsidRPr="00A90E46">
        <w:rPr>
          <w:rStyle w:val="StyleUnderline"/>
          <w:highlight w:val="green"/>
        </w:rPr>
        <w:t>act</w:t>
      </w:r>
      <w:r w:rsidRPr="00EE14D9">
        <w:rPr>
          <w:rStyle w:val="StyleUnderline"/>
        </w:rPr>
        <w:t xml:space="preserve"> </w:t>
      </w:r>
      <w:r w:rsidRPr="00A90E46">
        <w:rPr>
          <w:rStyle w:val="StyleUnderline"/>
          <w:highlight w:val="green"/>
        </w:rPr>
        <w:t>as</w:t>
      </w:r>
      <w:r w:rsidRPr="00EE14D9">
        <w:rPr>
          <w:rStyle w:val="StyleUnderline"/>
        </w:rPr>
        <w:t xml:space="preserve"> a curator of </w:t>
      </w:r>
      <w:r w:rsidRPr="00A90E46">
        <w:rPr>
          <w:rStyle w:val="StyleUnderline"/>
          <w:highlight w:val="green"/>
        </w:rPr>
        <w:t>a rights register</w:t>
      </w:r>
      <w:r w:rsidRPr="00EE14D9">
        <w:rPr>
          <w:rStyle w:val="StyleUnderline"/>
        </w:rPr>
        <w:t xml:space="preserve"> and an attached database of exploration data</w:t>
      </w:r>
      <w:r w:rsidRPr="006647F0">
        <w:rPr>
          <w:sz w:val="16"/>
        </w:rPr>
        <w:t xml:space="preserve">. The concept is superficially </w:t>
      </w:r>
      <w:r w:rsidRPr="00A90E46">
        <w:rPr>
          <w:rStyle w:val="StyleUnderline"/>
          <w:highlight w:val="green"/>
        </w:rPr>
        <w:t>comparable to</w:t>
      </w:r>
      <w:r w:rsidRPr="00974309">
        <w:rPr>
          <w:rStyle w:val="StyleUnderline"/>
        </w:rPr>
        <w:t xml:space="preserve"> </w:t>
      </w:r>
      <w:r w:rsidRPr="00A90E46">
        <w:rPr>
          <w:rStyle w:val="StyleUnderline"/>
          <w:highlight w:val="green"/>
        </w:rPr>
        <w:t>patent law</w:t>
      </w:r>
      <w:r w:rsidRPr="00974309">
        <w:rPr>
          <w:rStyle w:val="StyleUnderline"/>
        </w:rPr>
        <w:t>, where exclusive rights are granted following the disclosure of an invention</w:t>
      </w:r>
      <w:r w:rsidRPr="006647F0">
        <w:rPr>
          <w:sz w:val="16"/>
        </w:rPr>
        <w:t xml:space="preserve"> to </w:t>
      </w:r>
      <w:proofErr w:type="spellStart"/>
      <w:r w:rsidRPr="00974309">
        <w:rPr>
          <w:rStyle w:val="StyleUnderline"/>
        </w:rPr>
        <w:t>incentivise</w:t>
      </w:r>
      <w:proofErr w:type="spellEnd"/>
      <w:r w:rsidRPr="00974309">
        <w:rPr>
          <w:rStyle w:val="StyleUnderline"/>
        </w:rPr>
        <w:t xml:space="preserve"> the efforts made in the development process</w:t>
      </w:r>
      <w:r w:rsidRPr="00EE14D9">
        <w:rPr>
          <w:rStyle w:val="StyleUnderline"/>
        </w:rPr>
        <w:t>.</w:t>
      </w:r>
      <w:r w:rsidRPr="006647F0">
        <w:rPr>
          <w:sz w:val="16"/>
        </w:rPr>
        <w:t xml:space="preserve"> In the following section, the characteristics of such a regulatory regime are further discussed with respect to the formation of </w:t>
      </w:r>
      <w:hyperlink r:id="rId9" w:tooltip="Learn more about monopolies from ScienceDirect's AI-generated Topic Pages" w:history="1">
        <w:r w:rsidRPr="006647F0">
          <w:rPr>
            <w:rStyle w:val="Hyperlink"/>
            <w:sz w:val="16"/>
          </w:rPr>
          <w:t>monopolies</w:t>
        </w:r>
      </w:hyperlink>
      <w:r w:rsidRPr="006647F0">
        <w:rPr>
          <w:sz w:val="16"/>
        </w:rPr>
        <w:t>, market dynamics, conflict avoidance, inclusivity towards less developed countries and the viability of implementation.</w:t>
      </w:r>
      <w:r>
        <w:rPr>
          <w:rStyle w:val="StyleUnderline"/>
        </w:rPr>
        <w:t xml:space="preserve"> </w:t>
      </w:r>
      <w:r w:rsidRPr="006647F0">
        <w:rPr>
          <w:sz w:val="16"/>
        </w:rPr>
        <w:t xml:space="preserve">4.2. Discussion and means of implementation The proposed regulatory mechanism has advantages both from a business/investor and society perspective. First, it prevents already highly </w:t>
      </w:r>
      <w:proofErr w:type="spellStart"/>
      <w:r w:rsidRPr="006647F0">
        <w:rPr>
          <w:sz w:val="16"/>
        </w:rPr>
        <w:t>capitalised</w:t>
      </w:r>
      <w:proofErr w:type="spellEnd"/>
      <w:r w:rsidRPr="006647F0">
        <w:rPr>
          <w:sz w:val="16"/>
        </w:rPr>
        <w:t xml:space="preserve">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r>
        <w:rPr>
          <w:rStyle w:val="StyleUnderline"/>
        </w:rPr>
        <w:t xml:space="preserve"> </w:t>
      </w:r>
      <w:r w:rsidRPr="006647F0">
        <w:rPr>
          <w:sz w:val="16"/>
        </w:rPr>
        <w:t xml:space="preserve">The </w:t>
      </w:r>
      <w:r w:rsidRPr="006647F0">
        <w:rPr>
          <w:rStyle w:val="StyleUnderline"/>
        </w:rPr>
        <w:t>use of data disclosure for the granting of mining rights ensures the scientific community has access to this invaluable source of information</w:t>
      </w:r>
      <w:r w:rsidRPr="006647F0">
        <w:rPr>
          <w:sz w:val="16"/>
        </w:rPr>
        <w:t xml:space="preserve">. In this way, space mining prospecting missions can </w:t>
      </w:r>
      <w:r w:rsidRPr="006647F0">
        <w:rPr>
          <w:rStyle w:val="StyleUnderline"/>
        </w:rPr>
        <w:t>lead to a boost in research on small celestial bodies at a speed unmatchable by pure government/agency funded science probes</w:t>
      </w:r>
      <w:r w:rsidRPr="006647F0">
        <w:rPr>
          <w:sz w:val="16"/>
        </w:rPr>
        <w:t xml:space="preserve">. This usefulness to the scientific community could </w:t>
      </w:r>
      <w:r w:rsidRPr="006647F0">
        <w:rPr>
          <w:rStyle w:val="StyleUnderline"/>
        </w:rPr>
        <w:t>lead to sustained partnerships between prospecting companies and scientific institutions and could even provide a source of funding for the companies through R&amp;D grants and public-private partnerships</w:t>
      </w:r>
      <w:r w:rsidRPr="006647F0">
        <w:rPr>
          <w:sz w:val="16"/>
        </w:rPr>
        <w:t xml:space="preserve">. The </w:t>
      </w:r>
      <w:r w:rsidRPr="006647F0">
        <w:rPr>
          <w:rStyle w:val="StyleUnderline"/>
        </w:rPr>
        <w:t xml:space="preserve">results of the exploration efforts contribute to research on the formation of planets and the history of the solar system and provide valuable insight for space </w:t>
      </w:r>
      <w:proofErr w:type="spellStart"/>
      <w:r w:rsidRPr="006647F0">
        <w:rPr>
          <w:rStyle w:val="StyleUnderline"/>
        </w:rPr>
        <w:t>defence</w:t>
      </w:r>
      <w:proofErr w:type="spellEnd"/>
      <w:r w:rsidRPr="006647F0">
        <w:rPr>
          <w:rStyle w:val="StyleUnderline"/>
        </w:rPr>
        <w:t xml:space="preserve"> against asteroids. </w:t>
      </w:r>
      <w:r w:rsidRPr="006647F0">
        <w:rPr>
          <w:sz w:val="16"/>
        </w:rPr>
        <w:t xml:space="preserve">The </w:t>
      </w:r>
      <w:r w:rsidRPr="006647F0">
        <w:rPr>
          <w:rStyle w:val="StyleUnderline"/>
        </w:rPr>
        <w:t>transition of exploration from a tailored mission profile with a purpose-built spacecraft to a standard task in space flight would also lead to a cost reduction of the respective exploration spacecraft through</w:t>
      </w:r>
      <w:r>
        <w:rPr>
          <w:rStyle w:val="StyleUnderline"/>
        </w:rPr>
        <w:t xml:space="preserve"> </w:t>
      </w:r>
      <w:hyperlink r:id="rId10" w:tooltip="Learn more about economies of scale from ScienceDirect's AI-generated Topic Pages" w:history="1">
        <w:r w:rsidRPr="006647F0">
          <w:rPr>
            <w:rStyle w:val="StyleUnderline"/>
          </w:rPr>
          <w:t>economies of scale</w:t>
        </w:r>
      </w:hyperlink>
      <w:r w:rsidRPr="006647F0">
        <w:rPr>
          <w:rStyle w:val="StyleUnderline"/>
        </w:rPr>
        <w:t>.</w:t>
      </w:r>
      <w:r w:rsidRPr="006647F0">
        <w:rPr>
          <w:sz w:val="16"/>
        </w:rPr>
        <w:t xml:space="preserve"> This describes the very benefits Elvis [</w:t>
      </w:r>
      <w:bookmarkStart w:id="0" w:name="bbib24"/>
      <w:r w:rsidRPr="006647F0">
        <w:rPr>
          <w:sz w:val="16"/>
        </w:rPr>
        <w:fldChar w:fldCharType="begin"/>
      </w:r>
      <w:r w:rsidRPr="006647F0">
        <w:rPr>
          <w:sz w:val="16"/>
        </w:rPr>
        <w:instrText xml:space="preserve"> HYPERLINK "https://www.sciencedirect.com/science/article/pii/S0265964621000515" \l "bib24" </w:instrText>
      </w:r>
      <w:r w:rsidRPr="006647F0">
        <w:rPr>
          <w:sz w:val="16"/>
        </w:rPr>
        <w:fldChar w:fldCharType="separate"/>
      </w:r>
      <w:r w:rsidRPr="006647F0">
        <w:rPr>
          <w:rStyle w:val="Hyperlink"/>
          <w:sz w:val="16"/>
        </w:rPr>
        <w:t>24</w:t>
      </w:r>
      <w:r w:rsidRPr="006647F0">
        <w:rPr>
          <w:sz w:val="16"/>
        </w:rPr>
        <w:fldChar w:fldCharType="end"/>
      </w:r>
      <w:bookmarkEnd w:id="0"/>
      <w:r w:rsidRPr="006647F0">
        <w:rPr>
          <w:sz w:val="16"/>
        </w:rPr>
        <w:t>] and Crawford [</w:t>
      </w:r>
      <w:bookmarkStart w:id="1" w:name="bbib25"/>
      <w:r w:rsidRPr="006647F0">
        <w:rPr>
          <w:sz w:val="16"/>
        </w:rPr>
        <w:fldChar w:fldCharType="begin"/>
      </w:r>
      <w:r w:rsidRPr="006647F0">
        <w:rPr>
          <w:sz w:val="16"/>
        </w:rPr>
        <w:instrText xml:space="preserve"> HYPERLINK "https://www.sciencedirect.com/science/article/pii/S0265964621000515" \l "bib25" </w:instrText>
      </w:r>
      <w:r w:rsidRPr="006647F0">
        <w:rPr>
          <w:sz w:val="16"/>
        </w:rPr>
        <w:fldChar w:fldCharType="separate"/>
      </w:r>
      <w:r w:rsidRPr="006647F0">
        <w:rPr>
          <w:rStyle w:val="Hyperlink"/>
          <w:sz w:val="16"/>
        </w:rPr>
        <w:t>25</w:t>
      </w:r>
      <w:r w:rsidRPr="006647F0">
        <w:rPr>
          <w:sz w:val="16"/>
        </w:rPr>
        <w:fldChar w:fldCharType="end"/>
      </w:r>
      <w:bookmarkEnd w:id="1"/>
      <w:r w:rsidRPr="006647F0">
        <w:rPr>
          <w:sz w:val="16"/>
        </w:rPr>
        <w:t xml:space="preserve">] imagined as possible effects of a space economy. Thus, there is an immediate return for society from the exploitation rights grant. It also reconciles the adverse interests of space development and </w:t>
      </w:r>
      <w:hyperlink r:id="rId11" w:tooltip="Learn more about space science from ScienceDirect's AI-generated Topic Pages" w:history="1">
        <w:r w:rsidRPr="006647F0">
          <w:rPr>
            <w:rStyle w:val="Hyperlink"/>
            <w:sz w:val="16"/>
          </w:rPr>
          <w:t>space science</w:t>
        </w:r>
      </w:hyperlink>
      <w:r w:rsidRPr="006647F0">
        <w:rPr>
          <w:sz w:val="16"/>
        </w:rPr>
        <w:t xml:space="preserve"> as laid out by Schwartz [</w:t>
      </w:r>
      <w:bookmarkStart w:id="2" w:name="bbib26"/>
      <w:r w:rsidRPr="006647F0">
        <w:rPr>
          <w:sz w:val="16"/>
        </w:rPr>
        <w:fldChar w:fldCharType="begin"/>
      </w:r>
      <w:r w:rsidRPr="006647F0">
        <w:rPr>
          <w:sz w:val="16"/>
        </w:rPr>
        <w:instrText xml:space="preserve"> HYPERLINK "https://www.sciencedirect.com/science/article/pii/S0265964621000515" \l "bib26" </w:instrText>
      </w:r>
      <w:r w:rsidRPr="006647F0">
        <w:rPr>
          <w:sz w:val="16"/>
        </w:rPr>
        <w:fldChar w:fldCharType="separate"/>
      </w:r>
      <w:r w:rsidRPr="006647F0">
        <w:rPr>
          <w:rStyle w:val="Hyperlink"/>
          <w:sz w:val="16"/>
        </w:rPr>
        <w:t>26</w:t>
      </w:r>
      <w:r w:rsidRPr="006647F0">
        <w:rPr>
          <w:sz w:val="16"/>
        </w:rPr>
        <w:fldChar w:fldCharType="end"/>
      </w:r>
      <w:bookmarkEnd w:id="2"/>
      <w:r w:rsidRPr="006647F0">
        <w:rPr>
          <w:sz w:val="16"/>
        </w:rPr>
        <w:t xml:space="preserve">]. </w:t>
      </w:r>
      <w:r w:rsidRPr="006647F0">
        <w:rPr>
          <w:rStyle w:val="StyleUnderline"/>
        </w:rPr>
        <w:t xml:space="preserve">It ensures that, by exploitation, information contained in celestial bodies is not lost for future </w:t>
      </w:r>
      <w:proofErr w:type="spellStart"/>
      <w:proofErr w:type="gramStart"/>
      <w:r w:rsidRPr="006647F0">
        <w:rPr>
          <w:rStyle w:val="StyleUnderline"/>
        </w:rPr>
        <w:t>generations.</w:t>
      </w:r>
      <w:r w:rsidRPr="006647F0">
        <w:rPr>
          <w:sz w:val="16"/>
        </w:rPr>
        <w:t>The</w:t>
      </w:r>
      <w:proofErr w:type="spellEnd"/>
      <w:proofErr w:type="gramEnd"/>
      <w:r w:rsidRPr="006647F0">
        <w:rPr>
          <w:sz w:val="16"/>
        </w:rPr>
        <w:t xml:space="preserve"> </w:t>
      </w:r>
      <w:r w:rsidRPr="006647F0">
        <w:rPr>
          <w:rStyle w:val="StyleUnderline"/>
        </w:rPr>
        <w:t>application period should not be set in a manner that creates a situation that can be abused through the potential for stockpiling inventory rights</w:t>
      </w:r>
      <w:r w:rsidRPr="006647F0">
        <w:rPr>
          <w:sz w:val="16"/>
        </w:rPr>
        <w:t xml:space="preserve">. Rather, it is </w:t>
      </w:r>
      <w:r w:rsidRPr="006647F0">
        <w:rPr>
          <w:rStyle w:val="StyleUnderline"/>
        </w:rPr>
        <w:t>intended to prevent conflict in the phase before exploration data gathered by a mission, as a prerequisite to the mining rights grant, is available.</w:t>
      </w:r>
      <w:r w:rsidRPr="006647F0">
        <w:rPr>
          <w:sz w:val="16"/>
        </w:rPr>
        <w:t xml:space="preserve"> In other words, </w:t>
      </w:r>
      <w:r w:rsidRPr="006647F0">
        <w:rPr>
          <w:rStyle w:val="StyleUnderline"/>
        </w:rPr>
        <w:t>only one exploration effort at a time can be permitted for a specific body</w:t>
      </w:r>
      <w:r w:rsidRPr="006647F0">
        <w:rPr>
          <w:sz w:val="16"/>
        </w:rPr>
        <w:t xml:space="preserve">. The </w:t>
      </w:r>
      <w:r w:rsidRPr="006647F0">
        <w:rPr>
          <w:rStyle w:val="StyleUnderline"/>
        </w:rPr>
        <w:t>time frame between the application and the granting of mining rights (meaning: availability of the required exploration data set) should be tight and should only consider necessary exploration time on site, transit time and possibly a reasonable launch preparation and data processing markup.</w:t>
      </w:r>
      <w:r w:rsidRPr="006647F0">
        <w:rPr>
          <w:sz w:val="16"/>
        </w:rPr>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6647F0">
        <w:rPr>
          <w:rStyle w:val="StyleUnderline"/>
        </w:rPr>
        <w:t>After the expiration of the application period, applications for the exploration target would again be permissible.</w:t>
      </w:r>
      <w:r w:rsidRPr="006647F0">
        <w:rPr>
          <w:sz w:val="16"/>
        </w:rPr>
        <w:t xml:space="preserve"> </w:t>
      </w:r>
      <w:r w:rsidRPr="006647F0">
        <w:rPr>
          <w:rStyle w:val="StyleUnderline"/>
        </w:rPr>
        <w:t>To prevent the previously mentioned stockpiling of inventory rights, credible proof of an imminent exploration intention would need to be part of the application process</w:t>
      </w:r>
      <w:r w:rsidRPr="006647F0">
        <w:rPr>
          <w:sz w:val="16"/>
        </w:rPr>
        <w:t xml:space="preserve">, for example, </w:t>
      </w:r>
      <w:r w:rsidRPr="006647F0">
        <w:rPr>
          <w:rStyle w:val="StyleUnderline"/>
        </w:rPr>
        <w:t>a fixed launch contract or the advanced build status of the exploration probe.</w:t>
      </w:r>
      <w:r w:rsidRPr="006647F0">
        <w:rPr>
          <w:sz w:val="16"/>
        </w:rPr>
        <w:t xml:space="preserve"> Such a mechanism would not contradict the statement in the OST that outer space shall be free for both exploration and scientific investigation. Applications would not apply to purely scientific exploration. </w:t>
      </w:r>
      <w:r w:rsidRPr="006647F0">
        <w:rPr>
          <w:rStyle w:val="StyleUnderline"/>
        </w:rPr>
        <w:t>An application would only be necessary as a prerequisite for mining</w:t>
      </w:r>
      <w:r w:rsidRPr="006647F0">
        <w:rPr>
          <w:sz w:val="16"/>
        </w:rPr>
        <w:t xml:space="preserve">. Even </w:t>
      </w:r>
      <w:r w:rsidRPr="006647F0">
        <w:rPr>
          <w:rStyle w:val="StyleUnderline"/>
        </w:rPr>
        <w:t>resource prospecting could take place without an application</w:t>
      </w:r>
      <w:r w:rsidRPr="006647F0">
        <w:rPr>
          <w:sz w:val="16"/>
        </w:rPr>
        <w:t xml:space="preserve"> (for whatever reason), with a subsequent application comprising in situ data already gathered. For such cases, the </w:t>
      </w:r>
      <w:r w:rsidRPr="006647F0">
        <w:rPr>
          <w:rStyle w:val="StyleUnderline"/>
        </w:rPr>
        <w:t>application process would need to provide a short period for objections to enable the secretive explorer to make their efforts public</w:t>
      </w:r>
      <w:r w:rsidRPr="006647F0">
        <w:rPr>
          <w:sz w:val="16"/>
        </w:rPr>
        <w:t xml:space="preserve">. The </w:t>
      </w:r>
      <w:r w:rsidRPr="00B60AC4">
        <w:rPr>
          <w:rStyle w:val="StyleUnderline"/>
        </w:rPr>
        <w:t>publication of the application for the mining rights, which is nothing more than a statement of intention to explore, thus provides a strong measure for avoiding conflict.</w:t>
      </w:r>
      <w:r>
        <w:rPr>
          <w:u w:val="single"/>
        </w:rPr>
        <w:t xml:space="preserve"> </w:t>
      </w:r>
      <w:r w:rsidRPr="006647F0">
        <w:rPr>
          <w:sz w:val="16"/>
        </w:rPr>
        <w:t xml:space="preserve">The </w:t>
      </w:r>
      <w:r w:rsidRPr="00A90E46">
        <w:rPr>
          <w:rStyle w:val="StyleUnderline"/>
          <w:highlight w:val="green"/>
        </w:rPr>
        <w:t>transparency</w:t>
      </w:r>
      <w:r w:rsidRPr="00B60AC4">
        <w:rPr>
          <w:rStyle w:val="StyleUnderline"/>
        </w:rPr>
        <w:t xml:space="preserve"> </w:t>
      </w:r>
      <w:r w:rsidRPr="00A90E46">
        <w:rPr>
          <w:rStyle w:val="StyleUnderline"/>
          <w:highlight w:val="green"/>
        </w:rPr>
        <w:t>of</w:t>
      </w:r>
      <w:r w:rsidRPr="00B60AC4">
        <w:rPr>
          <w:rStyle w:val="StyleUnderline"/>
        </w:rPr>
        <w:t xml:space="preserve"> where exploration </w:t>
      </w:r>
      <w:r w:rsidRPr="00A90E46">
        <w:rPr>
          <w:rStyle w:val="StyleUnderline"/>
          <w:highlight w:val="green"/>
        </w:rPr>
        <w:t>spacecraft</w:t>
      </w:r>
      <w:r w:rsidRPr="00B60AC4">
        <w:rPr>
          <w:rStyle w:val="StyleUnderline"/>
        </w:rPr>
        <w:t xml:space="preserve"> are located and, at a later stage, </w:t>
      </w:r>
      <w:r w:rsidRPr="006647F0">
        <w:rPr>
          <w:sz w:val="16"/>
        </w:rPr>
        <w:t xml:space="preserve">where mining activities take place, </w:t>
      </w:r>
      <w:r w:rsidRPr="00B60AC4">
        <w:rPr>
          <w:rStyle w:val="StyleUnderline"/>
        </w:rPr>
        <w:t xml:space="preserve">provides additional </w:t>
      </w:r>
      <w:r w:rsidRPr="00A90E46">
        <w:rPr>
          <w:rStyle w:val="StyleUnderline"/>
          <w:highlight w:val="green"/>
        </w:rPr>
        <w:t>benefits</w:t>
      </w:r>
      <w:r w:rsidRPr="00B60AC4">
        <w:rPr>
          <w:rStyle w:val="StyleUnderline"/>
        </w:rPr>
        <w:t xml:space="preserve"> for the </w:t>
      </w:r>
      <w:r w:rsidRPr="00A90E46">
        <w:rPr>
          <w:rStyle w:val="StyleUnderline"/>
          <w:highlight w:val="green"/>
        </w:rPr>
        <w:t>sustainable</w:t>
      </w:r>
      <w:r w:rsidRPr="00B60AC4">
        <w:rPr>
          <w:rStyle w:val="StyleUnderline"/>
        </w:rPr>
        <w:t xml:space="preserve"> use of space</w:t>
      </w:r>
      <w:r w:rsidRPr="006647F0">
        <w:rPr>
          <w:sz w:val="16"/>
        </w:rPr>
        <w:t xml:space="preserve">, </w:t>
      </w:r>
      <w:r w:rsidRPr="00A90E46">
        <w:rPr>
          <w:rStyle w:val="StyleUnderline"/>
          <w:highlight w:val="green"/>
        </w:rPr>
        <w:t xml:space="preserve">trust building </w:t>
      </w:r>
      <w:r w:rsidRPr="00B60AC4">
        <w:rPr>
          <w:rStyle w:val="StyleUnderline"/>
        </w:rPr>
        <w:t xml:space="preserve">and </w:t>
      </w:r>
      <w:r w:rsidRPr="00A90E46">
        <w:rPr>
          <w:rStyle w:val="StyleUnderline"/>
          <w:highlight w:val="green"/>
        </w:rPr>
        <w:t xml:space="preserve">deterrence </w:t>
      </w:r>
      <w:r w:rsidRPr="00B60AC4">
        <w:rPr>
          <w:rStyle w:val="StyleUnderline"/>
        </w:rPr>
        <w:t>against malign misuse of mining technology.</w:t>
      </w:r>
      <w:r w:rsidRPr="006647F0">
        <w:rPr>
          <w:sz w:val="16"/>
        </w:rPr>
        <w:t xml:space="preserve"> </w:t>
      </w:r>
      <w:r w:rsidRPr="00B60AC4">
        <w:rPr>
          <w:rStyle w:val="StyleUnderline"/>
        </w:rPr>
        <w:t xml:space="preserve">Involuntary spacecraft </w:t>
      </w:r>
      <w:r w:rsidRPr="00A90E46">
        <w:rPr>
          <w:rStyle w:val="StyleUnderline"/>
          <w:highlight w:val="green"/>
        </w:rPr>
        <w:t>collisions</w:t>
      </w:r>
      <w:r w:rsidRPr="00B60AC4">
        <w:rPr>
          <w:rStyle w:val="StyleUnderline"/>
        </w:rPr>
        <w:t xml:space="preserve"> of competitors </w:t>
      </w:r>
      <w:r w:rsidRPr="00A90E46">
        <w:rPr>
          <w:rStyle w:val="StyleUnderline"/>
          <w:highlight w:val="green"/>
        </w:rPr>
        <w:t>in deep space</w:t>
      </w:r>
      <w:r w:rsidRPr="00B60AC4">
        <w:rPr>
          <w:rStyle w:val="StyleUnderline"/>
        </w:rPr>
        <w:t xml:space="preserve"> are </w:t>
      </w:r>
      <w:r w:rsidRPr="00A90E46">
        <w:rPr>
          <w:rStyle w:val="StyleUnderline"/>
          <w:highlight w:val="green"/>
        </w:rPr>
        <w:t>prevented</w:t>
      </w:r>
      <w:r w:rsidRPr="00B60AC4">
        <w:rPr>
          <w:rStyle w:val="StyleUnderline"/>
        </w:rPr>
        <w:t xml:space="preserve"> </w:t>
      </w:r>
      <w:r w:rsidRPr="00A90E46">
        <w:rPr>
          <w:rStyle w:val="StyleUnderline"/>
          <w:highlight w:val="green"/>
        </w:rPr>
        <w:t>by</w:t>
      </w:r>
      <w:r w:rsidRPr="00B60AC4">
        <w:rPr>
          <w:rStyle w:val="StyleUnderline"/>
        </w:rPr>
        <w:t xml:space="preserve"> the </w:t>
      </w:r>
      <w:r w:rsidRPr="00A90E46">
        <w:rPr>
          <w:rStyle w:val="StyleUnderline"/>
          <w:highlight w:val="green"/>
        </w:rPr>
        <w:t>reduction of exploration</w:t>
      </w:r>
      <w:r w:rsidRPr="00B60AC4">
        <w:rPr>
          <w:rStyle w:val="StyleUnderline"/>
        </w:rPr>
        <w:t xml:space="preserve"> efforts at the same destination through the </w:t>
      </w:r>
      <w:r w:rsidRPr="00A90E46">
        <w:rPr>
          <w:rStyle w:val="StyleUnderline"/>
          <w:highlight w:val="green"/>
        </w:rPr>
        <w:t>application</w:t>
      </w:r>
      <w:r w:rsidRPr="00B60AC4">
        <w:rPr>
          <w:rStyle w:val="StyleUnderline"/>
        </w:rPr>
        <w:t xml:space="preserve"> </w:t>
      </w:r>
      <w:r w:rsidRPr="00A90E46">
        <w:rPr>
          <w:rStyle w:val="StyleUnderline"/>
          <w:highlight w:val="green"/>
        </w:rPr>
        <w:t>for</w:t>
      </w:r>
      <w:r w:rsidRPr="00B60AC4">
        <w:rPr>
          <w:rStyle w:val="StyleUnderline"/>
        </w:rPr>
        <w:t xml:space="preserve"> mining </w:t>
      </w:r>
      <w:r w:rsidRPr="00A90E46">
        <w:rPr>
          <w:rStyle w:val="StyleUnderline"/>
          <w:highlight w:val="green"/>
        </w:rPr>
        <w:t>rights</w:t>
      </w:r>
      <w:r w:rsidRPr="00B60AC4">
        <w:rPr>
          <w:rStyle w:val="StyleUnderline"/>
        </w:rPr>
        <w:t xml:space="preserve"> by </w:t>
      </w:r>
      <w:r w:rsidRPr="00A90E46">
        <w:rPr>
          <w:rStyle w:val="StyleUnderline"/>
          <w:highlight w:val="green"/>
        </w:rPr>
        <w:t>one</w:t>
      </w:r>
      <w:r w:rsidRPr="00B60AC4">
        <w:rPr>
          <w:rStyle w:val="StyleUnderline"/>
        </w:rPr>
        <w:t xml:space="preserve"> applicant </w:t>
      </w:r>
      <w:r w:rsidRPr="00A90E46">
        <w:rPr>
          <w:rStyle w:val="StyleUnderline"/>
          <w:highlight w:val="green"/>
        </w:rPr>
        <w:t>at a time</w:t>
      </w:r>
      <w:r w:rsidRPr="00B60AC4">
        <w:rPr>
          <w:rStyle w:val="StyleUnderline"/>
        </w:rPr>
        <w:t>.</w:t>
      </w:r>
      <w:r w:rsidRPr="006647F0">
        <w:rPr>
          <w:sz w:val="16"/>
        </w:rPr>
        <w:t xml:space="preserve"> As pointed out by Newman and Williamson [</w:t>
      </w:r>
      <w:bookmarkStart w:id="3" w:name="bbib20"/>
      <w:r w:rsidRPr="006647F0">
        <w:rPr>
          <w:sz w:val="16"/>
        </w:rPr>
        <w:fldChar w:fldCharType="begin"/>
      </w:r>
      <w:r w:rsidRPr="006647F0">
        <w:rPr>
          <w:sz w:val="16"/>
        </w:rPr>
        <w:instrText xml:space="preserve"> HYPERLINK "https://www.sciencedirect.com/science/article/pii/S0265964621000515" \l "bib20" </w:instrText>
      </w:r>
      <w:r w:rsidRPr="006647F0">
        <w:rPr>
          <w:sz w:val="16"/>
        </w:rPr>
        <w:fldChar w:fldCharType="separate"/>
      </w:r>
      <w:r w:rsidRPr="006647F0">
        <w:rPr>
          <w:rStyle w:val="Hyperlink"/>
          <w:sz w:val="16"/>
        </w:rPr>
        <w:t>20</w:t>
      </w:r>
      <w:r w:rsidRPr="006647F0">
        <w:rPr>
          <w:sz w:val="16"/>
        </w:rPr>
        <w:fldChar w:fldCharType="end"/>
      </w:r>
      <w:bookmarkEnd w:id="3"/>
      <w:r w:rsidRPr="006647F0">
        <w:rPr>
          <w:sz w:val="16"/>
        </w:rPr>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6647F0">
        <w:rPr>
          <w:sz w:val="16"/>
        </w:rPr>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6647F0">
        <w:rPr>
          <w:sz w:val="16"/>
        </w:rPr>
        <w:t xml:space="preserve"> Thus, by </w:t>
      </w:r>
      <w:r w:rsidRPr="00E4117B">
        <w:rPr>
          <w:rStyle w:val="StyleUnderline"/>
        </w:rPr>
        <w:t xml:space="preserve">effectively </w:t>
      </w:r>
      <w:r w:rsidRPr="00A90E46">
        <w:rPr>
          <w:rStyle w:val="StyleUnderline"/>
          <w:highlight w:val="green"/>
        </w:rPr>
        <w:t>preventing</w:t>
      </w:r>
      <w:r w:rsidRPr="00E4117B">
        <w:rPr>
          <w:rStyle w:val="StyleUnderline"/>
        </w:rPr>
        <w:t xml:space="preserve"> the </w:t>
      </w:r>
      <w:r w:rsidRPr="00A90E46">
        <w:rPr>
          <w:rStyle w:val="StyleUnderline"/>
          <w:highlight w:val="green"/>
        </w:rPr>
        <w:t>collision</w:t>
      </w:r>
      <w:r w:rsidRPr="00E4117B">
        <w:rPr>
          <w:rStyle w:val="StyleUnderline"/>
        </w:rPr>
        <w:t xml:space="preserve"> of two spacecraft, one </w:t>
      </w:r>
      <w:r w:rsidRPr="00A90E46">
        <w:rPr>
          <w:rStyle w:val="StyleUnderline"/>
          <w:highlight w:val="green"/>
        </w:rPr>
        <w:t>source</w:t>
      </w:r>
      <w:r w:rsidRPr="00E4117B">
        <w:rPr>
          <w:rStyle w:val="StyleUnderline"/>
        </w:rPr>
        <w:t xml:space="preserve"> </w:t>
      </w:r>
      <w:r w:rsidRPr="00A90E46">
        <w:rPr>
          <w:rStyle w:val="StyleUnderline"/>
          <w:highlight w:val="green"/>
        </w:rPr>
        <w:t>of debris creation</w:t>
      </w:r>
      <w:r w:rsidRPr="00E4117B">
        <w:rPr>
          <w:rStyle w:val="StyleUnderline"/>
        </w:rPr>
        <w:t xml:space="preserve"> can be </w:t>
      </w:r>
      <w:r w:rsidRPr="00A90E46">
        <w:rPr>
          <w:rStyle w:val="StyleUnderline"/>
          <w:highlight w:val="green"/>
        </w:rPr>
        <w:t>mitigated</w:t>
      </w:r>
      <w:r w:rsidRPr="00E4117B">
        <w:rPr>
          <w:rStyle w:val="StyleUnderline"/>
        </w:rPr>
        <w:t xml:space="preserve"> through this regulation mechanism.</w:t>
      </w:r>
      <w:r w:rsidRPr="006647F0">
        <w:rPr>
          <w:sz w:val="16"/>
        </w:rPr>
        <w:t xml:space="preserve"> With respect to </w:t>
      </w:r>
      <w:proofErr w:type="spellStart"/>
      <w:r w:rsidRPr="006647F0">
        <w:rPr>
          <w:sz w:val="16"/>
        </w:rPr>
        <w:t>Deudney's</w:t>
      </w:r>
      <w:proofErr w:type="spellEnd"/>
      <w:r w:rsidRPr="006647F0">
        <w:rPr>
          <w:sz w:val="16"/>
        </w:rPr>
        <w:t xml:space="preserve"> [</w:t>
      </w:r>
      <w:bookmarkStart w:id="4" w:name="bbib11"/>
      <w:r w:rsidRPr="006647F0">
        <w:rPr>
          <w:sz w:val="16"/>
        </w:rPr>
        <w:fldChar w:fldCharType="begin"/>
      </w:r>
      <w:r w:rsidRPr="006647F0">
        <w:rPr>
          <w:sz w:val="16"/>
        </w:rPr>
        <w:instrText xml:space="preserve"> HYPERLINK "https://www.sciencedirect.com/science/article/pii/S0265964621000515" \l "bib11" </w:instrText>
      </w:r>
      <w:r w:rsidRPr="006647F0">
        <w:rPr>
          <w:sz w:val="16"/>
        </w:rPr>
        <w:fldChar w:fldCharType="separate"/>
      </w:r>
      <w:r w:rsidRPr="006647F0">
        <w:rPr>
          <w:rStyle w:val="Hyperlink"/>
          <w:sz w:val="16"/>
        </w:rPr>
        <w:t>11</w:t>
      </w:r>
      <w:r w:rsidRPr="006647F0">
        <w:rPr>
          <w:sz w:val="16"/>
        </w:rPr>
        <w:fldChar w:fldCharType="end"/>
      </w:r>
      <w:bookmarkEnd w:id="4"/>
      <w:r w:rsidRPr="006647F0">
        <w:rPr>
          <w:sz w:val="16"/>
        </w:rPr>
        <w:t xml:space="preserve">] </w:t>
      </w:r>
      <w:proofErr w:type="spellStart"/>
      <w:r w:rsidRPr="006647F0">
        <w:rPr>
          <w:sz w:val="16"/>
        </w:rPr>
        <w:t>scepticism</w:t>
      </w:r>
      <w:proofErr w:type="spellEnd"/>
      <w:r w:rsidRPr="006647F0">
        <w:rPr>
          <w:sz w:val="16"/>
        </w:rPr>
        <w:t xml:space="preserve"> of asteroid mining and the dual-use character of technology to manipulate orbits of celestial bodies, it has to be stated that this </w:t>
      </w:r>
      <w:r w:rsidRPr="00E4117B">
        <w:rPr>
          <w:rStyle w:val="StyleUnderline"/>
        </w:rPr>
        <w:t>potential is truly inherent to asteroid mining</w:t>
      </w:r>
      <w:r w:rsidRPr="006647F0">
        <w:rPr>
          <w:sz w:val="16"/>
        </w:rPr>
        <w:t>. An asteroid redirect mission for scientific purposes was pursued by NASA [</w:t>
      </w:r>
      <w:bookmarkStart w:id="5" w:name="bbib49"/>
      <w:r w:rsidRPr="006647F0">
        <w:rPr>
          <w:sz w:val="16"/>
        </w:rPr>
        <w:fldChar w:fldCharType="begin"/>
      </w:r>
      <w:r w:rsidRPr="006647F0">
        <w:rPr>
          <w:sz w:val="16"/>
        </w:rPr>
        <w:instrText xml:space="preserve"> HYPERLINK "https://www.sciencedirect.com/science/article/pii/S0265964621000515" \l "bib49" </w:instrText>
      </w:r>
      <w:r w:rsidRPr="006647F0">
        <w:rPr>
          <w:sz w:val="16"/>
        </w:rPr>
        <w:fldChar w:fldCharType="separate"/>
      </w:r>
      <w:r w:rsidRPr="006647F0">
        <w:rPr>
          <w:rStyle w:val="Hyperlink"/>
          <w:sz w:val="16"/>
        </w:rPr>
        <w:t>49</w:t>
      </w:r>
      <w:r w:rsidRPr="006647F0">
        <w:rPr>
          <w:sz w:val="16"/>
        </w:rPr>
        <w:fldChar w:fldCharType="end"/>
      </w:r>
      <w:bookmarkEnd w:id="5"/>
      <w:r w:rsidRPr="006647F0">
        <w:rPr>
          <w:sz w:val="16"/>
        </w:rPr>
        <w:t xml:space="preserve">] before reorientation towards a manned lunar mission. In one way or another, </w:t>
      </w:r>
      <w:r w:rsidRPr="00E4117B">
        <w:rPr>
          <w:rStyle w:val="StyleUnderline"/>
        </w:rPr>
        <w:t>each type of asteroid mining will require the delivery of the targeted resource to a destination via a comparable technology as formerly envisioned by NASA, be it as a raw material or a useable resource processed</w:t>
      </w:r>
      <w:r>
        <w:rPr>
          <w:rStyle w:val="StyleUnderline"/>
        </w:rPr>
        <w:t xml:space="preserve"> </w:t>
      </w:r>
      <w:r w:rsidRPr="00E4117B">
        <w:rPr>
          <w:rStyle w:val="StyleUnderline"/>
        </w:rPr>
        <w:t>in situ</w:t>
      </w:r>
      <w:r w:rsidRPr="006647F0">
        <w:rPr>
          <w:sz w:val="16"/>
        </w:rPr>
        <w:t xml:space="preserve">, even if this is not necessarily done through redirecting the whole asteroid and placing it in a lunar orbit. However, </w:t>
      </w:r>
      <w:r w:rsidRPr="00E4117B">
        <w:rPr>
          <w:rStyle w:val="StyleUnderline"/>
        </w:rPr>
        <w:t>to be misused as a weapon, space mined resources would have to surpass a certain mass threshold to survive atmospheric entry at the target.</w:t>
      </w:r>
      <w:r w:rsidRPr="006647F0">
        <w:rPr>
          <w:sz w:val="16"/>
        </w:rPr>
        <w:t xml:space="preserve"> This </w:t>
      </w:r>
      <w:r w:rsidRPr="00E4117B">
        <w:rPr>
          <w:rStyle w:val="StyleUnderline"/>
        </w:rPr>
        <w:t>seems unfeasible for currently discussed mining concepts using small-scale spacecraft as described in this article</w:t>
      </w:r>
      <w:r w:rsidRPr="006647F0">
        <w:rPr>
          <w:sz w:val="16"/>
        </w:rPr>
        <w:t xml:space="preserve">. Redirecting larger masses or whole asteroids would require far more powerful mining vessels or small amounts of thrust over long periods of time. </w:t>
      </w:r>
      <w:r w:rsidRPr="006647F0">
        <w:rPr>
          <w:rStyle w:val="StyleUnderline"/>
        </w:rPr>
        <w:t>The continuous, (for a mining activity) untypical change in the orbit of an asteroid would make a redirect attempt with hostile intent easily identifiable, effectively deterring such an activity in the first place by ensuring the identification of the aggressor long before the projectile hits its target.</w:t>
      </w:r>
      <w:r w:rsidRPr="006647F0">
        <w:rPr>
          <w:sz w:val="16"/>
        </w:rPr>
        <w:t xml:space="preserve"> The </w:t>
      </w:r>
      <w:r w:rsidRPr="006647F0">
        <w:rPr>
          <w:rStyle w:val="StyleUnderline"/>
        </w:rPr>
        <w:t>proposed database would provide a catalogue of asteroids with exploration and mining activities in place that should be tracked more closely because of their interaction with spacecraft.</w:t>
      </w:r>
      <w:r w:rsidRPr="006647F0">
        <w:rPr>
          <w:sz w:val="16"/>
        </w:rPr>
        <w:t xml:space="preserve"> This would, in fact, </w:t>
      </w:r>
      <w:r w:rsidRPr="006647F0">
        <w:rPr>
          <w:rStyle w:val="StyleUnderline"/>
        </w:rPr>
        <w:t>be necessary</w:t>
      </w:r>
      <w:r>
        <w:rPr>
          <w:rStyle w:val="StyleUnderline"/>
        </w:rPr>
        <w:t xml:space="preserve"> </w:t>
      </w:r>
      <w:r w:rsidRPr="006647F0">
        <w:rPr>
          <w:rStyle w:val="StyleUnderline"/>
        </w:rPr>
        <w:t>per se</w:t>
      </w:r>
      <w:r>
        <w:rPr>
          <w:rStyle w:val="StyleUnderline"/>
        </w:rPr>
        <w:t xml:space="preserve"> </w:t>
      </w:r>
      <w:r w:rsidRPr="006647F0">
        <w:rPr>
          <w:rStyle w:val="StyleUnderline"/>
        </w:rPr>
        <w:t>as a precaution to avoid catastrophic mishaps, such as the accidental change of a NEO's orbit to intercept Earth by changing</w:t>
      </w:r>
      <w:r w:rsidRPr="00E4117B">
        <w:rPr>
          <w:rStyle w:val="StyleUnderline"/>
        </w:rPr>
        <w:t xml:space="preserve"> its mass through mining.</w:t>
      </w:r>
    </w:p>
    <w:p w14:paraId="239DF0E2" w14:textId="77777777" w:rsidR="001923D6" w:rsidRPr="0024700B" w:rsidRDefault="001923D6" w:rsidP="001923D6">
      <w:pPr>
        <w:pStyle w:val="Heading4"/>
      </w:pPr>
      <w:r>
        <w:t xml:space="preserve">Space mining kills the terrestrial mining industry – </w:t>
      </w:r>
      <w:r w:rsidRPr="0024700B">
        <w:rPr>
          <w:u w:val="single"/>
        </w:rPr>
        <w:t>oversaturation</w:t>
      </w:r>
      <w:r>
        <w:t>.</w:t>
      </w:r>
    </w:p>
    <w:p w14:paraId="7D2EC1B9" w14:textId="77777777" w:rsidR="001923D6" w:rsidRPr="0024700B" w:rsidRDefault="001923D6" w:rsidP="001923D6">
      <w:proofErr w:type="spellStart"/>
      <w:r w:rsidRPr="00C22237">
        <w:rPr>
          <w:rStyle w:val="Style13ptBold"/>
        </w:rPr>
        <w:t>Zeisl</w:t>
      </w:r>
      <w:proofErr w:type="spellEnd"/>
      <w:r w:rsidRPr="00C22237">
        <w:rPr>
          <w:rStyle w:val="Style13ptBold"/>
        </w:rPr>
        <w:t xml:space="preserve"> 19</w:t>
      </w:r>
      <w:r>
        <w:t xml:space="preserve"> [</w:t>
      </w:r>
      <w:r w:rsidRPr="00C22237">
        <w:t xml:space="preserve">Yasemin </w:t>
      </w:r>
      <w:proofErr w:type="spellStart"/>
      <w:r w:rsidRPr="00C22237">
        <w:t>Zeisl</w:t>
      </w:r>
      <w:proofErr w:type="spellEnd"/>
      <w:r>
        <w:t>,</w:t>
      </w:r>
      <w:r w:rsidRPr="00C22237">
        <w:t xml:space="preserve"> MSc in International Relations and Affairs from the London School of Economics and Political Science (LSE)</w:t>
      </w:r>
      <w:r>
        <w:t>, “</w:t>
      </w:r>
      <w:r w:rsidRPr="00C22237">
        <w:t>Three Salient Risks of Mining in Space</w:t>
      </w:r>
      <w:r>
        <w:t xml:space="preserve">,” 05/03/19, </w:t>
      </w:r>
      <w:proofErr w:type="spellStart"/>
      <w:r w:rsidRPr="00C22237">
        <w:rPr>
          <w:i/>
          <w:iCs/>
        </w:rPr>
        <w:t>GlobalRiskIntel</w:t>
      </w:r>
      <w:proofErr w:type="spellEnd"/>
      <w:r>
        <w:t xml:space="preserve">, </w:t>
      </w:r>
      <w:r w:rsidRPr="00C22237">
        <w:t>https://www.globalriskintel.com/insights/three-salient-risks-mining-space</w:t>
      </w:r>
      <w:r>
        <w:t>, EA]</w:t>
      </w:r>
    </w:p>
    <w:p w14:paraId="05CADC2F" w14:textId="77777777" w:rsidR="001923D6" w:rsidRPr="00250A1C" w:rsidRDefault="001923D6" w:rsidP="001923D6">
      <w:pPr>
        <w:rPr>
          <w:b/>
          <w:iCs/>
          <w:u w:val="single"/>
        </w:rPr>
      </w:pPr>
      <w:r w:rsidRPr="0024700B">
        <w:rPr>
          <w:rStyle w:val="StyleUnderline"/>
        </w:rPr>
        <w:t>A</w:t>
      </w:r>
      <w:r w:rsidRPr="0024700B">
        <w:rPr>
          <w:sz w:val="16"/>
        </w:rPr>
        <w:t xml:space="preserve"> potential </w:t>
      </w:r>
      <w:r w:rsidRPr="000B3A7A">
        <w:rPr>
          <w:rStyle w:val="StyleUnderline"/>
        </w:rPr>
        <w:t>over</w:t>
      </w:r>
      <w:r w:rsidRPr="0024700B">
        <w:rPr>
          <w:rStyle w:val="StyleUnderline"/>
        </w:rPr>
        <w:t>haul of the mining industry if not the global e</w:t>
      </w:r>
      <w:r w:rsidRPr="000B3A7A">
        <w:rPr>
          <w:rStyle w:val="StyleUnderline"/>
        </w:rPr>
        <w:t>conomy is the second risk of mining in outer space.</w:t>
      </w:r>
      <w:r w:rsidRPr="0024700B">
        <w:rPr>
          <w:sz w:val="16"/>
        </w:rPr>
        <w:t xml:space="preserve">  While </w:t>
      </w:r>
      <w:r w:rsidRPr="00A90E46">
        <w:rPr>
          <w:rStyle w:val="StyleUnderline"/>
          <w:highlight w:val="green"/>
        </w:rPr>
        <w:t>resources</w:t>
      </w:r>
      <w:r w:rsidRPr="0024700B">
        <w:rPr>
          <w:rStyle w:val="StyleUnderline"/>
        </w:rPr>
        <w:t xml:space="preserve"> of essential metals </w:t>
      </w:r>
      <w:r w:rsidRPr="00A90E46">
        <w:rPr>
          <w:rStyle w:val="StyleUnderline"/>
          <w:highlight w:val="green"/>
        </w:rPr>
        <w:t>on Earth</w:t>
      </w:r>
      <w:r w:rsidRPr="0024700B">
        <w:rPr>
          <w:sz w:val="16"/>
        </w:rPr>
        <w:t xml:space="preserve"> are also slowly declining, they </w:t>
      </w:r>
      <w:r w:rsidRPr="00A90E46">
        <w:rPr>
          <w:rStyle w:val="StyleUnderline"/>
          <w:highlight w:val="green"/>
        </w:rPr>
        <w:t>will</w:t>
      </w:r>
      <w:r w:rsidRPr="0024700B">
        <w:rPr>
          <w:sz w:val="16"/>
        </w:rPr>
        <w:t xml:space="preserve"> likely </w:t>
      </w:r>
      <w:r w:rsidRPr="00A90E46">
        <w:rPr>
          <w:rStyle w:val="StyleUnderline"/>
          <w:highlight w:val="green"/>
        </w:rPr>
        <w:t>not deplete</w:t>
      </w:r>
      <w:r w:rsidRPr="0024700B">
        <w:rPr>
          <w:rStyle w:val="StyleUnderline"/>
        </w:rPr>
        <w:t xml:space="preserve"> in the near future. Importing </w:t>
      </w:r>
      <w:r w:rsidRPr="00A90E46">
        <w:rPr>
          <w:rStyle w:val="StyleUnderline"/>
          <w:b/>
          <w:bCs/>
          <w:highlight w:val="green"/>
          <w:bdr w:val="single" w:sz="18" w:space="0" w:color="auto"/>
        </w:rPr>
        <w:t>metals from space</w:t>
      </w:r>
      <w:r w:rsidRPr="0024700B">
        <w:rPr>
          <w:rStyle w:val="StyleUnderline"/>
        </w:rPr>
        <w:t xml:space="preserve"> would</w:t>
      </w:r>
      <w:r w:rsidRPr="0024700B">
        <w:rPr>
          <w:sz w:val="16"/>
        </w:rPr>
        <w:t xml:space="preserve"> therefore </w:t>
      </w:r>
      <w:r w:rsidRPr="0024700B">
        <w:rPr>
          <w:rStyle w:val="StyleUnderline"/>
        </w:rPr>
        <w:t>not substitute depleted terrestrial reserves but could</w:t>
      </w:r>
      <w:r w:rsidRPr="0024700B">
        <w:rPr>
          <w:sz w:val="16"/>
        </w:rPr>
        <w:t xml:space="preserve"> rather </w:t>
      </w:r>
      <w:r w:rsidRPr="00A90E46">
        <w:rPr>
          <w:rStyle w:val="StyleUnderline"/>
          <w:highlight w:val="green"/>
        </w:rPr>
        <w:t>cause</w:t>
      </w:r>
      <w:r w:rsidRPr="0024700B">
        <w:rPr>
          <w:rStyle w:val="StyleUnderline"/>
        </w:rPr>
        <w:t xml:space="preserve"> an </w:t>
      </w:r>
      <w:r w:rsidRPr="00A90E46">
        <w:rPr>
          <w:rStyle w:val="Emphasis"/>
          <w:highlight w:val="green"/>
        </w:rPr>
        <w:t>oversaturation</w:t>
      </w:r>
      <w:r w:rsidRPr="0024700B">
        <w:rPr>
          <w:rStyle w:val="Emphasis"/>
        </w:rPr>
        <w:t xml:space="preserve"> of certain resources </w:t>
      </w:r>
      <w:r w:rsidRPr="0024700B">
        <w:rPr>
          <w:rStyle w:val="StyleUnderline"/>
        </w:rPr>
        <w:t>on the market. This</w:t>
      </w:r>
      <w:r w:rsidRPr="0024700B">
        <w:rPr>
          <w:sz w:val="16"/>
        </w:rPr>
        <w:t xml:space="preserve"> development </w:t>
      </w:r>
      <w:r w:rsidRPr="0024700B">
        <w:rPr>
          <w:rStyle w:val="StyleUnderline"/>
        </w:rPr>
        <w:t xml:space="preserve">would </w:t>
      </w:r>
      <w:r w:rsidRPr="00A90E46">
        <w:rPr>
          <w:rStyle w:val="StyleUnderline"/>
          <w:highlight w:val="green"/>
        </w:rPr>
        <w:t xml:space="preserve">lead to a </w:t>
      </w:r>
      <w:r w:rsidRPr="00A90E46">
        <w:rPr>
          <w:rStyle w:val="Emphasis"/>
          <w:highlight w:val="green"/>
        </w:rPr>
        <w:t>price drop</w:t>
      </w:r>
      <w:r w:rsidRPr="0024700B">
        <w:rPr>
          <w:rStyle w:val="Emphasis"/>
        </w:rPr>
        <w:t xml:space="preserve"> of metals</w:t>
      </w:r>
      <w:r w:rsidRPr="0024700B">
        <w:rPr>
          <w:sz w:val="16"/>
        </w:rPr>
        <w:t xml:space="preserve"> that are </w:t>
      </w:r>
      <w:r w:rsidRPr="0024700B">
        <w:rPr>
          <w:rStyle w:val="StyleUnderline"/>
        </w:rPr>
        <w:t>sourced from space</w:t>
      </w:r>
      <w:r w:rsidRPr="0024700B">
        <w:rPr>
          <w:sz w:val="16"/>
        </w:rPr>
        <w:t xml:space="preserve">. Additionally, </w:t>
      </w:r>
      <w:r w:rsidRPr="0024700B">
        <w:rPr>
          <w:rStyle w:val="StyleUnderline"/>
        </w:rPr>
        <w:t xml:space="preserve">a </w:t>
      </w:r>
      <w:r w:rsidRPr="00A90E46">
        <w:rPr>
          <w:rStyle w:val="StyleUnderline"/>
          <w:highlight w:val="green"/>
        </w:rPr>
        <w:t>reduction</w:t>
      </w:r>
      <w:r w:rsidRPr="0024700B">
        <w:rPr>
          <w:rStyle w:val="StyleUnderline"/>
        </w:rPr>
        <w:t xml:space="preserve"> in price of rare metals such as rhodium, platinum, or gold may </w:t>
      </w:r>
      <w:r w:rsidRPr="00A90E46">
        <w:rPr>
          <w:rStyle w:val="Emphasis"/>
          <w:highlight w:val="green"/>
        </w:rPr>
        <w:t>change the value of existing reserves</w:t>
      </w:r>
      <w:r w:rsidRPr="0024700B">
        <w:rPr>
          <w:rStyle w:val="Emphasis"/>
        </w:rPr>
        <w:t xml:space="preserve"> on Earth.</w:t>
      </w:r>
      <w:r w:rsidRPr="0024700B">
        <w:rPr>
          <w:sz w:val="16"/>
        </w:rPr>
        <w:t xml:space="preserve"> Metals that are expensive now may then be used more lavishly, and this development could boost future progress in technology and engineering. Despite this positive outlook, </w:t>
      </w:r>
      <w:r w:rsidRPr="0024700B">
        <w:rPr>
          <w:rStyle w:val="StyleUnderline"/>
        </w:rPr>
        <w:t>a transformation of the global economy through space mining may</w:t>
      </w:r>
      <w:r w:rsidRPr="0024700B">
        <w:rPr>
          <w:rStyle w:val="Emphasis"/>
        </w:rPr>
        <w:t xml:space="preserve"> </w:t>
      </w:r>
      <w:r w:rsidRPr="00A90E46">
        <w:rPr>
          <w:rStyle w:val="Emphasis"/>
          <w:highlight w:val="green"/>
        </w:rPr>
        <w:t>imperil</w:t>
      </w:r>
      <w:r w:rsidRPr="0024700B">
        <w:rPr>
          <w:rStyle w:val="StyleUnderline"/>
        </w:rPr>
        <w:t xml:space="preserve"> profits and jobs in </w:t>
      </w:r>
      <w:r w:rsidRPr="00A90E46">
        <w:rPr>
          <w:rStyle w:val="Emphasis"/>
          <w:highlight w:val="green"/>
        </w:rPr>
        <w:t>the</w:t>
      </w:r>
      <w:r w:rsidRPr="0024700B">
        <w:rPr>
          <w:rStyle w:val="Emphasis"/>
        </w:rPr>
        <w:t xml:space="preserve"> </w:t>
      </w:r>
      <w:r w:rsidRPr="00A90E46">
        <w:rPr>
          <w:rStyle w:val="Emphasis"/>
          <w:highlight w:val="green"/>
        </w:rPr>
        <w:t>existing mining industry</w:t>
      </w:r>
      <w:r w:rsidRPr="0024700B">
        <w:rPr>
          <w:rStyle w:val="Emphasis"/>
        </w:rPr>
        <w:t>.</w:t>
      </w:r>
    </w:p>
    <w:p w14:paraId="526DA1DC" w14:textId="77777777" w:rsidR="001923D6" w:rsidRDefault="001923D6" w:rsidP="001923D6">
      <w:pPr>
        <w:pStyle w:val="Heading4"/>
      </w:pPr>
      <w:r>
        <w:rPr>
          <w:u w:val="single"/>
        </w:rPr>
        <w:t>Perceived</w:t>
      </w:r>
      <w:r>
        <w:t xml:space="preserve"> vulnerability</w:t>
      </w:r>
      <w:r w:rsidRPr="00AC6DF3">
        <w:t xml:space="preserve"> </w:t>
      </w:r>
      <w:r>
        <w:t>to China hurts readiness and causes conflict.</w:t>
      </w:r>
    </w:p>
    <w:p w14:paraId="52E743E5" w14:textId="77777777" w:rsidR="001923D6" w:rsidRPr="008406FC" w:rsidRDefault="001923D6" w:rsidP="001923D6">
      <w:proofErr w:type="spellStart"/>
      <w:r w:rsidRPr="008406FC">
        <w:rPr>
          <w:rStyle w:val="Style13ptBold"/>
        </w:rPr>
        <w:t>Parthemore</w:t>
      </w:r>
      <w:proofErr w:type="spellEnd"/>
      <w:r>
        <w:rPr>
          <w:rStyle w:val="Style13ptBold"/>
        </w:rPr>
        <w:t xml:space="preserve"> 11</w:t>
      </w:r>
      <w:r w:rsidRPr="008406FC">
        <w:t xml:space="preserve">, Christine. "Elements of security: mitigating the risks of US dependence on critical minerals." (2011). </w:t>
      </w:r>
      <w:r>
        <w:t>(</w:t>
      </w:r>
      <w:r w:rsidRPr="00B123F6">
        <w:t>Fellow</w:t>
      </w:r>
      <w:r w:rsidRPr="00E5433C">
        <w:t xml:space="preserve"> </w:t>
      </w:r>
      <w:r>
        <w:t xml:space="preserve">at </w:t>
      </w:r>
      <w:r w:rsidRPr="00E5433C">
        <w:t>Center for a New American Security</w:t>
      </w:r>
      <w:r>
        <w:t xml:space="preserve">)//Elmer </w:t>
      </w:r>
    </w:p>
    <w:p w14:paraId="0D249344" w14:textId="77777777" w:rsidR="001923D6" w:rsidRDefault="001923D6" w:rsidP="001923D6">
      <w:pPr>
        <w:rPr>
          <w:sz w:val="12"/>
        </w:rPr>
      </w:pPr>
      <w:r w:rsidRPr="00A86AAD">
        <w:rPr>
          <w:u w:val="single"/>
        </w:rPr>
        <w:t>Minerals are a subject of much contention</w:t>
      </w:r>
      <w:r w:rsidRPr="00A86AAD">
        <w:rPr>
          <w:sz w:val="12"/>
        </w:rPr>
        <w:t xml:space="preserve">. On one hand, </w:t>
      </w:r>
      <w:r w:rsidRPr="00A86AAD">
        <w:rPr>
          <w:u w:val="single"/>
        </w:rPr>
        <w:t>the U</w:t>
      </w:r>
      <w:r w:rsidRPr="00A86AAD">
        <w:rPr>
          <w:sz w:val="12"/>
        </w:rPr>
        <w:t xml:space="preserve">nited </w:t>
      </w:r>
      <w:r w:rsidRPr="00A86AAD">
        <w:rPr>
          <w:u w:val="single"/>
        </w:rPr>
        <w:t>S</w:t>
      </w:r>
      <w:r w:rsidRPr="00A86AAD">
        <w:rPr>
          <w:sz w:val="12"/>
        </w:rPr>
        <w:t xml:space="preserve">tates </w:t>
      </w:r>
      <w:r w:rsidRPr="00A86AAD">
        <w:rPr>
          <w:u w:val="single"/>
        </w:rPr>
        <w:t xml:space="preserve">remains less prepared for supply </w:t>
      </w:r>
      <w:r w:rsidRPr="00DB2CD4">
        <w:rPr>
          <w:u w:val="single"/>
        </w:rPr>
        <w:t>disruptions, price spikes and trade disagreements related to the</w:t>
      </w:r>
      <w:r w:rsidRPr="00DB2CD4">
        <w:rPr>
          <w:sz w:val="12"/>
        </w:rPr>
        <w:t xml:space="preserve"> global </w:t>
      </w:r>
      <w:r w:rsidRPr="00DB2CD4">
        <w:rPr>
          <w:u w:val="single"/>
        </w:rPr>
        <w:t>minerals trade</w:t>
      </w:r>
      <w:r w:rsidRPr="00DB2CD4">
        <w:rPr>
          <w:sz w:val="12"/>
        </w:rPr>
        <w:t xml:space="preserve"> than most experts realize. On the other hand, public concern over reliable access to the minerals required in key sectors of the U.S. economy, in particular those needed to produce military equipment, is growing. Too frequently, however, such concerns are based on inaccurate assumptions. A sober and informed analysis suggests there are real vulnerabilities, which place critical national security and foreign policy interests at risk. In worst-case scenarios, </w:t>
      </w:r>
      <w:r w:rsidRPr="00A90E46">
        <w:rPr>
          <w:rStyle w:val="Emphasis"/>
          <w:highlight w:val="green"/>
        </w:rPr>
        <w:t>supplies of minerals</w:t>
      </w:r>
      <w:r w:rsidRPr="00DB2CD4">
        <w:rPr>
          <w:u w:val="single"/>
        </w:rPr>
        <w:t xml:space="preserve"> that the U</w:t>
      </w:r>
      <w:r w:rsidRPr="00DB2CD4">
        <w:rPr>
          <w:sz w:val="12"/>
        </w:rPr>
        <w:t xml:space="preserve">nited </w:t>
      </w:r>
      <w:r w:rsidRPr="00DB2CD4">
        <w:rPr>
          <w:u w:val="single"/>
        </w:rPr>
        <w:t>S</w:t>
      </w:r>
      <w:r w:rsidRPr="00DB2CD4">
        <w:rPr>
          <w:sz w:val="12"/>
        </w:rPr>
        <w:t xml:space="preserve">tates </w:t>
      </w:r>
      <w:r w:rsidRPr="00DB2CD4">
        <w:rPr>
          <w:u w:val="single"/>
        </w:rPr>
        <w:t xml:space="preserve">does not produce domestically </w:t>
      </w:r>
      <w:r w:rsidRPr="00A90E46">
        <w:rPr>
          <w:rStyle w:val="Emphasis"/>
          <w:highlight w:val="green"/>
        </w:rPr>
        <w:t>may be disrupted, creating price spikes and lags in delivery</w:t>
      </w:r>
      <w:r w:rsidRPr="00DB2CD4">
        <w:rPr>
          <w:sz w:val="12"/>
        </w:rPr>
        <w:t xml:space="preserve">. Even short of major supply disruptions, </w:t>
      </w:r>
      <w:r w:rsidRPr="00A90E46">
        <w:rPr>
          <w:highlight w:val="green"/>
          <w:u w:val="single"/>
        </w:rPr>
        <w:t>supplier countries</w:t>
      </w:r>
      <w:r w:rsidRPr="00DB2CD4">
        <w:rPr>
          <w:u w:val="single"/>
        </w:rPr>
        <w:t xml:space="preserve"> can </w:t>
      </w:r>
      <w:r w:rsidRPr="00A90E46">
        <w:rPr>
          <w:rStyle w:val="Emphasis"/>
          <w:highlight w:val="green"/>
        </w:rPr>
        <w:t>exert leverage</w:t>
      </w:r>
      <w:r w:rsidRPr="00A90E46">
        <w:rPr>
          <w:highlight w:val="green"/>
          <w:u w:val="single"/>
        </w:rPr>
        <w:t xml:space="preserve"> </w:t>
      </w:r>
      <w:r w:rsidRPr="00DB2CD4">
        <w:rPr>
          <w:u w:val="single"/>
        </w:rPr>
        <w:t>over the U</w:t>
      </w:r>
      <w:r w:rsidRPr="00DB2CD4">
        <w:rPr>
          <w:sz w:val="12"/>
        </w:rPr>
        <w:t xml:space="preserve">nited </w:t>
      </w:r>
      <w:r w:rsidRPr="00DB2CD4">
        <w:rPr>
          <w:u w:val="single"/>
        </w:rPr>
        <w:t>S</w:t>
      </w:r>
      <w:r w:rsidRPr="00DB2CD4">
        <w:rPr>
          <w:sz w:val="12"/>
        </w:rPr>
        <w:t xml:space="preserve">tates </w:t>
      </w:r>
      <w:r w:rsidRPr="00DB2CD4">
        <w:rPr>
          <w:u w:val="single"/>
        </w:rPr>
        <w:t>by threatening</w:t>
      </w:r>
      <w:r w:rsidRPr="00DB2CD4">
        <w:rPr>
          <w:sz w:val="12"/>
        </w:rPr>
        <w:t xml:space="preserve"> to </w:t>
      </w:r>
      <w:r w:rsidRPr="00DB2CD4">
        <w:rPr>
          <w:u w:val="single"/>
        </w:rPr>
        <w:t>cut off</w:t>
      </w:r>
      <w:r w:rsidRPr="00DB2CD4">
        <w:rPr>
          <w:sz w:val="12"/>
        </w:rPr>
        <w:t xml:space="preserve"> certain key mineral supplies. </w:t>
      </w:r>
      <w:r w:rsidRPr="00A90E46">
        <w:rPr>
          <w:rStyle w:val="Emphasis"/>
          <w:highlight w:val="green"/>
        </w:rPr>
        <w:t>The U</w:t>
      </w:r>
      <w:r w:rsidRPr="00DB2CD4">
        <w:rPr>
          <w:sz w:val="12"/>
        </w:rPr>
        <w:t xml:space="preserve">nited </w:t>
      </w:r>
      <w:r w:rsidRPr="00A90E46">
        <w:rPr>
          <w:rStyle w:val="Emphasis"/>
          <w:highlight w:val="green"/>
        </w:rPr>
        <w:t>S</w:t>
      </w:r>
      <w:r w:rsidRPr="00DB2CD4">
        <w:rPr>
          <w:sz w:val="12"/>
        </w:rPr>
        <w:t xml:space="preserve">tates </w:t>
      </w:r>
      <w:r w:rsidRPr="00A90E46">
        <w:rPr>
          <w:rStyle w:val="Emphasis"/>
          <w:highlight w:val="green"/>
        </w:rPr>
        <w:t>may</w:t>
      </w:r>
      <w:r w:rsidRPr="00A90E46">
        <w:rPr>
          <w:sz w:val="12"/>
          <w:highlight w:val="green"/>
        </w:rPr>
        <w:t xml:space="preserve"> </w:t>
      </w:r>
      <w:r w:rsidRPr="00DB2CD4">
        <w:rPr>
          <w:sz w:val="12"/>
        </w:rPr>
        <w:t xml:space="preserve">also </w:t>
      </w:r>
      <w:r w:rsidRPr="00A90E46">
        <w:rPr>
          <w:rStyle w:val="Emphasis"/>
          <w:highlight w:val="green"/>
        </w:rPr>
        <w:t xml:space="preserve">lose ground strategically if it </w:t>
      </w:r>
      <w:r w:rsidRPr="00A90E46">
        <w:rPr>
          <w:rStyle w:val="Emphasis"/>
          <w:highlight w:val="green"/>
          <w:bdr w:val="single" w:sz="18" w:space="0" w:color="auto"/>
        </w:rPr>
        <w:t>continues to lag in managing mineral issues</w:t>
      </w:r>
      <w:r w:rsidRPr="00DB2CD4">
        <w:rPr>
          <w:u w:val="single"/>
        </w:rPr>
        <w:t>,</w:t>
      </w:r>
      <w:r w:rsidRPr="00DB2CD4">
        <w:rPr>
          <w:sz w:val="12"/>
        </w:rPr>
        <w:t xml:space="preserve"> as countries that consider assured access to minerals as far more strategically important are increasingly setting the rules for trade in this area. </w:t>
      </w:r>
      <w:r w:rsidRPr="00A90E46">
        <w:rPr>
          <w:rStyle w:val="Emphasis"/>
          <w:highlight w:val="green"/>
        </w:rPr>
        <w:t>China’s</w:t>
      </w:r>
      <w:r w:rsidRPr="00A90E46">
        <w:rPr>
          <w:sz w:val="12"/>
          <w:highlight w:val="green"/>
        </w:rPr>
        <w:t xml:space="preserve"> </w:t>
      </w:r>
      <w:r w:rsidRPr="00DB2CD4">
        <w:rPr>
          <w:sz w:val="12"/>
        </w:rPr>
        <w:t xml:space="preserve">rising dominance is at the heart of this growing public debate. Its </w:t>
      </w:r>
      <w:r w:rsidRPr="00DB2CD4">
        <w:rPr>
          <w:u w:val="single"/>
        </w:rPr>
        <w:t xml:space="preserve">2010 </w:t>
      </w:r>
      <w:r w:rsidRPr="00A90E46">
        <w:rPr>
          <w:rStyle w:val="Emphasis"/>
          <w:highlight w:val="green"/>
        </w:rPr>
        <w:t>cutoff of</w:t>
      </w:r>
      <w:r w:rsidRPr="00A90E46">
        <w:rPr>
          <w:highlight w:val="green"/>
          <w:u w:val="single"/>
        </w:rPr>
        <w:t xml:space="preserve"> </w:t>
      </w:r>
      <w:r w:rsidRPr="00A90E46">
        <w:rPr>
          <w:rStyle w:val="Emphasis"/>
          <w:highlight w:val="green"/>
        </w:rPr>
        <w:t>r</w:t>
      </w:r>
      <w:r w:rsidRPr="00DB2CD4">
        <w:rPr>
          <w:u w:val="single"/>
        </w:rPr>
        <w:t xml:space="preserve">are </w:t>
      </w:r>
      <w:r w:rsidRPr="00A90E46">
        <w:rPr>
          <w:rStyle w:val="Emphasis"/>
          <w:highlight w:val="green"/>
        </w:rPr>
        <w:t>e</w:t>
      </w:r>
      <w:r w:rsidRPr="00DB2CD4">
        <w:rPr>
          <w:u w:val="single"/>
        </w:rPr>
        <w:t xml:space="preserve">arth </w:t>
      </w:r>
      <w:r w:rsidRPr="00A90E46">
        <w:rPr>
          <w:rStyle w:val="Emphasis"/>
          <w:highlight w:val="green"/>
        </w:rPr>
        <w:t>e</w:t>
      </w:r>
      <w:r w:rsidRPr="00DB2CD4">
        <w:rPr>
          <w:u w:val="single"/>
        </w:rPr>
        <w:t>lements</w:t>
      </w:r>
      <w:r w:rsidRPr="00DB2CD4">
        <w:rPr>
          <w:sz w:val="12"/>
        </w:rPr>
        <w:t xml:space="preserve">2 – a unique set of minerals that are difficult to process yet critical to many </w:t>
      </w:r>
      <w:proofErr w:type="spellStart"/>
      <w:r w:rsidRPr="00DB2CD4">
        <w:rPr>
          <w:sz w:val="12"/>
        </w:rPr>
        <w:t>hightech</w:t>
      </w:r>
      <w:proofErr w:type="spellEnd"/>
      <w:r w:rsidRPr="00DB2CD4">
        <w:rPr>
          <w:sz w:val="12"/>
        </w:rPr>
        <w:t xml:space="preserve"> applications – </w:t>
      </w:r>
      <w:r w:rsidRPr="00DB2CD4">
        <w:rPr>
          <w:u w:val="single"/>
        </w:rPr>
        <w:t>attracted</w:t>
      </w:r>
      <w:r w:rsidRPr="00DB2CD4">
        <w:rPr>
          <w:sz w:val="12"/>
        </w:rPr>
        <w:t xml:space="preserve"> particular </w:t>
      </w:r>
      <w:r w:rsidRPr="00DB2CD4">
        <w:rPr>
          <w:u w:val="single"/>
        </w:rPr>
        <w:t xml:space="preserve">attention. </w:t>
      </w:r>
      <w:r w:rsidRPr="00DB2CD4">
        <w:rPr>
          <w:sz w:val="12"/>
        </w:rPr>
        <w:t xml:space="preserve">After Japan detained a Chinese trawler captain over a skirmish in the East China Sea, Japanese companies reported weeks of stalled shipments of rare earths from China amid rumors of an official embargo. This may sound like a minor trade dispute, but </w:t>
      </w:r>
      <w:r w:rsidRPr="00DB2CD4">
        <w:rPr>
          <w:u w:val="single"/>
        </w:rPr>
        <w:t>China currently controls production of about 95 percent of the world’s rare earths</w:t>
      </w:r>
      <w:r w:rsidRPr="00DB2CD4">
        <w:rPr>
          <w:sz w:val="12"/>
        </w:rPr>
        <w:t xml:space="preserve">, which are critical to building laser-guidance systems for weapons, refining petroleum and building wind turbines. Coinciding with possessing this incredible leverage over the rest of the world, China has also reduced its export quotas for these minerals. For its part, the Chinese government contended that it did not put any formal export embargo in place, and that its plans to reduce exports simply reflect the need to meet growing domestic demand for rare earths. Japan-China relations experienced further strain in their already tense relationship. </w:t>
      </w:r>
      <w:r w:rsidRPr="00DB2CD4">
        <w:rPr>
          <w:u w:val="single"/>
        </w:rPr>
        <w:t xml:space="preserve">In the </w:t>
      </w:r>
      <w:r w:rsidRPr="00DB2CD4">
        <w:rPr>
          <w:rStyle w:val="Emphasis"/>
        </w:rPr>
        <w:t>U</w:t>
      </w:r>
      <w:r w:rsidRPr="00DB2CD4">
        <w:rPr>
          <w:sz w:val="12"/>
        </w:rPr>
        <w:t xml:space="preserve">nited </w:t>
      </w:r>
      <w:r w:rsidRPr="00DB2CD4">
        <w:rPr>
          <w:rStyle w:val="Emphasis"/>
        </w:rPr>
        <w:t>S</w:t>
      </w:r>
      <w:r w:rsidRPr="00DB2CD4">
        <w:rPr>
          <w:sz w:val="12"/>
        </w:rPr>
        <w:t xml:space="preserve">tates, many reporters, </w:t>
      </w:r>
      <w:r w:rsidRPr="00DB2CD4">
        <w:rPr>
          <w:u w:val="single"/>
        </w:rPr>
        <w:t>policy analysts and decision makers</w:t>
      </w:r>
      <w:r w:rsidRPr="00DB2CD4">
        <w:rPr>
          <w:sz w:val="12"/>
        </w:rPr>
        <w:t xml:space="preserve"> did not foresee this challenge. Feeling blindsided, some in the United States </w:t>
      </w:r>
      <w:r w:rsidRPr="00DB2CD4">
        <w:rPr>
          <w:u w:val="single"/>
        </w:rPr>
        <w:t>characterized the situation in a manner that demonized China rather than using the opportunity to better understand</w:t>
      </w:r>
      <w:r w:rsidRPr="00DB2CD4">
        <w:rPr>
          <w:sz w:val="12"/>
        </w:rPr>
        <w:t xml:space="preserve"> the true nature of </w:t>
      </w:r>
      <w:r w:rsidRPr="00DB2CD4">
        <w:rPr>
          <w:u w:val="single"/>
        </w:rPr>
        <w:t>U.S. supply chain vulnerabilities. The 2010 rare earths case</w:t>
      </w:r>
      <w:r w:rsidRPr="00DB2CD4">
        <w:rPr>
          <w:sz w:val="12"/>
        </w:rPr>
        <w:t xml:space="preserve"> and others are </w:t>
      </w:r>
      <w:r w:rsidRPr="00DB2CD4">
        <w:rPr>
          <w:u w:val="single"/>
        </w:rPr>
        <w:t>increas</w:t>
      </w:r>
      <w:r w:rsidRPr="00DB2CD4">
        <w:rPr>
          <w:sz w:val="12"/>
        </w:rPr>
        <w:t xml:space="preserve">ing </w:t>
      </w:r>
      <w:r w:rsidRPr="00DB2CD4">
        <w:rPr>
          <w:u w:val="single"/>
        </w:rPr>
        <w:t>interest in critical minerals among U.S. policymakers</w:t>
      </w:r>
      <w:r w:rsidRPr="00DB2CD4">
        <w:rPr>
          <w:sz w:val="12"/>
        </w:rPr>
        <w:t xml:space="preserve">. Congress held hearings on the strategic importance of minerals between 2007 and 2010, and the 2010 National Defense Authorization Act required DOD to study and report on its dependence on rare earth elements for weapons, communications and other systems.3 During a 2009 hearing on minerals and military readiness, Republican Representative Randy Forbes of Virginia called minerals, “one of those things that no one really talks about or worries about until something goes wrong. It’s at that point – the point where we don’t have the steel we need to build MRAPs [Mine Resistant Ambush Protected vehicles] or the rhenium we need to build a JSF [Joint Strike Fighter] engine that the stockpile becomes critically important.”4 In October 2010, Secretary of State Hillary Rodham Clinton stated that it would be “in our interests commercially and strategically” to find additional sources of supply for rare earth minerals, and stated that China’s recent cuts to rare earth exports “served as a wakeup call that being so dependent on only one source, disruption could occur for natural disaster reasons or other kinds of events could intervene.”5 In January 2011, Sen. Mark Begich, D-Alaska, Sen. Lisa Murkowski, R-Alaska, and Rep. Mike Coffman, R-Colo., wrote a letter to Defense Secretary Robert Gates expressing concern for minerals required for producing defense equipment such as Joint Direct Attack Munitions (JDAMs), which stated, “Clearly, rare earth supply limitations present a serious vulnerability to our national security. Yet early indications are that DOD has dismissed the severity of the situation to date.”6 Additionally, the Department of Energy (DOE) launched a multiyear effort to explore potential vulnerabilities in supply chains for minerals that will be critical to four distinct areas of energy technology innovation. While concern is growing, the media and </w:t>
      </w:r>
      <w:r w:rsidRPr="00DB2CD4">
        <w:rPr>
          <w:u w:val="single"/>
        </w:rPr>
        <w:t xml:space="preserve">policymakers often focus </w:t>
      </w:r>
      <w:r w:rsidRPr="00DB2CD4">
        <w:rPr>
          <w:sz w:val="12"/>
        </w:rPr>
        <w:t>too narrowly</w:t>
      </w:r>
      <w:r w:rsidRPr="00DB2CD4">
        <w:rPr>
          <w:u w:val="single"/>
        </w:rPr>
        <w:t xml:space="preserve"> on </w:t>
      </w:r>
      <w:r w:rsidRPr="00DB2CD4">
        <w:rPr>
          <w:sz w:val="12"/>
        </w:rPr>
        <w:t>what may seem the most compelling indicators – usually</w:t>
      </w:r>
      <w:r w:rsidRPr="00DB2CD4">
        <w:rPr>
          <w:u w:val="single"/>
        </w:rPr>
        <w:t xml:space="preserve"> import dependence or scarcity</w:t>
      </w:r>
      <w:r w:rsidRPr="00DB2CD4">
        <w:rPr>
          <w:sz w:val="12"/>
        </w:rPr>
        <w:t xml:space="preserve"> – </w:t>
      </w:r>
      <w:r w:rsidRPr="00DB2CD4">
        <w:rPr>
          <w:u w:val="single"/>
        </w:rPr>
        <w:t>in prescribing solutions to reduce U.S. vulnerabilities</w:t>
      </w:r>
      <w:r w:rsidRPr="00DB2CD4">
        <w:rPr>
          <w:sz w:val="12"/>
        </w:rPr>
        <w:t xml:space="preserve">, in particular to supply disruptions in critical minerals such as rare earths. </w:t>
      </w:r>
      <w:r w:rsidRPr="00DB2CD4">
        <w:rPr>
          <w:u w:val="single"/>
        </w:rPr>
        <w:t>This focus is sparking protectionist attitudes</w:t>
      </w:r>
      <w:r w:rsidRPr="00DB2CD4">
        <w:rPr>
          <w:sz w:val="12"/>
        </w:rPr>
        <w:t xml:space="preserve">, with some worrying that import dependence poses an inherent risk to the U.S. economy. Discussion of minerals also frequently focuses on supply scarcity and resource depletion in absolute terms. </w:t>
      </w:r>
      <w:r w:rsidRPr="00DB2CD4">
        <w:rPr>
          <w:u w:val="single"/>
        </w:rPr>
        <w:t>However</w:t>
      </w:r>
      <w:r w:rsidRPr="00DB2CD4">
        <w:rPr>
          <w:sz w:val="12"/>
        </w:rPr>
        <w:t xml:space="preserve">, both the rhenium and rare earth minerals </w:t>
      </w:r>
      <w:r w:rsidRPr="00DB2CD4">
        <w:rPr>
          <w:u w:val="single"/>
        </w:rPr>
        <w:t>disruptions of the past five years were triggered by deliberate decisions made by political leaders to leverage their positions of strength</w:t>
      </w:r>
      <w:r w:rsidRPr="00DB2CD4">
        <w:rPr>
          <w:sz w:val="12"/>
        </w:rPr>
        <w:t xml:space="preserve">, </w:t>
      </w:r>
      <w:r w:rsidRPr="00DB2CD4">
        <w:rPr>
          <w:u w:val="single"/>
        </w:rPr>
        <w:t>not by market forces,</w:t>
      </w:r>
      <w:r w:rsidRPr="00DB2CD4">
        <w:rPr>
          <w:sz w:val="12"/>
        </w:rPr>
        <w:t xml:space="preserve"> disorder or scarcities of these minerals. </w:t>
      </w:r>
      <w:r w:rsidRPr="00A90E46">
        <w:rPr>
          <w:highlight w:val="green"/>
          <w:u w:val="single"/>
        </w:rPr>
        <w:t>Countries</w:t>
      </w:r>
      <w:r w:rsidRPr="00DB2CD4">
        <w:rPr>
          <w:u w:val="single"/>
        </w:rPr>
        <w:t xml:space="preserve"> often </w:t>
      </w:r>
      <w:r w:rsidRPr="00A90E46">
        <w:rPr>
          <w:highlight w:val="green"/>
          <w:u w:val="single"/>
        </w:rPr>
        <w:t>revert to hoarding, pressuring suppliers and</w:t>
      </w:r>
      <w:r w:rsidRPr="00DB2CD4">
        <w:t xml:space="preserve"> </w:t>
      </w:r>
      <w:r w:rsidRPr="00DB2CD4">
        <w:rPr>
          <w:sz w:val="12"/>
        </w:rPr>
        <w:t>otherwise</w:t>
      </w:r>
      <w:r w:rsidRPr="00DB2CD4">
        <w:t xml:space="preserve"> </w:t>
      </w:r>
      <w:r w:rsidRPr="00A90E46">
        <w:rPr>
          <w:highlight w:val="green"/>
          <w:u w:val="single"/>
        </w:rPr>
        <w:t>behaving as if scarcities are present even when</w:t>
      </w:r>
      <w:r w:rsidRPr="00DB2CD4">
        <w:rPr>
          <w:u w:val="single"/>
        </w:rPr>
        <w:t xml:space="preserve"> they are </w:t>
      </w:r>
      <w:r w:rsidRPr="00A90E46">
        <w:rPr>
          <w:highlight w:val="green"/>
          <w:u w:val="single"/>
        </w:rPr>
        <w:t>not</w:t>
      </w:r>
      <w:r w:rsidRPr="00DB2CD4">
        <w:rPr>
          <w:sz w:val="12"/>
        </w:rPr>
        <w:t xml:space="preserve">, based solely on concerns that shortages are likely in the near term. In fact, neither scarcity nor import dependence alone is sufficient to signal vulnerability, and a combination of factors including concentration of suppliers is most often required for mineral issues to become security or foreign policy problems. </w:t>
      </w:r>
      <w:r w:rsidRPr="00DB2CD4">
        <w:rPr>
          <w:u w:val="single"/>
        </w:rPr>
        <w:t>This report, based on two years of research</w:t>
      </w:r>
      <w:r w:rsidRPr="00DB2CD4">
        <w:rPr>
          <w:sz w:val="12"/>
        </w:rPr>
        <w:t xml:space="preserve">, site visits and discussions with stakeholders, </w:t>
      </w:r>
      <w:r w:rsidRPr="00DB2CD4">
        <w:rPr>
          <w:u w:val="single"/>
        </w:rPr>
        <w:t>explores how</w:t>
      </w:r>
      <w:r w:rsidRPr="00DB2CD4">
        <w:rPr>
          <w:sz w:val="12"/>
        </w:rPr>
        <w:t xml:space="preserve"> </w:t>
      </w:r>
      <w:r w:rsidRPr="00DB2CD4">
        <w:rPr>
          <w:u w:val="single"/>
        </w:rPr>
        <w:t xml:space="preserve">the supply, demand and </w:t>
      </w:r>
      <w:r w:rsidRPr="00A90E46">
        <w:rPr>
          <w:highlight w:val="green"/>
          <w:u w:val="single"/>
        </w:rPr>
        <w:t>use</w:t>
      </w:r>
      <w:r w:rsidRPr="00DB2CD4">
        <w:rPr>
          <w:u w:val="single"/>
        </w:rPr>
        <w:t xml:space="preserve"> of minerals </w:t>
      </w:r>
      <w:r w:rsidRPr="00A90E46">
        <w:rPr>
          <w:highlight w:val="green"/>
          <w:u w:val="single"/>
        </w:rPr>
        <w:t>can impair</w:t>
      </w:r>
      <w:r w:rsidRPr="00DB2CD4">
        <w:rPr>
          <w:u w:val="single"/>
        </w:rPr>
        <w:t xml:space="preserve"> U.S. </w:t>
      </w:r>
      <w:r w:rsidRPr="00A90E46">
        <w:rPr>
          <w:rStyle w:val="Emphasis"/>
          <w:highlight w:val="green"/>
        </w:rPr>
        <w:t>foreign relations, economic interests and defense readiness</w:t>
      </w:r>
      <w:r w:rsidRPr="00DB2CD4">
        <w:rPr>
          <w:sz w:val="12"/>
        </w:rPr>
        <w:t xml:space="preserve">. </w:t>
      </w:r>
      <w:r w:rsidRPr="00DB2CD4">
        <w:rPr>
          <w:rStyle w:val="StyleUnderline"/>
        </w:rPr>
        <w:t xml:space="preserve">It examines cases of five individual minerals – </w:t>
      </w:r>
      <w:r w:rsidRPr="00DB2CD4">
        <w:rPr>
          <w:rStyle w:val="Emphasis"/>
        </w:rPr>
        <w:t>lithium, gallium, rhenium, tantalum and niobium</w:t>
      </w:r>
      <w:r w:rsidRPr="00DB2CD4">
        <w:rPr>
          <w:rStyle w:val="StyleUnderline"/>
        </w:rPr>
        <w:t xml:space="preserve"> – and rare earth elements, such as neodymium, samarium and dysprosium, as a sixth group in order to show the complexity of addressing these concerns.</w:t>
      </w:r>
      <w:r w:rsidRPr="00DB2CD4">
        <w:rPr>
          <w:sz w:val="12"/>
        </w:rPr>
        <w:t xml:space="preserve"> </w:t>
      </w:r>
      <w:r w:rsidRPr="00A90E46">
        <w:rPr>
          <w:highlight w:val="green"/>
          <w:u w:val="single"/>
        </w:rPr>
        <w:t>Each</w:t>
      </w:r>
      <w:r w:rsidRPr="00DB2CD4">
        <w:rPr>
          <w:u w:val="single"/>
        </w:rPr>
        <w:t xml:space="preserve"> of these minerals </w:t>
      </w:r>
      <w:r w:rsidRPr="00A90E46">
        <w:rPr>
          <w:highlight w:val="green"/>
          <w:u w:val="single"/>
        </w:rPr>
        <w:t>is critical for defense</w:t>
      </w:r>
      <w:r w:rsidRPr="00DB2CD4">
        <w:rPr>
          <w:u w:val="single"/>
        </w:rPr>
        <w:t xml:space="preserve"> technologies </w:t>
      </w:r>
      <w:r w:rsidRPr="00A90E46">
        <w:rPr>
          <w:highlight w:val="green"/>
          <w:u w:val="single"/>
        </w:rPr>
        <w:t>and</w:t>
      </w:r>
      <w:r w:rsidRPr="00DB2CD4">
        <w:rPr>
          <w:u w:val="single"/>
        </w:rPr>
        <w:t xml:space="preserve"> U.S. economic </w:t>
      </w:r>
      <w:r w:rsidRPr="00A90E46">
        <w:rPr>
          <w:highlight w:val="green"/>
          <w:u w:val="single"/>
        </w:rPr>
        <w:t>growth</w:t>
      </w:r>
      <w:r w:rsidRPr="00DB2CD4">
        <w:rPr>
          <w:u w:val="single"/>
        </w:rPr>
        <w:t xml:space="preserve"> plans</w:t>
      </w:r>
      <w:r w:rsidRPr="00DB2CD4">
        <w:rPr>
          <w:sz w:val="12"/>
        </w:rPr>
        <w:t xml:space="preserve">. </w:t>
      </w:r>
      <w:r w:rsidRPr="00DB2CD4">
        <w:rPr>
          <w:u w:val="single"/>
        </w:rPr>
        <w:t>They</w:t>
      </w:r>
      <w:r w:rsidRPr="00DB2CD4">
        <w:rPr>
          <w:sz w:val="12"/>
        </w:rPr>
        <w:t xml:space="preserve"> share characteristics with minerals that </w:t>
      </w:r>
      <w:r w:rsidRPr="00DB2CD4">
        <w:rPr>
          <w:u w:val="single"/>
        </w:rPr>
        <w:t>have caused important political or economic concerns for the U</w:t>
      </w:r>
      <w:r w:rsidRPr="00DB2CD4">
        <w:rPr>
          <w:sz w:val="12"/>
        </w:rPr>
        <w:t xml:space="preserve">nited </w:t>
      </w:r>
      <w:r w:rsidRPr="00DB2CD4">
        <w:rPr>
          <w:u w:val="single"/>
        </w:rPr>
        <w:t>S</w:t>
      </w:r>
      <w:r w:rsidRPr="00DB2CD4">
        <w:rPr>
          <w:sz w:val="12"/>
        </w:rPr>
        <w:t xml:space="preserve">tates </w:t>
      </w:r>
      <w:r w:rsidRPr="00DB2CD4">
        <w:rPr>
          <w:u w:val="single"/>
        </w:rPr>
        <w:t>in the past</w:t>
      </w:r>
      <w:r w:rsidRPr="00DB2CD4">
        <w:rPr>
          <w:sz w:val="12"/>
        </w:rPr>
        <w:t xml:space="preserve">. Additionally, lithium is frequently cited in the media and in discussions of how clean energy supply chains are critical to meeting America’s future economic, energy and environmental goals. </w:t>
      </w:r>
      <w:r w:rsidRPr="00DB2CD4">
        <w:rPr>
          <w:u w:val="single"/>
        </w:rPr>
        <w:t>Within</w:t>
      </w:r>
      <w:r w:rsidRPr="00A86AAD">
        <w:rPr>
          <w:u w:val="single"/>
        </w:rPr>
        <w:t xml:space="preserve"> the past five years</w:t>
      </w:r>
      <w:r w:rsidRPr="00A86AAD">
        <w:rPr>
          <w:sz w:val="12"/>
        </w:rPr>
        <w:t xml:space="preserve">, two of these cases – rhenium and rare earth </w:t>
      </w:r>
      <w:r w:rsidRPr="00A86AAD">
        <w:rPr>
          <w:u w:val="single"/>
        </w:rPr>
        <w:t>minerals</w:t>
      </w:r>
      <w:r w:rsidRPr="00A86AAD">
        <w:rPr>
          <w:sz w:val="12"/>
        </w:rPr>
        <w:t xml:space="preserve"> – </w:t>
      </w:r>
      <w:r w:rsidRPr="00A86AAD">
        <w:rPr>
          <w:u w:val="single"/>
        </w:rPr>
        <w:t>have involved supply disruptions or</w:t>
      </w:r>
      <w:r w:rsidRPr="00A86AAD">
        <w:rPr>
          <w:sz w:val="12"/>
        </w:rPr>
        <w:t xml:space="preserve"> important </w:t>
      </w:r>
      <w:r w:rsidRPr="00A90E46">
        <w:rPr>
          <w:highlight w:val="green"/>
          <w:u w:val="single"/>
        </w:rPr>
        <w:t>threats</w:t>
      </w:r>
      <w:r w:rsidRPr="00A90E46">
        <w:rPr>
          <w:sz w:val="12"/>
          <w:highlight w:val="green"/>
        </w:rPr>
        <w:t xml:space="preserve"> </w:t>
      </w:r>
      <w:r w:rsidRPr="00A90E46">
        <w:rPr>
          <w:highlight w:val="green"/>
          <w:u w:val="single"/>
        </w:rPr>
        <w:t>of disruptions</w:t>
      </w:r>
      <w:r w:rsidRPr="00A86AAD">
        <w:rPr>
          <w:sz w:val="12"/>
        </w:rPr>
        <w:t xml:space="preserve"> for the United States and its allies. </w:t>
      </w:r>
      <w:r w:rsidRPr="00A86AAD">
        <w:rPr>
          <w:u w:val="single"/>
        </w:rPr>
        <w:t xml:space="preserve">Each of these minerals will </w:t>
      </w:r>
      <w:r w:rsidRPr="00A90E46">
        <w:rPr>
          <w:highlight w:val="green"/>
          <w:u w:val="single"/>
        </w:rPr>
        <w:t>require</w:t>
      </w:r>
      <w:r w:rsidRPr="00A86AAD">
        <w:rPr>
          <w:u w:val="single"/>
        </w:rPr>
        <w:t xml:space="preserve"> federal government </w:t>
      </w:r>
      <w:r w:rsidRPr="00A90E46">
        <w:rPr>
          <w:highlight w:val="green"/>
          <w:u w:val="single"/>
        </w:rPr>
        <w:t>attention</w:t>
      </w:r>
      <w:r w:rsidRPr="00A86AAD">
        <w:rPr>
          <w:u w:val="single"/>
        </w:rPr>
        <w:t xml:space="preserve"> in the coming years.</w:t>
      </w:r>
      <w:r>
        <w:rPr>
          <w:sz w:val="12"/>
        </w:rPr>
        <w:t xml:space="preserve"> Pg. 6-10 </w:t>
      </w:r>
    </w:p>
    <w:p w14:paraId="4F3260D5" w14:textId="77777777" w:rsidR="001923D6" w:rsidRDefault="001923D6" w:rsidP="001923D6">
      <w:pPr>
        <w:pStyle w:val="Heading4"/>
      </w:pPr>
      <w:r>
        <w:t>Strong Readiness solves conflict – amplifies diplomacy, strengthens alliances, and shores up credibility</w:t>
      </w:r>
    </w:p>
    <w:p w14:paraId="5AB9B002" w14:textId="77777777" w:rsidR="001923D6" w:rsidRDefault="001923D6" w:rsidP="001923D6">
      <w:proofErr w:type="spellStart"/>
      <w:r w:rsidRPr="00DB56CA">
        <w:rPr>
          <w:rStyle w:val="Style13ptBold"/>
        </w:rPr>
        <w:t>Inboden</w:t>
      </w:r>
      <w:proofErr w:type="spellEnd"/>
      <w:r w:rsidRPr="00DB56CA">
        <w:rPr>
          <w:rStyle w:val="Style13ptBold"/>
        </w:rPr>
        <w:t xml:space="preserve"> 16</w:t>
      </w:r>
      <w:r>
        <w:t xml:space="preserve"> William </w:t>
      </w:r>
      <w:proofErr w:type="spellStart"/>
      <w:r>
        <w:t>Inboden</w:t>
      </w:r>
      <w:proofErr w:type="spellEnd"/>
      <w:r>
        <w:t xml:space="preserve"> 2016 “</w:t>
      </w:r>
      <w:r w:rsidRPr="00E86A7E">
        <w:t>The Role of a Strong National Defense</w:t>
      </w:r>
      <w:r>
        <w:t xml:space="preserve">” </w:t>
      </w:r>
      <w:hyperlink r:id="rId12" w:history="1">
        <w:r w:rsidRPr="00E86A7E">
          <w:t>https://s3.amazonaws.com/ims-2016/PDF/2016_Index_of_US_Military_Strength_ESSAYS_INBODEN.pdf</w:t>
        </w:r>
      </w:hyperlink>
      <w:r>
        <w:t xml:space="preserve"> (</w:t>
      </w:r>
      <w:r w:rsidRPr="00E86A7E">
        <w:t>PhD, is Executive Director of the William P. Clements, Jr. Center for History, Strategy, and Statecraft and Associate Professor of Public Affairs at the University of Texas-Austin</w:t>
      </w:r>
      <w:r>
        <w:t>)//Elmer</w:t>
      </w:r>
    </w:p>
    <w:p w14:paraId="20A21465" w14:textId="77777777" w:rsidR="001923D6" w:rsidRDefault="001923D6" w:rsidP="001923D6">
      <w:pPr>
        <w:rPr>
          <w:b/>
          <w:iCs/>
          <w:u w:val="single"/>
        </w:rPr>
      </w:pPr>
      <w:r w:rsidRPr="00DB56CA">
        <w:rPr>
          <w:sz w:val="16"/>
        </w:rPr>
        <w:t xml:space="preserve">One of the few core responsibilities of the federal government mandated by the Constitution of the United States is “to provide for the common defence.”2 </w:t>
      </w:r>
      <w:r w:rsidRPr="00DB56CA">
        <w:rPr>
          <w:u w:val="single"/>
        </w:rPr>
        <w:t xml:space="preserve">Upon commissioning, every American military officer swears an oath to “support and defend” this Constitution.3 Accordingly, </w:t>
      </w:r>
      <w:r w:rsidRPr="00A90E46">
        <w:rPr>
          <w:highlight w:val="green"/>
          <w:u w:val="single"/>
        </w:rPr>
        <w:t xml:space="preserve">the </w:t>
      </w:r>
      <w:r w:rsidRPr="00DB56CA">
        <w:rPr>
          <w:u w:val="single"/>
        </w:rPr>
        <w:t xml:space="preserve">core </w:t>
      </w:r>
      <w:r w:rsidRPr="00A90E46">
        <w:rPr>
          <w:highlight w:val="green"/>
          <w:u w:val="single"/>
        </w:rPr>
        <w:t xml:space="preserve">mission of the </w:t>
      </w:r>
      <w:r w:rsidRPr="00DB56CA">
        <w:rPr>
          <w:u w:val="single"/>
        </w:rPr>
        <w:t xml:space="preserve">American </w:t>
      </w:r>
      <w:r w:rsidRPr="00A90E46">
        <w:rPr>
          <w:highlight w:val="green"/>
          <w:u w:val="single"/>
        </w:rPr>
        <w:t xml:space="preserve">military is </w:t>
      </w:r>
      <w:r w:rsidRPr="00DB56CA">
        <w:rPr>
          <w:u w:val="single"/>
        </w:rPr>
        <w:t xml:space="preserve">to protect and defend our nation. This means </w:t>
      </w:r>
      <w:r w:rsidRPr="00A90E46">
        <w:rPr>
          <w:b/>
          <w:bCs/>
          <w:highlight w:val="green"/>
          <w:u w:val="single"/>
        </w:rPr>
        <w:t>deterring potential aggressors</w:t>
      </w:r>
      <w:r w:rsidRPr="00A90E46">
        <w:rPr>
          <w:highlight w:val="green"/>
          <w:u w:val="single"/>
        </w:rPr>
        <w:t xml:space="preserve"> </w:t>
      </w:r>
      <w:r w:rsidRPr="00DB56CA">
        <w:rPr>
          <w:u w:val="single"/>
        </w:rPr>
        <w:t>and, if deterrence fails, fighting and winning wars. Any consideration of the military’s role and American defense policy must start with that foundational principle</w:t>
      </w:r>
      <w:r w:rsidRPr="00DB56CA">
        <w:rPr>
          <w:sz w:val="16"/>
        </w:rPr>
        <w:t xml:space="preserve">. Yet if </w:t>
      </w:r>
      <w:r w:rsidRPr="00DB56CA">
        <w:rPr>
          <w:b/>
          <w:bCs/>
          <w:u w:val="single"/>
        </w:rPr>
        <w:t>the need for a strong military begins with the mission to fight and win wars, it does not end there</w:t>
      </w:r>
      <w:r w:rsidRPr="00DB56CA">
        <w:rPr>
          <w:sz w:val="16"/>
        </w:rPr>
        <w:t xml:space="preserve">. As the quote from Theodore Roosevelt at the beginning of this essay illustrates, American leaders have long appreciated that a formidable military can produce abundant diplomatic and economic dividends, even—especially—when not wielded in wartime. </w:t>
      </w:r>
      <w:r w:rsidRPr="00DB56CA">
        <w:rPr>
          <w:u w:val="single"/>
        </w:rPr>
        <w:t xml:space="preserve">The United States’ </w:t>
      </w:r>
      <w:r w:rsidRPr="00A90E46">
        <w:rPr>
          <w:highlight w:val="green"/>
          <w:u w:val="single"/>
        </w:rPr>
        <w:t xml:space="preserve">military capability supported </w:t>
      </w:r>
      <w:r w:rsidRPr="00DB56CA">
        <w:rPr>
          <w:u w:val="single"/>
        </w:rPr>
        <w:t xml:space="preserve">our nation’s </w:t>
      </w:r>
      <w:r w:rsidRPr="00A90E46">
        <w:rPr>
          <w:highlight w:val="green"/>
          <w:u w:val="single"/>
        </w:rPr>
        <w:t xml:space="preserve">rise to global greatness </w:t>
      </w:r>
      <w:r w:rsidRPr="00DB56CA">
        <w:rPr>
          <w:u w:val="single"/>
        </w:rPr>
        <w:t xml:space="preserve">over the past century, but this was often </w:t>
      </w:r>
      <w:r w:rsidRPr="00A90E46">
        <w:rPr>
          <w:highlight w:val="green"/>
          <w:u w:val="single"/>
        </w:rPr>
        <w:t xml:space="preserve">because of </w:t>
      </w:r>
      <w:r w:rsidRPr="00DB56CA">
        <w:rPr>
          <w:u w:val="single"/>
        </w:rPr>
        <w:t xml:space="preserve">the </w:t>
      </w:r>
      <w:r w:rsidRPr="00A90E46">
        <w:rPr>
          <w:b/>
          <w:bCs/>
          <w:highlight w:val="green"/>
          <w:u w:val="single"/>
          <w:bdr w:val="single" w:sz="4" w:space="0" w:color="auto"/>
        </w:rPr>
        <w:t>increased influence and credibility</w:t>
      </w:r>
      <w:r w:rsidRPr="00A90E46">
        <w:rPr>
          <w:highlight w:val="green"/>
          <w:u w:val="single"/>
        </w:rPr>
        <w:t xml:space="preserve"> </w:t>
      </w:r>
      <w:r w:rsidRPr="00DB56CA">
        <w:rPr>
          <w:u w:val="single"/>
        </w:rPr>
        <w:t xml:space="preserve">produced by this </w:t>
      </w:r>
      <w:r w:rsidRPr="00DB56CA">
        <w:rPr>
          <w:iCs/>
          <w:u w:val="single"/>
        </w:rPr>
        <w:t xml:space="preserve">capability </w:t>
      </w:r>
      <w:r w:rsidRPr="00A90E46">
        <w:rPr>
          <w:highlight w:val="green"/>
          <w:u w:val="single"/>
        </w:rPr>
        <w:t xml:space="preserve">rather than </w:t>
      </w:r>
      <w:r w:rsidRPr="00DB56CA">
        <w:rPr>
          <w:u w:val="single"/>
        </w:rPr>
        <w:t xml:space="preserve">the overt </w:t>
      </w:r>
      <w:r w:rsidRPr="00A90E46">
        <w:rPr>
          <w:highlight w:val="green"/>
          <w:u w:val="single"/>
        </w:rPr>
        <w:t>use of force</w:t>
      </w:r>
      <w:r w:rsidRPr="00DB56CA">
        <w:rPr>
          <w:u w:val="single"/>
        </w:rPr>
        <w:t xml:space="preserve">. </w:t>
      </w:r>
      <w:r w:rsidRPr="00DB56CA">
        <w:rPr>
          <w:sz w:val="16"/>
        </w:rPr>
        <w:t xml:space="preserve">Along the way, there developed an American strategic tradition that integrated military strength with diplomatic acumen, economic growth, and international influence.4 It is an historic tradition with an impressive heritage and continuing salience today. Drawing on the historical record, there are many ways beyond the kinetic use of force that a strong national defense bolsters our national power and global influence. A robust defense budget and defense policy also strengthens our nation in manifest other ways. </w:t>
      </w:r>
      <w:r w:rsidRPr="00A90E46">
        <w:rPr>
          <w:iCs/>
          <w:highlight w:val="green"/>
          <w:u w:val="single"/>
        </w:rPr>
        <w:t xml:space="preserve">A well-equipped defense enhances </w:t>
      </w:r>
      <w:r w:rsidRPr="00DB56CA">
        <w:rPr>
          <w:iCs/>
          <w:u w:val="single"/>
        </w:rPr>
        <w:t xml:space="preserve">our capabilities and </w:t>
      </w:r>
      <w:r w:rsidRPr="00A90E46">
        <w:rPr>
          <w:iCs/>
          <w:highlight w:val="green"/>
          <w:u w:val="single"/>
        </w:rPr>
        <w:t xml:space="preserve">influence across </w:t>
      </w:r>
      <w:r w:rsidRPr="00DB56CA">
        <w:rPr>
          <w:iCs/>
          <w:u w:val="single"/>
        </w:rPr>
        <w:t xml:space="preserve">virtually </w:t>
      </w:r>
      <w:r w:rsidRPr="00A90E46">
        <w:rPr>
          <w:iCs/>
          <w:highlight w:val="green"/>
          <w:u w:val="single"/>
        </w:rPr>
        <w:t xml:space="preserve">all </w:t>
      </w:r>
      <w:r w:rsidRPr="00A90E46">
        <w:rPr>
          <w:b/>
          <w:bCs/>
          <w:iCs/>
          <w:highlight w:val="green"/>
          <w:u w:val="single"/>
        </w:rPr>
        <w:t>other elements</w:t>
      </w:r>
      <w:r w:rsidRPr="00A90E46">
        <w:rPr>
          <w:iCs/>
          <w:highlight w:val="green"/>
          <w:u w:val="single"/>
        </w:rPr>
        <w:t xml:space="preserve"> </w:t>
      </w:r>
      <w:r w:rsidRPr="00DB56CA">
        <w:rPr>
          <w:iCs/>
          <w:u w:val="single"/>
        </w:rPr>
        <w:t xml:space="preserve">of national power: </w:t>
      </w:r>
      <w:r w:rsidRPr="00DB56CA">
        <w:rPr>
          <w:b/>
          <w:bCs/>
          <w:iCs/>
          <w:u w:val="single"/>
        </w:rPr>
        <w:t>our economy, our diplomacy, our alliances, and our credibility and influence in the world</w:t>
      </w:r>
      <w:r w:rsidRPr="00DB56CA">
        <w:rPr>
          <w:sz w:val="16"/>
        </w:rPr>
        <w:t xml:space="preserve">. Conversely, </w:t>
      </w:r>
      <w:r w:rsidRPr="00DB56CA">
        <w:rPr>
          <w:iCs/>
          <w:u w:val="single"/>
        </w:rPr>
        <w:t xml:space="preserve">an </w:t>
      </w:r>
      <w:proofErr w:type="spellStart"/>
      <w:r w:rsidRPr="00DB56CA">
        <w:rPr>
          <w:iCs/>
          <w:u w:val="single"/>
        </w:rPr>
        <w:t>underresourced</w:t>
      </w:r>
      <w:proofErr w:type="spellEnd"/>
      <w:r w:rsidRPr="00DB56CA">
        <w:rPr>
          <w:iCs/>
          <w:u w:val="single"/>
        </w:rPr>
        <w:t xml:space="preserve"> national defense threatens to diminish our national power across all of these other dimensions. </w:t>
      </w:r>
      <w:r w:rsidRPr="00DB56CA">
        <w:rPr>
          <w:b/>
          <w:bCs/>
          <w:iCs/>
          <w:u w:val="single"/>
        </w:rPr>
        <w:t>A strong national defense is thus indispensable for a peaceful, successful, and free America</w:t>
      </w:r>
      <w:r w:rsidRPr="00DB56CA">
        <w:rPr>
          <w:iCs/>
          <w:u w:val="single"/>
        </w:rPr>
        <w:t>—even if a shot is never fired</w:t>
      </w:r>
      <w:r w:rsidRPr="00DB56CA">
        <w:rPr>
          <w:sz w:val="16"/>
        </w:rPr>
        <w:t xml:space="preserve">. The </w:t>
      </w:r>
      <w:r w:rsidRPr="00A90E46">
        <w:rPr>
          <w:highlight w:val="green"/>
          <w:u w:val="single"/>
        </w:rPr>
        <w:t xml:space="preserve">diplomatic successes </w:t>
      </w:r>
      <w:r w:rsidRPr="00DB56CA">
        <w:rPr>
          <w:u w:val="single"/>
        </w:rPr>
        <w:t xml:space="preserve">in </w:t>
      </w:r>
      <w:r w:rsidRPr="00DB56CA">
        <w:rPr>
          <w:iCs/>
          <w:u w:val="single"/>
        </w:rPr>
        <w:t>building and maintaining a stable and peaceful international order</w:t>
      </w:r>
      <w:r w:rsidRPr="00DB56CA">
        <w:rPr>
          <w:u w:val="single"/>
        </w:rPr>
        <w:t xml:space="preserve"> achieved by the United States over the past century </w:t>
      </w:r>
      <w:r w:rsidRPr="00A90E46">
        <w:rPr>
          <w:highlight w:val="green"/>
          <w:u w:val="single"/>
        </w:rPr>
        <w:t xml:space="preserve">have been enabled by </w:t>
      </w:r>
      <w:r w:rsidRPr="00A90E46">
        <w:rPr>
          <w:b/>
          <w:bCs/>
          <w:highlight w:val="green"/>
          <w:u w:val="single"/>
        </w:rPr>
        <w:t>America’s military dominance</w:t>
      </w:r>
      <w:r w:rsidRPr="00DB56CA">
        <w:rPr>
          <w:sz w:val="16"/>
        </w:rPr>
        <w:t xml:space="preserve">. Conversely, the calamitous defense budget cuts and corresponding rise of potential peer competitors in the present day are already undermining America’s diplomatic and economic influence. </w:t>
      </w:r>
      <w:r w:rsidRPr="00DB56CA">
        <w:rPr>
          <w:iCs/>
          <w:u w:val="single"/>
        </w:rPr>
        <w:t xml:space="preserve">A well-appointed military improves diplomacy with adversaries, </w:t>
      </w:r>
      <w:r w:rsidRPr="00A90E46">
        <w:rPr>
          <w:b/>
          <w:bCs/>
          <w:iCs/>
          <w:highlight w:val="green"/>
          <w:u w:val="single"/>
        </w:rPr>
        <w:t xml:space="preserve">strengthens </w:t>
      </w:r>
      <w:r w:rsidRPr="00DB56CA">
        <w:rPr>
          <w:b/>
          <w:bCs/>
          <w:iCs/>
          <w:u w:val="single"/>
        </w:rPr>
        <w:t xml:space="preserve">our </w:t>
      </w:r>
      <w:r w:rsidRPr="00A90E46">
        <w:rPr>
          <w:b/>
          <w:bCs/>
          <w:iCs/>
          <w:highlight w:val="green"/>
          <w:u w:val="single"/>
        </w:rPr>
        <w:t>alliances</w:t>
      </w:r>
      <w:r w:rsidRPr="00DB56CA">
        <w:rPr>
          <w:b/>
          <w:bCs/>
          <w:iCs/>
          <w:u w:val="single"/>
        </w:rPr>
        <w:t xml:space="preserve">, </w:t>
      </w:r>
      <w:r w:rsidRPr="00A90E46">
        <w:rPr>
          <w:b/>
          <w:bCs/>
          <w:iCs/>
          <w:highlight w:val="green"/>
          <w:u w:val="single"/>
        </w:rPr>
        <w:t xml:space="preserve">signals credibility </w:t>
      </w:r>
      <w:r w:rsidRPr="00DB56CA">
        <w:rPr>
          <w:iCs/>
          <w:u w:val="single"/>
        </w:rPr>
        <w:t xml:space="preserve">and resolve, </w:t>
      </w:r>
      <w:r w:rsidRPr="00A90E46">
        <w:rPr>
          <w:b/>
          <w:bCs/>
          <w:iCs/>
          <w:highlight w:val="green"/>
          <w:u w:val="single"/>
        </w:rPr>
        <w:t>deters aggression</w:t>
      </w:r>
      <w:r w:rsidRPr="00DB56CA">
        <w:rPr>
          <w:iCs/>
          <w:u w:val="single"/>
        </w:rPr>
        <w:t>, and enhances national morale</w:t>
      </w:r>
      <w:r w:rsidRPr="00DB56CA">
        <w:rPr>
          <w:sz w:val="16"/>
        </w:rPr>
        <w:t xml:space="preserve">. Yet this is not to disregard the manifest other dividends that a strong military can pay. There are multiple pathways by which investments in military hard power produce economic benefits. For example, </w:t>
      </w:r>
      <w:r w:rsidRPr="00DB56CA">
        <w:rPr>
          <w:u w:val="single"/>
        </w:rPr>
        <w:t xml:space="preserve">the military’s role in protecting a stable international environment also creates predictable and secure conditions in which economic growth can flourish. </w:t>
      </w:r>
      <w:r w:rsidRPr="00DB56CA">
        <w:rPr>
          <w:b/>
          <w:bCs/>
          <w:u w:val="single"/>
        </w:rPr>
        <w:t xml:space="preserve">The American security umbrella facilitated Western Europe’s postwar reconstruction and economic revival, and Asia’s half-century economic boom has been partly a function of America’s treaty alliances in the region maintaining peace and stability, </w:t>
      </w:r>
      <w:r w:rsidRPr="00DB56CA">
        <w:rPr>
          <w:b/>
          <w:bCs/>
          <w:iCs/>
          <w:u w:val="single"/>
        </w:rPr>
        <w:t>exemplified by the United States Navy’s Seventh Fleet protecting an open maritime order, freedom of navigation, and secure sea lanes</w:t>
      </w:r>
      <w:r w:rsidRPr="00DB56CA">
        <w:rPr>
          <w:iCs/>
          <w:u w:val="single"/>
        </w:rPr>
        <w:t>.</w:t>
      </w:r>
      <w:r w:rsidRPr="00E86A7E">
        <w:rPr>
          <w:b/>
          <w:iCs/>
          <w:u w:val="single"/>
        </w:rPr>
        <w:t xml:space="preserve"> </w:t>
      </w:r>
    </w:p>
    <w:p w14:paraId="274C7F3B" w14:textId="77777777" w:rsidR="001923D6" w:rsidRPr="001923D6" w:rsidRDefault="001923D6" w:rsidP="001923D6"/>
    <w:p w14:paraId="0620612E" w14:textId="77777777" w:rsidR="001923D6" w:rsidRPr="001923D6" w:rsidRDefault="001923D6" w:rsidP="001923D6"/>
    <w:p w14:paraId="52FB30E0" w14:textId="36599BBB" w:rsidR="001923D6" w:rsidRDefault="001923D6" w:rsidP="001923D6">
      <w:pPr>
        <w:pStyle w:val="Heading3"/>
      </w:pPr>
      <w:r>
        <w:t>3</w:t>
      </w:r>
    </w:p>
    <w:p w14:paraId="7EF08140" w14:textId="77777777" w:rsidR="00D66E23" w:rsidRDefault="00D66E23" w:rsidP="00D66E23">
      <w:pPr>
        <w:pStyle w:val="Heading4"/>
      </w:pPr>
      <w:r>
        <w:t xml:space="preserve">OST Credibility is </w:t>
      </w:r>
      <w:r>
        <w:rPr>
          <w:u w:val="single"/>
        </w:rPr>
        <w:t>high now</w:t>
      </w:r>
      <w:r>
        <w:t xml:space="preserve"> – no violations.</w:t>
      </w:r>
    </w:p>
    <w:p w14:paraId="6B9B70EE" w14:textId="77777777" w:rsidR="00D66E23" w:rsidRPr="00192F75" w:rsidRDefault="00D66E23" w:rsidP="00D66E23">
      <w:r w:rsidRPr="00192F75">
        <w:rPr>
          <w:rStyle w:val="Style13ptBold"/>
        </w:rPr>
        <w:t>Stuart 17</w:t>
      </w:r>
      <w:r>
        <w:t xml:space="preserve"> </w:t>
      </w:r>
      <w:r w:rsidRPr="00192F75">
        <w:t>Jill Stuart 1-27-2017 "The Outer Space Treaty has been remarkably successful – but is it fit for the modern age?"</w:t>
      </w:r>
      <w:r>
        <w:t xml:space="preserve"> </w:t>
      </w:r>
      <w:hyperlink r:id="rId13" w:history="1">
        <w:r w:rsidRPr="00FC542F">
          <w:rPr>
            <w:rStyle w:val="Hyperlink"/>
          </w:rPr>
          <w:t>https://theconversation.com/the-outer-space-treaty-has-been-remarkably-successful-but-is-it-fit-for-the-modern-age-71381</w:t>
        </w:r>
      </w:hyperlink>
      <w:r>
        <w:t xml:space="preserve"> (</w:t>
      </w:r>
      <w:r w:rsidRPr="00192F75">
        <w:t>Visiting Fellow, Department of Government, London School of Economics and Political Science</w:t>
      </w:r>
      <w:r>
        <w:t xml:space="preserve">)//Elmer </w:t>
      </w:r>
    </w:p>
    <w:p w14:paraId="45483DE4" w14:textId="77777777" w:rsidR="00D66E23" w:rsidRPr="00EF01CF" w:rsidRDefault="00D66E23" w:rsidP="00D66E23">
      <w:pPr>
        <w:rPr>
          <w:sz w:val="16"/>
        </w:rPr>
      </w:pPr>
      <w:r w:rsidRPr="001804FB">
        <w:rPr>
          <w:rStyle w:val="Emphasis"/>
          <w:highlight w:val="green"/>
        </w:rPr>
        <w:t>Space exploration</w:t>
      </w:r>
      <w:r w:rsidRPr="001804FB">
        <w:rPr>
          <w:rStyle w:val="StyleUnderline"/>
        </w:rPr>
        <w:t xml:space="preserve"> is </w:t>
      </w:r>
      <w:r w:rsidRPr="001804FB">
        <w:rPr>
          <w:rStyle w:val="Emphasis"/>
          <w:highlight w:val="green"/>
        </w:rPr>
        <w:t>governed by</w:t>
      </w:r>
      <w:r w:rsidRPr="001804FB">
        <w:rPr>
          <w:rStyle w:val="StyleUnderline"/>
        </w:rPr>
        <w:t xml:space="preserve"> a complex series of international treaties and agreements which have been in place for years. The first and probably most important of them celebrates its 50th anniversary on January 27 – The </w:t>
      </w:r>
      <w:r w:rsidRPr="001804FB">
        <w:rPr>
          <w:rStyle w:val="Emphasis"/>
          <w:highlight w:val="green"/>
        </w:rPr>
        <w:t>O</w:t>
      </w:r>
      <w:r w:rsidRPr="001804FB">
        <w:rPr>
          <w:rStyle w:val="StyleUnderline"/>
        </w:rPr>
        <w:t xml:space="preserve">uter </w:t>
      </w:r>
      <w:r w:rsidRPr="001804FB">
        <w:rPr>
          <w:rStyle w:val="Emphasis"/>
          <w:highlight w:val="green"/>
        </w:rPr>
        <w:t>S</w:t>
      </w:r>
      <w:r w:rsidRPr="001804FB">
        <w:rPr>
          <w:rStyle w:val="StyleUnderline"/>
        </w:rPr>
        <w:t xml:space="preserve">pace </w:t>
      </w:r>
      <w:r w:rsidRPr="001804FB">
        <w:rPr>
          <w:rStyle w:val="Emphasis"/>
          <w:highlight w:val="green"/>
        </w:rPr>
        <w:t>T</w:t>
      </w:r>
      <w:r w:rsidRPr="001804FB">
        <w:rPr>
          <w:rStyle w:val="StyleUnderline"/>
        </w:rPr>
        <w:t>reaty. This treaty, which was signed in 1967, was agreed through the United Nations, and today it remain as the “constitution” of outer space</w:t>
      </w:r>
      <w:r w:rsidRPr="00EF01CF">
        <w:rPr>
          <w:sz w:val="16"/>
        </w:rPr>
        <w:t xml:space="preserve">. It has been </w:t>
      </w:r>
      <w:r w:rsidRPr="001804FB">
        <w:rPr>
          <w:rStyle w:val="Emphasis"/>
          <w:highlight w:val="green"/>
        </w:rPr>
        <w:t>signed</w:t>
      </w:r>
      <w:r w:rsidRPr="00EF01CF">
        <w:rPr>
          <w:sz w:val="16"/>
        </w:rPr>
        <w:t xml:space="preserve"> and made official, or ratified, </w:t>
      </w:r>
      <w:r w:rsidRPr="001804FB">
        <w:rPr>
          <w:rStyle w:val="Emphasis"/>
          <w:highlight w:val="green"/>
          <w:bdr w:val="single" w:sz="18" w:space="0" w:color="auto"/>
        </w:rPr>
        <w:t>by 105 countries</w:t>
      </w:r>
      <w:r w:rsidRPr="001804FB">
        <w:rPr>
          <w:rStyle w:val="StyleUnderline"/>
        </w:rPr>
        <w:t xml:space="preserve"> across the world</w:t>
      </w:r>
      <w:r w:rsidRPr="00EF01CF">
        <w:rPr>
          <w:sz w:val="16"/>
        </w:rPr>
        <w:t xml:space="preserve">. </w:t>
      </w:r>
      <w:r w:rsidRPr="001804FB">
        <w:rPr>
          <w:rStyle w:val="StyleUnderline"/>
        </w:rPr>
        <w:t xml:space="preserve">The treaty has </w:t>
      </w:r>
      <w:r w:rsidRPr="001804FB">
        <w:rPr>
          <w:rStyle w:val="Emphasis"/>
          <w:highlight w:val="green"/>
        </w:rPr>
        <w:t>worked well so far</w:t>
      </w:r>
      <w:r w:rsidRPr="001804FB">
        <w:rPr>
          <w:rStyle w:val="StyleUnderline"/>
        </w:rPr>
        <w:t xml:space="preserve"> but challenges have increasingly started to crop up.</w:t>
      </w:r>
      <w:r w:rsidRPr="00EF01CF">
        <w:rPr>
          <w:sz w:val="16"/>
        </w:rPr>
        <w:t xml:space="preserve"> </w:t>
      </w:r>
      <w:proofErr w:type="gramStart"/>
      <w:r w:rsidRPr="001804FB">
        <w:rPr>
          <w:rStyle w:val="StyleUnderline"/>
        </w:rPr>
        <w:t>So</w:t>
      </w:r>
      <w:proofErr w:type="gramEnd"/>
      <w:r w:rsidRPr="001804FB">
        <w:rPr>
          <w:rStyle w:val="StyleUnderline"/>
        </w:rPr>
        <w:t xml:space="preserve"> will it survive another 50 years? The </w:t>
      </w:r>
      <w:r w:rsidRPr="001804FB">
        <w:rPr>
          <w:rStyle w:val="Emphasis"/>
          <w:highlight w:val="green"/>
        </w:rPr>
        <w:t>O</w:t>
      </w:r>
      <w:r w:rsidRPr="001804FB">
        <w:rPr>
          <w:rStyle w:val="StyleUnderline"/>
        </w:rPr>
        <w:t xml:space="preserve">uter </w:t>
      </w:r>
      <w:r w:rsidRPr="001804FB">
        <w:rPr>
          <w:rStyle w:val="Emphasis"/>
          <w:highlight w:val="green"/>
        </w:rPr>
        <w:t>S</w:t>
      </w:r>
      <w:r w:rsidRPr="001804FB">
        <w:rPr>
          <w:rStyle w:val="StyleUnderline"/>
        </w:rPr>
        <w:t xml:space="preserve">pace </w:t>
      </w:r>
      <w:r w:rsidRPr="001804FB">
        <w:rPr>
          <w:rStyle w:val="Emphasis"/>
          <w:highlight w:val="green"/>
        </w:rPr>
        <w:t>T</w:t>
      </w:r>
      <w:r w:rsidRPr="001804FB">
        <w:rPr>
          <w:rStyle w:val="StyleUnderline"/>
        </w:rPr>
        <w:t xml:space="preserve">reaty, like all international law, is </w:t>
      </w:r>
      <w:r w:rsidRPr="001804FB">
        <w:rPr>
          <w:rStyle w:val="Emphasis"/>
          <w:highlight w:val="green"/>
          <w:bdr w:val="single" w:sz="18" w:space="0" w:color="auto"/>
        </w:rPr>
        <w:t>technically binding</w:t>
      </w:r>
      <w:r w:rsidRPr="001804FB">
        <w:rPr>
          <w:rStyle w:val="Emphasis"/>
          <w:bdr w:val="single" w:sz="18" w:space="0" w:color="auto"/>
        </w:rPr>
        <w:t xml:space="preserve"> </w:t>
      </w:r>
      <w:r w:rsidRPr="001804FB">
        <w:rPr>
          <w:rStyle w:val="StyleUnderline"/>
        </w:rPr>
        <w:t>to those countries who sign up to it.</w:t>
      </w:r>
      <w:r w:rsidRPr="00EF01CF">
        <w:rPr>
          <w:sz w:val="16"/>
        </w:rPr>
        <w:t xml:space="preserve"> But the obvious lack of “space police” means that it cannot be practically enforced. </w:t>
      </w:r>
      <w:proofErr w:type="gramStart"/>
      <w:r w:rsidRPr="00EF01CF">
        <w:rPr>
          <w:sz w:val="16"/>
        </w:rPr>
        <w:t>So</w:t>
      </w:r>
      <w:proofErr w:type="gramEnd"/>
      <w:r w:rsidRPr="00EF01CF">
        <w:rPr>
          <w:sz w:val="16"/>
        </w:rPr>
        <w:t xml:space="preserve"> a country, individual or company could simply ignore it if they so wished. </w:t>
      </w:r>
      <w:r w:rsidRPr="001804FB">
        <w:rPr>
          <w:rStyle w:val="Emphasis"/>
          <w:highlight w:val="green"/>
        </w:rPr>
        <w:t>Implications for not complying</w:t>
      </w:r>
      <w:r w:rsidRPr="001804FB">
        <w:rPr>
          <w:rStyle w:val="StyleUnderline"/>
        </w:rPr>
        <w:t xml:space="preserve"> could </w:t>
      </w:r>
      <w:r w:rsidRPr="001804FB">
        <w:rPr>
          <w:rStyle w:val="Emphasis"/>
          <w:highlight w:val="green"/>
        </w:rPr>
        <w:t>include</w:t>
      </w:r>
      <w:r w:rsidRPr="001804FB">
        <w:rPr>
          <w:rStyle w:val="StyleUnderline"/>
        </w:rPr>
        <w:t xml:space="preserve"> sanctions, but mainly a </w:t>
      </w:r>
      <w:r w:rsidRPr="001804FB">
        <w:rPr>
          <w:rStyle w:val="Emphasis"/>
          <w:highlight w:val="green"/>
        </w:rPr>
        <w:t>lack of legitimacy</w:t>
      </w:r>
      <w:r w:rsidRPr="001804FB">
        <w:rPr>
          <w:rStyle w:val="StyleUnderline"/>
        </w:rPr>
        <w:t xml:space="preserve"> and respect </w:t>
      </w:r>
      <w:r w:rsidRPr="001804FB">
        <w:rPr>
          <w:rStyle w:val="Emphasis"/>
          <w:highlight w:val="green"/>
        </w:rPr>
        <w:t>which</w:t>
      </w:r>
      <w:r w:rsidRPr="001804FB">
        <w:rPr>
          <w:rStyle w:val="StyleUnderline"/>
        </w:rPr>
        <w:t xml:space="preserve"> is </w:t>
      </w:r>
      <w:r w:rsidRPr="001804FB">
        <w:rPr>
          <w:rStyle w:val="Emphasis"/>
          <w:highlight w:val="green"/>
          <w:bdr w:val="single" w:sz="18" w:space="0" w:color="auto"/>
        </w:rPr>
        <w:t>of importance in the international arena</w:t>
      </w:r>
      <w:r w:rsidRPr="001804FB">
        <w:rPr>
          <w:rStyle w:val="StyleUnderline"/>
        </w:rPr>
        <w:t xml:space="preserve">. </w:t>
      </w:r>
      <w:proofErr w:type="gramStart"/>
      <w:r w:rsidRPr="001804FB">
        <w:rPr>
          <w:rStyle w:val="StyleUnderline"/>
        </w:rPr>
        <w:t>However</w:t>
      </w:r>
      <w:proofErr w:type="gramEnd"/>
      <w:r w:rsidRPr="001804FB">
        <w:rPr>
          <w:rStyle w:val="StyleUnderline"/>
        </w:rPr>
        <w:t xml:space="preserve"> it is interesting that, </w:t>
      </w:r>
      <w:r w:rsidRPr="001804FB">
        <w:rPr>
          <w:rStyle w:val="Emphasis"/>
          <w:highlight w:val="green"/>
        </w:rPr>
        <w:t>over</w:t>
      </w:r>
      <w:r w:rsidRPr="001804FB">
        <w:rPr>
          <w:rStyle w:val="StyleUnderline"/>
        </w:rPr>
        <w:t xml:space="preserve"> the </w:t>
      </w:r>
      <w:r w:rsidRPr="001804FB">
        <w:rPr>
          <w:rStyle w:val="Emphasis"/>
          <w:highlight w:val="green"/>
        </w:rPr>
        <w:t>50 years</w:t>
      </w:r>
      <w:r w:rsidRPr="001804FB">
        <w:rPr>
          <w:rStyle w:val="StyleUnderline"/>
        </w:rPr>
        <w:t xml:space="preserve"> of </w:t>
      </w:r>
      <w:proofErr w:type="spellStart"/>
      <w:r w:rsidRPr="001804FB">
        <w:rPr>
          <w:rStyle w:val="StyleUnderline"/>
        </w:rPr>
        <w:t>it’s</w:t>
      </w:r>
      <w:proofErr w:type="spellEnd"/>
      <w:r w:rsidRPr="001804FB">
        <w:rPr>
          <w:rStyle w:val="StyleUnderline"/>
        </w:rPr>
        <w:t xml:space="preserve"> existence, </w:t>
      </w:r>
      <w:r w:rsidRPr="001804FB">
        <w:rPr>
          <w:rStyle w:val="Emphasis"/>
          <w:highlight w:val="green"/>
        </w:rPr>
        <w:t>the treaty has never</w:t>
      </w:r>
      <w:r w:rsidRPr="001804FB">
        <w:rPr>
          <w:rStyle w:val="StyleUnderline"/>
        </w:rPr>
        <w:t xml:space="preserve"> actually </w:t>
      </w:r>
      <w:r w:rsidRPr="001804FB">
        <w:rPr>
          <w:rStyle w:val="Emphasis"/>
          <w:highlight w:val="green"/>
          <w:bdr w:val="single" w:sz="18" w:space="0" w:color="auto"/>
        </w:rPr>
        <w:t>been violated</w:t>
      </w:r>
      <w:r w:rsidRPr="001804FB">
        <w:rPr>
          <w:rStyle w:val="StyleUnderline"/>
        </w:rPr>
        <w:t xml:space="preserve">. Although many practical challenges have been made – these have always been made with pars of the treaty in mind, rather than seeking to undermine </w:t>
      </w:r>
      <w:r w:rsidRPr="00EF01CF">
        <w:rPr>
          <w:sz w:val="16"/>
        </w:rPr>
        <w:t>it entirely.</w:t>
      </w:r>
    </w:p>
    <w:p w14:paraId="7F7B2F2A" w14:textId="77777777" w:rsidR="00D66E23" w:rsidRDefault="00D66E23" w:rsidP="00D66E23">
      <w:pPr>
        <w:pStyle w:val="Heading4"/>
      </w:pPr>
      <w:r>
        <w:t xml:space="preserve">Normal Means requires </w:t>
      </w:r>
      <w:r>
        <w:rPr>
          <w:u w:val="single"/>
        </w:rPr>
        <w:t>amending</w:t>
      </w:r>
      <w:r>
        <w:t xml:space="preserve"> the </w:t>
      </w:r>
      <w:r>
        <w:rPr>
          <w:u w:val="single"/>
        </w:rPr>
        <w:t>OST</w:t>
      </w:r>
      <w:r>
        <w:t xml:space="preserve"> – that causes a </w:t>
      </w:r>
      <w:r>
        <w:rPr>
          <w:u w:val="single"/>
        </w:rPr>
        <w:t>runaway amendment convention</w:t>
      </w:r>
      <w:r>
        <w:t>.</w:t>
      </w:r>
    </w:p>
    <w:p w14:paraId="33CD4835" w14:textId="77777777" w:rsidR="00D66E23" w:rsidRPr="001279EC" w:rsidRDefault="00D66E23" w:rsidP="00D66E23">
      <w:r w:rsidRPr="00436DE9">
        <w:rPr>
          <w:rStyle w:val="Style13ptBold"/>
        </w:rPr>
        <w:t>Vedda 18</w:t>
      </w:r>
      <w:r>
        <w:t xml:space="preserve"> Jim Vedda May 2018 </w:t>
      </w:r>
      <w:hyperlink r:id="rId14" w:history="1">
        <w:r w:rsidRPr="00FF3EE8">
          <w:rPr>
            <w:rStyle w:val="Hyperlink"/>
          </w:rPr>
          <w:t>https://aerospace.org/sites/default/files/2018-05/OuterSpaceTreaty.pdf</w:t>
        </w:r>
      </w:hyperlink>
      <w:r>
        <w:rPr>
          <w:rStyle w:val="Hyperlink"/>
        </w:rPr>
        <w:t xml:space="preserve"> (</w:t>
      </w:r>
      <w:r>
        <w:t xml:space="preserve">senior policy analyst, PhD in Political Science at University of Florida)//Elmer </w:t>
      </w:r>
    </w:p>
    <w:p w14:paraId="6557ED19" w14:textId="77777777" w:rsidR="00D66E23" w:rsidRPr="00EF01CF" w:rsidRDefault="00D66E23" w:rsidP="00D66E23">
      <w:pPr>
        <w:rPr>
          <w:sz w:val="16"/>
        </w:rPr>
      </w:pPr>
      <w:r w:rsidRPr="00436DE9">
        <w:rPr>
          <w:rStyle w:val="StyleUnderline"/>
        </w:rPr>
        <w:t xml:space="preserve">Treaty Amendment. </w:t>
      </w:r>
      <w:r w:rsidRPr="001804FB">
        <w:rPr>
          <w:rStyle w:val="Emphasis"/>
          <w:highlight w:val="green"/>
        </w:rPr>
        <w:t>If decisionmakers conclude</w:t>
      </w:r>
      <w:r w:rsidRPr="00436DE9">
        <w:rPr>
          <w:rStyle w:val="StyleUnderline"/>
        </w:rPr>
        <w:t xml:space="preserve"> that </w:t>
      </w:r>
      <w:r w:rsidRPr="001804FB">
        <w:rPr>
          <w:rStyle w:val="Emphasis"/>
          <w:highlight w:val="green"/>
        </w:rPr>
        <w:t>the</w:t>
      </w:r>
      <w:r w:rsidRPr="00436DE9">
        <w:rPr>
          <w:rStyle w:val="StyleUnderline"/>
        </w:rPr>
        <w:t xml:space="preserve"> </w:t>
      </w:r>
      <w:r w:rsidRPr="001804FB">
        <w:rPr>
          <w:rStyle w:val="Emphasis"/>
          <w:highlight w:val="green"/>
        </w:rPr>
        <w:t>O</w:t>
      </w:r>
      <w:r w:rsidRPr="00436DE9">
        <w:rPr>
          <w:rStyle w:val="StyleUnderline"/>
        </w:rPr>
        <w:t xml:space="preserve">uter </w:t>
      </w:r>
      <w:r w:rsidRPr="001804FB">
        <w:rPr>
          <w:rStyle w:val="Emphasis"/>
          <w:highlight w:val="green"/>
        </w:rPr>
        <w:t>S</w:t>
      </w:r>
      <w:r w:rsidRPr="00436DE9">
        <w:rPr>
          <w:rStyle w:val="StyleUnderline"/>
        </w:rPr>
        <w:t xml:space="preserve">pace </w:t>
      </w:r>
      <w:r w:rsidRPr="001804FB">
        <w:rPr>
          <w:rStyle w:val="Emphasis"/>
          <w:highlight w:val="green"/>
        </w:rPr>
        <w:t>T</w:t>
      </w:r>
      <w:r w:rsidRPr="00436DE9">
        <w:rPr>
          <w:rStyle w:val="StyleUnderline"/>
        </w:rPr>
        <w:t xml:space="preserve">reaty isn’t broken but </w:t>
      </w:r>
      <w:r w:rsidRPr="001804FB">
        <w:rPr>
          <w:rStyle w:val="Emphasis"/>
          <w:highlight w:val="green"/>
        </w:rPr>
        <w:t>is just showing its age</w:t>
      </w:r>
      <w:r w:rsidRPr="00436DE9">
        <w:rPr>
          <w:rStyle w:val="StyleUnderline"/>
        </w:rPr>
        <w:t xml:space="preserve">, </w:t>
      </w:r>
      <w:r w:rsidRPr="001804FB">
        <w:rPr>
          <w:rStyle w:val="Emphasis"/>
          <w:highlight w:val="green"/>
        </w:rPr>
        <w:t>targeted changes are an obvious solution</w:t>
      </w:r>
      <w:r w:rsidRPr="00436DE9">
        <w:rPr>
          <w:rStyle w:val="StyleUnderline"/>
        </w:rPr>
        <w:t xml:space="preserve">—especially </w:t>
      </w:r>
      <w:r w:rsidRPr="001804FB">
        <w:rPr>
          <w:rStyle w:val="Emphasis"/>
          <w:highlight w:val="green"/>
        </w:rPr>
        <w:t>in</w:t>
      </w:r>
      <w:r w:rsidRPr="00436DE9">
        <w:rPr>
          <w:rStyle w:val="StyleUnderline"/>
        </w:rPr>
        <w:t xml:space="preserve"> the areas of </w:t>
      </w:r>
      <w:r w:rsidRPr="001804FB">
        <w:rPr>
          <w:rStyle w:val="Emphasis"/>
          <w:highlight w:val="green"/>
          <w:bdr w:val="single" w:sz="18" w:space="0" w:color="auto"/>
        </w:rPr>
        <w:t>orbital debris, space salvage, and resource rights</w:t>
      </w:r>
      <w:r w:rsidRPr="00436DE9">
        <w:rPr>
          <w:rStyle w:val="StyleUnderline"/>
        </w:rPr>
        <w:t xml:space="preserve">, as noted earlier; however, </w:t>
      </w:r>
      <w:r w:rsidRPr="001804FB">
        <w:rPr>
          <w:rStyle w:val="Emphasis"/>
          <w:highlight w:val="green"/>
        </w:rPr>
        <w:t>the process of reaching consensus</w:t>
      </w:r>
      <w:r w:rsidRPr="00436DE9">
        <w:rPr>
          <w:rStyle w:val="StyleUnderline"/>
        </w:rPr>
        <w:t xml:space="preserve"> </w:t>
      </w:r>
      <w:r w:rsidRPr="001804FB">
        <w:rPr>
          <w:rStyle w:val="Emphasis"/>
          <w:highlight w:val="green"/>
        </w:rPr>
        <w:t>on changes</w:t>
      </w:r>
      <w:r w:rsidRPr="00436DE9">
        <w:rPr>
          <w:rStyle w:val="StyleUnderline"/>
        </w:rPr>
        <w:t xml:space="preserve"> </w:t>
      </w:r>
      <w:r w:rsidRPr="001804FB">
        <w:rPr>
          <w:rStyle w:val="Emphasis"/>
          <w:highlight w:val="green"/>
          <w:bdr w:val="single" w:sz="18" w:space="0" w:color="auto"/>
        </w:rPr>
        <w:t>would entail years of diplomatic effort</w:t>
      </w:r>
      <w:r w:rsidRPr="00436DE9">
        <w:rPr>
          <w:rStyle w:val="StyleUnderline"/>
        </w:rPr>
        <w:t>, with no guarantee that the end result would be better than (or as good as) what exists today</w:t>
      </w:r>
      <w:r w:rsidRPr="00EF01CF">
        <w:rPr>
          <w:sz w:val="16"/>
        </w:rPr>
        <w:t xml:space="preserve">. </w:t>
      </w:r>
      <w:r w:rsidRPr="00436DE9">
        <w:rPr>
          <w:rStyle w:val="StyleUnderline"/>
        </w:rPr>
        <w:t xml:space="preserve">The </w:t>
      </w:r>
      <w:r w:rsidRPr="001804FB">
        <w:rPr>
          <w:rStyle w:val="Emphasis"/>
          <w:highlight w:val="green"/>
        </w:rPr>
        <w:t>amendment process may not remain limited to</w:t>
      </w:r>
      <w:r w:rsidRPr="00436DE9">
        <w:rPr>
          <w:rStyle w:val="StyleUnderline"/>
        </w:rPr>
        <w:t xml:space="preserve"> the </w:t>
      </w:r>
      <w:r w:rsidRPr="001804FB">
        <w:rPr>
          <w:rStyle w:val="Emphasis"/>
          <w:highlight w:val="green"/>
        </w:rPr>
        <w:t>one</w:t>
      </w:r>
      <w:r w:rsidRPr="00436DE9">
        <w:rPr>
          <w:rStyle w:val="StyleUnderline"/>
        </w:rPr>
        <w:t xml:space="preserve"> or two </w:t>
      </w:r>
      <w:r w:rsidRPr="001804FB">
        <w:rPr>
          <w:rStyle w:val="Emphasis"/>
          <w:highlight w:val="green"/>
        </w:rPr>
        <w:t>issues</w:t>
      </w:r>
      <w:r w:rsidRPr="00436DE9">
        <w:rPr>
          <w:rStyle w:val="StyleUnderline"/>
        </w:rPr>
        <w:t xml:space="preserve"> </w:t>
      </w:r>
      <w:r w:rsidRPr="001804FB">
        <w:rPr>
          <w:rStyle w:val="Emphasis"/>
          <w:highlight w:val="green"/>
          <w:bdr w:val="single" w:sz="18" w:space="0" w:color="auto"/>
        </w:rPr>
        <w:t>that prompted it</w:t>
      </w:r>
      <w:r w:rsidRPr="00436DE9">
        <w:rPr>
          <w:rStyle w:val="StyleUnderline"/>
        </w:rPr>
        <w:t xml:space="preserve">. The U.N. Committee on the Peaceful Uses of Outer Space has </w:t>
      </w:r>
      <w:r w:rsidRPr="001804FB">
        <w:rPr>
          <w:rStyle w:val="Emphasis"/>
          <w:highlight w:val="green"/>
        </w:rPr>
        <w:t>84 member countries</w:t>
      </w:r>
      <w:r w:rsidRPr="00436DE9">
        <w:rPr>
          <w:rStyle w:val="StyleUnderline"/>
        </w:rPr>
        <w:t xml:space="preserve">,11 any of which </w:t>
      </w:r>
      <w:r w:rsidRPr="0070501B">
        <w:rPr>
          <w:rStyle w:val="Emphasis"/>
          <w:highlight w:val="green"/>
        </w:rPr>
        <w:t>could bring up its own amendments</w:t>
      </w:r>
      <w:r w:rsidRPr="00436DE9">
        <w:rPr>
          <w:rStyle w:val="StyleUnderline"/>
        </w:rPr>
        <w:t>, which could be objectionable to the major stakeholders.</w:t>
      </w:r>
      <w:r w:rsidRPr="00EF01CF">
        <w:rPr>
          <w:sz w:val="16"/>
        </w:rPr>
        <w:t xml:space="preserve"> </w:t>
      </w:r>
      <w:r w:rsidRPr="0070501B">
        <w:rPr>
          <w:rStyle w:val="Emphasis"/>
          <w:highlight w:val="green"/>
        </w:rPr>
        <w:t>Several coun</w:t>
      </w:r>
      <w:r w:rsidRPr="00436DE9">
        <w:rPr>
          <w:rStyle w:val="StyleUnderline"/>
        </w:rPr>
        <w:t xml:space="preserve">tries, including China and Russia, have </w:t>
      </w:r>
      <w:r w:rsidRPr="0070501B">
        <w:rPr>
          <w:rStyle w:val="Emphasis"/>
          <w:highlight w:val="green"/>
        </w:rPr>
        <w:t>proposed</w:t>
      </w:r>
      <w:r w:rsidRPr="00436DE9">
        <w:rPr>
          <w:rStyle w:val="StyleUnderline"/>
        </w:rPr>
        <w:t xml:space="preserve"> treaty </w:t>
      </w:r>
      <w:r w:rsidRPr="0070501B">
        <w:rPr>
          <w:rStyle w:val="Emphasis"/>
          <w:highlight w:val="green"/>
        </w:rPr>
        <w:t>language that would ban all weapons in space</w:t>
      </w:r>
      <w:r w:rsidRPr="00436DE9">
        <w:rPr>
          <w:rStyle w:val="StyleUnderline"/>
        </w:rPr>
        <w:t xml:space="preserve">,12 a position </w:t>
      </w:r>
      <w:r w:rsidRPr="0070501B">
        <w:rPr>
          <w:rStyle w:val="Emphasis"/>
          <w:highlight w:val="green"/>
        </w:rPr>
        <w:t>opposed by the U</w:t>
      </w:r>
      <w:r w:rsidRPr="00436DE9">
        <w:rPr>
          <w:rStyle w:val="StyleUnderline"/>
        </w:rPr>
        <w:t xml:space="preserve">nited </w:t>
      </w:r>
      <w:r w:rsidRPr="0070501B">
        <w:rPr>
          <w:rStyle w:val="Emphasis"/>
          <w:highlight w:val="green"/>
        </w:rPr>
        <w:t>S</w:t>
      </w:r>
      <w:r w:rsidRPr="00436DE9">
        <w:rPr>
          <w:rStyle w:val="StyleUnderline"/>
        </w:rPr>
        <w:t xml:space="preserve">tates. There is a strong possibility that </w:t>
      </w:r>
      <w:r w:rsidRPr="0070501B">
        <w:rPr>
          <w:rStyle w:val="Emphasis"/>
          <w:highlight w:val="green"/>
        </w:rPr>
        <w:t>similar language would be submitted</w:t>
      </w:r>
      <w:r w:rsidRPr="00436DE9">
        <w:rPr>
          <w:rStyle w:val="StyleUnderline"/>
        </w:rPr>
        <w:t xml:space="preserve"> as an amendment </w:t>
      </w:r>
      <w:r w:rsidRPr="0070501B">
        <w:rPr>
          <w:rStyle w:val="Emphasis"/>
          <w:highlight w:val="green"/>
          <w:bdr w:val="single" w:sz="18" w:space="0" w:color="auto"/>
        </w:rPr>
        <w:t>if the treaty were to be opened for revision</w:t>
      </w:r>
      <w:r w:rsidRPr="00436DE9">
        <w:rPr>
          <w:rStyle w:val="StyleUnderline"/>
        </w:rPr>
        <w:t xml:space="preserve">. This could </w:t>
      </w:r>
      <w:r w:rsidRPr="0070501B">
        <w:rPr>
          <w:rStyle w:val="Emphasis"/>
          <w:highlight w:val="green"/>
        </w:rPr>
        <w:t>bog dow</w:t>
      </w:r>
      <w:r w:rsidRPr="00436DE9">
        <w:rPr>
          <w:rStyle w:val="StyleUnderline"/>
        </w:rPr>
        <w:t xml:space="preserve">n the </w:t>
      </w:r>
      <w:r w:rsidRPr="0070501B">
        <w:rPr>
          <w:rStyle w:val="Emphasis"/>
          <w:highlight w:val="green"/>
        </w:rPr>
        <w:t>process</w:t>
      </w:r>
      <w:r w:rsidRPr="00436DE9">
        <w:rPr>
          <w:rStyle w:val="StyleUnderline"/>
        </w:rPr>
        <w:t xml:space="preserve"> </w:t>
      </w:r>
      <w:r w:rsidRPr="0070501B">
        <w:rPr>
          <w:rStyle w:val="Emphasis"/>
          <w:highlight w:val="green"/>
        </w:rPr>
        <w:t>and derail prospects for achievement</w:t>
      </w:r>
      <w:r w:rsidRPr="00436DE9">
        <w:rPr>
          <w:rStyle w:val="StyleUnderline"/>
        </w:rPr>
        <w:t xml:space="preserve"> </w:t>
      </w:r>
      <w:r w:rsidRPr="0070501B">
        <w:rPr>
          <w:rStyle w:val="Emphasis"/>
          <w:highlight w:val="green"/>
          <w:bdr w:val="single" w:sz="18" w:space="0" w:color="auto"/>
        </w:rPr>
        <w:t>in the specific areas originally targeted</w:t>
      </w:r>
      <w:r w:rsidRPr="00436DE9">
        <w:rPr>
          <w:rStyle w:val="StyleUnderline"/>
        </w:rPr>
        <w:t>. In</w:t>
      </w:r>
      <w:r w:rsidRPr="00EF01CF">
        <w:rPr>
          <w:sz w:val="16"/>
        </w:rPr>
        <w:t xml:space="preserve"> May 2017, the Senate space subcommittee held a hearing on the Outer Space Treaty,13 specifically asking whether it needed amendment to remove roadblocks to space commerce. All seven witnesses—with backgrounds in law, business consulting, and space entrepreneurship—testified that there is no need to amend the treaty, and attempting to do so could leave industry worse off. They described the treaty as minimally burdensome, and emphasized that priority should be given instead to making the U.S. licensing and regulation regime for space commerce more stable, predictable, and transparent. This is not to suggest that amendments should never be attempted, but rather that the amendment process must be undertaken with eyes wide open. </w:t>
      </w:r>
      <w:r w:rsidRPr="00436DE9">
        <w:rPr>
          <w:rStyle w:val="StyleUnderline"/>
        </w:rPr>
        <w:t>The Outer Space Treaty and other space agreements exist in a dynamic environment. Technology continues to advance, and the amount and type of space activity keeps changing— so treaties may need periodic updating</w:t>
      </w:r>
      <w:r w:rsidRPr="00EF01CF">
        <w:rPr>
          <w:sz w:val="16"/>
        </w:rPr>
        <w:t>. But at present, higher priority should be assigned to development of a well-reasoned and comprehensive national space strategy.</w:t>
      </w:r>
    </w:p>
    <w:p w14:paraId="792FBBBC" w14:textId="77777777" w:rsidR="00D66E23" w:rsidRDefault="00D66E23" w:rsidP="00D66E23">
      <w:pPr>
        <w:pStyle w:val="Heading4"/>
      </w:pPr>
      <w:r>
        <w:t xml:space="preserve">That </w:t>
      </w:r>
      <w:r>
        <w:rPr>
          <w:u w:val="single"/>
        </w:rPr>
        <w:t>wrecks</w:t>
      </w:r>
      <w:r>
        <w:t xml:space="preserve"> the OST.</w:t>
      </w:r>
    </w:p>
    <w:p w14:paraId="37420B77" w14:textId="77777777" w:rsidR="00D66E23" w:rsidRPr="00436DE9" w:rsidRDefault="00D66E23" w:rsidP="00D66E23">
      <w:proofErr w:type="spellStart"/>
      <w:r w:rsidRPr="00790F25">
        <w:rPr>
          <w:rStyle w:val="Style13ptBold"/>
        </w:rPr>
        <w:t>Melroy</w:t>
      </w:r>
      <w:proofErr w:type="spellEnd"/>
      <w:r w:rsidRPr="00790F25">
        <w:rPr>
          <w:rStyle w:val="Style13ptBold"/>
        </w:rPr>
        <w:t xml:space="preserve"> 17</w:t>
      </w:r>
      <w:r>
        <w:t xml:space="preserve"> Pamela </w:t>
      </w:r>
      <w:proofErr w:type="spellStart"/>
      <w:r>
        <w:t>Melroy</w:t>
      </w:r>
      <w:proofErr w:type="spellEnd"/>
      <w:r>
        <w:t xml:space="preserve"> 5-23-2017 “</w:t>
      </w:r>
      <w:r w:rsidRPr="00CF33DE">
        <w:t>Reopening the American Frontier: Exploring How the Outer Space Treaty Will Impact American Commerce and Settlement in Space</w:t>
      </w:r>
      <w:r>
        <w:t xml:space="preserve">” </w:t>
      </w:r>
      <w:hyperlink r:id="rId15" w:history="1">
        <w:r w:rsidRPr="001506A3">
          <w:rPr>
            <w:rStyle w:val="Hyperlink"/>
          </w:rPr>
          <w:t>https://www.hsdl.org/?abstract&amp;did=807259</w:t>
        </w:r>
      </w:hyperlink>
      <w:r>
        <w:t xml:space="preserve"> (Retired NASA Astronaut)//Elmer </w:t>
      </w:r>
    </w:p>
    <w:p w14:paraId="7BBEAAEB" w14:textId="77777777" w:rsidR="00D66E23" w:rsidRPr="0070501B" w:rsidRDefault="00D66E23" w:rsidP="00D66E23">
      <w:pPr>
        <w:rPr>
          <w:rStyle w:val="StyleUnderline"/>
        </w:rPr>
      </w:pPr>
      <w:r w:rsidRPr="00EF01CF">
        <w:rPr>
          <w:sz w:val="16"/>
        </w:rPr>
        <w:t xml:space="preserve">There are many exciting activities and proposals in commercial space. </w:t>
      </w:r>
      <w:r w:rsidRPr="0070501B">
        <w:rPr>
          <w:rStyle w:val="StyleUnderline"/>
        </w:rPr>
        <w:t xml:space="preserve">With respect </w:t>
      </w:r>
      <w:r w:rsidRPr="0070501B">
        <w:rPr>
          <w:rStyle w:val="Emphasis"/>
          <w:highlight w:val="green"/>
        </w:rPr>
        <w:t>to the O</w:t>
      </w:r>
      <w:r w:rsidRPr="0070501B">
        <w:rPr>
          <w:rStyle w:val="StyleUnderline"/>
        </w:rPr>
        <w:t xml:space="preserve">uter </w:t>
      </w:r>
      <w:r w:rsidRPr="0070501B">
        <w:rPr>
          <w:rStyle w:val="Emphasis"/>
          <w:highlight w:val="green"/>
        </w:rPr>
        <w:t>S</w:t>
      </w:r>
      <w:r w:rsidRPr="0070501B">
        <w:rPr>
          <w:rStyle w:val="StyleUnderline"/>
        </w:rPr>
        <w:t xml:space="preserve">pace </w:t>
      </w:r>
      <w:r w:rsidRPr="0070501B">
        <w:rPr>
          <w:rStyle w:val="Emphasis"/>
          <w:highlight w:val="green"/>
        </w:rPr>
        <w:t>T</w:t>
      </w:r>
      <w:r w:rsidRPr="0070501B">
        <w:rPr>
          <w:rStyle w:val="StyleUnderline"/>
        </w:rPr>
        <w:t xml:space="preserve">reaty, </w:t>
      </w:r>
      <w:r w:rsidRPr="0070501B">
        <w:rPr>
          <w:rStyle w:val="Emphasis"/>
          <w:highlight w:val="green"/>
        </w:rPr>
        <w:t>I am</w:t>
      </w:r>
      <w:r w:rsidRPr="0070501B">
        <w:rPr>
          <w:rStyle w:val="StyleUnderline"/>
        </w:rPr>
        <w:t xml:space="preserve"> deeply </w:t>
      </w:r>
      <w:r w:rsidRPr="0070501B">
        <w:rPr>
          <w:rStyle w:val="Emphasis"/>
          <w:highlight w:val="green"/>
        </w:rPr>
        <w:t>concerned</w:t>
      </w:r>
      <w:r w:rsidRPr="0070501B">
        <w:rPr>
          <w:rStyle w:val="StyleUnderline"/>
        </w:rPr>
        <w:t xml:space="preserve"> that </w:t>
      </w:r>
      <w:r w:rsidRPr="0070501B">
        <w:rPr>
          <w:rStyle w:val="Emphasis"/>
          <w:highlight w:val="green"/>
          <w:bdr w:val="single" w:sz="18" w:space="0" w:color="auto"/>
        </w:rPr>
        <w:t>we would be opening a Pandora’s Box by attempting to change it.</w:t>
      </w:r>
      <w:r w:rsidRPr="0070501B">
        <w:rPr>
          <w:rStyle w:val="Emphasis"/>
          <w:bdr w:val="single" w:sz="18" w:space="0" w:color="auto"/>
        </w:rPr>
        <w:t xml:space="preserve"> </w:t>
      </w:r>
      <w:r w:rsidRPr="0070501B">
        <w:rPr>
          <w:rStyle w:val="StyleUnderline"/>
        </w:rPr>
        <w:t xml:space="preserve">My concern is that </w:t>
      </w:r>
      <w:r w:rsidRPr="0070501B">
        <w:rPr>
          <w:rStyle w:val="Emphasis"/>
          <w:highlight w:val="green"/>
        </w:rPr>
        <w:t>the</w:t>
      </w:r>
      <w:r w:rsidRPr="0070501B">
        <w:rPr>
          <w:rStyle w:val="StyleUnderline"/>
        </w:rPr>
        <w:t xml:space="preserve"> likely </w:t>
      </w:r>
      <w:r w:rsidRPr="0070501B">
        <w:rPr>
          <w:rStyle w:val="Emphasis"/>
          <w:highlight w:val="green"/>
        </w:rPr>
        <w:t>outcome would be a lack of consensus</w:t>
      </w:r>
      <w:r w:rsidRPr="0070501B">
        <w:rPr>
          <w:rStyle w:val="StyleUnderline"/>
        </w:rPr>
        <w:t xml:space="preserve">, resulting in </w:t>
      </w:r>
      <w:r w:rsidRPr="0070501B">
        <w:rPr>
          <w:rStyle w:val="Emphasis"/>
          <w:highlight w:val="green"/>
        </w:rPr>
        <w:t>no amendments</w:t>
      </w:r>
      <w:r w:rsidRPr="0070501B">
        <w:rPr>
          <w:rStyle w:val="StyleUnderline"/>
        </w:rPr>
        <w:t xml:space="preserve">. </w:t>
      </w:r>
      <w:r w:rsidRPr="00EF01CF">
        <w:rPr>
          <w:rStyle w:val="Emphasis"/>
          <w:highlight w:val="green"/>
        </w:rPr>
        <w:t>Instead</w:t>
      </w:r>
      <w:r w:rsidRPr="0070501B">
        <w:rPr>
          <w:rStyle w:val="StyleUnderline"/>
        </w:rPr>
        <w:t xml:space="preserve">, </w:t>
      </w:r>
      <w:r w:rsidRPr="00EF01CF">
        <w:rPr>
          <w:rStyle w:val="Emphasis"/>
          <w:highlight w:val="green"/>
          <w:bdr w:val="single" w:sz="18" w:space="0" w:color="auto"/>
        </w:rPr>
        <w:t>we will have a weakened dedication to the Principles of the Treaty and the sustainability of space</w:t>
      </w:r>
      <w:r w:rsidRPr="00EF01CF">
        <w:rPr>
          <w:sz w:val="16"/>
        </w:rPr>
        <w:t xml:space="preserve">. Great changes are occurring and many countries are developing capabilities that previously were the purview of only a few nation states. </w:t>
      </w:r>
      <w:r w:rsidRPr="0070501B">
        <w:rPr>
          <w:rStyle w:val="StyleUnderline"/>
        </w:rPr>
        <w:t xml:space="preserve">Our ability to compete both economically and technologically in space is crucial. These </w:t>
      </w:r>
      <w:r w:rsidRPr="00EF01CF">
        <w:rPr>
          <w:rStyle w:val="Emphasis"/>
          <w:highlight w:val="green"/>
        </w:rPr>
        <w:t>Principles form</w:t>
      </w:r>
      <w:r w:rsidRPr="0070501B">
        <w:rPr>
          <w:rStyle w:val="StyleUnderline"/>
        </w:rPr>
        <w:t xml:space="preserve"> the basis for the </w:t>
      </w:r>
      <w:r w:rsidRPr="00EF01CF">
        <w:rPr>
          <w:rStyle w:val="Emphasis"/>
          <w:highlight w:val="green"/>
        </w:rPr>
        <w:t>dialog</w:t>
      </w:r>
      <w:r w:rsidRPr="0070501B">
        <w:rPr>
          <w:rStyle w:val="StyleUnderline"/>
        </w:rPr>
        <w:t xml:space="preserve"> that we have with other countries about what is appropriate and what is not. </w:t>
      </w:r>
      <w:r w:rsidRPr="00EF01CF">
        <w:rPr>
          <w:rStyle w:val="Emphasis"/>
          <w:highlight w:val="green"/>
        </w:rPr>
        <w:t xml:space="preserve">Without them, </w:t>
      </w:r>
      <w:r w:rsidRPr="00EF01CF">
        <w:rPr>
          <w:rStyle w:val="Emphasis"/>
          <w:highlight w:val="green"/>
          <w:bdr w:val="single" w:sz="18" w:space="0" w:color="auto"/>
        </w:rPr>
        <w:t>the dialog becomes chaos</w:t>
      </w:r>
      <w:r w:rsidRPr="0070501B">
        <w:rPr>
          <w:rStyle w:val="StyleUnderline"/>
        </w:rPr>
        <w:t>.</w:t>
      </w:r>
    </w:p>
    <w:p w14:paraId="5CAFFFA4" w14:textId="77777777" w:rsidR="00D66E23" w:rsidRDefault="00D66E23" w:rsidP="00D66E23">
      <w:pPr>
        <w:pStyle w:val="Heading4"/>
      </w:pPr>
      <w:r>
        <w:t>Credible OST solves Space War.</w:t>
      </w:r>
    </w:p>
    <w:p w14:paraId="66EF2399" w14:textId="77777777" w:rsidR="00D66E23" w:rsidRPr="00790F25" w:rsidRDefault="00D66E23" w:rsidP="00D66E23">
      <w:r w:rsidRPr="00C846BD">
        <w:rPr>
          <w:rStyle w:val="Style13ptBold"/>
        </w:rPr>
        <w:t>Johnson 17</w:t>
      </w:r>
      <w:r>
        <w:t xml:space="preserve"> Christopher Johnson 1-23-2017 “The Outer Space Treaty at 50</w:t>
      </w:r>
      <w:proofErr w:type="gramStart"/>
      <w:r>
        <w:t>” ,</w:t>
      </w:r>
      <w:proofErr w:type="gramEnd"/>
      <w:r>
        <w:t xml:space="preserve"> </w:t>
      </w:r>
      <w:hyperlink r:id="rId16" w:history="1">
        <w:r w:rsidRPr="00FC542F">
          <w:rPr>
            <w:rStyle w:val="Hyperlink"/>
          </w:rPr>
          <w:t>http://thespacereview.com/article/3155/1</w:t>
        </w:r>
      </w:hyperlink>
      <w:r>
        <w:t xml:space="preserve"> (graduate of Leiden University’s International Institute of Air and Space Law and the International Space University)//Elmer </w:t>
      </w:r>
    </w:p>
    <w:p w14:paraId="7F35896F" w14:textId="77777777" w:rsidR="00D66E23" w:rsidRPr="002727CC" w:rsidRDefault="00D66E23" w:rsidP="00D66E23">
      <w:pPr>
        <w:rPr>
          <w:rStyle w:val="StyleUnderline"/>
        </w:rPr>
      </w:pPr>
      <w:r w:rsidRPr="002A59D1">
        <w:rPr>
          <w:sz w:val="16"/>
        </w:rPr>
        <w:t>As mentioned, many of the provisions of the Outer Space Treaty were borrowed from previous UN General Assembly resolutions. But as resolutions alone, these documents were non-binding and did not require states to alter their behavior. And while UN General Assembly resolutions are not normally law-making exercises, they do record the commonly-held expression of intentions by the states in the General Assembly, and make political recommendations to UNGA Members (or to the UN Security Council). UNGA Resolutions can also set priorities and mold opinion for inclusion in subsequent treaties. The prohibition on the placement of nuclear weapons and other weapons of mass destruction in outer space or their installation on celestial bodies was taken from UNGA Resolution 1884 of 1963. The resolution: [s]</w:t>
      </w:r>
      <w:proofErr w:type="spellStart"/>
      <w:r w:rsidRPr="002A59D1">
        <w:rPr>
          <w:sz w:val="16"/>
        </w:rPr>
        <w:t>olemnly</w:t>
      </w:r>
      <w:proofErr w:type="spellEnd"/>
      <w:r w:rsidRPr="002A59D1">
        <w:rPr>
          <w:sz w:val="16"/>
        </w:rPr>
        <w:t xml:space="preserve"> calls upon all States… [t]o refrain from placing in orbit around the earth any objects carrying nuclear weapons or any other kinds of weapons of mass destruction, installing such weapons on celestial bodies, or stationing such weapons in outer space in any other manner. This prohibition was transferred to the Outer Space Treaty, and thereby remade into international treaty law. As President Johnson pointed out in his recommendation to Congress to ratify the Outer Space Treaty, “the realms of space should forever remain realms of peace.”5 He continued: We know the gains of cooperation. </w:t>
      </w:r>
      <w:r w:rsidRPr="002727CC">
        <w:rPr>
          <w:rStyle w:val="StyleUnderline"/>
        </w:rPr>
        <w:t xml:space="preserve">We know the losses </w:t>
      </w:r>
      <w:r w:rsidRPr="002A59D1">
        <w:rPr>
          <w:rStyle w:val="StyleUnderline"/>
        </w:rPr>
        <w:t>of the failure to cooperate. If we fail now to apply the lessons we have learned, or even if we delay their application, we kn</w:t>
      </w:r>
      <w:r w:rsidRPr="002727CC">
        <w:rPr>
          <w:rStyle w:val="StyleUnderline"/>
        </w:rPr>
        <w:t xml:space="preserve">ow that the </w:t>
      </w:r>
      <w:r w:rsidRPr="002A59D1">
        <w:rPr>
          <w:rStyle w:val="Emphasis"/>
          <w:highlight w:val="green"/>
        </w:rPr>
        <w:t>advances into space</w:t>
      </w:r>
      <w:r w:rsidRPr="002727CC">
        <w:rPr>
          <w:rStyle w:val="StyleUnderline"/>
        </w:rPr>
        <w:t xml:space="preserve"> may only </w:t>
      </w:r>
      <w:r w:rsidRPr="002A59D1">
        <w:rPr>
          <w:rStyle w:val="Emphasis"/>
          <w:highlight w:val="green"/>
        </w:rPr>
        <w:t>mean</w:t>
      </w:r>
      <w:r w:rsidRPr="002A59D1">
        <w:rPr>
          <w:rStyle w:val="StyleUnderline"/>
          <w:highlight w:val="green"/>
        </w:rPr>
        <w:t xml:space="preserve"> </w:t>
      </w:r>
      <w:r w:rsidRPr="002727CC">
        <w:rPr>
          <w:rStyle w:val="StyleUnderline"/>
        </w:rPr>
        <w:t xml:space="preserve">adding </w:t>
      </w:r>
      <w:r w:rsidRPr="002A59D1">
        <w:rPr>
          <w:rStyle w:val="Emphasis"/>
          <w:highlight w:val="green"/>
          <w:bdr w:val="single" w:sz="18" w:space="0" w:color="auto"/>
        </w:rPr>
        <w:t>a new dimension to warfare</w:t>
      </w:r>
      <w:r w:rsidRPr="002727CC">
        <w:rPr>
          <w:rStyle w:val="StyleUnderline"/>
        </w:rPr>
        <w:t>. If, however, we proceed along the orderly course of full cooperation we shall, by the very fact of cooperation, make the most substantial contribution toward perfecting peace.6</w:t>
      </w:r>
      <w:r w:rsidRPr="002A59D1">
        <w:rPr>
          <w:sz w:val="16"/>
        </w:rPr>
        <w:t xml:space="preserve"> The agreement contained in Article IV of the Outer Space Treaty reflects an agreement between the US and the USSR, as obligations restricting their freedom of action. Why would a state intentionally place a restriction on itself? </w:t>
      </w:r>
      <w:r w:rsidRPr="002727CC">
        <w:rPr>
          <w:rStyle w:val="StyleUnderline"/>
        </w:rPr>
        <w:t xml:space="preserve">Isn’t it better to merely keep outer space as unregulated as possible? Since there were only two states then capable of venturing into outer space, why did either state agree to rules governing its actions? It may seem counterintuitive, but the deeper rationale behind </w:t>
      </w:r>
      <w:r w:rsidRPr="002A59D1">
        <w:rPr>
          <w:rStyle w:val="Emphasis"/>
          <w:highlight w:val="green"/>
        </w:rPr>
        <w:t>security arrangements</w:t>
      </w:r>
      <w:r w:rsidRPr="002727CC">
        <w:rPr>
          <w:rStyle w:val="StyleUnderline"/>
        </w:rPr>
        <w:t xml:space="preserve"> like this is that the parties actually </w:t>
      </w:r>
      <w:r w:rsidRPr="002A59D1">
        <w:rPr>
          <w:rStyle w:val="Emphasis"/>
          <w:highlight w:val="green"/>
        </w:rPr>
        <w:t>benefit</w:t>
      </w:r>
      <w:r w:rsidRPr="002727CC">
        <w:rPr>
          <w:rStyle w:val="StyleUnderline"/>
        </w:rPr>
        <w:t xml:space="preserve"> in the long-term </w:t>
      </w:r>
      <w:r w:rsidRPr="002A59D1">
        <w:rPr>
          <w:rStyle w:val="Emphasis"/>
          <w:highlight w:val="green"/>
          <w:bdr w:val="single" w:sz="18" w:space="0" w:color="auto"/>
        </w:rPr>
        <w:t>from placing mutual restrictions on their behavior.</w:t>
      </w:r>
      <w:r w:rsidRPr="002727CC">
        <w:rPr>
          <w:rStyle w:val="StyleUnderline"/>
        </w:rPr>
        <w:t xml:space="preserve"> Agreeing to restrict your freedom of action has deep links to the usefulness or utility of law itself</w:t>
      </w:r>
      <w:r w:rsidRPr="002A59D1">
        <w:rPr>
          <w:sz w:val="16"/>
        </w:rPr>
        <w:t xml:space="preserve">. Consider driving a car: in order to get a license, you agree to observe certain rules, and the license signals your obligation to obey these rules. However, sometimes adhering to those rules is not only inconvenient (such as stopping at stop signs when there’s nobody else at the intersection), it is also against your short term-interests (you have an appointment or will otherwise suffer from observing the rules.) However, agreeing to operate within a system where your freedoms are sometimes restricted can have the effect of actually increasing your freedom over the long term. Wouldn’t you rather live in a state where traffic laws exist, and other drivers agree to observe them? Isn’t that system preferable to living in a state without traffic rules? Indeed, a system with traffic rules increases not just freedom in general, but overall safety and orderliness. </w:t>
      </w:r>
      <w:r w:rsidRPr="002A59D1">
        <w:rPr>
          <w:rStyle w:val="StyleUnderline"/>
        </w:rPr>
        <w:t>Consequently, because the system with rules is preferable to the system without rules, your willingness to use the roads allows you to travel with greater security and ease. You are better assured of the likelihood that you will get to your intended destination without some other driver crashing into you. Knowing that safe travel is likely, you are more willing to take trips more often, and to farther destinations. Your freedom is actually increased over the long term because you are willing to suffer temporary, short-term restrictions such as inconvenient</w:t>
      </w:r>
      <w:r w:rsidRPr="002727CC">
        <w:rPr>
          <w:rStyle w:val="StyleUnderline"/>
        </w:rPr>
        <w:t xml:space="preserve"> red lights. Long-term rationality warrants adherence to efficient systems of law. </w:t>
      </w:r>
      <w:r w:rsidRPr="002A59D1">
        <w:rPr>
          <w:rStyle w:val="Emphasis"/>
          <w:highlight w:val="green"/>
        </w:rPr>
        <w:t>Correctly-balanced rules help increase</w:t>
      </w:r>
      <w:r w:rsidRPr="002727CC">
        <w:rPr>
          <w:rStyle w:val="StyleUnderline"/>
        </w:rPr>
        <w:t xml:space="preserve"> long-term benefits (like </w:t>
      </w:r>
      <w:r w:rsidRPr="002A59D1">
        <w:rPr>
          <w:rStyle w:val="Emphasis"/>
          <w:highlight w:val="green"/>
          <w:bdr w:val="single" w:sz="18" w:space="0" w:color="auto"/>
        </w:rPr>
        <w:t>safety and security</w:t>
      </w:r>
      <w:r w:rsidRPr="002727CC">
        <w:rPr>
          <w:rStyle w:val="StyleUnderline"/>
        </w:rPr>
        <w:t xml:space="preserve">) that would otherwise be unattainable without a system of rules. It is </w:t>
      </w:r>
      <w:r w:rsidRPr="002A59D1">
        <w:rPr>
          <w:rStyle w:val="Emphasis"/>
          <w:highlight w:val="green"/>
        </w:rPr>
        <w:t>this rationale</w:t>
      </w:r>
      <w:r w:rsidRPr="002A59D1">
        <w:rPr>
          <w:rStyle w:val="Emphasis"/>
        </w:rPr>
        <w:t xml:space="preserve"> </w:t>
      </w:r>
      <w:r w:rsidRPr="002727CC">
        <w:rPr>
          <w:rStyle w:val="StyleUnderline"/>
        </w:rPr>
        <w:t xml:space="preserve">that also </w:t>
      </w:r>
      <w:r w:rsidRPr="002A59D1">
        <w:rPr>
          <w:rStyle w:val="Emphasis"/>
          <w:highlight w:val="green"/>
        </w:rPr>
        <w:t>underpins</w:t>
      </w:r>
      <w:r w:rsidRPr="002A59D1">
        <w:rPr>
          <w:rStyle w:val="StyleUnderline"/>
          <w:highlight w:val="green"/>
        </w:rPr>
        <w:t xml:space="preserve"> </w:t>
      </w:r>
      <w:r w:rsidRPr="002A59D1">
        <w:rPr>
          <w:rStyle w:val="Emphasis"/>
          <w:highlight w:val="green"/>
          <w:bdr w:val="single" w:sz="18" w:space="0" w:color="auto"/>
        </w:rPr>
        <w:t>international treaty-making</w:t>
      </w:r>
      <w:r w:rsidRPr="002727CC">
        <w:rPr>
          <w:rStyle w:val="StyleUnderline"/>
        </w:rPr>
        <w:t xml:space="preserve">. Today, the current </w:t>
      </w:r>
      <w:r w:rsidRPr="002A59D1">
        <w:rPr>
          <w:rStyle w:val="Emphasis"/>
          <w:highlight w:val="green"/>
        </w:rPr>
        <w:t>absence of nuclear weapons or</w:t>
      </w:r>
      <w:r w:rsidRPr="002727CC">
        <w:rPr>
          <w:rStyle w:val="StyleUnderline"/>
        </w:rPr>
        <w:t xml:space="preserve"> other </w:t>
      </w:r>
      <w:r w:rsidRPr="002A59D1">
        <w:rPr>
          <w:rStyle w:val="Emphasis"/>
          <w:highlight w:val="green"/>
        </w:rPr>
        <w:t>w</w:t>
      </w:r>
      <w:r w:rsidRPr="002727CC">
        <w:rPr>
          <w:rStyle w:val="StyleUnderline"/>
        </w:rPr>
        <w:t xml:space="preserve">eapons of </w:t>
      </w:r>
      <w:r w:rsidRPr="002A59D1">
        <w:rPr>
          <w:rStyle w:val="Emphasis"/>
          <w:highlight w:val="green"/>
        </w:rPr>
        <w:t>m</w:t>
      </w:r>
      <w:r w:rsidRPr="002727CC">
        <w:rPr>
          <w:rStyle w:val="StyleUnderline"/>
        </w:rPr>
        <w:t xml:space="preserve">ass </w:t>
      </w:r>
      <w:r w:rsidRPr="002A59D1">
        <w:rPr>
          <w:rStyle w:val="Emphasis"/>
          <w:highlight w:val="green"/>
        </w:rPr>
        <w:t>d</w:t>
      </w:r>
      <w:r w:rsidRPr="002727CC">
        <w:rPr>
          <w:rStyle w:val="StyleUnderline"/>
        </w:rPr>
        <w:t xml:space="preserve">estruction </w:t>
      </w:r>
      <w:r w:rsidRPr="002A59D1">
        <w:rPr>
          <w:rStyle w:val="Emphasis"/>
          <w:highlight w:val="green"/>
        </w:rPr>
        <w:t>in</w:t>
      </w:r>
      <w:r w:rsidRPr="002727CC">
        <w:rPr>
          <w:rStyle w:val="StyleUnderline"/>
        </w:rPr>
        <w:t xml:space="preserve"> outer </w:t>
      </w:r>
      <w:r w:rsidRPr="002A59D1">
        <w:rPr>
          <w:rStyle w:val="Emphasis"/>
          <w:highlight w:val="green"/>
        </w:rPr>
        <w:t>space attests to</w:t>
      </w:r>
      <w:r w:rsidRPr="002727CC">
        <w:rPr>
          <w:rStyle w:val="StyleUnderline"/>
        </w:rPr>
        <w:t xml:space="preserve"> the </w:t>
      </w:r>
      <w:r w:rsidRPr="002A59D1">
        <w:rPr>
          <w:rStyle w:val="Emphasis"/>
          <w:highlight w:val="green"/>
        </w:rPr>
        <w:t>bargain struck in the O</w:t>
      </w:r>
      <w:r w:rsidRPr="002727CC">
        <w:rPr>
          <w:rStyle w:val="StyleUnderline"/>
        </w:rPr>
        <w:t xml:space="preserve">uter </w:t>
      </w:r>
      <w:r w:rsidRPr="002A59D1">
        <w:rPr>
          <w:rStyle w:val="Emphasis"/>
          <w:highlight w:val="green"/>
        </w:rPr>
        <w:t>S</w:t>
      </w:r>
      <w:r w:rsidRPr="002727CC">
        <w:rPr>
          <w:rStyle w:val="StyleUnderline"/>
        </w:rPr>
        <w:t xml:space="preserve">pace </w:t>
      </w:r>
      <w:r w:rsidRPr="002A59D1">
        <w:rPr>
          <w:rStyle w:val="Emphasis"/>
          <w:highlight w:val="green"/>
        </w:rPr>
        <w:t>T</w:t>
      </w:r>
      <w:r w:rsidRPr="002727CC">
        <w:rPr>
          <w:rStyle w:val="StyleUnderline"/>
        </w:rPr>
        <w:t xml:space="preserve">reaty </w:t>
      </w:r>
      <w:r w:rsidRPr="002A59D1">
        <w:rPr>
          <w:rStyle w:val="Emphasis"/>
          <w:highlight w:val="green"/>
        </w:rPr>
        <w:t>being</w:t>
      </w:r>
      <w:r w:rsidRPr="002727CC">
        <w:rPr>
          <w:rStyle w:val="StyleUnderline"/>
        </w:rPr>
        <w:t xml:space="preserve"> a </w:t>
      </w:r>
      <w:r w:rsidRPr="002A59D1">
        <w:rPr>
          <w:rStyle w:val="Emphasis"/>
          <w:highlight w:val="green"/>
        </w:rPr>
        <w:t>successful</w:t>
      </w:r>
      <w:r w:rsidRPr="002727CC">
        <w:rPr>
          <w:rStyle w:val="StyleUnderline"/>
        </w:rPr>
        <w:t xml:space="preserve"> one, where security (and the liberty and freedom possible with security) were furthered by the mutual exchange of restrictions that states placed upon themselves. The </w:t>
      </w:r>
      <w:r w:rsidRPr="002A59D1">
        <w:rPr>
          <w:rStyle w:val="StyleUnderline"/>
        </w:rPr>
        <w:t xml:space="preserve">more than </w:t>
      </w:r>
      <w:r w:rsidRPr="002A59D1">
        <w:rPr>
          <w:rStyle w:val="Emphasis"/>
          <w:highlight w:val="green"/>
        </w:rPr>
        <w:t>50 years of peaceful</w:t>
      </w:r>
      <w:r w:rsidRPr="002727CC">
        <w:rPr>
          <w:rStyle w:val="StyleUnderline"/>
        </w:rPr>
        <w:t xml:space="preserve"> </w:t>
      </w:r>
      <w:r w:rsidRPr="002A59D1">
        <w:rPr>
          <w:rStyle w:val="Emphasis"/>
          <w:highlight w:val="green"/>
        </w:rPr>
        <w:t>uses of</w:t>
      </w:r>
      <w:r w:rsidRPr="002727CC">
        <w:rPr>
          <w:rStyle w:val="StyleUnderline"/>
        </w:rPr>
        <w:t xml:space="preserve"> outer </w:t>
      </w:r>
      <w:r w:rsidRPr="002A59D1">
        <w:rPr>
          <w:rStyle w:val="Emphasis"/>
          <w:highlight w:val="green"/>
        </w:rPr>
        <w:t>space</w:t>
      </w:r>
      <w:r w:rsidRPr="002727CC">
        <w:rPr>
          <w:rStyle w:val="StyleUnderline"/>
        </w:rPr>
        <w:t xml:space="preserve">, </w:t>
      </w:r>
      <w:r w:rsidRPr="002A59D1">
        <w:rPr>
          <w:rStyle w:val="Emphasis"/>
          <w:highlight w:val="green"/>
          <w:bdr w:val="single" w:sz="18" w:space="0" w:color="auto"/>
        </w:rPr>
        <w:t>including cooperation between states who remain rivals</w:t>
      </w:r>
      <w:r w:rsidRPr="002727CC">
        <w:rPr>
          <w:rStyle w:val="StyleUnderline"/>
        </w:rPr>
        <w:t xml:space="preserve"> else</w:t>
      </w:r>
      <w:r w:rsidRPr="002A59D1">
        <w:rPr>
          <w:rStyle w:val="StyleUnderline"/>
        </w:rPr>
        <w:t>where, are the rich long-term gains resulting from the Outer Space Treaty.</w:t>
      </w:r>
    </w:p>
    <w:p w14:paraId="43E653E5" w14:textId="77777777" w:rsidR="00D66E23" w:rsidRDefault="00D66E23" w:rsidP="00D66E23">
      <w:pPr>
        <w:pStyle w:val="Heading4"/>
      </w:pPr>
      <w:r>
        <w:t xml:space="preserve">Space War cause </w:t>
      </w:r>
      <w:r>
        <w:rPr>
          <w:u w:val="single"/>
        </w:rPr>
        <w:t>Nuclear War</w:t>
      </w:r>
      <w:r>
        <w:t>.</w:t>
      </w:r>
    </w:p>
    <w:p w14:paraId="762D59AC" w14:textId="77777777" w:rsidR="00D66E23" w:rsidRPr="00B0356E" w:rsidRDefault="00D66E23" w:rsidP="00D66E23">
      <w:r w:rsidRPr="001804FB">
        <w:rPr>
          <w:rStyle w:val="Style13ptBold"/>
        </w:rPr>
        <w:t>Gallagher 15</w:t>
      </w:r>
      <w:r>
        <w:t xml:space="preserve"> “</w:t>
      </w:r>
      <w:r w:rsidRPr="00D0048E">
        <w:t>Antisatellite warfare without nuclear risk: A mirage</w:t>
      </w:r>
      <w:r>
        <w:t xml:space="preserve">” </w:t>
      </w:r>
      <w:hyperlink r:id="rId17" w:history="1">
        <w:r w:rsidRPr="00FC542F">
          <w:rPr>
            <w:rStyle w:val="Hyperlink"/>
          </w:rPr>
          <w:t>http://thebulletin.org/space-weapons-and-risk-nuclear-exchanges8346</w:t>
        </w:r>
      </w:hyperlink>
      <w:r>
        <w:rPr>
          <w:rStyle w:val="Hyperlink"/>
        </w:rPr>
        <w:t xml:space="preserve"> (</w:t>
      </w:r>
      <w:r w:rsidRPr="00D0048E">
        <w:t xml:space="preserve">interim director of the Center for International and Security Studies in Maryland, previous Executive Director of the Clinton </w:t>
      </w:r>
      <w:proofErr w:type="gramStart"/>
      <w:r w:rsidRPr="00D0048E">
        <w:t>Administration’s  CTBT</w:t>
      </w:r>
      <w:proofErr w:type="gramEnd"/>
      <w:r w:rsidRPr="00D0048E">
        <w:t xml:space="preserve"> Treaty Committee, an arms control specialist at the State Dept., and a faculty member at Wesleyan</w:t>
      </w:r>
      <w:r>
        <w:t xml:space="preserve">)//Elmer </w:t>
      </w:r>
    </w:p>
    <w:p w14:paraId="44D60163" w14:textId="77777777" w:rsidR="00D66E23" w:rsidRPr="00E23CB3" w:rsidRDefault="00D66E23" w:rsidP="00D66E23">
      <w:pPr>
        <w:rPr>
          <w:sz w:val="16"/>
        </w:rPr>
      </w:pPr>
      <w:r w:rsidRPr="00F53651">
        <w:rPr>
          <w:rStyle w:val="StyleUnderline"/>
        </w:rPr>
        <w:t xml:space="preserve">In recent decades, however, </w:t>
      </w:r>
      <w:r w:rsidRPr="001B3DF7">
        <w:rPr>
          <w:rStyle w:val="Emphasis"/>
          <w:highlight w:val="green"/>
        </w:rPr>
        <w:t>as space-based</w:t>
      </w:r>
      <w:r w:rsidRPr="00F53651">
        <w:rPr>
          <w:rStyle w:val="StyleUnderline"/>
        </w:rPr>
        <w:t xml:space="preserve"> reconnaissance, communication, and targeting </w:t>
      </w:r>
      <w:r w:rsidRPr="001B3DF7">
        <w:rPr>
          <w:rStyle w:val="Emphasis"/>
          <w:highlight w:val="green"/>
        </w:rPr>
        <w:t>capabilities</w:t>
      </w:r>
      <w:r w:rsidRPr="00F53651">
        <w:rPr>
          <w:rStyle w:val="StyleUnderline"/>
        </w:rPr>
        <w:t xml:space="preserve"> </w:t>
      </w:r>
      <w:r w:rsidRPr="001B3DF7">
        <w:rPr>
          <w:rStyle w:val="Emphasis"/>
          <w:highlight w:val="green"/>
          <w:bdr w:val="single" w:sz="18" w:space="0" w:color="auto"/>
        </w:rPr>
        <w:t>have become integral</w:t>
      </w:r>
      <w:r w:rsidRPr="00F53651">
        <w:rPr>
          <w:rStyle w:val="StyleUnderline"/>
        </w:rPr>
        <w:t xml:space="preserve"> </w:t>
      </w:r>
      <w:r w:rsidRPr="001B3DF7">
        <w:rPr>
          <w:rStyle w:val="Emphasis"/>
          <w:highlight w:val="green"/>
        </w:rPr>
        <w:t>elements of modern military operations</w:t>
      </w:r>
      <w:r w:rsidRPr="00F53651">
        <w:rPr>
          <w:rStyle w:val="StyleUnderline"/>
        </w:rPr>
        <w:t xml:space="preserve">, strategists and policy makers have </w:t>
      </w:r>
      <w:r w:rsidRPr="001B3DF7">
        <w:rPr>
          <w:rStyle w:val="Emphasis"/>
          <w:highlight w:val="green"/>
        </w:rPr>
        <w:t>explored whether</w:t>
      </w:r>
      <w:r w:rsidRPr="00F53651">
        <w:rPr>
          <w:rStyle w:val="StyleUnderline"/>
        </w:rPr>
        <w:t xml:space="preserve"> carrying out </w:t>
      </w:r>
      <w:r w:rsidRPr="001B3DF7">
        <w:rPr>
          <w:rStyle w:val="Emphasis"/>
          <w:highlight w:val="green"/>
        </w:rPr>
        <w:t>antisatellite attacks</w:t>
      </w:r>
      <w:r w:rsidRPr="00F53651">
        <w:rPr>
          <w:rStyle w:val="StyleUnderline"/>
        </w:rPr>
        <w:t xml:space="preserve"> </w:t>
      </w:r>
      <w:r w:rsidRPr="001B3DF7">
        <w:rPr>
          <w:rStyle w:val="Emphasis"/>
          <w:highlight w:val="green"/>
        </w:rPr>
        <w:t>could confer</w:t>
      </w:r>
      <w:r w:rsidRPr="00F53651">
        <w:rPr>
          <w:rStyle w:val="StyleUnderline"/>
        </w:rPr>
        <w:t xml:space="preserve"> major </w:t>
      </w:r>
      <w:r w:rsidRPr="001B3DF7">
        <w:rPr>
          <w:rStyle w:val="Emphasis"/>
          <w:highlight w:val="green"/>
        </w:rPr>
        <w:t xml:space="preserve">military advantages without </w:t>
      </w:r>
      <w:r w:rsidRPr="001B3DF7">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practice, </w:t>
      </w:r>
      <w:r w:rsidRPr="001B3DF7">
        <w:rPr>
          <w:rStyle w:val="Emphasis"/>
          <w:highlight w:val="green"/>
          <w:bdr w:val="single" w:sz="18" w:space="0" w:color="auto"/>
        </w:rPr>
        <w:t>it is almost certainly 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7B43B7">
        <w:rPr>
          <w:rStyle w:val="Emphasis"/>
          <w:highlight w:val="green"/>
        </w:rPr>
        <w:t>the U</w:t>
      </w:r>
      <w:r w:rsidRPr="00F53651">
        <w:rPr>
          <w:rStyle w:val="StyleUnderline"/>
        </w:rPr>
        <w:t xml:space="preserve">nited </w:t>
      </w:r>
      <w:r w:rsidRPr="007B43B7">
        <w:rPr>
          <w:rStyle w:val="Emphasis"/>
          <w:highlight w:val="green"/>
        </w:rPr>
        <w:t>S</w:t>
      </w:r>
      <w:r w:rsidRPr="00F53651">
        <w:rPr>
          <w:rStyle w:val="StyleUnderline"/>
        </w:rPr>
        <w:t xml:space="preserve">tates, </w:t>
      </w:r>
      <w:r w:rsidRPr="007B43B7">
        <w:rPr>
          <w:rStyle w:val="Emphasis"/>
          <w:highlight w:val="green"/>
        </w:rPr>
        <w:t>Russia</w:t>
      </w:r>
      <w:r w:rsidRPr="00F53651">
        <w:rPr>
          <w:rStyle w:val="StyleUnderline"/>
        </w:rPr>
        <w:t xml:space="preserve">, and </w:t>
      </w:r>
      <w:r w:rsidRPr="007B43B7">
        <w:rPr>
          <w:rStyle w:val="Emphasis"/>
          <w:highlight w:val="green"/>
        </w:rPr>
        <w:t>China</w:t>
      </w:r>
      <w:r w:rsidRPr="00F53651">
        <w:rPr>
          <w:rStyle w:val="StyleUnderline"/>
        </w:rPr>
        <w:t xml:space="preserve"> </w:t>
      </w:r>
      <w:r w:rsidRPr="007B43B7">
        <w:rPr>
          <w:rStyle w:val="Emphasis"/>
          <w:highlight w:val="green"/>
        </w:rPr>
        <w:t>have</w:t>
      </w:r>
      <w:r w:rsidRPr="00F53651">
        <w:rPr>
          <w:rStyle w:val="StyleUnderline"/>
        </w:rPr>
        <w:t xml:space="preserve"> all tested advanced </w:t>
      </w:r>
      <w:r w:rsidRPr="007B43B7">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7B43B7">
        <w:rPr>
          <w:rStyle w:val="Emphasis"/>
          <w:highlight w:val="green"/>
        </w:rPr>
        <w:t>Because the U</w:t>
      </w:r>
      <w:r w:rsidRPr="00F53651">
        <w:rPr>
          <w:rStyle w:val="StyleUnderline"/>
        </w:rPr>
        <w:t xml:space="preserve">nited </w:t>
      </w:r>
      <w:r w:rsidRPr="007B43B7">
        <w:rPr>
          <w:rStyle w:val="Emphasis"/>
          <w:highlight w:val="green"/>
        </w:rPr>
        <w:t>S</w:t>
      </w:r>
      <w:r w:rsidRPr="00F53651">
        <w:rPr>
          <w:rStyle w:val="StyleUnderline"/>
        </w:rPr>
        <w:t xml:space="preserve">tates </w:t>
      </w:r>
      <w:r w:rsidRPr="007B43B7">
        <w:rPr>
          <w:rStyle w:val="Emphasis"/>
          <w:highlight w:val="green"/>
        </w:rPr>
        <w:t>depends heavily on space</w:t>
      </w:r>
      <w:r w:rsidRPr="00F53651">
        <w:rPr>
          <w:rStyle w:val="StyleUnderline"/>
        </w:rPr>
        <w:t xml:space="preserve"> </w:t>
      </w:r>
      <w:r w:rsidRPr="007B43B7">
        <w:rPr>
          <w:rStyle w:val="Emphasis"/>
          <w:highlight w:val="green"/>
        </w:rPr>
        <w:t>for</w:t>
      </w:r>
      <w:r w:rsidRPr="00F53651">
        <w:rPr>
          <w:rStyle w:val="StyleUnderline"/>
        </w:rPr>
        <w:t xml:space="preserve"> its terrestrial </w:t>
      </w:r>
      <w:r w:rsidRPr="007B43B7">
        <w:rPr>
          <w:rStyle w:val="Emphasis"/>
          <w:highlight w:val="green"/>
        </w:rPr>
        <w:t>military superiority</w:t>
      </w:r>
      <w:r w:rsidRPr="00F53651">
        <w:rPr>
          <w:rStyle w:val="StyleUnderline"/>
        </w:rPr>
        <w:t xml:space="preserve">, some US strategists have predicted that potential </w:t>
      </w:r>
      <w:r w:rsidRPr="007B43B7">
        <w:rPr>
          <w:rStyle w:val="Emphasis"/>
          <w:highlight w:val="green"/>
        </w:rPr>
        <w:t>adversaries</w:t>
      </w:r>
      <w:r w:rsidRPr="00F53651">
        <w:rPr>
          <w:rStyle w:val="StyleUnderline"/>
        </w:rPr>
        <w:t xml:space="preserve"> </w:t>
      </w:r>
      <w:r w:rsidRPr="007B43B7">
        <w:rPr>
          <w:rStyle w:val="Emphasis"/>
          <w:highlight w:val="green"/>
        </w:rPr>
        <w:t xml:space="preserve">will try to neutralize US advantages </w:t>
      </w:r>
      <w:r w:rsidRPr="007B43B7">
        <w:rPr>
          <w:rStyle w:val="Emphasis"/>
          <w:highlight w:val="green"/>
          <w:bdr w:val="single" w:sz="18" w:space="0" w:color="auto"/>
        </w:rPr>
        <w:t>by attacking satellites</w:t>
      </w:r>
      <w:r w:rsidRPr="00F53651">
        <w:rPr>
          <w:rStyle w:val="StyleUnderline"/>
        </w:rPr>
        <w:t>.</w:t>
      </w:r>
      <w:r w:rsidRPr="00E23CB3">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7B43B7">
        <w:rPr>
          <w:rStyle w:val="Emphasis"/>
          <w:highlight w:val="green"/>
        </w:rPr>
        <w:t>. If any nation</w:t>
      </w:r>
      <w:r w:rsidRPr="00F53651">
        <w:rPr>
          <w:rStyle w:val="StyleUnderline"/>
        </w:rPr>
        <w:t xml:space="preserve">, for whatever reason, </w:t>
      </w:r>
      <w:r w:rsidRPr="007B43B7">
        <w:rPr>
          <w:rStyle w:val="Emphasis"/>
          <w:highlight w:val="green"/>
        </w:rPr>
        <w:t>launched an attack on</w:t>
      </w:r>
      <w:r w:rsidRPr="00F53651">
        <w:rPr>
          <w:rStyle w:val="StyleUnderline"/>
        </w:rPr>
        <w:t xml:space="preserve"> a second nation's </w:t>
      </w:r>
      <w:r w:rsidRPr="007B43B7">
        <w:rPr>
          <w:rStyle w:val="Emphasis"/>
          <w:highlight w:val="green"/>
        </w:rPr>
        <w:t>satellites</w:t>
      </w:r>
      <w:r w:rsidRPr="00F53651">
        <w:rPr>
          <w:rStyle w:val="StyleUnderline"/>
        </w:rPr>
        <w:t xml:space="preserve">, </w:t>
      </w:r>
      <w:r w:rsidRPr="007B43B7">
        <w:rPr>
          <w:rStyle w:val="Emphasis"/>
          <w:highlight w:val="green"/>
        </w:rPr>
        <w:t>nuclear retaliation</w:t>
      </w:r>
      <w:r w:rsidRPr="00F53651">
        <w:rPr>
          <w:rStyle w:val="StyleUnderline"/>
        </w:rPr>
        <w:t xml:space="preserve"> against terrestrial targets </w:t>
      </w:r>
      <w:r w:rsidRPr="007B43B7">
        <w:rPr>
          <w:rStyle w:val="Emphasis"/>
          <w:highlight w:val="green"/>
        </w:rPr>
        <w:t>would be</w:t>
      </w:r>
      <w:r w:rsidRPr="00F53651">
        <w:rPr>
          <w:rStyle w:val="StyleUnderline"/>
        </w:rPr>
        <w:t xml:space="preserve"> an </w:t>
      </w:r>
      <w:r w:rsidRPr="007B43B7">
        <w:rPr>
          <w:rStyle w:val="Emphasis"/>
          <w:highlight w:val="green"/>
        </w:rPr>
        <w:t>irrational</w:t>
      </w:r>
      <w:r w:rsidRPr="00F53651">
        <w:rPr>
          <w:rStyle w:val="StyleUnderline"/>
        </w:rPr>
        <w:t xml:space="preserve"> response.</w:t>
      </w:r>
      <w:r w:rsidRPr="00E23CB3">
        <w:rPr>
          <w:sz w:val="16"/>
        </w:rPr>
        <w:t xml:space="preserve"> </w:t>
      </w:r>
      <w:r w:rsidRPr="007B43B7">
        <w:rPr>
          <w:rStyle w:val="Emphasis"/>
          <w:highlight w:val="green"/>
        </w:rPr>
        <w:t>But powerful countries</w:t>
      </w:r>
      <w:r w:rsidRPr="00F53651">
        <w:rPr>
          <w:rStyle w:val="StyleUnderline"/>
        </w:rPr>
        <w:t xml:space="preserve"> do sometimes </w:t>
      </w:r>
      <w:r w:rsidRPr="007B43B7">
        <w:rPr>
          <w:rStyle w:val="Emphasis"/>
          <w:highlight w:val="green"/>
        </w:rPr>
        <w:t>respond irrationally when attacked</w:t>
      </w:r>
      <w:r w:rsidRPr="00F53651">
        <w:rPr>
          <w:rStyle w:val="StyleUnderline"/>
        </w:rPr>
        <w:t xml:space="preserve">. Moreover, disproportionate retaliation following a deliberate antisatellite attack is not the only way in which </w:t>
      </w:r>
      <w:r w:rsidRPr="007B43B7">
        <w:rPr>
          <w:rStyle w:val="Emphasis"/>
          <w:highlight w:val="green"/>
        </w:rPr>
        <w:t xml:space="preserve">antisatellite weapons </w:t>
      </w:r>
      <w:r w:rsidRPr="007B43B7">
        <w:rPr>
          <w:rStyle w:val="Emphasis"/>
          <w:highlight w:val="green"/>
          <w:bdr w:val="single" w:sz="18" w:space="0" w:color="auto"/>
        </w:rPr>
        <w:t>could contribute to nuclear war</w:t>
      </w:r>
      <w:r w:rsidRPr="007B43B7">
        <w:rPr>
          <w:rStyle w:val="Emphasis"/>
          <w:highlight w:val="green"/>
        </w:rPr>
        <w:t>.</w:t>
      </w:r>
      <w:r w:rsidRPr="00F53651">
        <w:rPr>
          <w:rStyle w:val="StyleUnderline"/>
        </w:rPr>
        <w:t xml:space="preserve"> It is not even the likeliest way. As was clearly understood by the countries that negotiated the Outer Space Treaty, crisis management would become more difficult, and the risk of inadvertent </w:t>
      </w:r>
      <w:r w:rsidRPr="007B43B7">
        <w:rPr>
          <w:rStyle w:val="Emphasis"/>
          <w:highlight w:val="green"/>
        </w:rPr>
        <w:t>deterrence failure would increase</w:t>
      </w:r>
      <w:r w:rsidRPr="00F53651">
        <w:rPr>
          <w:rStyle w:val="StyleUnderline"/>
        </w:rPr>
        <w:t>, if satellites used for reconnaissance and communication were disabled or destroyed</w:t>
      </w:r>
      <w:r w:rsidRPr="00E23CB3">
        <w:rPr>
          <w:sz w:val="16"/>
        </w:rPr>
        <w:t xml:space="preserve">. But even if the norm against attacking another country’s satellites is never broken, developing and testing antisatellite weapons still increase the risk of nuclear war. </w:t>
      </w:r>
      <w:r w:rsidRPr="00E23CB3">
        <w:rPr>
          <w:rStyle w:val="Emphasis"/>
          <w:highlight w:val="green"/>
        </w:rPr>
        <w:t>If</w:t>
      </w:r>
      <w:r w:rsidRPr="00F53651">
        <w:rPr>
          <w:rStyle w:val="StyleUnderline"/>
        </w:rPr>
        <w:t xml:space="preserve">, for instance, </w:t>
      </w:r>
      <w:r w:rsidRPr="00E23CB3">
        <w:rPr>
          <w:rStyle w:val="Emphasis"/>
          <w:highlight w:val="green"/>
        </w:rPr>
        <w:t>US</w:t>
      </w:r>
      <w:r w:rsidRPr="00F53651">
        <w:rPr>
          <w:rStyle w:val="StyleUnderline"/>
        </w:rPr>
        <w:t xml:space="preserve"> military </w:t>
      </w:r>
      <w:r w:rsidRPr="00E23CB3">
        <w:rPr>
          <w:rStyle w:val="Emphasis"/>
          <w:highlight w:val="green"/>
        </w:rPr>
        <w:t>leaders</w:t>
      </w:r>
      <w:r w:rsidRPr="00F53651">
        <w:rPr>
          <w:rStyle w:val="StyleUnderline"/>
        </w:rPr>
        <w:t xml:space="preserve"> </w:t>
      </w:r>
      <w:r w:rsidRPr="00E23CB3">
        <w:rPr>
          <w:rStyle w:val="Emphasis"/>
          <w:highlight w:val="green"/>
        </w:rPr>
        <w:t>became</w:t>
      </w:r>
      <w:r w:rsidRPr="00F53651">
        <w:rPr>
          <w:rStyle w:val="StyleUnderline"/>
        </w:rPr>
        <w:t xml:space="preserve"> seriously </w:t>
      </w:r>
      <w:r w:rsidRPr="00E23CB3">
        <w:rPr>
          <w:rStyle w:val="Emphasis"/>
          <w:highlight w:val="green"/>
        </w:rPr>
        <w:t>concerned that China or Russia were preparing an antisatellite attack, pressure could build for a pre-emptive attack</w:t>
      </w:r>
      <w:r w:rsidRPr="00F53651">
        <w:rPr>
          <w:rStyle w:val="StyleUnderline"/>
        </w:rPr>
        <w:t xml:space="preserve"> against Chinese or Russian strategic forces. Should a satellite be struck by a piece of space debris during a crisis or a low-level terrestrial conflict, leaders </w:t>
      </w:r>
      <w:r w:rsidRPr="00E23CB3">
        <w:rPr>
          <w:rStyle w:val="StyleUnderline"/>
          <w:b/>
          <w:bCs/>
        </w:rPr>
        <w:t>might mistakenly assume that a space war had begun and retaliate before they knew what had actually happened.</w:t>
      </w:r>
      <w:r w:rsidRPr="00F53651">
        <w:rPr>
          <w:rStyle w:val="StyleUnderline"/>
        </w:rPr>
        <w:t xml:space="preserve"> Such scenarios may seem improbable, but they are no more implausible than the scenarios that are used to justify the development and use of antisatellite weapons</w:t>
      </w:r>
      <w:r w:rsidRPr="00E23CB3">
        <w:rPr>
          <w:sz w:val="16"/>
        </w:rPr>
        <w:t>.</w:t>
      </w:r>
    </w:p>
    <w:p w14:paraId="2FBD6EDF" w14:textId="77777777" w:rsidR="00D66E23" w:rsidRDefault="00D66E23" w:rsidP="00D66E23">
      <w:pPr>
        <w:pStyle w:val="Heading4"/>
      </w:pPr>
      <w:r>
        <w:t xml:space="preserve">Nuke war causes extinction AND outweighs </w:t>
      </w:r>
      <w:r w:rsidRPr="00C339DB">
        <w:rPr>
          <w:u w:val="single"/>
        </w:rPr>
        <w:t>other</w:t>
      </w:r>
      <w:r>
        <w:t xml:space="preserve"> existential risks</w:t>
      </w:r>
    </w:p>
    <w:p w14:paraId="11531AC9" w14:textId="77777777" w:rsidR="00D66E23" w:rsidRPr="00E530E8" w:rsidRDefault="00D66E23" w:rsidP="00D66E23">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8" w:history="1">
        <w:r w:rsidRPr="00791635">
          <w:rPr>
            <w:rStyle w:val="Hyperlink"/>
          </w:rPr>
          <w:t>http://www.reachingcriticalwill.org/images/documents/Disarmament-fora/OEWG/2016/Documents/NGO13.pdf</w:t>
        </w:r>
      </w:hyperlink>
      <w:r>
        <w:t xml:space="preserve"> //Re-cut by Elmer</w:t>
      </w:r>
    </w:p>
    <w:p w14:paraId="3C3751B8" w14:textId="77777777" w:rsidR="00D66E23" w:rsidRPr="00216297" w:rsidRDefault="00D66E23" w:rsidP="00D66E23">
      <w:pPr>
        <w:rPr>
          <w:sz w:val="16"/>
        </w:rPr>
      </w:pPr>
      <w:r w:rsidRPr="00055D8B">
        <w:rPr>
          <w:sz w:val="16"/>
        </w:rPr>
        <w:t xml:space="preserve">Consequences human survival 12. </w:t>
      </w:r>
      <w:r w:rsidRPr="00A50E06">
        <w:rPr>
          <w:rStyle w:val="StyleUnderline"/>
          <w:highlight w:val="green"/>
        </w:rPr>
        <w:t>Even if the 'other'</w:t>
      </w:r>
      <w:r w:rsidRPr="00055D8B">
        <w:rPr>
          <w:rStyle w:val="StyleUnderline"/>
        </w:rPr>
        <w:t xml:space="preserve"> side </w:t>
      </w:r>
      <w:r w:rsidRPr="00A50E06">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A50E06">
        <w:rPr>
          <w:rStyle w:val="StyleUnderline"/>
          <w:highlight w:val="green"/>
        </w:rPr>
        <w:t>will still make</w:t>
      </w:r>
      <w:r w:rsidRPr="00391E10">
        <w:rPr>
          <w:sz w:val="16"/>
        </w:rPr>
        <w:t xml:space="preserve"> 'our' country (and </w:t>
      </w:r>
      <w:r w:rsidRPr="00391E10">
        <w:rPr>
          <w:rStyle w:val="StyleUnderline"/>
        </w:rPr>
        <w:t xml:space="preserve">the rest of </w:t>
      </w:r>
      <w:r w:rsidRPr="00A50E06">
        <w:rPr>
          <w:rStyle w:val="StyleUnderline"/>
          <w:highlight w:val="green"/>
        </w:rPr>
        <w:t>the world</w:t>
      </w:r>
      <w:r w:rsidRPr="00391E10">
        <w:rPr>
          <w:sz w:val="16"/>
        </w:rPr>
        <w:t xml:space="preserve">) </w:t>
      </w:r>
      <w:r w:rsidRPr="00A50E06">
        <w:rPr>
          <w:rStyle w:val="Emphasis"/>
          <w:highlight w:val="green"/>
        </w:rPr>
        <w:t>uninhabitable</w:t>
      </w:r>
      <w:r w:rsidRPr="00391E10">
        <w:rPr>
          <w:sz w:val="16"/>
        </w:rPr>
        <w:t xml:space="preserve">, potentially </w:t>
      </w:r>
      <w:r w:rsidRPr="00A50E06">
        <w:rPr>
          <w:rStyle w:val="StyleUnderline"/>
          <w:highlight w:val="green"/>
        </w:rPr>
        <w:t>inducing global famine lasting</w:t>
      </w:r>
      <w:r w:rsidRPr="00391E10">
        <w:rPr>
          <w:sz w:val="16"/>
        </w:rPr>
        <w:t xml:space="preserve"> up to </w:t>
      </w:r>
      <w:r w:rsidRPr="00A50E06">
        <w:rPr>
          <w:rStyle w:val="Emphasis"/>
          <w:highlight w:val="gree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A50E06">
        <w:rPr>
          <w:highlight w:val="green"/>
          <w:u w:val="single"/>
        </w:rPr>
        <w:t xml:space="preserve">A nuclear war </w:t>
      </w:r>
      <w:r w:rsidRPr="00391E10">
        <w:rPr>
          <w:u w:val="single"/>
        </w:rPr>
        <w:t xml:space="preserve">between Russia and the United States, even after the arsenal reductions planned under New START, </w:t>
      </w:r>
      <w:r w:rsidRPr="00A50E06">
        <w:rPr>
          <w:highlight w:val="green"/>
          <w:u w:val="single"/>
        </w:rPr>
        <w:t>could produce a nuclear winter</w:t>
      </w:r>
      <w:r w:rsidRPr="00391E10">
        <w:rPr>
          <w:sz w:val="16"/>
        </w:rPr>
        <w:t xml:space="preserve">. Hence, an attack by either side could be suicidal, </w:t>
      </w:r>
      <w:r w:rsidRPr="00A50E06">
        <w:rPr>
          <w:rStyle w:val="StyleUnderline"/>
          <w:highlight w:val="green"/>
        </w:rPr>
        <w:t xml:space="preserve">resulting in </w:t>
      </w:r>
      <w:proofErr w:type="spellStart"/>
      <w:r w:rsidRPr="00A50E06">
        <w:rPr>
          <w:rStyle w:val="Emphasis"/>
          <w:highlight w:val="green"/>
        </w:rPr>
        <w:t>self assured</w:t>
      </w:r>
      <w:proofErr w:type="spellEnd"/>
      <w:r w:rsidRPr="00A50E06">
        <w:rPr>
          <w:rStyle w:val="Emphasis"/>
          <w:highlight w:val="green"/>
        </w:rPr>
        <w:t xml:space="preserve"> destruction</w:t>
      </w:r>
      <w:r w:rsidRPr="00A50E06">
        <w:rPr>
          <w:rStyle w:val="StyleUnderline"/>
          <w:highlight w:val="green"/>
        </w:rPr>
        <w:t xml:space="preserve">. </w:t>
      </w:r>
      <w:r w:rsidRPr="00391E10">
        <w:rPr>
          <w:rStyle w:val="StyleUnderline"/>
        </w:rPr>
        <w:t xml:space="preserve">Even </w:t>
      </w:r>
      <w:r w:rsidRPr="00A50E06">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A50E06">
        <w:rPr>
          <w:rStyle w:val="StyleUnderline"/>
          <w:highlight w:val="green"/>
        </w:rPr>
        <w:t>produce</w:t>
      </w:r>
      <w:r w:rsidRPr="00391E10">
        <w:rPr>
          <w:rStyle w:val="StyleUnderline"/>
        </w:rPr>
        <w:t xml:space="preserve"> so much </w:t>
      </w:r>
      <w:r w:rsidRPr="00A50E06">
        <w:rPr>
          <w:rStyle w:val="StyleUnderline"/>
          <w:highlight w:val="green"/>
        </w:rPr>
        <w:t>smoke</w:t>
      </w:r>
      <w:r w:rsidRPr="00391E10">
        <w:rPr>
          <w:rStyle w:val="StyleUnderline"/>
        </w:rPr>
        <w:t xml:space="preserve"> that temperatures would fall below those </w:t>
      </w:r>
      <w:r w:rsidRPr="00A50E06">
        <w:rPr>
          <w:rStyle w:val="StyleUnderline"/>
          <w:highlight w:val="green"/>
        </w:rPr>
        <w:t xml:space="preserve">of the </w:t>
      </w:r>
      <w:r w:rsidRPr="00391E10">
        <w:rPr>
          <w:rStyle w:val="StyleUnderline"/>
        </w:rPr>
        <w:t xml:space="preserve">Little </w:t>
      </w:r>
      <w:r w:rsidRPr="00A50E06">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A50E06">
        <w:rPr>
          <w:rStyle w:val="StyleUnderline"/>
          <w:highlight w:val="green"/>
        </w:rPr>
        <w:t xml:space="preserve">allowing </w:t>
      </w:r>
      <w:r w:rsidRPr="00391E10">
        <w:rPr>
          <w:rStyle w:val="StyleUnderline"/>
        </w:rPr>
        <w:t xml:space="preserve">more </w:t>
      </w:r>
      <w:r w:rsidRPr="00A50E06">
        <w:rPr>
          <w:rStyle w:val="Emphasis"/>
          <w:highlight w:val="green"/>
        </w:rPr>
        <w:t>ultraviolet</w:t>
      </w:r>
      <w:r w:rsidRPr="00391E10">
        <w:rPr>
          <w:rStyle w:val="StyleUnderline"/>
        </w:rPr>
        <w:t xml:space="preserve"> </w:t>
      </w:r>
      <w:r w:rsidRPr="00A50E06">
        <w:rPr>
          <w:rStyle w:val="StyleUnderline"/>
          <w:highlight w:val="green"/>
        </w:rPr>
        <w:t>radiation</w:t>
      </w:r>
      <w:r w:rsidRPr="00391E10">
        <w:rPr>
          <w:sz w:val="16"/>
        </w:rPr>
        <w:t xml:space="preserve"> to reach Earth's surface. </w:t>
      </w:r>
      <w:r w:rsidRPr="00391E10">
        <w:rPr>
          <w:rStyle w:val="Emphasis"/>
        </w:rPr>
        <w:t xml:space="preserve">Recent </w:t>
      </w:r>
      <w:r w:rsidRPr="00A50E06">
        <w:rPr>
          <w:rStyle w:val="Emphasis"/>
          <w:highlight w:val="green"/>
        </w:rPr>
        <w:t>studies</w:t>
      </w:r>
      <w:r w:rsidRPr="00A50E06">
        <w:rPr>
          <w:rStyle w:val="StyleUnderline"/>
          <w:highlight w:val="green"/>
        </w:rPr>
        <w:t xml:space="preserve"> predict </w:t>
      </w:r>
      <w:r w:rsidRPr="00391E10">
        <w:rPr>
          <w:rStyle w:val="StyleUnderline"/>
        </w:rPr>
        <w:t xml:space="preserve">that </w:t>
      </w:r>
      <w:r w:rsidRPr="00A50E06">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A50E06">
        <w:rPr>
          <w:rStyle w:val="StyleUnderline"/>
          <w:highlight w:val="green"/>
        </w:rPr>
        <w:t>would decline</w:t>
      </w:r>
      <w:r w:rsidRPr="00391E10">
        <w:rPr>
          <w:u w:val="single"/>
        </w:rPr>
        <w:t xml:space="preserve"> </w:t>
      </w:r>
      <w:r w:rsidRPr="00A50E06">
        <w:rPr>
          <w:highlight w:val="green"/>
          <w:u w:val="single"/>
        </w:rPr>
        <w:t xml:space="preserve">by </w:t>
      </w:r>
      <w:r w:rsidRPr="00391E10">
        <w:rPr>
          <w:u w:val="single"/>
        </w:rPr>
        <w:t xml:space="preserve">about </w:t>
      </w:r>
      <w:r w:rsidRPr="00A50E06">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A50E06">
        <w:rPr>
          <w:rStyle w:val="StyleUnderline"/>
          <w:highlight w:val="green"/>
        </w:rPr>
        <w:t>cause the deaths of</w:t>
      </w:r>
      <w:r w:rsidRPr="00391E10">
        <w:rPr>
          <w:rStyle w:val="StyleUnderline"/>
        </w:rPr>
        <w:t xml:space="preserve"> most/nearly all/</w:t>
      </w:r>
      <w:r w:rsidRPr="00A50E06">
        <w:rPr>
          <w:rStyle w:val="Emphasis"/>
          <w:highlight w:val="green"/>
        </w:rPr>
        <w:t>all humans</w:t>
      </w:r>
      <w:r w:rsidRPr="00391E10">
        <w:rPr>
          <w:rStyle w:val="StyleUnderline"/>
        </w:rPr>
        <w:t xml:space="preserve"> (</w:t>
      </w:r>
      <w:r w:rsidRPr="00A50E06">
        <w:rPr>
          <w:rStyle w:val="StyleUnderline"/>
          <w:highlight w:val="green"/>
        </w:rPr>
        <w:t>and</w:t>
      </w:r>
      <w:r w:rsidRPr="00391E10">
        <w:rPr>
          <w:rStyle w:val="StyleUnderline"/>
        </w:rPr>
        <w:t xml:space="preserve"> severely impact/extinguish </w:t>
      </w:r>
      <w:r w:rsidRPr="00A50E06">
        <w:rPr>
          <w:rStyle w:val="Emphasis"/>
          <w:highlight w:val="gree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A50E06">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A50E06">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26B81453" w14:textId="77777777" w:rsidR="00D66E23" w:rsidRPr="00D66E23" w:rsidRDefault="00D66E23" w:rsidP="00D66E23"/>
    <w:p w14:paraId="215D5D5E" w14:textId="4124CB0F" w:rsidR="001923D6" w:rsidRDefault="001923D6" w:rsidP="001923D6">
      <w:pPr>
        <w:pStyle w:val="Heading3"/>
      </w:pPr>
      <w:r>
        <w:t>4</w:t>
      </w:r>
    </w:p>
    <w:p w14:paraId="70D8CE64" w14:textId="77777777" w:rsidR="00D66E23" w:rsidRDefault="00D66E23" w:rsidP="00D66E23">
      <w:pPr>
        <w:pStyle w:val="Heading4"/>
      </w:pPr>
      <w:r>
        <w:t xml:space="preserve">Space Commercialization </w:t>
      </w:r>
      <w:r>
        <w:rPr>
          <w:u w:val="single"/>
        </w:rPr>
        <w:t>drives</w:t>
      </w:r>
      <w:r>
        <w:t xml:space="preserve"> Tech Innovation in the Status Quo – it provides a </w:t>
      </w:r>
      <w:r>
        <w:rPr>
          <w:u w:val="single"/>
        </w:rPr>
        <w:t>unique impetus</w:t>
      </w:r>
      <w:r>
        <w:t>.</w:t>
      </w:r>
    </w:p>
    <w:p w14:paraId="4872BEAD" w14:textId="77777777" w:rsidR="00D66E23" w:rsidRDefault="00D66E23" w:rsidP="00D66E23">
      <w:r w:rsidRPr="000C5DFB">
        <w:rPr>
          <w:rStyle w:val="Style13ptBold"/>
        </w:rPr>
        <w:t>Hampson 17</w:t>
      </w:r>
      <w:r>
        <w:t xml:space="preserve"> Joshua Hampson 1-25-2017 “The Future of Space Commercialization” </w:t>
      </w:r>
      <w:hyperlink r:id="rId19" w:history="1">
        <w:r w:rsidRPr="00FC542F">
          <w:rPr>
            <w:rStyle w:val="Hyperlink"/>
          </w:rPr>
          <w:t>https://republicans-science.house.gov/sites/republicans.science.house.gov/files/documents/TheFutureofSpaceCommercializationFinal.pdf</w:t>
        </w:r>
      </w:hyperlink>
      <w:r>
        <w:t xml:space="preserve"> (Security Studies Fellow at the </w:t>
      </w:r>
      <w:proofErr w:type="spellStart"/>
      <w:r>
        <w:t>Niskanen</w:t>
      </w:r>
      <w:proofErr w:type="spellEnd"/>
      <w:r>
        <w:t xml:space="preserve"> Center)//Elmer</w:t>
      </w:r>
    </w:p>
    <w:p w14:paraId="7509BF7F" w14:textId="77777777" w:rsidR="00D66E23" w:rsidRPr="00D428FF" w:rsidRDefault="00D66E23" w:rsidP="00D66E23">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w:t>
      </w:r>
      <w:proofErr w:type="gramStart"/>
      <w:r w:rsidRPr="00D428FF">
        <w:rPr>
          <w:sz w:val="16"/>
        </w:rPr>
        <w:t>This 16 demand</w:t>
      </w:r>
      <w:proofErr w:type="gramEnd"/>
      <w:r w:rsidRPr="00D428FF">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w:t>
      </w:r>
      <w:proofErr w:type="gramStart"/>
      <w:r w:rsidRPr="00D428FF">
        <w:rPr>
          <w:u w:val="single"/>
        </w:rPr>
        <w:t>moons ,</w:t>
      </w:r>
      <w:proofErr w:type="gramEnd"/>
      <w:r w:rsidRPr="00D428FF">
        <w:rPr>
          <w:u w:val="single"/>
        </w:rPr>
        <w:t xml:space="preserve">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w:t>
      </w:r>
      <w:proofErr w:type="gramStart"/>
      <w:r w:rsidRPr="00D428FF">
        <w:rPr>
          <w:sz w:val="16"/>
        </w:rPr>
        <w:t>reduction</w:t>
      </w:r>
      <w:proofErr w:type="gramEnd"/>
      <w:r w:rsidRPr="00D428FF">
        <w:rPr>
          <w:sz w:val="16"/>
        </w:rPr>
        <w:t xml:space="preserve">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D428FF">
        <w:rPr>
          <w:sz w:val="16"/>
        </w:rPr>
        <w:t>prototypers</w:t>
      </w:r>
      <w:proofErr w:type="spellEnd"/>
      <w:r w:rsidRPr="00D428FF">
        <w:rPr>
          <w:sz w:val="16"/>
        </w:rPr>
        <w:t xml:space="preserve">,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previously-unreached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12046460" w14:textId="77777777" w:rsidR="00D66E23" w:rsidRDefault="00D66E23" w:rsidP="00D66E23">
      <w:pPr>
        <w:pStyle w:val="Heading4"/>
      </w:pPr>
      <w:r>
        <w:t xml:space="preserve">Strong Innovation </w:t>
      </w:r>
      <w:r>
        <w:rPr>
          <w:u w:val="single"/>
        </w:rPr>
        <w:t>solves Extinction</w:t>
      </w:r>
      <w:r>
        <w:t>.</w:t>
      </w:r>
    </w:p>
    <w:p w14:paraId="4D8B6674" w14:textId="77777777" w:rsidR="00D66E23" w:rsidRPr="003C3DBE" w:rsidRDefault="00D66E23" w:rsidP="00D66E23">
      <w:r w:rsidRPr="00AB017F">
        <w:rPr>
          <w:rStyle w:val="Style13ptBold"/>
        </w:rPr>
        <w:t>Matthews 18</w:t>
      </w:r>
      <w:r>
        <w:t xml:space="preserve"> Dylan Matthews 10-26-2018 “How to help people millions of years from now” </w:t>
      </w:r>
      <w:hyperlink r:id="rId20" w:history="1">
        <w:r w:rsidRPr="000B047B">
          <w:rPr>
            <w:rStyle w:val="Hyperlink"/>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 </w:t>
      </w:r>
    </w:p>
    <w:p w14:paraId="77E65717" w14:textId="77777777" w:rsidR="00D66E23" w:rsidRDefault="00D66E23" w:rsidP="00D66E23">
      <w:pPr>
        <w:rPr>
          <w:rStyle w:val="StyleUnderline"/>
          <w:sz w:val="24"/>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sz w:val="24"/>
        </w:rPr>
        <w:t>The 7.6 billion people now living</w:t>
      </w:r>
      <w:r w:rsidRPr="00AB017F">
        <w:rPr>
          <w:sz w:val="16"/>
        </w:rPr>
        <w:t xml:space="preserve">, after all, </w:t>
      </w:r>
      <w:r w:rsidRPr="00AB017F">
        <w:rPr>
          <w:rStyle w:val="StyleUnderline"/>
          <w:sz w:val="24"/>
        </w:rPr>
        <w:t xml:space="preserve">amount to less than 0.003 percent of the population that will live in the </w:t>
      </w:r>
      <w:r w:rsidRPr="00AB017F">
        <w:rPr>
          <w:rStyle w:val="Emphasis"/>
          <w:sz w:val="24"/>
        </w:rPr>
        <w:t>future</w:t>
      </w:r>
      <w:r w:rsidRPr="00AB017F">
        <w:rPr>
          <w:sz w:val="16"/>
        </w:rPr>
        <w:t xml:space="preserve">. It’s reasonable to suggest that those </w:t>
      </w:r>
      <w:r w:rsidRPr="00AB017F">
        <w:rPr>
          <w:rStyle w:val="Emphasis"/>
          <w:sz w:val="24"/>
        </w:rPr>
        <w:t>quadrillions</w:t>
      </w:r>
      <w:r w:rsidRPr="00AB017F">
        <w:rPr>
          <w:sz w:val="16"/>
        </w:rPr>
        <w:t xml:space="preserve"> </w:t>
      </w:r>
      <w:r w:rsidRPr="00AB017F">
        <w:rPr>
          <w:rStyle w:val="StyleUnderline"/>
          <w:sz w:val="24"/>
        </w:rPr>
        <w:t xml:space="preserve">of </w:t>
      </w:r>
      <w:r w:rsidRPr="00DA3FD1">
        <w:rPr>
          <w:rStyle w:val="StyleUnderline"/>
          <w:sz w:val="24"/>
          <w:highlight w:val="green"/>
        </w:rPr>
        <w:t>future people have</w:t>
      </w:r>
      <w:r w:rsidRPr="00AB017F">
        <w:rPr>
          <w:sz w:val="16"/>
        </w:rPr>
        <w:t xml:space="preserve">, accordingly, </w:t>
      </w:r>
      <w:r w:rsidRPr="00DA3FD1">
        <w:rPr>
          <w:rStyle w:val="Emphasis"/>
          <w:sz w:val="24"/>
          <w:highlight w:val="green"/>
          <w:bdr w:val="single" w:sz="4" w:space="0" w:color="auto"/>
        </w:rPr>
        <w:t>hundreds of thousands of times</w:t>
      </w:r>
      <w:r w:rsidRPr="00DA3FD1">
        <w:rPr>
          <w:sz w:val="16"/>
          <w:highlight w:val="green"/>
        </w:rPr>
        <w:t xml:space="preserve"> </w:t>
      </w:r>
      <w:r w:rsidRPr="00DA3FD1">
        <w:rPr>
          <w:rStyle w:val="StyleUnderline"/>
          <w:sz w:val="24"/>
          <w:highlight w:val="green"/>
        </w:rPr>
        <w:t>more moral weight</w:t>
      </w:r>
      <w:r w:rsidRPr="00AB017F">
        <w:rPr>
          <w:rStyle w:val="StyleUnderline"/>
          <w:sz w:val="24"/>
        </w:rPr>
        <w:t xml:space="preserve"> than those of us living here </w:t>
      </w:r>
      <w:r w:rsidRPr="00AB017F">
        <w:rPr>
          <w:rStyle w:val="Emphasis"/>
          <w:sz w:val="24"/>
        </w:rPr>
        <w:t>today</w:t>
      </w:r>
      <w:r w:rsidRPr="00AB017F">
        <w:rPr>
          <w:rStyle w:val="StyleUnderline"/>
          <w:sz w:val="24"/>
        </w:rPr>
        <w:t xml:space="preserve"> do</w:t>
      </w:r>
      <w:r w:rsidRPr="00AB017F">
        <w:rPr>
          <w:sz w:val="16"/>
        </w:rPr>
        <w:t xml:space="preserve">. 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mindfuck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reach. It’s not just something that weird </w:t>
      </w:r>
      <w:proofErr w:type="spellStart"/>
      <w:r w:rsidRPr="00AB017F">
        <w:rPr>
          <w:sz w:val="16"/>
        </w:rPr>
        <w:t>utilitarians</w:t>
      </w:r>
      <w:proofErr w:type="spellEnd"/>
      <w:r w:rsidRPr="00AB017F">
        <w:rPr>
          <w:sz w:val="16"/>
        </w:rPr>
        <w:t xml:space="preserve"> have to deal with. And </w:t>
      </w:r>
      <w:proofErr w:type="spellStart"/>
      <w:r w:rsidRPr="00AB017F">
        <w:rPr>
          <w:sz w:val="16"/>
        </w:rPr>
        <w:t>Beckstead</w:t>
      </w:r>
      <w:proofErr w:type="spellEnd"/>
      <w:r w:rsidRPr="00AB017F">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sz w:val="24"/>
        </w:rPr>
        <w:t xml:space="preserve">The most </w:t>
      </w:r>
      <w:r w:rsidRPr="00AB017F">
        <w:rPr>
          <w:rStyle w:val="Emphasis"/>
          <w:sz w:val="24"/>
        </w:rPr>
        <w:t>literal</w:t>
      </w:r>
      <w:r w:rsidRPr="00AB017F">
        <w:rPr>
          <w:sz w:val="16"/>
        </w:rPr>
        <w:t xml:space="preserve"> </w:t>
      </w:r>
      <w:r w:rsidRPr="00AB017F">
        <w:rPr>
          <w:rStyle w:val="StyleUnderline"/>
          <w:sz w:val="24"/>
        </w:rPr>
        <w:t xml:space="preserve">thing it could mean is </w:t>
      </w:r>
      <w:r w:rsidRPr="00DA3FD1">
        <w:rPr>
          <w:rStyle w:val="StyleUnderline"/>
          <w:sz w:val="24"/>
          <w:highlight w:val="green"/>
        </w:rPr>
        <w:t>preventing</w:t>
      </w:r>
      <w:r w:rsidRPr="00AB017F">
        <w:rPr>
          <w:rStyle w:val="StyleUnderline"/>
          <w:sz w:val="24"/>
        </w:rPr>
        <w:t xml:space="preserve"> human </w:t>
      </w:r>
      <w:r w:rsidRPr="00DA3FD1">
        <w:rPr>
          <w:rStyle w:val="Emphasis"/>
          <w:sz w:val="24"/>
          <w:highlight w:val="green"/>
        </w:rPr>
        <w:t>extinction</w:t>
      </w:r>
      <w:r w:rsidRPr="00AB017F">
        <w:rPr>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sz w:val="24"/>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sz w:val="24"/>
        </w:rPr>
        <w:t xml:space="preserve">while that’s certainly </w:t>
      </w:r>
      <w:r w:rsidRPr="00AB017F">
        <w:rPr>
          <w:rStyle w:val="Emphasis"/>
          <w:sz w:val="24"/>
        </w:rPr>
        <w:t>part</w:t>
      </w:r>
      <w:r w:rsidRPr="00AB017F">
        <w:rPr>
          <w:sz w:val="16"/>
        </w:rPr>
        <w:t xml:space="preserve"> </w:t>
      </w:r>
      <w:r w:rsidRPr="00AB017F">
        <w:rPr>
          <w:rStyle w:val="StyleUnderline"/>
          <w:sz w:val="24"/>
        </w:rPr>
        <w:t xml:space="preserve">of what caring about the far future entails, approaches that address </w:t>
      </w:r>
      <w:r w:rsidRPr="00AB017F">
        <w:rPr>
          <w:rStyle w:val="Emphasis"/>
          <w:sz w:val="24"/>
        </w:rPr>
        <w:t>specific threats</w:t>
      </w:r>
      <w:r w:rsidRPr="00AB017F">
        <w:rPr>
          <w:sz w:val="16"/>
        </w:rPr>
        <w:t xml:space="preserve"> </w:t>
      </w:r>
      <w:r w:rsidRPr="00AB017F">
        <w:rPr>
          <w:rStyle w:val="StyleUnderline"/>
          <w:sz w:val="24"/>
        </w:rPr>
        <w:t>to humanity</w:t>
      </w:r>
      <w:r w:rsidRPr="00AB017F">
        <w:rPr>
          <w:sz w:val="16"/>
        </w:rPr>
        <w:t xml:space="preserve"> (which he calls “</w:t>
      </w:r>
      <w:r w:rsidRPr="00AB017F">
        <w:rPr>
          <w:rStyle w:val="Emphasis"/>
          <w:sz w:val="24"/>
        </w:rPr>
        <w:t>targeted</w:t>
      </w:r>
      <w:r w:rsidRPr="00AB017F">
        <w:rPr>
          <w:sz w:val="16"/>
        </w:rPr>
        <w:t xml:space="preserve">” </w:t>
      </w:r>
      <w:r w:rsidRPr="00AB017F">
        <w:rPr>
          <w:rStyle w:val="StyleUnderline"/>
          <w:sz w:val="24"/>
        </w:rPr>
        <w:t>approaches</w:t>
      </w:r>
      <w:r w:rsidRPr="00AB017F">
        <w:rPr>
          <w:sz w:val="16"/>
        </w:rPr>
        <w:t xml:space="preserve"> to the far future) </w:t>
      </w:r>
      <w:r w:rsidRPr="00DA3FD1">
        <w:rPr>
          <w:rStyle w:val="StyleUnderline"/>
          <w:sz w:val="24"/>
          <w:highlight w:val="green"/>
        </w:rPr>
        <w:t xml:space="preserve">have to </w:t>
      </w:r>
      <w:r w:rsidRPr="00DA3FD1">
        <w:rPr>
          <w:rStyle w:val="Emphasis"/>
          <w:sz w:val="24"/>
          <w:highlight w:val="green"/>
        </w:rPr>
        <w:t>complement</w:t>
      </w:r>
      <w:r w:rsidRPr="00DA3FD1">
        <w:rPr>
          <w:sz w:val="16"/>
          <w:highlight w:val="green"/>
        </w:rPr>
        <w:t xml:space="preserve"> “</w:t>
      </w:r>
      <w:r w:rsidRPr="00DA3FD1">
        <w:rPr>
          <w:rStyle w:val="Emphasis"/>
          <w:sz w:val="24"/>
          <w:highlight w:val="green"/>
        </w:rPr>
        <w:t>broad</w:t>
      </w:r>
      <w:r w:rsidRPr="00DA3FD1">
        <w:rPr>
          <w:sz w:val="16"/>
          <w:highlight w:val="green"/>
        </w:rPr>
        <w:t xml:space="preserve">” </w:t>
      </w:r>
      <w:r w:rsidRPr="00DA3FD1">
        <w:rPr>
          <w:rStyle w:val="StyleUnderline"/>
          <w:sz w:val="24"/>
          <w:highlight w:val="green"/>
        </w:rPr>
        <w:t xml:space="preserve">approaches, </w:t>
      </w:r>
      <w:r w:rsidRPr="00AB017F">
        <w:rPr>
          <w:rStyle w:val="StyleUnderline"/>
          <w:sz w:val="24"/>
        </w:rPr>
        <w:t xml:space="preserve">where </w:t>
      </w:r>
      <w:r w:rsidRPr="00DA3FD1">
        <w:rPr>
          <w:rStyle w:val="StyleUnderline"/>
          <w:sz w:val="24"/>
          <w:highlight w:val="green"/>
        </w:rPr>
        <w:t xml:space="preserve">instead of trying to </w:t>
      </w:r>
      <w:r w:rsidRPr="00DA3FD1">
        <w:rPr>
          <w:rStyle w:val="Emphasis"/>
          <w:sz w:val="24"/>
          <w:highlight w:val="green"/>
        </w:rPr>
        <w:t>predict</w:t>
      </w:r>
      <w:r w:rsidRPr="00DA3FD1">
        <w:rPr>
          <w:rStyle w:val="StyleUnderline"/>
          <w:sz w:val="24"/>
          <w:highlight w:val="green"/>
        </w:rPr>
        <w:t xml:space="preserve"> </w:t>
      </w:r>
      <w:r w:rsidRPr="00AB017F">
        <w:rPr>
          <w:rStyle w:val="StyleUnderline"/>
          <w:sz w:val="24"/>
        </w:rPr>
        <w:t xml:space="preserve">what’s going to kill us all, you just </w:t>
      </w:r>
      <w:r w:rsidRPr="00AB017F">
        <w:rPr>
          <w:rStyle w:val="Emphasis"/>
          <w:sz w:val="24"/>
        </w:rPr>
        <w:t xml:space="preserve">generally </w:t>
      </w:r>
      <w:r w:rsidRPr="00DA3FD1">
        <w:rPr>
          <w:rStyle w:val="Emphasis"/>
          <w:sz w:val="24"/>
          <w:highlight w:val="green"/>
        </w:rPr>
        <w:t xml:space="preserve">try </w:t>
      </w:r>
      <w:r w:rsidRPr="00AB017F">
        <w:rPr>
          <w:rStyle w:val="Emphasis"/>
          <w:sz w:val="24"/>
        </w:rPr>
        <w:t>to keep civilization running as best it can</w:t>
      </w:r>
      <w:r w:rsidRPr="00AB017F">
        <w:rPr>
          <w:rStyle w:val="StyleUnderline"/>
          <w:sz w:val="24"/>
        </w:rPr>
        <w:t xml:space="preserve">, so that it is, as </w:t>
      </w:r>
      <w:r w:rsidRPr="00DA3FD1">
        <w:rPr>
          <w:rStyle w:val="StyleUnderline"/>
          <w:sz w:val="24"/>
          <w:highlight w:val="green"/>
        </w:rPr>
        <w:t xml:space="preserve">a whole, well-equipped to deal with </w:t>
      </w:r>
      <w:r w:rsidRPr="00DA3FD1">
        <w:rPr>
          <w:rStyle w:val="Emphasis"/>
          <w:sz w:val="24"/>
          <w:highlight w:val="green"/>
        </w:rPr>
        <w:t>potential</w:t>
      </w:r>
      <w:r w:rsidRPr="00DA3FD1">
        <w:rPr>
          <w:rStyle w:val="StyleUnderline"/>
          <w:sz w:val="24"/>
          <w:highlight w:val="green"/>
        </w:rPr>
        <w:t xml:space="preserve"> extinction events in the </w:t>
      </w:r>
      <w:r w:rsidRPr="00DA3FD1">
        <w:rPr>
          <w:rStyle w:val="Emphasis"/>
          <w:sz w:val="24"/>
          <w:highlight w:val="green"/>
        </w:rPr>
        <w:t>future</w:t>
      </w:r>
      <w:r w:rsidRPr="00AB017F">
        <w:rPr>
          <w:sz w:val="16"/>
        </w:rPr>
        <w:t xml:space="preserve">, not just in 2030 or 2040 but in 3500 or 95000 or even 37 million. </w:t>
      </w:r>
      <w:r w:rsidRPr="00AB017F">
        <w:rPr>
          <w:rStyle w:val="StyleUnderline"/>
          <w:sz w:val="24"/>
        </w:rPr>
        <w:t xml:space="preserve">In other words, caring about the far future </w:t>
      </w:r>
      <w:r w:rsidRPr="00AB017F">
        <w:rPr>
          <w:rStyle w:val="Emphasis"/>
          <w:sz w:val="24"/>
        </w:rPr>
        <w:t>doesn’t mean just paying attention to low-probability risks of total annihilation</w:t>
      </w:r>
      <w:r w:rsidRPr="00AB017F">
        <w:rPr>
          <w:rStyle w:val="StyleUnderline"/>
          <w:sz w:val="24"/>
        </w:rPr>
        <w:t xml:space="preserve">; it also means </w:t>
      </w:r>
      <w:r w:rsidRPr="00DA3FD1">
        <w:rPr>
          <w:rStyle w:val="Emphasis"/>
          <w:sz w:val="24"/>
          <w:highlight w:val="green"/>
        </w:rPr>
        <w:t>acting on pressing needs now</w:t>
      </w:r>
      <w:r w:rsidRPr="00AB017F">
        <w:rPr>
          <w:u w:val="single"/>
        </w:rPr>
        <w:t xml:space="preserve">. For example: </w:t>
      </w:r>
      <w:r w:rsidRPr="00AB017F">
        <w:rPr>
          <w:rStyle w:val="StyleUnderline"/>
          <w:sz w:val="24"/>
        </w:rPr>
        <w:t xml:space="preserve">We’re </w:t>
      </w:r>
      <w:r w:rsidRPr="00DA3FD1">
        <w:rPr>
          <w:rStyle w:val="StyleUnderline"/>
          <w:sz w:val="24"/>
          <w:highlight w:val="green"/>
        </w:rPr>
        <w:t>going to</w:t>
      </w:r>
      <w:r w:rsidRPr="00AB017F">
        <w:rPr>
          <w:rStyle w:val="StyleUnderline"/>
          <w:sz w:val="24"/>
        </w:rPr>
        <w:t xml:space="preserve"> be </w:t>
      </w:r>
      <w:r w:rsidRPr="00DA3FD1">
        <w:rPr>
          <w:rStyle w:val="Emphasis"/>
          <w:sz w:val="24"/>
          <w:highlight w:val="green"/>
        </w:rPr>
        <w:t>better</w:t>
      </w:r>
      <w:r w:rsidRPr="00AB017F">
        <w:rPr>
          <w:rStyle w:val="Emphasis"/>
          <w:sz w:val="24"/>
        </w:rPr>
        <w:t xml:space="preserve"> prepared</w:t>
      </w:r>
      <w:r w:rsidRPr="00AB017F">
        <w:rPr>
          <w:rStyle w:val="StyleUnderline"/>
          <w:sz w:val="24"/>
        </w:rPr>
        <w:t xml:space="preserve"> to </w:t>
      </w:r>
      <w:r w:rsidRPr="00DA3FD1">
        <w:rPr>
          <w:rStyle w:val="StyleUnderline"/>
          <w:sz w:val="24"/>
          <w:highlight w:val="green"/>
          <w:bdr w:val="single" w:sz="4" w:space="0" w:color="auto"/>
        </w:rPr>
        <w:t xml:space="preserve">prevent extinction from </w:t>
      </w:r>
      <w:r w:rsidRPr="00DA3FD1">
        <w:rPr>
          <w:rStyle w:val="Emphasis"/>
          <w:sz w:val="24"/>
          <w:highlight w:val="green"/>
          <w:bdr w:val="single" w:sz="4" w:space="0" w:color="auto"/>
        </w:rPr>
        <w:t>AI</w:t>
      </w:r>
      <w:r w:rsidRPr="00AB017F">
        <w:rPr>
          <w:rStyle w:val="StyleUnderline"/>
          <w:sz w:val="24"/>
          <w:bdr w:val="single" w:sz="4" w:space="0" w:color="auto"/>
        </w:rPr>
        <w:t xml:space="preserve"> or </w:t>
      </w:r>
      <w:r w:rsidRPr="00DA3FD1">
        <w:rPr>
          <w:rStyle w:val="StyleUnderline"/>
          <w:sz w:val="24"/>
          <w:highlight w:val="green"/>
          <w:bdr w:val="single" w:sz="4" w:space="0" w:color="auto"/>
        </w:rPr>
        <w:t xml:space="preserve">a </w:t>
      </w:r>
      <w:proofErr w:type="spellStart"/>
      <w:r w:rsidRPr="00DA3FD1">
        <w:rPr>
          <w:rStyle w:val="Emphasis"/>
          <w:sz w:val="24"/>
          <w:highlight w:val="green"/>
          <w:bdr w:val="single" w:sz="4" w:space="0" w:color="auto"/>
        </w:rPr>
        <w:t>supervirus</w:t>
      </w:r>
      <w:proofErr w:type="spellEnd"/>
      <w:r w:rsidRPr="00DA3FD1">
        <w:rPr>
          <w:rStyle w:val="StyleUnderline"/>
          <w:sz w:val="24"/>
          <w:highlight w:val="green"/>
          <w:bdr w:val="single" w:sz="4" w:space="0" w:color="auto"/>
        </w:rPr>
        <w:t xml:space="preserve"> or</w:t>
      </w:r>
      <w:r w:rsidRPr="00AB017F">
        <w:rPr>
          <w:rStyle w:val="StyleUnderline"/>
          <w:sz w:val="24"/>
          <w:bdr w:val="single" w:sz="4" w:space="0" w:color="auto"/>
        </w:rPr>
        <w:t xml:space="preserve"> </w:t>
      </w:r>
      <w:r w:rsidRPr="00AB017F">
        <w:rPr>
          <w:rStyle w:val="Emphasis"/>
          <w:sz w:val="24"/>
          <w:bdr w:val="single" w:sz="4" w:space="0" w:color="auto"/>
        </w:rPr>
        <w:t xml:space="preserve">global </w:t>
      </w:r>
      <w:r w:rsidRPr="00DA3FD1">
        <w:rPr>
          <w:rStyle w:val="Emphasis"/>
          <w:sz w:val="24"/>
          <w:highlight w:val="green"/>
          <w:bdr w:val="single" w:sz="4" w:space="0" w:color="auto"/>
        </w:rPr>
        <w:t>warming</w:t>
      </w:r>
      <w:r w:rsidRPr="00DA3FD1">
        <w:rPr>
          <w:rStyle w:val="StyleUnderline"/>
          <w:sz w:val="24"/>
          <w:highlight w:val="green"/>
          <w:bdr w:val="single" w:sz="4" w:space="0" w:color="auto"/>
        </w:rPr>
        <w:t xml:space="preserve"> if society</w:t>
      </w:r>
      <w:r w:rsidRPr="00AB017F">
        <w:rPr>
          <w:rStyle w:val="StyleUnderline"/>
          <w:sz w:val="24"/>
          <w:bdr w:val="single" w:sz="4" w:space="0" w:color="auto"/>
        </w:rPr>
        <w:t xml:space="preserve"> as a whole </w:t>
      </w:r>
      <w:r w:rsidRPr="00DA3FD1">
        <w:rPr>
          <w:rStyle w:val="StyleUnderline"/>
          <w:sz w:val="24"/>
          <w:highlight w:val="green"/>
          <w:bdr w:val="single" w:sz="4" w:space="0" w:color="auto"/>
        </w:rPr>
        <w:t>makes</w:t>
      </w:r>
      <w:r w:rsidRPr="00AB017F">
        <w:rPr>
          <w:rStyle w:val="StyleUnderline"/>
          <w:sz w:val="24"/>
          <w:bdr w:val="single" w:sz="4" w:space="0" w:color="auto"/>
        </w:rPr>
        <w:t xml:space="preserve"> </w:t>
      </w:r>
      <w:r w:rsidRPr="00AB017F">
        <w:rPr>
          <w:rStyle w:val="Emphasis"/>
          <w:sz w:val="24"/>
          <w:bdr w:val="single" w:sz="4" w:space="0" w:color="auto"/>
        </w:rPr>
        <w:t xml:space="preserve">a lot of </w:t>
      </w:r>
      <w:r w:rsidRPr="00DA3FD1">
        <w:rPr>
          <w:rStyle w:val="Emphasis"/>
          <w:sz w:val="24"/>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the vast majority of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sz w:val="24"/>
        </w:rPr>
        <w:t xml:space="preserve">So maybe one of </w:t>
      </w:r>
      <w:r w:rsidRPr="00DA3FD1">
        <w:rPr>
          <w:rStyle w:val="StyleUnderline"/>
          <w:sz w:val="24"/>
          <w:highlight w:val="green"/>
        </w:rPr>
        <w:t xml:space="preserve">the </w:t>
      </w:r>
      <w:r w:rsidRPr="00DA3FD1">
        <w:rPr>
          <w:rStyle w:val="Emphasis"/>
          <w:sz w:val="24"/>
          <w:highlight w:val="green"/>
        </w:rPr>
        <w:t>best thing</w:t>
      </w:r>
      <w:r w:rsidRPr="00DA3FD1">
        <w:rPr>
          <w:rStyle w:val="StyleUnderline"/>
          <w:sz w:val="24"/>
          <w:highlight w:val="green"/>
        </w:rPr>
        <w:t>s</w:t>
      </w:r>
      <w:r w:rsidRPr="00AB017F">
        <w:rPr>
          <w:rStyle w:val="StyleUnderline"/>
          <w:sz w:val="24"/>
        </w:rPr>
        <w:t xml:space="preserve"> we can do </w:t>
      </w:r>
      <w:r w:rsidRPr="00DA3FD1">
        <w:rPr>
          <w:rStyle w:val="StyleUnderline"/>
          <w:sz w:val="24"/>
          <w:highlight w:val="green"/>
        </w:rPr>
        <w:t>for the</w:t>
      </w:r>
      <w:r w:rsidRPr="00DA3FD1">
        <w:rPr>
          <w:highlight w:val="green"/>
          <w:u w:val="single"/>
        </w:rPr>
        <w:t xml:space="preserve"> </w:t>
      </w:r>
      <w:r w:rsidRPr="00DA3FD1">
        <w:rPr>
          <w:rStyle w:val="Emphasis"/>
          <w:sz w:val="24"/>
          <w:highlight w:val="green"/>
        </w:rPr>
        <w:t>far future</w:t>
      </w:r>
      <w:r w:rsidRPr="00DA3FD1">
        <w:rPr>
          <w:highlight w:val="green"/>
          <w:u w:val="single"/>
        </w:rPr>
        <w:t xml:space="preserve"> </w:t>
      </w:r>
      <w:r w:rsidRPr="00DA3FD1">
        <w:rPr>
          <w:rStyle w:val="StyleUnderline"/>
          <w:sz w:val="24"/>
          <w:highlight w:val="green"/>
        </w:rPr>
        <w:t>is to</w:t>
      </w:r>
      <w:r w:rsidRPr="00AB017F">
        <w:rPr>
          <w:u w:val="single"/>
        </w:rPr>
        <w:t xml:space="preserve"> improve school systems — here and now — to </w:t>
      </w:r>
      <w:r w:rsidRPr="00DA3FD1">
        <w:rPr>
          <w:rStyle w:val="StyleUnderline"/>
          <w:sz w:val="24"/>
          <w:highlight w:val="green"/>
        </w:rPr>
        <w:t>harness</w:t>
      </w:r>
      <w:r w:rsidRPr="00AB017F">
        <w:rPr>
          <w:u w:val="single"/>
        </w:rPr>
        <w:t xml:space="preserve"> the group economist Raj Chetty calls “lost </w:t>
      </w:r>
      <w:proofErr w:type="spellStart"/>
      <w:r w:rsidRPr="00AB017F">
        <w:rPr>
          <w:u w:val="single"/>
        </w:rPr>
        <w:t>Einsteins</w:t>
      </w:r>
      <w:proofErr w:type="spellEnd"/>
      <w:r w:rsidRPr="00AB017F">
        <w:rPr>
          <w:u w:val="single"/>
        </w:rPr>
        <w:t>” (</w:t>
      </w:r>
      <w:r w:rsidRPr="00AB017F">
        <w:rPr>
          <w:rStyle w:val="Emphasis"/>
          <w:sz w:val="24"/>
        </w:rPr>
        <w:t xml:space="preserve">potential </w:t>
      </w:r>
      <w:r w:rsidRPr="00DA3FD1">
        <w:rPr>
          <w:rStyle w:val="Emphasis"/>
          <w:sz w:val="24"/>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w:t>
      </w:r>
      <w:proofErr w:type="spellStart"/>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sz w:val="24"/>
          <w:highlight w:val="green"/>
        </w:rPr>
        <w:t>improve</w:t>
      </w:r>
      <w:r w:rsidRPr="00DA3FD1">
        <w:rPr>
          <w:sz w:val="16"/>
          <w:highlight w:val="green"/>
        </w:rPr>
        <w:t xml:space="preserve"> </w:t>
      </w:r>
      <w:r w:rsidRPr="00DA3FD1">
        <w:rPr>
          <w:rStyle w:val="Emphasis"/>
          <w:sz w:val="24"/>
          <w:highlight w:val="green"/>
        </w:rPr>
        <w:t>incentives</w:t>
      </w:r>
      <w:r w:rsidRPr="00DA3FD1">
        <w:rPr>
          <w:sz w:val="16"/>
          <w:highlight w:val="green"/>
        </w:rPr>
        <w:t xml:space="preserve"> </w:t>
      </w:r>
      <w:r w:rsidRPr="00DA3FD1">
        <w:rPr>
          <w:rStyle w:val="StyleUnderline"/>
          <w:sz w:val="24"/>
          <w:highlight w:val="green"/>
        </w:rPr>
        <w:t>and</w:t>
      </w:r>
      <w:r w:rsidRPr="00DA3FD1">
        <w:rPr>
          <w:sz w:val="16"/>
          <w:highlight w:val="green"/>
        </w:rPr>
        <w:t xml:space="preserve"> </w:t>
      </w:r>
      <w:r w:rsidRPr="00DA3FD1">
        <w:rPr>
          <w:rStyle w:val="Emphasis"/>
          <w:sz w:val="24"/>
          <w:highlight w:val="green"/>
        </w:rPr>
        <w:t>norms</w:t>
      </w:r>
      <w:r w:rsidRPr="00AB017F">
        <w:rPr>
          <w:sz w:val="16"/>
        </w:rPr>
        <w:t xml:space="preserve"> </w:t>
      </w:r>
      <w:r w:rsidRPr="00AB017F">
        <w:rPr>
          <w:rStyle w:val="StyleUnderline"/>
          <w:sz w:val="24"/>
        </w:rPr>
        <w:t>in</w:t>
      </w:r>
      <w:r w:rsidRPr="00AB017F">
        <w:rPr>
          <w:sz w:val="16"/>
        </w:rPr>
        <w:t xml:space="preserve"> </w:t>
      </w:r>
      <w:r w:rsidRPr="00AB017F">
        <w:rPr>
          <w:rStyle w:val="Emphasis"/>
          <w:sz w:val="24"/>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sz w:val="24"/>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sz w:val="24"/>
        </w:rPr>
        <w:t>ol</w:t>
      </w:r>
      <w:proofErr w:type="spellEnd"/>
      <w:r w:rsidRPr="00AB017F">
        <w:rPr>
          <w:rStyle w:val="StyleUnderline"/>
          <w:sz w:val="24"/>
        </w:rPr>
        <w:t>’ do-</w:t>
      </w:r>
      <w:proofErr w:type="spellStart"/>
      <w:r w:rsidRPr="00AB017F">
        <w:rPr>
          <w:rStyle w:val="StyleUnderline"/>
          <w:sz w:val="24"/>
        </w:rPr>
        <w:t>goodery</w:t>
      </w:r>
      <w:proofErr w:type="spellEnd"/>
      <w:r w:rsidRPr="00AB017F">
        <w:rPr>
          <w:rStyle w:val="StyleUnderline"/>
          <w:sz w:val="24"/>
        </w:rPr>
        <w:t>.</w:t>
      </w:r>
    </w:p>
    <w:p w14:paraId="5AA7FD39" w14:textId="77777777" w:rsidR="00D66E23" w:rsidRPr="00E424A1" w:rsidRDefault="00D66E23" w:rsidP="00D66E23"/>
    <w:p w14:paraId="3B8ED046" w14:textId="77777777" w:rsidR="00D66E23" w:rsidRPr="00D66E23" w:rsidRDefault="00D66E23" w:rsidP="00D66E23"/>
    <w:p w14:paraId="7D8BF702" w14:textId="79AA54E3" w:rsidR="001923D6" w:rsidRDefault="001923D6" w:rsidP="001923D6">
      <w:pPr>
        <w:pStyle w:val="Heading2"/>
      </w:pPr>
      <w:r>
        <w:t>Case</w:t>
      </w:r>
    </w:p>
    <w:p w14:paraId="168778DC" w14:textId="4041657B" w:rsidR="00D66E23" w:rsidRPr="00D66E23" w:rsidRDefault="00D66E23" w:rsidP="00D66E23">
      <w:pPr>
        <w:pStyle w:val="Heading4"/>
      </w:pPr>
      <w:r>
        <w:t>First, Defense</w:t>
      </w:r>
    </w:p>
    <w:p w14:paraId="2A30FF82" w14:textId="77777777" w:rsidR="001923D6" w:rsidRDefault="001923D6" w:rsidP="001923D6">
      <w:pPr>
        <w:pStyle w:val="Heading4"/>
      </w:pPr>
      <w:r>
        <w:t xml:space="preserve">AT Foster – 1] </w:t>
      </w:r>
      <w:proofErr w:type="gramStart"/>
      <w:r>
        <w:t xml:space="preserve">This </w:t>
      </w:r>
      <w:r>
        <w:rPr>
          <w:u w:val="single"/>
        </w:rPr>
        <w:t>flows</w:t>
      </w:r>
      <w:proofErr w:type="gramEnd"/>
      <w:r>
        <w:rPr>
          <w:u w:val="single"/>
        </w:rPr>
        <w:t xml:space="preserve"> Negative</w:t>
      </w:r>
      <w:r>
        <w:t xml:space="preserve"> – it says that ambiguity over space property causes conflict – the Plan </w:t>
      </w:r>
      <w:r>
        <w:rPr>
          <w:u w:val="single"/>
        </w:rPr>
        <w:t>doesn’t</w:t>
      </w:r>
      <w:r>
        <w:t xml:space="preserve"> clarify a new way to interpret property, it just gets rid of </w:t>
      </w:r>
      <w:r>
        <w:rPr>
          <w:u w:val="single"/>
        </w:rPr>
        <w:t>any</w:t>
      </w:r>
      <w:r>
        <w:t xml:space="preserve"> property claims which doesn’t resolve patchwork disputes since it’s purely a negative action and 2] Doesn’t conclude that we should </w:t>
      </w:r>
      <w:r>
        <w:rPr>
          <w:u w:val="single"/>
        </w:rPr>
        <w:t>ban</w:t>
      </w:r>
      <w:r>
        <w:t xml:space="preserve"> mining – it just needs “uniform satellite oversight and regulatory guidance”.</w:t>
      </w:r>
    </w:p>
    <w:p w14:paraId="34C6E2C9" w14:textId="77777777" w:rsidR="001923D6" w:rsidRPr="00683058" w:rsidRDefault="001923D6" w:rsidP="001923D6">
      <w:pPr>
        <w:pStyle w:val="Heading4"/>
      </w:pPr>
      <w:r>
        <w:t xml:space="preserve">AT </w:t>
      </w:r>
      <w:proofErr w:type="spellStart"/>
      <w:r>
        <w:t>MacWhorter</w:t>
      </w:r>
      <w:proofErr w:type="spellEnd"/>
      <w:r>
        <w:t xml:space="preserve"> – Multiple </w:t>
      </w:r>
      <w:proofErr w:type="gramStart"/>
      <w:r>
        <w:t>alt</w:t>
      </w:r>
      <w:proofErr w:type="gramEnd"/>
      <w:r>
        <w:t xml:space="preserve"> causes to OST vagueness – questions of “appropriation” means that the Plan can’t </w:t>
      </w:r>
      <w:r>
        <w:rPr>
          <w:u w:val="single"/>
        </w:rPr>
        <w:t>spill-over</w:t>
      </w:r>
      <w:r>
        <w:t xml:space="preserve"> to making the </w:t>
      </w:r>
      <w:r>
        <w:rPr>
          <w:u w:val="single"/>
        </w:rPr>
        <w:t>entire</w:t>
      </w:r>
      <w:r>
        <w:t xml:space="preserve"> OST credible. </w:t>
      </w:r>
    </w:p>
    <w:p w14:paraId="4CF71A93" w14:textId="77777777" w:rsidR="001923D6" w:rsidRPr="00433EC5" w:rsidRDefault="001923D6" w:rsidP="001923D6">
      <w:r w:rsidRPr="00433EC5">
        <w:rPr>
          <w:rStyle w:val="Style13ptBold"/>
        </w:rPr>
        <w:t>Pershing</w:t>
      </w:r>
      <w:r>
        <w:rPr>
          <w:rStyle w:val="Style13ptBold"/>
        </w:rPr>
        <w:t xml:space="preserve"> 19</w:t>
      </w:r>
      <w:r w:rsidRPr="00433EC5">
        <w:t>, Abigail D. "Interpreting the Outer Space Treaty's Non-Appropriation Principle: Customary International Law from 1967 to Today." Yale J. Int'l L. 44 (2019): 149.</w:t>
      </w:r>
      <w:r>
        <w:t xml:space="preserve"> (</w:t>
      </w:r>
      <w:r w:rsidRPr="00433EC5">
        <w:t>Robina Fellow at European Court of Human Rights. European Court of Human Rights</w:t>
      </w:r>
      <w:r>
        <w:t xml:space="preserve"> </w:t>
      </w:r>
      <w:r w:rsidRPr="00433EC5">
        <w:t xml:space="preserve">Yale Law </w:t>
      </w:r>
      <w:r>
        <w:t xml:space="preserve">School)//Elmer </w:t>
      </w:r>
    </w:p>
    <w:p w14:paraId="3EC36646" w14:textId="77777777" w:rsidR="001923D6" w:rsidRDefault="001923D6" w:rsidP="001923D6">
      <w:pPr>
        <w:rPr>
          <w:sz w:val="16"/>
        </w:rPr>
      </w:pPr>
      <w:r w:rsidRPr="00433EC5">
        <w:rPr>
          <w:rStyle w:val="StyleUnderline"/>
        </w:rPr>
        <w:t xml:space="preserve">Though </w:t>
      </w:r>
      <w:r w:rsidRPr="00A90E46">
        <w:rPr>
          <w:rStyle w:val="Emphasis"/>
          <w:highlight w:val="green"/>
        </w:rPr>
        <w:t>the O</w:t>
      </w:r>
      <w:r w:rsidRPr="00433EC5">
        <w:rPr>
          <w:rStyle w:val="StyleUnderline"/>
        </w:rPr>
        <w:t xml:space="preserve">uter </w:t>
      </w:r>
      <w:r w:rsidRPr="00A90E46">
        <w:rPr>
          <w:rStyle w:val="Emphasis"/>
          <w:highlight w:val="green"/>
        </w:rPr>
        <w:t>S</w:t>
      </w:r>
      <w:r w:rsidRPr="00433EC5">
        <w:rPr>
          <w:rStyle w:val="StyleUnderline"/>
        </w:rPr>
        <w:t xml:space="preserve">pace </w:t>
      </w:r>
      <w:r w:rsidRPr="00A90E46">
        <w:rPr>
          <w:rStyle w:val="Emphasis"/>
          <w:highlight w:val="green"/>
        </w:rPr>
        <w:t>T</w:t>
      </w:r>
      <w:r w:rsidRPr="00433EC5">
        <w:rPr>
          <w:rStyle w:val="StyleUnderline"/>
        </w:rPr>
        <w:t xml:space="preserve">reaty flatly prohibits national appropriation of space,150 it </w:t>
      </w:r>
      <w:r w:rsidRPr="00A90E46">
        <w:rPr>
          <w:rStyle w:val="Emphasis"/>
          <w:highlight w:val="green"/>
        </w:rPr>
        <w:t>leaves</w:t>
      </w:r>
      <w:r w:rsidRPr="00433EC5">
        <w:rPr>
          <w:rStyle w:val="StyleUnderline"/>
        </w:rPr>
        <w:t xml:space="preserve"> </w:t>
      </w:r>
      <w:r w:rsidRPr="00A90E46">
        <w:rPr>
          <w:rStyle w:val="Emphasis"/>
          <w:highlight w:val="green"/>
        </w:rPr>
        <w:t>unanswered</w:t>
      </w:r>
      <w:r w:rsidRPr="00433EC5">
        <w:rPr>
          <w:rStyle w:val="StyleUnderline"/>
        </w:rPr>
        <w:t xml:space="preserve"> many questions as </w:t>
      </w:r>
      <w:r w:rsidRPr="00A90E46">
        <w:rPr>
          <w:rStyle w:val="Emphasis"/>
          <w:highlight w:val="green"/>
          <w:bdr w:val="single" w:sz="18" w:space="0" w:color="auto"/>
        </w:rPr>
        <w:t>to what actually counts as appropriation</w:t>
      </w:r>
      <w:r w:rsidRPr="00433EC5">
        <w:rPr>
          <w:sz w:val="16"/>
        </w:rPr>
        <w:t xml:space="preserve">. As far back as 1969, scholars wondered about the implications of this article.151 </w:t>
      </w:r>
      <w:r w:rsidRPr="00433EC5">
        <w:rPr>
          <w:rStyle w:val="StyleUnderline"/>
        </w:rPr>
        <w:t xml:space="preserve">While it is clear that a nation may not claim ownership of the moon, other questions are not so clear. </w:t>
      </w:r>
      <w:r w:rsidRPr="00A90E46">
        <w:rPr>
          <w:rStyle w:val="Emphasis"/>
          <w:highlight w:val="green"/>
        </w:rPr>
        <w:t>Does the prohibition extend to collecting scientific samples?</w:t>
      </w:r>
      <w:r w:rsidRPr="00433EC5">
        <w:rPr>
          <w:rStyle w:val="StyleUnderline"/>
        </w:rPr>
        <w:t xml:space="preserve">152 </w:t>
      </w:r>
      <w:r w:rsidRPr="00A90E46">
        <w:rPr>
          <w:rStyle w:val="Emphasis"/>
          <w:highlight w:val="green"/>
        </w:rPr>
        <w:t>Does creating space debris count as appropriation by occupation?</w:t>
      </w:r>
      <w:r w:rsidRPr="00A90E46">
        <w:rPr>
          <w:rStyle w:val="StyleUnderline"/>
          <w:highlight w:val="green"/>
        </w:rPr>
        <w:t xml:space="preserve"> </w:t>
      </w:r>
      <w:r w:rsidRPr="00433EC5">
        <w:rPr>
          <w:rStyle w:val="StyleUnderline"/>
        </w:rPr>
        <w:t xml:space="preserve">While the answers to these questions are most likely no, simply because of the difficulties that would be caused otherwise, </w:t>
      </w:r>
      <w:r w:rsidRPr="00A90E46">
        <w:rPr>
          <w:rStyle w:val="Emphasis"/>
          <w:highlight w:val="green"/>
        </w:rPr>
        <w:t xml:space="preserve">there are some questions that </w:t>
      </w:r>
      <w:r w:rsidRPr="00A90E46">
        <w:rPr>
          <w:rStyle w:val="Emphasis"/>
          <w:highlight w:val="green"/>
          <w:bdr w:val="single" w:sz="18" w:space="0" w:color="auto"/>
        </w:rPr>
        <w:t>are more difficult to answer, and more pressing</w:t>
      </w:r>
      <w:r w:rsidRPr="00433EC5">
        <w:rPr>
          <w:sz w:val="16"/>
        </w:rPr>
        <w:t xml:space="preserve">. As commercial space flight becomes more and more prevalent,153 the question of whether private entities can appropriate property in space becomes very important. Whereas once it took a nation to get into space, it will soon take only a corporation, and scholars have pondered whether these entities will be able to claim property in space.154 Though this seems allowable, since the treaty only prohibits “national appropriation,”155 allowing such appropriation would lead to an absurd result. This is because the only value that lies in recognition of a claim is the ability to have that claim enforced.156 If a nation recognized and enforced such a claim, this enforcement would constitute state action.157 It would serve to exclude members of other nations and would thus serve as a form of national appropriation, even though the nation never attempted to directly appropriate the property.158 Furthermore, the Outer Space Treaty also requires that non-governmental entities must be authorized and monitored by the entities’ home countries to operate in space.159 Since a nation cannot authorize its citizens to act in contradiction to international law, a nation would not be allowed to license a private entity to appropriate property in space.160 While this </w:t>
      </w:r>
      <w:proofErr w:type="spellStart"/>
      <w:r w:rsidRPr="00433EC5">
        <w:rPr>
          <w:sz w:val="16"/>
        </w:rPr>
        <w:t>nonappropriation</w:t>
      </w:r>
      <w:proofErr w:type="spellEnd"/>
      <w:r w:rsidRPr="00433EC5">
        <w:rPr>
          <w:sz w:val="16"/>
        </w:rPr>
        <w:t xml:space="preserve"> principle is great for allowing free access to space, thereby encouraging research and development in the field, it makes it difficult to create or police a solution to the space debris problem. A viable solution will have to work without becoming an appropriation. </w:t>
      </w:r>
      <w:r w:rsidRPr="00433EC5">
        <w:rPr>
          <w:rStyle w:val="StyleUnderline"/>
        </w:rPr>
        <w:t xml:space="preserve">There is, however, </w:t>
      </w:r>
      <w:r w:rsidRPr="00A90E46">
        <w:rPr>
          <w:rStyle w:val="Emphasis"/>
          <w:highlight w:val="green"/>
        </w:rPr>
        <w:t>very little substantive law on what actually counts</w:t>
      </w:r>
      <w:r w:rsidRPr="00433EC5">
        <w:rPr>
          <w:rStyle w:val="Emphasis"/>
        </w:rPr>
        <w:t xml:space="preserve"> </w:t>
      </w:r>
      <w:r w:rsidRPr="00433EC5">
        <w:rPr>
          <w:rStyle w:val="StyleUnderline"/>
        </w:rPr>
        <w:t xml:space="preserve">as appropriation </w:t>
      </w:r>
      <w:r w:rsidRPr="00A90E46">
        <w:rPr>
          <w:rStyle w:val="Emphasis"/>
          <w:highlight w:val="green"/>
        </w:rPr>
        <w:t>in the context of space</w:t>
      </w:r>
      <w:r w:rsidRPr="00433EC5">
        <w:rPr>
          <w:sz w:val="16"/>
        </w:rPr>
        <w:t>.161 So, the best way to see what is and is not allowed is to look both at the general international law regarding appropriations and to look at the past actions of space actors to see what has been allowed (or at least tolerated) and what has been prohibited or rejected.</w:t>
      </w:r>
    </w:p>
    <w:p w14:paraId="69376258" w14:textId="77777777" w:rsidR="001923D6" w:rsidRDefault="001923D6" w:rsidP="001923D6">
      <w:pPr>
        <w:pStyle w:val="Heading4"/>
      </w:pPr>
      <w:r>
        <w:t xml:space="preserve">AT Mallick and Rajagopalan – this is </w:t>
      </w:r>
      <w:r>
        <w:rPr>
          <w:u w:val="single"/>
        </w:rPr>
        <w:t>power-tagged</w:t>
      </w:r>
      <w:r>
        <w:t xml:space="preserve"> – they make an internal link to space weaponization but not “escalating space wars” – they also haven’t read a U/Q argument about how companies </w:t>
      </w:r>
      <w:r>
        <w:rPr>
          <w:u w:val="single"/>
        </w:rPr>
        <w:t>want</w:t>
      </w:r>
      <w:r>
        <w:t xml:space="preserve"> to weaponize mining w/ WMD’s – it’s just about how it could happen. </w:t>
      </w:r>
    </w:p>
    <w:p w14:paraId="0CC4BEC9" w14:textId="77777777" w:rsidR="001923D6" w:rsidRDefault="001923D6" w:rsidP="001923D6">
      <w:pPr>
        <w:pStyle w:val="Heading4"/>
      </w:pPr>
      <w:r>
        <w:t xml:space="preserve">AT Funnell – this is a </w:t>
      </w:r>
      <w:proofErr w:type="gramStart"/>
      <w:r>
        <w:rPr>
          <w:u w:val="single"/>
        </w:rPr>
        <w:t>two sentence</w:t>
      </w:r>
      <w:proofErr w:type="gramEnd"/>
      <w:r>
        <w:rPr>
          <w:u w:val="single"/>
        </w:rPr>
        <w:t xml:space="preserve"> card</w:t>
      </w:r>
      <w:r>
        <w:t xml:space="preserve"> about how a conflict over “space assets” is inevitable – 1] No External Internal Link – they didn’t highlight a card about how governments would intervene – especially true since many companies are trans-national and 2] “Space Assets” refers to thinks like Orbital Satellites and Lunar Resources, not just Asteroid Mining – Thumps the Aff.</w:t>
      </w:r>
    </w:p>
    <w:p w14:paraId="72D7DF50" w14:textId="77777777" w:rsidR="001923D6" w:rsidRDefault="001923D6" w:rsidP="001923D6">
      <w:pPr>
        <w:pStyle w:val="Heading4"/>
      </w:pPr>
      <w:r>
        <w:t xml:space="preserve">AT </w:t>
      </w:r>
      <w:proofErr w:type="spellStart"/>
      <w:r>
        <w:t>Jamasmie</w:t>
      </w:r>
      <w:proofErr w:type="spellEnd"/>
      <w:r>
        <w:t xml:space="preserve"> – 1] This card is about lunar resource basing via the Artemis Accords… it isn’t about asteroid mining – here’s a re-cutting.</w:t>
      </w:r>
    </w:p>
    <w:p w14:paraId="5E9EE60A" w14:textId="77777777" w:rsidR="001923D6" w:rsidRPr="00E7764B" w:rsidRDefault="001923D6" w:rsidP="001923D6">
      <w:pPr>
        <w:rPr>
          <w:rFonts w:asciiTheme="minorHAnsi" w:hAnsiTheme="minorHAnsi" w:cstheme="minorHAnsi"/>
          <w:color w:val="000000" w:themeColor="text1"/>
          <w:sz w:val="16"/>
        </w:rPr>
      </w:pPr>
      <w:proofErr w:type="spellStart"/>
      <w:r w:rsidRPr="00E7764B">
        <w:rPr>
          <w:rStyle w:val="Heading4Char"/>
          <w:rFonts w:asciiTheme="minorHAnsi" w:hAnsiTheme="minorHAnsi" w:cstheme="minorHAnsi"/>
        </w:rPr>
        <w:t>Jamasmie</w:t>
      </w:r>
      <w:proofErr w:type="spellEnd"/>
      <w:r w:rsidRPr="00E7764B">
        <w:rPr>
          <w:rStyle w:val="Heading4Char"/>
          <w:rFonts w:asciiTheme="minorHAnsi" w:hAnsiTheme="minorHAnsi" w:cstheme="minorHAnsi"/>
        </w:rPr>
        <w:t xml:space="preserve"> 21</w:t>
      </w:r>
      <w:r w:rsidRPr="00E7764B">
        <w:rPr>
          <w:rFonts w:asciiTheme="minorHAnsi" w:hAnsiTheme="minorHAnsi" w:cstheme="minorHAnsi"/>
          <w:color w:val="000000" w:themeColor="text1"/>
          <w:sz w:val="16"/>
        </w:rPr>
        <w:t xml:space="preserve"> Cecilia </w:t>
      </w:r>
      <w:proofErr w:type="spellStart"/>
      <w:r w:rsidRPr="00E7764B">
        <w:rPr>
          <w:rFonts w:asciiTheme="minorHAnsi" w:hAnsiTheme="minorHAnsi" w:cstheme="minorHAnsi"/>
          <w:color w:val="000000" w:themeColor="text1"/>
          <w:sz w:val="16"/>
        </w:rPr>
        <w:t>Jamasmie</w:t>
      </w:r>
      <w:proofErr w:type="spellEnd"/>
      <w:r w:rsidRPr="00E7764B">
        <w:rPr>
          <w:rFonts w:asciiTheme="minorHAnsi" w:hAnsiTheme="minorHAnsi" w:cstheme="minorHAnsi"/>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E7764B">
        <w:rPr>
          <w:rFonts w:asciiTheme="minorHAnsi" w:hAnsiTheme="minorHAnsi" w:cstheme="minorHAnsi"/>
          <w:color w:val="000000" w:themeColor="text1"/>
          <w:sz w:val="16"/>
        </w:rPr>
        <w:t>MINExpo</w:t>
      </w:r>
      <w:proofErr w:type="spellEnd"/>
      <w:r w:rsidRPr="00E7764B">
        <w:rPr>
          <w:rFonts w:asciiTheme="minorHAnsi" w:hAnsiTheme="minorHAnsi" w:cstheme="minorHAnsi"/>
          <w:color w:val="000000" w:themeColor="text1"/>
          <w:sz w:val="16"/>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21" w:history="1">
        <w:r w:rsidRPr="00E7764B">
          <w:rPr>
            <w:rFonts w:asciiTheme="minorHAnsi" w:hAnsiTheme="minorHAnsi" w:cstheme="minorHAnsi"/>
            <w:color w:val="000000" w:themeColor="text1"/>
            <w:sz w:val="16"/>
          </w:rPr>
          <w:t>https://www.mining.com/experts-warn-of-brewing-space-mining-war-among-us-china-and-russia/</w:t>
        </w:r>
      </w:hyperlink>
      <w:r w:rsidRPr="00E7764B">
        <w:rPr>
          <w:rFonts w:asciiTheme="minorHAnsi" w:hAnsiTheme="minorHAnsi" w:cstheme="minorHAnsi"/>
          <w:color w:val="000000" w:themeColor="text1"/>
          <w:sz w:val="16"/>
        </w:rPr>
        <w:t xml:space="preserve"> DD AG</w:t>
      </w:r>
    </w:p>
    <w:p w14:paraId="10EBEFB8" w14:textId="77777777" w:rsidR="001923D6" w:rsidRPr="00E7764B" w:rsidRDefault="001923D6" w:rsidP="001923D6">
      <w:pPr>
        <w:rPr>
          <w:rStyle w:val="StyleUnderline"/>
          <w:rFonts w:asciiTheme="minorHAnsi" w:hAnsiTheme="minorHAnsi" w:cstheme="minorHAnsi"/>
        </w:rPr>
      </w:pPr>
      <w:r w:rsidRPr="00E7764B">
        <w:rPr>
          <w:rStyle w:val="StyleUnderline"/>
          <w:rFonts w:asciiTheme="minorHAnsi" w:hAnsiTheme="minorHAnsi" w:cstheme="minorHAnsi"/>
        </w:rPr>
        <w:t xml:space="preserve">A </w:t>
      </w:r>
      <w:r w:rsidRPr="00A90E46">
        <w:rPr>
          <w:rStyle w:val="Emphasis"/>
          <w:highlight w:val="green"/>
        </w:rPr>
        <w:t xml:space="preserve">brewing war to </w:t>
      </w:r>
      <w:r w:rsidRPr="00A90E46">
        <w:rPr>
          <w:rStyle w:val="Emphasis"/>
          <w:highlight w:val="green"/>
          <w:bdr w:val="single" w:sz="18" w:space="0" w:color="auto"/>
        </w:rPr>
        <w:t>set a mining base</w:t>
      </w:r>
      <w:r w:rsidRPr="00A90E46">
        <w:rPr>
          <w:rStyle w:val="StyleUnderline"/>
          <w:rFonts w:asciiTheme="minorHAnsi" w:hAnsiTheme="minorHAnsi" w:cstheme="minorHAnsi"/>
          <w:highlight w:val="green"/>
        </w:rPr>
        <w:t xml:space="preserve"> </w:t>
      </w:r>
      <w:r w:rsidRPr="00E7764B">
        <w:rPr>
          <w:rStyle w:val="StyleUnderline"/>
          <w:rFonts w:asciiTheme="minorHAnsi" w:hAnsiTheme="minorHAnsi" w:cstheme="minorHAnsi"/>
        </w:rPr>
        <w:t xml:space="preserve">in space is likely to see China and Russia joining forces to keep the US increasing attempts to dominate extra-terrestrial commerce at bay, experts warn. The Trump Administration took an active interest in space, announcing that America would return astronauts to the moon by 2024 and creating the Space Force as the newest branch of the US </w:t>
      </w:r>
      <w:proofErr w:type="spellStart"/>
      <w:proofErr w:type="gramStart"/>
      <w:r w:rsidRPr="00E7764B">
        <w:rPr>
          <w:rStyle w:val="StyleUnderline"/>
          <w:rFonts w:asciiTheme="minorHAnsi" w:hAnsiTheme="minorHAnsi" w:cstheme="minorHAnsi"/>
        </w:rPr>
        <w:t>military.It</w:t>
      </w:r>
      <w:proofErr w:type="spellEnd"/>
      <w:proofErr w:type="gramEnd"/>
      <w:r w:rsidRPr="00E7764B">
        <w:rPr>
          <w:rStyle w:val="StyleUnderline"/>
          <w:rFonts w:asciiTheme="minorHAnsi" w:hAnsiTheme="minorHAnsi" w:cstheme="minorHAnsi"/>
        </w:rPr>
        <w:t xml:space="preserve"> also </w:t>
      </w:r>
      <w:r w:rsidRPr="00A90E46">
        <w:rPr>
          <w:rStyle w:val="Emphasis"/>
          <w:highlight w:val="green"/>
        </w:rPr>
        <w:t>proposed</w:t>
      </w:r>
      <w:r w:rsidRPr="00A90E46">
        <w:rPr>
          <w:rStyle w:val="StyleUnderline"/>
          <w:rFonts w:asciiTheme="minorHAnsi" w:hAnsiTheme="minorHAnsi" w:cstheme="minorHAnsi"/>
          <w:highlight w:val="green"/>
        </w:rPr>
        <w:t xml:space="preserve"> </w:t>
      </w:r>
      <w:r w:rsidRPr="00E7764B">
        <w:rPr>
          <w:rStyle w:val="StyleUnderline"/>
          <w:rFonts w:asciiTheme="minorHAnsi" w:hAnsiTheme="minorHAnsi" w:cstheme="minorHAnsi"/>
        </w:rPr>
        <w:t xml:space="preserve">global legal </w:t>
      </w:r>
      <w:r w:rsidRPr="00A90E46">
        <w:rPr>
          <w:rStyle w:val="Emphasis"/>
          <w:highlight w:val="green"/>
        </w:rPr>
        <w:t>framework for mining on the moon</w:t>
      </w:r>
      <w:r w:rsidRPr="00E7764B">
        <w:rPr>
          <w:rStyle w:val="StyleUnderline"/>
          <w:rFonts w:asciiTheme="minorHAnsi" w:hAnsiTheme="minorHAnsi" w:cstheme="minorHAnsi"/>
        </w:rPr>
        <w:t xml:space="preserve">, </w:t>
      </w:r>
      <w:r w:rsidRPr="00A90E46">
        <w:rPr>
          <w:rStyle w:val="Emphasis"/>
          <w:highlight w:val="green"/>
        </w:rPr>
        <w:t>called the Artemis Accords</w:t>
      </w:r>
      <w:r w:rsidRPr="00E7764B">
        <w:rPr>
          <w:rStyle w:val="StyleUnderline"/>
          <w:rFonts w:asciiTheme="minorHAnsi" w:hAnsiTheme="minorHAnsi" w:cstheme="minorHAnsi"/>
        </w:rPr>
        <w:t xml:space="preserve">, </w:t>
      </w:r>
      <w:r w:rsidRPr="00A90E46">
        <w:rPr>
          <w:rStyle w:val="Emphasis"/>
          <w:highlight w:val="green"/>
        </w:rPr>
        <w:t>encouraging</w:t>
      </w:r>
      <w:r w:rsidRPr="00A90E46">
        <w:rPr>
          <w:rStyle w:val="StyleUnderline"/>
          <w:rFonts w:asciiTheme="minorHAnsi" w:hAnsiTheme="minorHAnsi" w:cstheme="minorHAnsi"/>
          <w:highlight w:val="green"/>
        </w:rPr>
        <w:t xml:space="preserve"> </w:t>
      </w:r>
      <w:r w:rsidRPr="00E7764B">
        <w:rPr>
          <w:rStyle w:val="StyleUnderline"/>
          <w:rFonts w:asciiTheme="minorHAnsi" w:hAnsiTheme="minorHAnsi" w:cstheme="minorHAnsi"/>
        </w:rPr>
        <w:t xml:space="preserve">citizens </w:t>
      </w:r>
      <w:r w:rsidRPr="00A90E46">
        <w:rPr>
          <w:rStyle w:val="Emphasis"/>
          <w:highlight w:val="green"/>
        </w:rPr>
        <w:t xml:space="preserve">to mine the Earth’s natural satellite </w:t>
      </w:r>
      <w:r w:rsidRPr="00E7764B">
        <w:rPr>
          <w:rStyle w:val="StyleUnderline"/>
          <w:rFonts w:asciiTheme="minorHAnsi" w:hAnsiTheme="minorHAnsi" w:cstheme="minorHAnsi"/>
        </w:rPr>
        <w:t xml:space="preserve">and other celestial bodies with commercial purposes. The directive classified outer space as a “legally and physically unique domain of human activity” </w:t>
      </w:r>
      <w:r w:rsidRPr="00726442">
        <w:rPr>
          <w:rStyle w:val="StyleUnderline"/>
          <w:rFonts w:asciiTheme="minorHAnsi" w:hAnsiTheme="minorHAnsi" w:cstheme="minorHAnsi"/>
          <w:sz w:val="16"/>
          <w:u w:val="none"/>
        </w:rPr>
        <w:t>instead of a “global commons,” paving the way for mining the moon without any sort of international treaty. Spearheaded by the US National Aeronautics and Space Administration (NASA), the Artemis Accords were signed in October by Australia, Canada, England, Japan, Luxembourg, Italy and the United Emirates “</w:t>
      </w:r>
      <w:r w:rsidRPr="00E7764B">
        <w:rPr>
          <w:rStyle w:val="StyleUnderline"/>
          <w:rFonts w:asciiTheme="minorHAnsi" w:hAnsiTheme="minorHAnsi" w:cstheme="minorHAnsi"/>
        </w:rPr>
        <w:t xml:space="preserve">Unfortunately, the Trump Administration exacerbated a national security threat and risked the economic opportunity it hoped to secure in outer space by failing to engage Russia or China as potential partners,” says </w:t>
      </w:r>
      <w:proofErr w:type="spellStart"/>
      <w:r w:rsidRPr="00E7764B">
        <w:rPr>
          <w:rStyle w:val="StyleUnderline"/>
          <w:rFonts w:asciiTheme="minorHAnsi" w:hAnsiTheme="minorHAnsi" w:cstheme="minorHAnsi"/>
        </w:rPr>
        <w:t>Elya</w:t>
      </w:r>
      <w:proofErr w:type="spellEnd"/>
      <w:r w:rsidRPr="00E7764B">
        <w:rPr>
          <w:rStyle w:val="StyleUnderline"/>
          <w:rFonts w:asciiTheme="minorHAnsi" w:hAnsiTheme="minorHAnsi" w:cstheme="minorHAnsi"/>
        </w:rPr>
        <w:t xml:space="preserve"> </w:t>
      </w:r>
      <w:proofErr w:type="spellStart"/>
      <w:r w:rsidRPr="00E7764B">
        <w:rPr>
          <w:rStyle w:val="StyleUnderline"/>
          <w:rFonts w:asciiTheme="minorHAnsi" w:hAnsiTheme="minorHAnsi" w:cstheme="minorHAnsi"/>
        </w:rPr>
        <w:t>Taichman</w:t>
      </w:r>
      <w:proofErr w:type="spellEnd"/>
      <w:r w:rsidRPr="00E7764B">
        <w:rPr>
          <w:rStyle w:val="StyleUnderline"/>
          <w:rFonts w:asciiTheme="minorHAnsi" w:hAnsiTheme="minorHAnsi" w:cstheme="minorHAnsi"/>
        </w:rPr>
        <w:t xml:space="preserve">, former legislative director for then-Republican Michelle Lujan Grisham. “Instead, the </w:t>
      </w:r>
      <w:r w:rsidRPr="00A90E46">
        <w:rPr>
          <w:rStyle w:val="Emphasis"/>
          <w:highlight w:val="green"/>
          <w:bdr w:val="single" w:sz="18" w:space="0" w:color="auto"/>
        </w:rPr>
        <w:t>Artemis Accords</w:t>
      </w:r>
      <w:r w:rsidRPr="00A90E46">
        <w:rPr>
          <w:rStyle w:val="StyleUnderline"/>
          <w:rFonts w:asciiTheme="minorHAnsi" w:hAnsiTheme="minorHAnsi" w:cstheme="minorHAnsi"/>
          <w:highlight w:val="green"/>
        </w:rPr>
        <w:t xml:space="preserve"> </w:t>
      </w:r>
      <w:r w:rsidRPr="00E7764B">
        <w:rPr>
          <w:rStyle w:val="StyleUnderline"/>
          <w:rFonts w:asciiTheme="minorHAnsi" w:hAnsiTheme="minorHAnsi" w:cstheme="minorHAnsi"/>
        </w:rPr>
        <w:t xml:space="preserve">have </w:t>
      </w:r>
      <w:r w:rsidRPr="00A90E46">
        <w:rPr>
          <w:rStyle w:val="Emphasis"/>
          <w:highlight w:val="green"/>
        </w:rPr>
        <w:t>driven China and Russia toward increased cooperation</w:t>
      </w:r>
      <w:r w:rsidRPr="00A90E46">
        <w:rPr>
          <w:rStyle w:val="StyleUnderline"/>
          <w:rFonts w:asciiTheme="minorHAnsi" w:hAnsiTheme="minorHAnsi" w:cstheme="minorHAnsi"/>
          <w:highlight w:val="green"/>
        </w:rPr>
        <w:t xml:space="preserve"> </w:t>
      </w:r>
      <w:r w:rsidRPr="00E7764B">
        <w:rPr>
          <w:rStyle w:val="StyleUnderline"/>
          <w:rFonts w:asciiTheme="minorHAnsi" w:hAnsiTheme="minorHAnsi" w:cstheme="minorHAnsi"/>
        </w:rPr>
        <w:t xml:space="preserve">in space out of fear and necessity,” he </w:t>
      </w:r>
      <w:proofErr w:type="spellStart"/>
      <w:proofErr w:type="gramStart"/>
      <w:r w:rsidRPr="00E7764B">
        <w:rPr>
          <w:rStyle w:val="StyleUnderline"/>
          <w:rFonts w:asciiTheme="minorHAnsi" w:hAnsiTheme="minorHAnsi" w:cstheme="minorHAnsi"/>
        </w:rPr>
        <w:t>writes.Russia’s</w:t>
      </w:r>
      <w:proofErr w:type="spellEnd"/>
      <w:proofErr w:type="gramEnd"/>
      <w:r w:rsidRPr="00E7764B">
        <w:rPr>
          <w:rStyle w:val="StyleUnderline"/>
          <w:rFonts w:asciiTheme="minorHAnsi" w:hAnsiTheme="minorHAnsi" w:cstheme="minorHAnsi"/>
        </w:rPr>
        <w:t xml:space="preserve"> space agency </w:t>
      </w:r>
      <w:proofErr w:type="spellStart"/>
      <w:r w:rsidRPr="00E7764B">
        <w:rPr>
          <w:rStyle w:val="StyleUnderline"/>
          <w:rFonts w:asciiTheme="minorHAnsi" w:hAnsiTheme="minorHAnsi" w:cstheme="minorHAnsi"/>
        </w:rPr>
        <w:t>Roscosmos</w:t>
      </w:r>
      <w:proofErr w:type="spellEnd"/>
      <w:r w:rsidRPr="00E7764B">
        <w:rPr>
          <w:rStyle w:val="StyleUnderline"/>
          <w:rFonts w:asciiTheme="minorHAnsi" w:hAnsiTheme="minorHAnsi" w:cstheme="minorHAnsi"/>
        </w:rPr>
        <w:t xml:space="preserve"> was the first to speak up, likening the policy to colonialism. “There have already been examples in history when one country decided to start seizing territories in its interest — everyone remembers what came of it,” </w:t>
      </w:r>
      <w:proofErr w:type="spellStart"/>
      <w:r w:rsidRPr="00E7764B">
        <w:rPr>
          <w:rStyle w:val="StyleUnderline"/>
          <w:rFonts w:asciiTheme="minorHAnsi" w:hAnsiTheme="minorHAnsi" w:cstheme="minorHAnsi"/>
        </w:rPr>
        <w:t>Roscosmos</w:t>
      </w:r>
      <w:proofErr w:type="spellEnd"/>
      <w:r w:rsidRPr="00E7764B">
        <w:rPr>
          <w:rStyle w:val="StyleUnderline"/>
          <w:rFonts w:asciiTheme="minorHAnsi" w:hAnsiTheme="minorHAnsi" w:cstheme="minorHAnsi"/>
        </w:rPr>
        <w:t xml:space="preserve">’ deputy general director for international cooperation, Sergey </w:t>
      </w:r>
      <w:proofErr w:type="spellStart"/>
      <w:r w:rsidRPr="00E7764B">
        <w:rPr>
          <w:rStyle w:val="StyleUnderline"/>
          <w:rFonts w:asciiTheme="minorHAnsi" w:hAnsiTheme="minorHAnsi" w:cstheme="minorHAnsi"/>
        </w:rPr>
        <w:t>Saveliev</w:t>
      </w:r>
      <w:proofErr w:type="spellEnd"/>
      <w:r w:rsidRPr="00E7764B">
        <w:rPr>
          <w:rStyle w:val="StyleUnderline"/>
          <w:rFonts w:asciiTheme="minorHAnsi" w:hAnsiTheme="minorHAnsi" w:cstheme="minorHAnsi"/>
        </w:rPr>
        <w:t xml:space="preserve">, said at the </w:t>
      </w:r>
      <w:proofErr w:type="spellStart"/>
      <w:proofErr w:type="gramStart"/>
      <w:r w:rsidRPr="00E7764B">
        <w:rPr>
          <w:rStyle w:val="StyleUnderline"/>
          <w:rFonts w:asciiTheme="minorHAnsi" w:hAnsiTheme="minorHAnsi" w:cstheme="minorHAnsi"/>
        </w:rPr>
        <w:t>time.China</w:t>
      </w:r>
      <w:proofErr w:type="spellEnd"/>
      <w:proofErr w:type="gramEnd"/>
      <w:r w:rsidRPr="00E7764B">
        <w:rPr>
          <w:rStyle w:val="StyleUnderline"/>
          <w:rFonts w:asciiTheme="minorHAnsi" w:hAnsiTheme="minorHAnsi" w:cstheme="minorHAnsi"/>
        </w:rPr>
        <w:t xml:space="preserve">, which made history in 2019 by becoming the first country to land a probe on the far side of the Moon, chose a different approach. </w:t>
      </w:r>
      <w:r w:rsidRPr="00A90E46">
        <w:rPr>
          <w:rStyle w:val="Emphasis"/>
          <w:highlight w:val="green"/>
        </w:rPr>
        <w:t xml:space="preserve">Since the Artemis Accords were </w:t>
      </w:r>
      <w:r w:rsidRPr="00E7764B">
        <w:rPr>
          <w:rStyle w:val="StyleUnderline"/>
          <w:rFonts w:asciiTheme="minorHAnsi" w:hAnsiTheme="minorHAnsi" w:cstheme="minorHAnsi"/>
        </w:rPr>
        <w:t xml:space="preserve">first </w:t>
      </w:r>
      <w:r w:rsidRPr="00A90E46">
        <w:rPr>
          <w:rStyle w:val="Emphasis"/>
          <w:highlight w:val="green"/>
        </w:rPr>
        <w:t>announced</w:t>
      </w:r>
      <w:r w:rsidRPr="00E7764B">
        <w:rPr>
          <w:rStyle w:val="StyleUnderline"/>
          <w:rFonts w:asciiTheme="minorHAnsi" w:hAnsiTheme="minorHAnsi" w:cstheme="minorHAnsi"/>
        </w:rPr>
        <w:t xml:space="preserve">, </w:t>
      </w:r>
      <w:r w:rsidRPr="00A90E46">
        <w:rPr>
          <w:rStyle w:val="Emphasis"/>
          <w:highlight w:val="green"/>
        </w:rPr>
        <w:t xml:space="preserve">Beijing has approached Russia to </w:t>
      </w:r>
      <w:r w:rsidRPr="00A90E46">
        <w:rPr>
          <w:rStyle w:val="Emphasis"/>
          <w:highlight w:val="green"/>
          <w:bdr w:val="single" w:sz="18" w:space="0" w:color="auto"/>
        </w:rPr>
        <w:t>jointly build a lunar research base</w:t>
      </w:r>
      <w:r w:rsidRPr="00E7764B">
        <w:rPr>
          <w:rStyle w:val="StyleUnderline"/>
          <w:rFonts w:asciiTheme="minorHAnsi" w:hAnsiTheme="minorHAnsi" w:cstheme="minorHAnsi"/>
        </w:rPr>
        <w:t>. President Xi Jinping has also he made sure China planted its flag on the Moon, which happened in December 2020, more than 50 years after the US reached the lunar surface.</w:t>
      </w:r>
    </w:p>
    <w:p w14:paraId="3C992D1C" w14:textId="77777777" w:rsidR="00D66E23" w:rsidRPr="00F35F0D" w:rsidRDefault="00D66E23" w:rsidP="00D66E23">
      <w:pPr>
        <w:pStyle w:val="Heading4"/>
        <w:rPr>
          <w:rFonts w:cs="Arial"/>
          <w:u w:val="single"/>
        </w:rPr>
      </w:pPr>
      <w:r>
        <w:rPr>
          <w:rFonts w:cs="Arial"/>
        </w:rPr>
        <w:t xml:space="preserve">AT Grego - </w:t>
      </w:r>
      <w:r w:rsidRPr="00F35F0D">
        <w:rPr>
          <w:rFonts w:cs="Arial"/>
        </w:rPr>
        <w:t xml:space="preserve">No space war – prefer </w:t>
      </w:r>
      <w:r w:rsidRPr="00F35F0D">
        <w:rPr>
          <w:rFonts w:cs="Arial"/>
          <w:u w:val="single"/>
        </w:rPr>
        <w:t>data</w:t>
      </w:r>
      <w:r w:rsidRPr="00F35F0D">
        <w:rPr>
          <w:rFonts w:cs="Arial"/>
        </w:rPr>
        <w:t xml:space="preserve"> over </w:t>
      </w:r>
      <w:r w:rsidRPr="00F35F0D">
        <w:rPr>
          <w:rFonts w:cs="Arial"/>
          <w:u w:val="single"/>
        </w:rPr>
        <w:t>political rhetoric</w:t>
      </w:r>
    </w:p>
    <w:p w14:paraId="5B646FCD" w14:textId="77777777" w:rsidR="00D66E23" w:rsidRPr="00F35F0D" w:rsidRDefault="00D66E23" w:rsidP="00D66E23">
      <w:proofErr w:type="spellStart"/>
      <w:r w:rsidRPr="00F35F0D">
        <w:t>Klimas</w:t>
      </w:r>
      <w:proofErr w:type="spellEnd"/>
      <w:r w:rsidRPr="00F35F0D">
        <w:t xml:space="preserve"> interviewing </w:t>
      </w:r>
      <w:r w:rsidRPr="00F35F0D">
        <w:rPr>
          <w:rStyle w:val="Style13ptBold"/>
        </w:rPr>
        <w:t>Weeden 18</w:t>
      </w:r>
      <w:r w:rsidRPr="00F35F0D">
        <w:t xml:space="preserve"> [Brian Weeden, smart space guy. Is the space war threat being hyped? August 3, 2018. https://www.politico.com/story/2018/08/03/space-war-threat-hype-force-760781]</w:t>
      </w:r>
    </w:p>
    <w:p w14:paraId="3721E324" w14:textId="77777777" w:rsidR="00D66E23" w:rsidRPr="00F35F0D" w:rsidRDefault="00D66E23" w:rsidP="00D66E23">
      <w:pPr>
        <w:rPr>
          <w:sz w:val="16"/>
        </w:rPr>
      </w:pPr>
      <w:r w:rsidRPr="00F35F0D">
        <w:rPr>
          <w:u w:val="single"/>
        </w:rPr>
        <w:t>There’s been</w:t>
      </w:r>
      <w:r w:rsidRPr="00F35F0D">
        <w:rPr>
          <w:sz w:val="16"/>
        </w:rPr>
        <w:t xml:space="preserve"> increasing </w:t>
      </w:r>
      <w:r w:rsidRPr="00A90E46">
        <w:rPr>
          <w:rStyle w:val="Emphasis"/>
          <w:highlight w:val="green"/>
        </w:rPr>
        <w:t>rhetoric</w:t>
      </w:r>
      <w:r w:rsidRPr="00F35F0D">
        <w:rPr>
          <w:sz w:val="16"/>
        </w:rPr>
        <w:t>...</w:t>
      </w:r>
      <w:r w:rsidRPr="00A90E46">
        <w:rPr>
          <w:highlight w:val="green"/>
          <w:u w:val="single"/>
        </w:rPr>
        <w:t>about</w:t>
      </w:r>
      <w:r w:rsidRPr="00F35F0D">
        <w:rPr>
          <w:sz w:val="16"/>
        </w:rPr>
        <w:t xml:space="preserve"> the </w:t>
      </w:r>
      <w:r w:rsidRPr="00A90E46">
        <w:rPr>
          <w:highlight w:val="green"/>
          <w:u w:val="single"/>
        </w:rPr>
        <w:t>militarization</w:t>
      </w:r>
      <w:r w:rsidRPr="00F35F0D">
        <w:rPr>
          <w:u w:val="single"/>
        </w:rPr>
        <w:t xml:space="preserve"> of space </w:t>
      </w:r>
      <w:r w:rsidRPr="00A90E46">
        <w:rPr>
          <w:highlight w:val="green"/>
          <w:u w:val="single"/>
        </w:rPr>
        <w:t>and</w:t>
      </w:r>
      <w:r w:rsidRPr="00F35F0D">
        <w:rPr>
          <w:sz w:val="16"/>
        </w:rPr>
        <w:t xml:space="preserve"> the </w:t>
      </w:r>
      <w:r w:rsidRPr="00A90E46">
        <w:rPr>
          <w:rStyle w:val="Emphasis"/>
          <w:highlight w:val="green"/>
        </w:rPr>
        <w:t>potential</w:t>
      </w:r>
      <w:r w:rsidRPr="00F35F0D">
        <w:rPr>
          <w:sz w:val="16"/>
        </w:rPr>
        <w:t xml:space="preserve"> for </w:t>
      </w:r>
      <w:r w:rsidRPr="00A90E46">
        <w:rPr>
          <w:rStyle w:val="Emphasis"/>
          <w:highlight w:val="green"/>
        </w:rPr>
        <w:t>conflicts</w:t>
      </w:r>
      <w:r w:rsidRPr="00F35F0D">
        <w:rPr>
          <w:sz w:val="16"/>
        </w:rPr>
        <w:t xml:space="preserve"> </w:t>
      </w:r>
      <w:r w:rsidRPr="00F35F0D">
        <w:rPr>
          <w:u w:val="single"/>
        </w:rPr>
        <w:t xml:space="preserve">on Earth to extend </w:t>
      </w:r>
      <w:r w:rsidRPr="00A90E46">
        <w:rPr>
          <w:highlight w:val="green"/>
          <w:u w:val="single"/>
        </w:rPr>
        <w:t>in</w:t>
      </w:r>
      <w:r w:rsidRPr="00F35F0D">
        <w:rPr>
          <w:u w:val="single"/>
        </w:rPr>
        <w:t xml:space="preserve">to </w:t>
      </w:r>
      <w:r w:rsidRPr="00A90E46">
        <w:rPr>
          <w:highlight w:val="green"/>
          <w:u w:val="single"/>
        </w:rPr>
        <w:t>space</w:t>
      </w:r>
      <w:r w:rsidRPr="00F35F0D">
        <w:rPr>
          <w:sz w:val="16"/>
        </w:rPr>
        <w:t xml:space="preserve">. </w:t>
      </w:r>
      <w:r w:rsidRPr="00F35F0D">
        <w:rPr>
          <w:u w:val="single"/>
        </w:rPr>
        <w:t xml:space="preserve">That’s </w:t>
      </w:r>
      <w:r w:rsidRPr="00A90E46">
        <w:rPr>
          <w:highlight w:val="green"/>
          <w:u w:val="single"/>
        </w:rPr>
        <w:t>driven</w:t>
      </w:r>
      <w:r w:rsidRPr="00F35F0D">
        <w:rPr>
          <w:u w:val="single"/>
        </w:rPr>
        <w:t xml:space="preserve"> in part </w:t>
      </w:r>
      <w:r w:rsidRPr="00A90E46">
        <w:rPr>
          <w:highlight w:val="green"/>
          <w:u w:val="single"/>
        </w:rPr>
        <w:t>by reports</w:t>
      </w:r>
      <w:r w:rsidRPr="00F35F0D">
        <w:rPr>
          <w:u w:val="single"/>
        </w:rPr>
        <w:t xml:space="preserve"> </w:t>
      </w:r>
      <w:r w:rsidRPr="00A90E46">
        <w:rPr>
          <w:highlight w:val="green"/>
          <w:u w:val="single"/>
        </w:rPr>
        <w:t>about</w:t>
      </w:r>
      <w:r w:rsidRPr="00F35F0D">
        <w:rPr>
          <w:u w:val="single"/>
        </w:rPr>
        <w:t xml:space="preserve"> anti-satellite </w:t>
      </w:r>
      <w:r w:rsidRPr="00A90E46">
        <w:rPr>
          <w:highlight w:val="green"/>
          <w:u w:val="single"/>
        </w:rPr>
        <w:t>testing</w:t>
      </w:r>
      <w:r w:rsidRPr="00F35F0D">
        <w:rPr>
          <w:u w:val="single"/>
        </w:rPr>
        <w:t xml:space="preserve"> in Russia and China</w:t>
      </w:r>
      <w:r w:rsidRPr="00F35F0D">
        <w:rPr>
          <w:sz w:val="16"/>
        </w:rPr>
        <w:t>...</w:t>
      </w:r>
      <w:r w:rsidRPr="00F35F0D">
        <w:rPr>
          <w:u w:val="single"/>
        </w:rPr>
        <w:t xml:space="preserve">The report </w:t>
      </w:r>
      <w:r w:rsidRPr="00F35F0D">
        <w:rPr>
          <w:sz w:val="16"/>
        </w:rPr>
        <w:t xml:space="preserve">really </w:t>
      </w:r>
      <w:r w:rsidRPr="00F35F0D">
        <w:rPr>
          <w:u w:val="single"/>
        </w:rPr>
        <w:t>grew out of our frustration at the level of publicly available information</w:t>
      </w:r>
      <w:r w:rsidRPr="00F35F0D">
        <w:rPr>
          <w:sz w:val="16"/>
        </w:rPr>
        <w:t xml:space="preserve"> on this topic.</w:t>
      </w:r>
    </w:p>
    <w:p w14:paraId="2A13A37D" w14:textId="77777777" w:rsidR="00D66E23" w:rsidRPr="00F35F0D" w:rsidRDefault="00D66E23" w:rsidP="00D66E23">
      <w:pPr>
        <w:rPr>
          <w:sz w:val="16"/>
        </w:rPr>
      </w:pPr>
      <w:r w:rsidRPr="00F35F0D">
        <w:rPr>
          <w:u w:val="single"/>
        </w:rPr>
        <w:t xml:space="preserve">A lot of what </w:t>
      </w:r>
      <w:r w:rsidRPr="00A90E46">
        <w:rPr>
          <w:highlight w:val="green"/>
          <w:u w:val="single"/>
        </w:rPr>
        <w:t>you get</w:t>
      </w:r>
      <w:r w:rsidRPr="00F35F0D">
        <w:rPr>
          <w:u w:val="single"/>
        </w:rPr>
        <w:t xml:space="preserve"> are </w:t>
      </w:r>
      <w:r w:rsidRPr="00A90E46">
        <w:rPr>
          <w:rStyle w:val="Emphasis"/>
          <w:highlight w:val="green"/>
        </w:rPr>
        <w:t>public statements</w:t>
      </w:r>
      <w:r w:rsidRPr="00A90E46">
        <w:rPr>
          <w:highlight w:val="green"/>
          <w:u w:val="single"/>
        </w:rPr>
        <w:t xml:space="preserve"> from </w:t>
      </w:r>
      <w:r w:rsidRPr="00A90E46">
        <w:rPr>
          <w:rStyle w:val="Emphasis"/>
          <w:highlight w:val="green"/>
        </w:rPr>
        <w:t>military leadership</w:t>
      </w:r>
      <w:r w:rsidRPr="00A90E46">
        <w:rPr>
          <w:highlight w:val="green"/>
          <w:u w:val="single"/>
        </w:rPr>
        <w:t xml:space="preserve"> or </w:t>
      </w:r>
      <w:r w:rsidRPr="00A90E46">
        <w:rPr>
          <w:rStyle w:val="Emphasis"/>
          <w:highlight w:val="green"/>
        </w:rPr>
        <w:t>politicians</w:t>
      </w:r>
      <w:r w:rsidRPr="00F35F0D">
        <w:rPr>
          <w:sz w:val="16"/>
        </w:rPr>
        <w:t>, or sometimes news articles talking about something and it’s really hard to get down to details and.</w:t>
      </w:r>
      <w:proofErr w:type="gramStart"/>
      <w:r w:rsidRPr="00F35F0D">
        <w:rPr>
          <w:sz w:val="16"/>
        </w:rPr>
        <w:t>..sort</w:t>
      </w:r>
      <w:proofErr w:type="gramEnd"/>
      <w:r w:rsidRPr="00F35F0D">
        <w:rPr>
          <w:sz w:val="16"/>
        </w:rPr>
        <w:t xml:space="preserve"> through what might be real, what might be hype. </w:t>
      </w:r>
      <w:r w:rsidRPr="00A90E46">
        <w:rPr>
          <w:highlight w:val="green"/>
          <w:u w:val="single"/>
        </w:rPr>
        <w:t>Our goal was to dig into</w:t>
      </w:r>
      <w:r w:rsidRPr="00F35F0D">
        <w:rPr>
          <w:u w:val="single"/>
        </w:rPr>
        <w:t xml:space="preserve"> the </w:t>
      </w:r>
      <w:proofErr w:type="gramStart"/>
      <w:r w:rsidRPr="00A90E46">
        <w:rPr>
          <w:highlight w:val="green"/>
          <w:u w:val="single"/>
        </w:rPr>
        <w:t>open source</w:t>
      </w:r>
      <w:proofErr w:type="gramEnd"/>
      <w:r w:rsidRPr="00F35F0D">
        <w:rPr>
          <w:u w:val="single"/>
        </w:rPr>
        <w:t xml:space="preserve"> material </w:t>
      </w:r>
      <w:r w:rsidRPr="00A90E46">
        <w:rPr>
          <w:highlight w:val="green"/>
          <w:u w:val="single"/>
        </w:rPr>
        <w:t>and</w:t>
      </w:r>
      <w:r w:rsidRPr="00F35F0D">
        <w:rPr>
          <w:u w:val="single"/>
        </w:rPr>
        <w:t xml:space="preserve"> see what we could </w:t>
      </w:r>
      <w:r w:rsidRPr="00A90E46">
        <w:rPr>
          <w:highlight w:val="green"/>
          <w:u w:val="single"/>
        </w:rPr>
        <w:t>determine</w:t>
      </w:r>
      <w:r w:rsidRPr="00F35F0D">
        <w:rPr>
          <w:u w:val="single"/>
        </w:rPr>
        <w:t xml:space="preserve"> from </w:t>
      </w:r>
      <w:r w:rsidRPr="00A90E46">
        <w:rPr>
          <w:highlight w:val="green"/>
          <w:u w:val="single"/>
        </w:rPr>
        <w:t xml:space="preserve">a </w:t>
      </w:r>
      <w:r w:rsidRPr="00A90E46">
        <w:rPr>
          <w:rStyle w:val="Emphasis"/>
          <w:highlight w:val="green"/>
        </w:rPr>
        <w:t>factual standpoint</w:t>
      </w:r>
      <w:r w:rsidRPr="00F35F0D">
        <w:rPr>
          <w:u w:val="single"/>
        </w:rPr>
        <w:t xml:space="preserve"> was really going on</w:t>
      </w:r>
      <w:r w:rsidRPr="00F35F0D">
        <w:rPr>
          <w:sz w:val="16"/>
        </w:rPr>
        <w:t xml:space="preserve"> -- what types of capabilities were being developed and how might they be used in a future conflict.</w:t>
      </w:r>
    </w:p>
    <w:p w14:paraId="4E73A9DB" w14:textId="77777777" w:rsidR="00D66E23" w:rsidRPr="00F35F0D" w:rsidRDefault="00D66E23" w:rsidP="00D66E23">
      <w:pPr>
        <w:rPr>
          <w:sz w:val="16"/>
        </w:rPr>
      </w:pPr>
      <w:proofErr w:type="gramStart"/>
      <w:r w:rsidRPr="00F35F0D">
        <w:rPr>
          <w:sz w:val="16"/>
        </w:rPr>
        <w:t>Ultimately</w:t>
      </w:r>
      <w:proofErr w:type="gramEnd"/>
      <w:r w:rsidRPr="00F35F0D">
        <w:rPr>
          <w:sz w:val="16"/>
        </w:rPr>
        <w:t xml:space="preserve"> we hoped that would lead to a more informed debate about what U.S. strategy should be to address those threats.</w:t>
      </w:r>
    </w:p>
    <w:p w14:paraId="46482048" w14:textId="77777777" w:rsidR="00D66E23" w:rsidRPr="00F35F0D" w:rsidRDefault="00D66E23" w:rsidP="00D66E23">
      <w:pPr>
        <w:rPr>
          <w:sz w:val="16"/>
        </w:rPr>
      </w:pPr>
      <w:r w:rsidRPr="00F35F0D">
        <w:rPr>
          <w:sz w:val="16"/>
        </w:rPr>
        <w:t>What sort of feedback have you gotten so far?</w:t>
      </w:r>
    </w:p>
    <w:p w14:paraId="580B4F4F" w14:textId="77777777" w:rsidR="00D66E23" w:rsidRPr="00F35F0D" w:rsidRDefault="00D66E23" w:rsidP="00D66E23">
      <w:pPr>
        <w:rPr>
          <w:sz w:val="16"/>
        </w:rPr>
      </w:pPr>
      <w:r w:rsidRPr="00F35F0D">
        <w:rPr>
          <w:sz w:val="16"/>
        </w:rPr>
        <w:t xml:space="preserve">A lot of the feedback has been either informal or private because a lot of the issues we talk about, people in the government research using classified materials. </w:t>
      </w:r>
      <w:proofErr w:type="gramStart"/>
      <w:r w:rsidRPr="00F35F0D">
        <w:rPr>
          <w:sz w:val="16"/>
        </w:rPr>
        <w:t>So</w:t>
      </w:r>
      <w:proofErr w:type="gramEnd"/>
      <w:r w:rsidRPr="00F35F0D">
        <w:rPr>
          <w:sz w:val="16"/>
        </w:rPr>
        <w:t xml:space="preserve"> it’s difficult for them to give detailed feedback.</w:t>
      </w:r>
    </w:p>
    <w:p w14:paraId="44EE6BC8" w14:textId="77777777" w:rsidR="00D66E23" w:rsidRPr="00F35F0D" w:rsidRDefault="00D66E23" w:rsidP="00D66E23">
      <w:pPr>
        <w:rPr>
          <w:sz w:val="16"/>
        </w:rPr>
      </w:pPr>
      <w:r w:rsidRPr="00F35F0D">
        <w:rPr>
          <w:sz w:val="16"/>
        </w:rPr>
        <w:t>In general, the feedback we’ve gotten has been pretty positive. People have said they like the fact that this sort of stuff is being put in the public domain and encouraged us to continue.</w:t>
      </w:r>
    </w:p>
    <w:p w14:paraId="09A9A895" w14:textId="77777777" w:rsidR="00D66E23" w:rsidRPr="00F35F0D" w:rsidRDefault="00D66E23" w:rsidP="00D66E23">
      <w:pPr>
        <w:rPr>
          <w:u w:val="single"/>
        </w:rPr>
      </w:pPr>
      <w:r w:rsidRPr="00A90E46">
        <w:rPr>
          <w:highlight w:val="green"/>
          <w:u w:val="single"/>
        </w:rPr>
        <w:t>Were</w:t>
      </w:r>
      <w:r w:rsidRPr="00F35F0D">
        <w:rPr>
          <w:u w:val="single"/>
        </w:rPr>
        <w:t xml:space="preserve"> your </w:t>
      </w:r>
      <w:r w:rsidRPr="00A90E46">
        <w:rPr>
          <w:rStyle w:val="Emphasis"/>
          <w:highlight w:val="green"/>
        </w:rPr>
        <w:t>findings</w:t>
      </w:r>
      <w:r w:rsidRPr="00F35F0D">
        <w:rPr>
          <w:u w:val="single"/>
        </w:rPr>
        <w:t xml:space="preserve"> </w:t>
      </w:r>
      <w:r w:rsidRPr="00A90E46">
        <w:rPr>
          <w:rStyle w:val="Emphasis"/>
          <w:highlight w:val="green"/>
        </w:rPr>
        <w:t>better or worse</w:t>
      </w:r>
      <w:r w:rsidRPr="00A90E46">
        <w:rPr>
          <w:highlight w:val="green"/>
          <w:u w:val="single"/>
        </w:rPr>
        <w:t xml:space="preserve"> than the </w:t>
      </w:r>
      <w:r w:rsidRPr="00A90E46">
        <w:rPr>
          <w:rStyle w:val="Emphasis"/>
          <w:highlight w:val="green"/>
        </w:rPr>
        <w:t>picture public</w:t>
      </w:r>
      <w:r w:rsidRPr="00F35F0D">
        <w:rPr>
          <w:u w:val="single"/>
        </w:rPr>
        <w:t xml:space="preserve"> discourse paints?</w:t>
      </w:r>
    </w:p>
    <w:p w14:paraId="4CB51633" w14:textId="77777777" w:rsidR="00D66E23" w:rsidRPr="00F35F0D" w:rsidRDefault="00D66E23" w:rsidP="00D66E23">
      <w:pPr>
        <w:rPr>
          <w:sz w:val="16"/>
        </w:rPr>
      </w:pPr>
      <w:r w:rsidRPr="00F35F0D">
        <w:rPr>
          <w:sz w:val="16"/>
        </w:rPr>
        <w:t xml:space="preserve">In general, it’s a little bit </w:t>
      </w:r>
      <w:r w:rsidRPr="00A90E46">
        <w:rPr>
          <w:rStyle w:val="Emphasis"/>
          <w:highlight w:val="green"/>
        </w:rPr>
        <w:t>better</w:t>
      </w:r>
      <w:r w:rsidRPr="00F35F0D">
        <w:rPr>
          <w:sz w:val="16"/>
        </w:rPr>
        <w:t xml:space="preserve">. </w:t>
      </w:r>
      <w:r w:rsidRPr="00F35F0D">
        <w:rPr>
          <w:u w:val="single"/>
        </w:rPr>
        <w:t xml:space="preserve">A lot of </w:t>
      </w:r>
      <w:r w:rsidRPr="00A90E46">
        <w:rPr>
          <w:rStyle w:val="Emphasis"/>
          <w:highlight w:val="green"/>
        </w:rPr>
        <w:t>political rhetoric</w:t>
      </w:r>
      <w:r w:rsidRPr="00A90E46">
        <w:rPr>
          <w:highlight w:val="green"/>
          <w:u w:val="single"/>
        </w:rPr>
        <w:t xml:space="preserve"> and </w:t>
      </w:r>
      <w:r w:rsidRPr="00A90E46">
        <w:rPr>
          <w:rStyle w:val="Emphasis"/>
          <w:highlight w:val="green"/>
        </w:rPr>
        <w:t>news stories</w:t>
      </w:r>
      <w:r w:rsidRPr="00A90E46">
        <w:rPr>
          <w:highlight w:val="green"/>
          <w:u w:val="single"/>
        </w:rPr>
        <w:t xml:space="preserve"> focus on</w:t>
      </w:r>
      <w:r w:rsidRPr="00F35F0D">
        <w:rPr>
          <w:u w:val="single"/>
        </w:rPr>
        <w:t xml:space="preserve"> the </w:t>
      </w:r>
      <w:r w:rsidRPr="00F35F0D">
        <w:rPr>
          <w:rStyle w:val="Emphasis"/>
        </w:rPr>
        <w:t xml:space="preserve">most </w:t>
      </w:r>
      <w:r w:rsidRPr="00A90E46">
        <w:rPr>
          <w:rStyle w:val="Emphasis"/>
          <w:highlight w:val="green"/>
        </w:rPr>
        <w:t>extreme examples</w:t>
      </w:r>
      <w:r w:rsidRPr="00F35F0D">
        <w:rPr>
          <w:u w:val="single"/>
        </w:rPr>
        <w:t xml:space="preserve">, so </w:t>
      </w:r>
      <w:r w:rsidRPr="00A90E46">
        <w:rPr>
          <w:highlight w:val="green"/>
          <w:u w:val="single"/>
        </w:rPr>
        <w:t xml:space="preserve">using </w:t>
      </w:r>
      <w:r w:rsidRPr="00A90E46">
        <w:rPr>
          <w:rStyle w:val="Emphasis"/>
          <w:highlight w:val="green"/>
        </w:rPr>
        <w:t>kinetic weapons</w:t>
      </w:r>
      <w:r w:rsidRPr="00F35F0D">
        <w:rPr>
          <w:u w:val="single"/>
        </w:rPr>
        <w:t xml:space="preserve"> to blow up satellites</w:t>
      </w:r>
      <w:r w:rsidRPr="00F35F0D">
        <w:rPr>
          <w:sz w:val="16"/>
        </w:rPr>
        <w:t xml:space="preserve">. While there is research and development going on to develop those capabilities, what we found is </w:t>
      </w:r>
      <w:r w:rsidRPr="00A90E46">
        <w:rPr>
          <w:rStyle w:val="Emphasis"/>
          <w:highlight w:val="green"/>
        </w:rPr>
        <w:t>there’s yet</w:t>
      </w:r>
      <w:r w:rsidRPr="00A90E46">
        <w:rPr>
          <w:highlight w:val="green"/>
          <w:u w:val="single"/>
        </w:rPr>
        <w:t xml:space="preserve"> to be </w:t>
      </w:r>
      <w:r w:rsidRPr="00A90E46">
        <w:rPr>
          <w:rStyle w:val="Emphasis"/>
          <w:highlight w:val="green"/>
        </w:rPr>
        <w:t>any</w:t>
      </w:r>
      <w:r w:rsidRPr="00F35F0D">
        <w:rPr>
          <w:u w:val="single"/>
        </w:rPr>
        <w:t xml:space="preserve"> publicly-known </w:t>
      </w:r>
      <w:r w:rsidRPr="00A90E46">
        <w:rPr>
          <w:rStyle w:val="Emphasis"/>
          <w:highlight w:val="green"/>
        </w:rPr>
        <w:t>example</w:t>
      </w:r>
      <w:r w:rsidRPr="00A90E46">
        <w:rPr>
          <w:highlight w:val="green"/>
          <w:u w:val="single"/>
        </w:rPr>
        <w:t xml:space="preserve"> of </w:t>
      </w:r>
      <w:r w:rsidRPr="00A90E46">
        <w:rPr>
          <w:rStyle w:val="Emphasis"/>
          <w:highlight w:val="green"/>
        </w:rPr>
        <w:t>them being used</w:t>
      </w:r>
      <w:r w:rsidRPr="00F35F0D">
        <w:rPr>
          <w:sz w:val="16"/>
        </w:rPr>
        <w:t>.</w:t>
      </w:r>
    </w:p>
    <w:p w14:paraId="5A217399" w14:textId="77777777" w:rsidR="00D66E23" w:rsidRDefault="00D66E23" w:rsidP="00D66E23">
      <w:pPr>
        <w:rPr>
          <w:sz w:val="16"/>
        </w:rPr>
      </w:pPr>
      <w:r w:rsidRPr="00F35F0D">
        <w:rPr>
          <w:u w:val="single"/>
        </w:rPr>
        <w:t>What is being used and what seems to be of the most utility are the non-kinetic things</w:t>
      </w:r>
      <w:r w:rsidRPr="00F35F0D">
        <w:rPr>
          <w:sz w:val="16"/>
        </w:rPr>
        <w:t xml:space="preserve">, like jamming and </w:t>
      </w:r>
      <w:proofErr w:type="spellStart"/>
      <w:r w:rsidRPr="00F35F0D">
        <w:rPr>
          <w:sz w:val="16"/>
        </w:rPr>
        <w:t>cyber attacks</w:t>
      </w:r>
      <w:proofErr w:type="spellEnd"/>
      <w:r w:rsidRPr="00F35F0D">
        <w:rPr>
          <w:sz w:val="16"/>
        </w:rPr>
        <w:t xml:space="preserve">. </w:t>
      </w:r>
      <w:r w:rsidRPr="00A90E46">
        <w:rPr>
          <w:highlight w:val="green"/>
          <w:u w:val="single"/>
        </w:rPr>
        <w:t xml:space="preserve">The </w:t>
      </w:r>
      <w:r w:rsidRPr="00A90E46">
        <w:rPr>
          <w:rStyle w:val="Emphasis"/>
          <w:highlight w:val="green"/>
        </w:rPr>
        <w:t>good news</w:t>
      </w:r>
      <w:r w:rsidRPr="00F35F0D">
        <w:rPr>
          <w:u w:val="single"/>
        </w:rPr>
        <w:t xml:space="preserve"> is </w:t>
      </w:r>
      <w:r w:rsidRPr="00A90E46">
        <w:rPr>
          <w:highlight w:val="green"/>
          <w:u w:val="single"/>
        </w:rPr>
        <w:t xml:space="preserve">we have </w:t>
      </w:r>
      <w:r w:rsidRPr="00A90E46">
        <w:rPr>
          <w:rStyle w:val="Emphasis"/>
          <w:highlight w:val="green"/>
        </w:rPr>
        <w:t>yet to see</w:t>
      </w:r>
      <w:r w:rsidRPr="00F35F0D">
        <w:rPr>
          <w:u w:val="single"/>
        </w:rPr>
        <w:t xml:space="preserve"> the most </w:t>
      </w:r>
      <w:r w:rsidRPr="00A90E46">
        <w:rPr>
          <w:rStyle w:val="Emphasis"/>
          <w:highlight w:val="green"/>
        </w:rPr>
        <w:t>destructive kinetic attacks</w:t>
      </w:r>
      <w:r w:rsidRPr="00A90E46">
        <w:rPr>
          <w:highlight w:val="green"/>
          <w:u w:val="single"/>
        </w:rPr>
        <w:t xml:space="preserve"> that</w:t>
      </w:r>
      <w:r w:rsidRPr="00F35F0D">
        <w:rPr>
          <w:u w:val="single"/>
        </w:rPr>
        <w:t xml:space="preserve"> can </w:t>
      </w:r>
      <w:r w:rsidRPr="00A90E46">
        <w:rPr>
          <w:highlight w:val="green"/>
          <w:u w:val="single"/>
        </w:rPr>
        <w:t>cause</w:t>
      </w:r>
      <w:r w:rsidRPr="00F35F0D">
        <w:rPr>
          <w:u w:val="single"/>
        </w:rPr>
        <w:t xml:space="preserve"> really </w:t>
      </w:r>
      <w:r w:rsidRPr="00F35F0D">
        <w:rPr>
          <w:rStyle w:val="Emphasis"/>
        </w:rPr>
        <w:t xml:space="preserve">harmful </w:t>
      </w:r>
      <w:r w:rsidRPr="00A90E46">
        <w:rPr>
          <w:rStyle w:val="Emphasis"/>
          <w:highlight w:val="green"/>
        </w:rPr>
        <w:t>long-term damage</w:t>
      </w:r>
      <w:r w:rsidRPr="00A90E46">
        <w:rPr>
          <w:highlight w:val="green"/>
          <w:u w:val="single"/>
        </w:rPr>
        <w:t xml:space="preserve"> to</w:t>
      </w:r>
      <w:r w:rsidRPr="00F35F0D">
        <w:rPr>
          <w:u w:val="single"/>
        </w:rPr>
        <w:t xml:space="preserve"> the </w:t>
      </w:r>
      <w:r w:rsidRPr="00A90E46">
        <w:rPr>
          <w:rStyle w:val="Emphasis"/>
          <w:highlight w:val="green"/>
        </w:rPr>
        <w:t>space</w:t>
      </w:r>
      <w:r w:rsidRPr="00F35F0D">
        <w:rPr>
          <w:rStyle w:val="Emphasis"/>
        </w:rPr>
        <w:t xml:space="preserve"> environment</w:t>
      </w:r>
      <w:r w:rsidRPr="00F35F0D">
        <w:rPr>
          <w:sz w:val="16"/>
        </w:rPr>
        <w:t xml:space="preserve">, but </w:t>
      </w:r>
      <w:proofErr w:type="gramStart"/>
      <w:r w:rsidRPr="00F35F0D">
        <w:rPr>
          <w:sz w:val="16"/>
        </w:rPr>
        <w:t>unfortunately</w:t>
      </w:r>
      <w:proofErr w:type="gramEnd"/>
      <w:r w:rsidRPr="00F35F0D">
        <w:rPr>
          <w:sz w:val="16"/>
        </w:rPr>
        <w:t xml:space="preserve"> we are seeing non-kinetic attacks being used, and that’s likely to continue.</w:t>
      </w:r>
    </w:p>
    <w:p w14:paraId="505CA2F3" w14:textId="77777777" w:rsidR="00D66E23" w:rsidRPr="00C76008" w:rsidRDefault="00D66E23" w:rsidP="00D66E23">
      <w:pPr>
        <w:rPr>
          <w:sz w:val="16"/>
        </w:rPr>
      </w:pPr>
    </w:p>
    <w:p w14:paraId="0CE43379" w14:textId="77777777" w:rsidR="00D66E23" w:rsidRPr="001923D6" w:rsidRDefault="00D66E23" w:rsidP="00D66E23"/>
    <w:p w14:paraId="46581067" w14:textId="74882DC8" w:rsidR="001923D6" w:rsidRDefault="00D66E23" w:rsidP="001923D6">
      <w:pPr>
        <w:pStyle w:val="Heading4"/>
      </w:pPr>
      <w:r>
        <w:t>Second, Offense</w:t>
      </w:r>
    </w:p>
    <w:p w14:paraId="3B7A1FDA" w14:textId="77777777" w:rsidR="001923D6" w:rsidRDefault="001923D6" w:rsidP="001923D6">
      <w:pPr>
        <w:pStyle w:val="Heading4"/>
      </w:pPr>
      <w:r>
        <w:t xml:space="preserve">Concede the last line about how Mining pushes China and Russia to closer cooperation in Space. Space is key to </w:t>
      </w:r>
      <w:r>
        <w:rPr>
          <w:u w:val="single"/>
        </w:rPr>
        <w:t>broader</w:t>
      </w:r>
      <w:r>
        <w:t xml:space="preserve"> Alliance ties. </w:t>
      </w:r>
    </w:p>
    <w:p w14:paraId="5724BF44" w14:textId="77777777" w:rsidR="001923D6" w:rsidRPr="00726442" w:rsidRDefault="001923D6" w:rsidP="001923D6">
      <w:proofErr w:type="spellStart"/>
      <w:r w:rsidRPr="00120C1A">
        <w:rPr>
          <w:rStyle w:val="Style13ptBold"/>
        </w:rPr>
        <w:t>Ridgwell</w:t>
      </w:r>
      <w:proofErr w:type="spellEnd"/>
      <w:r w:rsidRPr="00120C1A">
        <w:rPr>
          <w:rStyle w:val="Style13ptBold"/>
        </w:rPr>
        <w:t xml:space="preserve"> 21</w:t>
      </w:r>
      <w:r>
        <w:t xml:space="preserve"> </w:t>
      </w:r>
      <w:r w:rsidRPr="00120C1A">
        <w:t xml:space="preserve">Henry </w:t>
      </w:r>
      <w:proofErr w:type="spellStart"/>
      <w:r w:rsidRPr="00120C1A">
        <w:t>Ridgwell</w:t>
      </w:r>
      <w:proofErr w:type="spellEnd"/>
      <w:r w:rsidRPr="00120C1A">
        <w:t xml:space="preserve"> 12-17-2021 "China-Russia Collaboration in Space Poses Challenge for West"</w:t>
      </w:r>
      <w:r>
        <w:t xml:space="preserve"> </w:t>
      </w:r>
      <w:hyperlink r:id="rId22" w:history="1">
        <w:r w:rsidRPr="00FE7BC4">
          <w:rPr>
            <w:rStyle w:val="Hyperlink"/>
          </w:rPr>
          <w:t>https://www.voanews.com/a/china-russia-collaboration-in-space-poses-challenge-for-west/6358568.html</w:t>
        </w:r>
      </w:hyperlink>
      <w:r>
        <w:t xml:space="preserve"> (</w:t>
      </w:r>
      <w:r w:rsidRPr="00120C1A">
        <w:t xml:space="preserve">Henry </w:t>
      </w:r>
      <w:proofErr w:type="spellStart"/>
      <w:r w:rsidRPr="00120C1A">
        <w:t>Ridgwell</w:t>
      </w:r>
      <w:proofErr w:type="spellEnd"/>
      <w:r w:rsidRPr="00120C1A">
        <w:t xml:space="preserve"> reports for VOA from London.</w:t>
      </w:r>
      <w:r>
        <w:t xml:space="preserve">)//Elmer </w:t>
      </w:r>
    </w:p>
    <w:p w14:paraId="37CA8213" w14:textId="77777777" w:rsidR="001923D6" w:rsidRDefault="001923D6" w:rsidP="001923D6">
      <w:pPr>
        <w:rPr>
          <w:sz w:val="16"/>
        </w:rPr>
      </w:pPr>
      <w:r w:rsidRPr="009A3DE0">
        <w:rPr>
          <w:u w:val="single"/>
        </w:rPr>
        <w:t xml:space="preserve">LONDON — </w:t>
      </w:r>
      <w:r w:rsidRPr="00A90E46">
        <w:rPr>
          <w:rStyle w:val="Emphasis"/>
          <w:highlight w:val="green"/>
        </w:rPr>
        <w:t>China and Russia</w:t>
      </w:r>
      <w:r w:rsidRPr="00A90E46">
        <w:rPr>
          <w:highlight w:val="green"/>
          <w:u w:val="single"/>
        </w:rPr>
        <w:t xml:space="preserve"> </w:t>
      </w:r>
      <w:r w:rsidRPr="009A3DE0">
        <w:rPr>
          <w:u w:val="single"/>
        </w:rPr>
        <w:t xml:space="preserve">have begun </w:t>
      </w:r>
      <w:r w:rsidRPr="00A90E46">
        <w:rPr>
          <w:rStyle w:val="Emphasis"/>
          <w:highlight w:val="green"/>
        </w:rPr>
        <w:t xml:space="preserve">collaborating on technology to rival </w:t>
      </w:r>
      <w:r w:rsidRPr="009A3DE0">
        <w:rPr>
          <w:u w:val="single"/>
        </w:rPr>
        <w:t xml:space="preserve">the United States' GPS and European Galileo </w:t>
      </w:r>
      <w:r w:rsidRPr="00A90E46">
        <w:rPr>
          <w:rStyle w:val="Emphasis"/>
          <w:highlight w:val="green"/>
        </w:rPr>
        <w:t>satellite navigation systems</w:t>
      </w:r>
      <w:r w:rsidRPr="009A3DE0">
        <w:rPr>
          <w:u w:val="single"/>
        </w:rPr>
        <w:t xml:space="preserve">, </w:t>
      </w:r>
      <w:r w:rsidRPr="00A90E46">
        <w:rPr>
          <w:rStyle w:val="Emphasis"/>
          <w:highlight w:val="green"/>
          <w:bdr w:val="single" w:sz="18" w:space="0" w:color="auto"/>
        </w:rPr>
        <w:t>as the two countries pursue closer military and strategic ties.</w:t>
      </w:r>
      <w:r w:rsidRPr="009A3DE0">
        <w:rPr>
          <w:u w:val="single"/>
        </w:rPr>
        <w:t xml:space="preserve"> Earlier this year, </w:t>
      </w:r>
      <w:r w:rsidRPr="00A90E46">
        <w:rPr>
          <w:rStyle w:val="Emphasis"/>
          <w:highlight w:val="green"/>
        </w:rPr>
        <w:t>China agreed to host</w:t>
      </w:r>
      <w:r w:rsidRPr="00A90E46">
        <w:rPr>
          <w:highlight w:val="green"/>
          <w:u w:val="single"/>
        </w:rPr>
        <w:t xml:space="preserve"> </w:t>
      </w:r>
      <w:r w:rsidRPr="009A3DE0">
        <w:rPr>
          <w:u w:val="single"/>
        </w:rPr>
        <w:t xml:space="preserve">ground </w:t>
      </w:r>
      <w:r w:rsidRPr="00A90E46">
        <w:rPr>
          <w:rStyle w:val="Emphasis"/>
          <w:highlight w:val="green"/>
        </w:rPr>
        <w:t>monitoring stations for</w:t>
      </w:r>
      <w:r w:rsidRPr="00A90E46">
        <w:rPr>
          <w:highlight w:val="green"/>
          <w:u w:val="single"/>
        </w:rPr>
        <w:t xml:space="preserve"> </w:t>
      </w:r>
      <w:r w:rsidRPr="00A90E46">
        <w:rPr>
          <w:rStyle w:val="Emphasis"/>
          <w:highlight w:val="green"/>
        </w:rPr>
        <w:t>Russia’s</w:t>
      </w:r>
      <w:r w:rsidRPr="00A90E46">
        <w:rPr>
          <w:highlight w:val="green"/>
          <w:u w:val="single"/>
        </w:rPr>
        <w:t xml:space="preserve"> </w:t>
      </w:r>
      <w:r w:rsidRPr="00A90E46">
        <w:rPr>
          <w:rStyle w:val="Emphasis"/>
          <w:highlight w:val="green"/>
        </w:rPr>
        <w:t>GLONASS</w:t>
      </w:r>
      <w:r w:rsidRPr="00A90E46">
        <w:rPr>
          <w:highlight w:val="green"/>
          <w:u w:val="single"/>
        </w:rPr>
        <w:t xml:space="preserve"> </w:t>
      </w:r>
      <w:r w:rsidRPr="009A3DE0">
        <w:rPr>
          <w:u w:val="single"/>
        </w:rPr>
        <w:t xml:space="preserve">positioning </w:t>
      </w:r>
      <w:r w:rsidRPr="00A90E46">
        <w:rPr>
          <w:rStyle w:val="Emphasis"/>
          <w:highlight w:val="green"/>
        </w:rPr>
        <w:t>system</w:t>
      </w:r>
      <w:r w:rsidRPr="00A90E46">
        <w:rPr>
          <w:highlight w:val="green"/>
          <w:u w:val="single"/>
        </w:rPr>
        <w:t xml:space="preserve"> </w:t>
      </w:r>
      <w:r w:rsidRPr="00A90E46">
        <w:rPr>
          <w:rStyle w:val="Emphasis"/>
          <w:highlight w:val="green"/>
        </w:rPr>
        <w:t>on its soil</w:t>
      </w:r>
      <w:r w:rsidRPr="009A3DE0">
        <w:rPr>
          <w:u w:val="single"/>
        </w:rPr>
        <w:t xml:space="preserve">, which improves global range and accuracy but can pose a security risk. In turn, Russia agreed to host ground stations for China’s </w:t>
      </w:r>
      <w:proofErr w:type="spellStart"/>
      <w:r w:rsidRPr="009A3DE0">
        <w:rPr>
          <w:u w:val="single"/>
        </w:rPr>
        <w:t>BeiDou</w:t>
      </w:r>
      <w:proofErr w:type="spellEnd"/>
      <w:r w:rsidRPr="009A3DE0">
        <w:rPr>
          <w:u w:val="single"/>
        </w:rPr>
        <w:t xml:space="preserve"> system. The reciprocal agreement </w:t>
      </w:r>
      <w:r w:rsidRPr="00A90E46">
        <w:rPr>
          <w:rStyle w:val="Emphasis"/>
          <w:highlight w:val="green"/>
        </w:rPr>
        <w:t>indicates</w:t>
      </w:r>
      <w:r w:rsidRPr="00A90E46">
        <w:rPr>
          <w:highlight w:val="green"/>
          <w:u w:val="single"/>
        </w:rPr>
        <w:t xml:space="preserve"> </w:t>
      </w:r>
      <w:r w:rsidRPr="009A3DE0">
        <w:rPr>
          <w:u w:val="single"/>
        </w:rPr>
        <w:t xml:space="preserve">a </w:t>
      </w:r>
      <w:r w:rsidRPr="00A90E46">
        <w:rPr>
          <w:rStyle w:val="Emphasis"/>
          <w:highlight w:val="green"/>
          <w:bdr w:val="single" w:sz="18" w:space="0" w:color="auto"/>
        </w:rPr>
        <w:t>growing level of trust and cooperation</w:t>
      </w:r>
      <w:r w:rsidRPr="00A90E46">
        <w:rPr>
          <w:highlight w:val="green"/>
          <w:u w:val="single"/>
        </w:rPr>
        <w:t xml:space="preserve"> </w:t>
      </w:r>
      <w:r w:rsidRPr="009A3DE0">
        <w:rPr>
          <w:u w:val="single"/>
        </w:rPr>
        <w:t xml:space="preserve">between Moscow and Beijing, says analyst Alexander </w:t>
      </w:r>
      <w:proofErr w:type="spellStart"/>
      <w:r w:rsidRPr="009A3DE0">
        <w:rPr>
          <w:u w:val="single"/>
        </w:rPr>
        <w:t>Gabuev</w:t>
      </w:r>
      <w:proofErr w:type="spellEnd"/>
      <w:r w:rsidRPr="009A3DE0">
        <w:rPr>
          <w:u w:val="single"/>
        </w:rPr>
        <w:t>, senior fellow and chair of the Russia in the Asia-Pacific Program at the Carnegie Moscow Center</w:t>
      </w:r>
      <w:r w:rsidRPr="00C76008">
        <w:rPr>
          <w:sz w:val="16"/>
        </w:rPr>
        <w:t xml:space="preserve">. “Russia’s schism with the West and deepening confrontation and competition between China and the U.S. as two superpowers is definitely contributing to rapprochement between Moscow and Beijing. There is a natural economic complementarity where Russia has (an) abundance of natural resources, and China has capital and technology to develop those resources. And finally, both are authoritarian states, so they don’t have this allergy when talking domestic political setup, or the poisoning of (Russian opposition leader) Alexi Navalny, or issues like Hong Kong or human rights in Xinjiang,” </w:t>
      </w:r>
      <w:proofErr w:type="spellStart"/>
      <w:r w:rsidRPr="00C76008">
        <w:rPr>
          <w:sz w:val="16"/>
        </w:rPr>
        <w:t>Gabuev</w:t>
      </w:r>
      <w:proofErr w:type="spellEnd"/>
      <w:r w:rsidRPr="00C76008">
        <w:rPr>
          <w:sz w:val="16"/>
        </w:rPr>
        <w:t xml:space="preserve"> told VOA. It will take some time for the collaboration on satellite navigation systems to be felt on the ground. “So far, we have yet to see important results, because in Russia, Russia still relies increasingly on GLONASS but also on GPS. We don’t have major </w:t>
      </w:r>
      <w:proofErr w:type="spellStart"/>
      <w:r w:rsidRPr="00C76008">
        <w:rPr>
          <w:sz w:val="16"/>
        </w:rPr>
        <w:t>BeiDou</w:t>
      </w:r>
      <w:proofErr w:type="spellEnd"/>
      <w:r w:rsidRPr="00C76008">
        <w:rPr>
          <w:sz w:val="16"/>
        </w:rPr>
        <w:t xml:space="preserve">-linked projects,” </w:t>
      </w:r>
      <w:proofErr w:type="spellStart"/>
      <w:r w:rsidRPr="00C76008">
        <w:rPr>
          <w:sz w:val="16"/>
        </w:rPr>
        <w:t>Gabuev</w:t>
      </w:r>
      <w:proofErr w:type="spellEnd"/>
      <w:r w:rsidRPr="00C76008">
        <w:rPr>
          <w:sz w:val="16"/>
        </w:rPr>
        <w:t xml:space="preserve"> added. Satellites </w:t>
      </w:r>
      <w:proofErr w:type="spellStart"/>
      <w:r w:rsidRPr="00C76008">
        <w:rPr>
          <w:sz w:val="16"/>
        </w:rPr>
        <w:t>Satellites</w:t>
      </w:r>
      <w:proofErr w:type="spellEnd"/>
      <w:r w:rsidRPr="00C76008">
        <w:rPr>
          <w:sz w:val="16"/>
        </w:rPr>
        <w:t xml:space="preserve"> are seen as a crucial component of 21st century military power. Last month, Russia tested a missile against one of its own satellites. The U.S. said the resulting debris threatened astronauts on the International Space Station. “What's most troubling about that is the danger that it creates for the international community. It undermines strategic stability,” U.S. Secretary of Defense Lloyd Austin told reporters Nov. 17. Russia, China and the U.S. are among several nations developing hypersonic missiles, which travel through the upper atmosphere at up to five times the speed of sound. Space treaty Russian Foreign Minister Sergei Lavrov said the U.S. had failed to engage on a joint Russian-Chinese space treaty. “They have ignored for many years the initiative of Russia and China to prepare a treaty to prevent an arms race in space. They simply ignore it, insisting instead on developing some sort of universal rules,” Lavrov said. In an interview June 11 with U.S. broadcaster NBC, Russian President Vladimir Putin said </w:t>
      </w:r>
      <w:r w:rsidRPr="00A90E46">
        <w:rPr>
          <w:rStyle w:val="Emphasis"/>
          <w:highlight w:val="green"/>
        </w:rPr>
        <w:t>cooperation with Beijing was deepening.</w:t>
      </w:r>
      <w:r w:rsidRPr="00A90E46">
        <w:rPr>
          <w:sz w:val="16"/>
          <w:highlight w:val="green"/>
        </w:rPr>
        <w:t xml:space="preserve"> </w:t>
      </w:r>
      <w:r w:rsidRPr="00C76008">
        <w:rPr>
          <w:sz w:val="16"/>
        </w:rPr>
        <w:t xml:space="preserve">“We have been working and will continue to work with China, which applies to </w:t>
      </w:r>
      <w:r w:rsidRPr="00A90E46">
        <w:rPr>
          <w:rStyle w:val="Emphasis"/>
          <w:highlight w:val="green"/>
        </w:rPr>
        <w:t>all kinds of programs</w:t>
      </w:r>
      <w:r w:rsidRPr="00C76008">
        <w:rPr>
          <w:sz w:val="16"/>
        </w:rPr>
        <w:t xml:space="preserve">, </w:t>
      </w:r>
      <w:r w:rsidRPr="00A90E46">
        <w:rPr>
          <w:rStyle w:val="Emphasis"/>
          <w:highlight w:val="green"/>
        </w:rPr>
        <w:t>including exploring deep space</w:t>
      </w:r>
      <w:r w:rsidRPr="00C76008">
        <w:rPr>
          <w:sz w:val="16"/>
        </w:rPr>
        <w:t xml:space="preserve">. And I think there is nothing but positive information here. Frankly, I don't see any contradictions here,” Putin said. There are limits to Russian and Chinese cooperation, </w:t>
      </w:r>
      <w:proofErr w:type="spellStart"/>
      <w:r w:rsidRPr="00C76008">
        <w:rPr>
          <w:sz w:val="16"/>
        </w:rPr>
        <w:t>Gabuev</w:t>
      </w:r>
      <w:proofErr w:type="spellEnd"/>
      <w:r w:rsidRPr="00C76008">
        <w:rPr>
          <w:sz w:val="16"/>
        </w:rPr>
        <w:t xml:space="preserve"> said. “Both Russia and China are religious about their strategic autonomy. There is deep-seated nationalism, there is some level of mistrust and some level of competition in many of those areas where there is seeming complementarity, like space programs. I think that these advances in military technology is happening mostly in parallel, but not jointly.”</w:t>
      </w:r>
    </w:p>
    <w:p w14:paraId="6EECDBBB" w14:textId="77777777" w:rsidR="001923D6" w:rsidRDefault="001923D6" w:rsidP="001923D6">
      <w:pPr>
        <w:pStyle w:val="Heading4"/>
      </w:pPr>
      <w:r>
        <w:t>China-Russia coop solves nuclear war</w:t>
      </w:r>
    </w:p>
    <w:p w14:paraId="0FB6840E" w14:textId="77777777" w:rsidR="001923D6" w:rsidRPr="009B239F" w:rsidRDefault="001923D6" w:rsidP="001923D6">
      <w:r>
        <w:t xml:space="preserve">Artyom </w:t>
      </w:r>
      <w:proofErr w:type="spellStart"/>
      <w:r w:rsidRPr="00A9794D">
        <w:rPr>
          <w:rStyle w:val="Style13ptBold"/>
        </w:rPr>
        <w:t>Lukin</w:t>
      </w:r>
      <w:proofErr w:type="spellEnd"/>
      <w:r w:rsidRPr="00A9794D">
        <w:rPr>
          <w:rStyle w:val="Style13ptBold"/>
        </w:rPr>
        <w:t xml:space="preserve"> 20</w:t>
      </w:r>
      <w:r>
        <w:t xml:space="preserve"> {Artyom </w:t>
      </w:r>
      <w:proofErr w:type="spellStart"/>
      <w:r>
        <w:t>Lukin</w:t>
      </w:r>
      <w:proofErr w:type="spellEnd"/>
      <w:r>
        <w:t xml:space="preserve"> is Deputy Director for Research at the School of Regional and International Studies, Far Eastern Federal University. He is also Associate Professor at the Department of International Relations. 6-13-2020. “The Russia–China entente and its future.” https://link.springer.com/article/10.1057/s41311-020-00251-7}//JM</w:t>
      </w:r>
    </w:p>
    <w:p w14:paraId="67F4CEF2" w14:textId="77777777" w:rsidR="001923D6" w:rsidRPr="00B70CE1" w:rsidRDefault="001923D6" w:rsidP="001923D6">
      <w:pPr>
        <w:rPr>
          <w:sz w:val="16"/>
        </w:rPr>
      </w:pPr>
      <w:r w:rsidRPr="00A90E46">
        <w:rPr>
          <w:rStyle w:val="StyleUnderline"/>
          <w:highlight w:val="green"/>
        </w:rPr>
        <w:t>China and Russia are the two largest</w:t>
      </w:r>
      <w:r w:rsidRPr="00B70CE1">
        <w:rPr>
          <w:sz w:val="16"/>
        </w:rPr>
        <w:t xml:space="preserve">—and </w:t>
      </w:r>
      <w:r w:rsidRPr="00A90E46">
        <w:rPr>
          <w:rStyle w:val="StyleUnderline"/>
          <w:highlight w:val="green"/>
        </w:rPr>
        <w:t>neighboring</w:t>
      </w:r>
      <w:r w:rsidRPr="00B70CE1">
        <w:rPr>
          <w:sz w:val="16"/>
        </w:rPr>
        <w:t>—</w:t>
      </w:r>
      <w:r w:rsidRPr="00A90E46">
        <w:rPr>
          <w:rStyle w:val="StyleUnderline"/>
          <w:highlight w:val="green"/>
        </w:rPr>
        <w:t>powers of</w:t>
      </w:r>
      <w:r w:rsidRPr="006E548B">
        <w:rPr>
          <w:rStyle w:val="StyleUnderline"/>
        </w:rPr>
        <w:t xml:space="preserve"> continental </w:t>
      </w:r>
      <w:r w:rsidRPr="00A90E46">
        <w:rPr>
          <w:rStyle w:val="StyleUnderline"/>
          <w:highlight w:val="green"/>
        </w:rPr>
        <w:t>Eurasia. Can two</w:t>
      </w:r>
      <w:r w:rsidRPr="006E548B">
        <w:rPr>
          <w:rStyle w:val="StyleUnderline"/>
        </w:rPr>
        <w:t xml:space="preserve"> tigers </w:t>
      </w:r>
      <w:r w:rsidRPr="00A90E46">
        <w:rPr>
          <w:rStyle w:val="StyleUnderline"/>
          <w:highlight w:val="green"/>
        </w:rPr>
        <w:t>share the same mountain</w:t>
      </w:r>
      <w:r w:rsidRPr="000737A3">
        <w:rPr>
          <w:rStyle w:val="StyleUnderline"/>
        </w:rPr>
        <w:t xml:space="preserve">, especially </w:t>
      </w:r>
      <w:r w:rsidRPr="00A90E46">
        <w:rPr>
          <w:rStyle w:val="StyleUnderline"/>
          <w:highlight w:val="green"/>
        </w:rPr>
        <w:t>when</w:t>
      </w:r>
      <w:r w:rsidRPr="00A90E46">
        <w:rPr>
          <w:sz w:val="16"/>
          <w:highlight w:val="green"/>
        </w:rPr>
        <w:t xml:space="preserve"> </w:t>
      </w:r>
      <w:r w:rsidRPr="00A90E46">
        <w:rPr>
          <w:rStyle w:val="Emphasis"/>
          <w:highlight w:val="green"/>
        </w:rPr>
        <w:t>one</w:t>
      </w:r>
      <w:r w:rsidRPr="006E548B">
        <w:rPr>
          <w:rStyle w:val="StyleUnderline"/>
        </w:rPr>
        <w:t xml:space="preserve"> great power is </w:t>
      </w:r>
      <w:r w:rsidRPr="00A90E46">
        <w:rPr>
          <w:rStyle w:val="Emphasis"/>
          <w:highlight w:val="green"/>
        </w:rPr>
        <w:t xml:space="preserve">rapidly gaining strength </w:t>
      </w:r>
      <w:r w:rsidRPr="00A90E46">
        <w:rPr>
          <w:rStyle w:val="StyleUnderline"/>
          <w:highlight w:val="green"/>
        </w:rPr>
        <w:t xml:space="preserve">and the </w:t>
      </w:r>
      <w:r w:rsidRPr="00A90E46">
        <w:rPr>
          <w:rStyle w:val="Emphasis"/>
          <w:highlight w:val="green"/>
        </w:rPr>
        <w:t>other is in relative decline</w:t>
      </w:r>
      <w:r w:rsidRPr="006E548B">
        <w:rPr>
          <w:rStyle w:val="StyleUnderline"/>
        </w:rPr>
        <w:t>?</w:t>
      </w:r>
      <w:r w:rsidRPr="00B70CE1">
        <w:rPr>
          <w:sz w:val="16"/>
        </w:rPr>
        <w:t xml:space="preserve"> And there </w:t>
      </w:r>
      <w:r w:rsidRPr="006E548B">
        <w:rPr>
          <w:rStyle w:val="StyleUnderline"/>
        </w:rPr>
        <w:t xml:space="preserve">seems to be a </w:t>
      </w:r>
      <w:r w:rsidRPr="00A90E46">
        <w:rPr>
          <w:rStyle w:val="StyleUnderline"/>
          <w:highlight w:val="green"/>
        </w:rPr>
        <w:t>pattern in</w:t>
      </w:r>
      <w:r w:rsidRPr="006E548B">
        <w:rPr>
          <w:rStyle w:val="StyleUnderline"/>
        </w:rPr>
        <w:t xml:space="preserve"> the </w:t>
      </w:r>
      <w:r w:rsidRPr="00A90E46">
        <w:rPr>
          <w:rStyle w:val="StyleUnderline"/>
          <w:highlight w:val="green"/>
        </w:rPr>
        <w:t>history</w:t>
      </w:r>
      <w:r w:rsidRPr="006E548B">
        <w:rPr>
          <w:rStyle w:val="StyleUnderline"/>
        </w:rPr>
        <w:t xml:space="preserve"> of international relations </w:t>
      </w:r>
      <w:r w:rsidRPr="00A90E46">
        <w:rPr>
          <w:rStyle w:val="StyleUnderline"/>
          <w:highlight w:val="green"/>
        </w:rPr>
        <w:t xml:space="preserve">that two ambitious </w:t>
      </w:r>
      <w:r w:rsidRPr="00A90E46">
        <w:rPr>
          <w:rStyle w:val="Emphasis"/>
          <w:highlight w:val="green"/>
        </w:rPr>
        <w:t>major powers that share a land border</w:t>
      </w:r>
      <w:r w:rsidRPr="006E548B">
        <w:rPr>
          <w:rStyle w:val="StyleUnderline"/>
        </w:rPr>
        <w:t xml:space="preserve"> are less likely to make an alliance, while they are more </w:t>
      </w:r>
      <w:r w:rsidRPr="00A90E46">
        <w:rPr>
          <w:rStyle w:val="Emphasis"/>
          <w:highlight w:val="green"/>
        </w:rPr>
        <w:t>likely to engage in territorial disputes</w:t>
      </w:r>
      <w:r w:rsidRPr="006E548B">
        <w:rPr>
          <w:rStyle w:val="StyleUnderline"/>
        </w:rPr>
        <w:t xml:space="preserve"> with one another as </w:t>
      </w:r>
      <w:r w:rsidRPr="000737A3">
        <w:rPr>
          <w:rStyle w:val="StyleUnderline"/>
        </w:rPr>
        <w:t xml:space="preserve">well </w:t>
      </w:r>
      <w:r w:rsidRPr="00A90E46">
        <w:rPr>
          <w:rStyle w:val="StyleUnderline"/>
          <w:highlight w:val="green"/>
        </w:rPr>
        <w:t>as rivalry over primacy</w:t>
      </w:r>
      <w:r w:rsidRPr="00B70CE1">
        <w:rPr>
          <w:sz w:val="16"/>
        </w:rPr>
        <w:t xml:space="preserve"> in their common neighborhood. There are at least </w:t>
      </w:r>
      <w:r w:rsidRPr="00A90E46">
        <w:rPr>
          <w:rStyle w:val="StyleUnderline"/>
          <w:highlight w:val="green"/>
        </w:rPr>
        <w:t>three major parts</w:t>
      </w:r>
      <w:r w:rsidRPr="006E548B">
        <w:rPr>
          <w:rStyle w:val="StyleUnderline"/>
        </w:rPr>
        <w:t xml:space="preserve"> of Eurasia—</w:t>
      </w:r>
      <w:r w:rsidRPr="00A90E46">
        <w:rPr>
          <w:rStyle w:val="StyleUnderline"/>
          <w:highlight w:val="green"/>
        </w:rPr>
        <w:t>East Asia</w:t>
      </w:r>
      <w:r w:rsidRPr="00B70CE1">
        <w:rPr>
          <w:sz w:val="16"/>
        </w:rPr>
        <w:t xml:space="preserve">, the </w:t>
      </w:r>
      <w:r w:rsidRPr="00A90E46">
        <w:rPr>
          <w:rStyle w:val="StyleUnderline"/>
          <w:highlight w:val="green"/>
        </w:rPr>
        <w:t>post-Soviet space</w:t>
      </w:r>
      <w:r w:rsidRPr="00B70CE1">
        <w:rPr>
          <w:sz w:val="16"/>
        </w:rPr>
        <w:t xml:space="preserve"> (mainly Central Asia), and </w:t>
      </w:r>
      <w:r w:rsidRPr="00A90E46">
        <w:rPr>
          <w:rStyle w:val="StyleUnderline"/>
          <w:highlight w:val="green"/>
        </w:rPr>
        <w:t>the Arctic</w:t>
      </w:r>
      <w:r w:rsidRPr="006E548B">
        <w:rPr>
          <w:rStyle w:val="StyleUnderline"/>
        </w:rPr>
        <w:t>—</w:t>
      </w:r>
      <w:r w:rsidRPr="00A90E46">
        <w:rPr>
          <w:rStyle w:val="StyleUnderline"/>
          <w:highlight w:val="green"/>
        </w:rPr>
        <w:t xml:space="preserve">where China’s and Russia’s geopolitical interests intersect, creating </w:t>
      </w:r>
      <w:r w:rsidRPr="00A90E46">
        <w:rPr>
          <w:rStyle w:val="Emphasis"/>
          <w:highlight w:val="green"/>
        </w:rPr>
        <w:t xml:space="preserve">potential for </w:t>
      </w:r>
      <w:r w:rsidRPr="000737A3">
        <w:rPr>
          <w:rStyle w:val="Emphasis"/>
        </w:rPr>
        <w:t>competition</w:t>
      </w:r>
      <w:r w:rsidRPr="006E548B">
        <w:rPr>
          <w:rStyle w:val="Emphasis"/>
        </w:rPr>
        <w:t xml:space="preserve"> and </w:t>
      </w:r>
      <w:r w:rsidRPr="00A90E46">
        <w:rPr>
          <w:rStyle w:val="Emphasis"/>
          <w:highlight w:val="green"/>
        </w:rPr>
        <w:t>conflict</w:t>
      </w:r>
      <w:r w:rsidRPr="00B70CE1">
        <w:rPr>
          <w:sz w:val="16"/>
        </w:rPr>
        <w:t xml:space="preserve">. But, on the other hand, </w:t>
      </w:r>
      <w:r w:rsidRPr="00A90E46">
        <w:rPr>
          <w:rStyle w:val="StyleUnderline"/>
          <w:highlight w:val="green"/>
        </w:rPr>
        <w:t>if managed wisely,</w:t>
      </w:r>
      <w:r w:rsidRPr="006E548B">
        <w:rPr>
          <w:rStyle w:val="StyleUnderline"/>
        </w:rPr>
        <w:t xml:space="preserve"> </w:t>
      </w:r>
      <w:r w:rsidRPr="00A90E46">
        <w:rPr>
          <w:rStyle w:val="StyleUnderline"/>
          <w:highlight w:val="green"/>
        </w:rPr>
        <w:t>overlapping interests</w:t>
      </w:r>
      <w:r w:rsidRPr="006E548B">
        <w:rPr>
          <w:rStyle w:val="StyleUnderline"/>
        </w:rPr>
        <w:t xml:space="preserve"> and stakes </w:t>
      </w:r>
      <w:r w:rsidRPr="00A90E46">
        <w:rPr>
          <w:rStyle w:val="StyleUnderline"/>
          <w:highlight w:val="green"/>
        </w:rPr>
        <w:t xml:space="preserve">can </w:t>
      </w:r>
      <w:r w:rsidRPr="000737A3">
        <w:rPr>
          <w:rStyle w:val="StyleUnderline"/>
        </w:rPr>
        <w:t>also</w:t>
      </w:r>
      <w:r w:rsidRPr="006E548B">
        <w:rPr>
          <w:rStyle w:val="StyleUnderline"/>
        </w:rPr>
        <w:t xml:space="preserve"> </w:t>
      </w:r>
      <w:r w:rsidRPr="00A90E46">
        <w:rPr>
          <w:rStyle w:val="StyleUnderline"/>
          <w:highlight w:val="green"/>
        </w:rPr>
        <w:t>generate opportunities for collaboration</w:t>
      </w:r>
      <w:r w:rsidRPr="00B70CE1">
        <w:rPr>
          <w:sz w:val="16"/>
        </w:rPr>
        <w:t>. The following sections examine how Russia and China are managing to keep their differences in key Eurasian zones under control while displaying a significant degree of mutual cooperation.</w:t>
      </w:r>
    </w:p>
    <w:p w14:paraId="35B40D28" w14:textId="77777777" w:rsidR="001923D6" w:rsidRPr="00B70CE1" w:rsidRDefault="001923D6" w:rsidP="001923D6">
      <w:pPr>
        <w:rPr>
          <w:sz w:val="16"/>
        </w:rPr>
      </w:pPr>
      <w:r w:rsidRPr="00B70CE1">
        <w:rPr>
          <w:sz w:val="16"/>
        </w:rPr>
        <w:t xml:space="preserve">East Asia This is China’s ‘home region’, but also one where Russia, by virtue of possessing the Far Eastern territories, is a resident power. </w:t>
      </w:r>
      <w:r w:rsidRPr="00A90E46">
        <w:rPr>
          <w:rStyle w:val="StyleUnderline"/>
          <w:highlight w:val="green"/>
        </w:rPr>
        <w:t>Moscow</w:t>
      </w:r>
      <w:r w:rsidRPr="00B70CE1">
        <w:rPr>
          <w:sz w:val="16"/>
        </w:rPr>
        <w:t xml:space="preserve">, which has traditionally </w:t>
      </w:r>
      <w:r w:rsidRPr="00B70CE1">
        <w:rPr>
          <w:rStyle w:val="StyleUnderline"/>
        </w:rPr>
        <w:t xml:space="preserve">been </w:t>
      </w:r>
      <w:r w:rsidRPr="00A90E46">
        <w:rPr>
          <w:rStyle w:val="StyleUnderline"/>
          <w:highlight w:val="green"/>
        </w:rPr>
        <w:t>concerned with</w:t>
      </w:r>
      <w:r w:rsidRPr="00B70CE1">
        <w:rPr>
          <w:rStyle w:val="StyleUnderline"/>
        </w:rPr>
        <w:t xml:space="preserve"> keeping </w:t>
      </w:r>
      <w:r w:rsidRPr="00A90E46">
        <w:rPr>
          <w:rStyle w:val="StyleUnderline"/>
          <w:highlight w:val="green"/>
        </w:rPr>
        <w:t>sovereignty over</w:t>
      </w:r>
      <w:r w:rsidRPr="00B70CE1">
        <w:rPr>
          <w:rStyle w:val="StyleUnderline"/>
        </w:rPr>
        <w:t xml:space="preserve"> its vulnerable </w:t>
      </w:r>
      <w:r w:rsidRPr="00A90E46">
        <w:rPr>
          <w:rStyle w:val="StyleUnderline"/>
          <w:highlight w:val="green"/>
        </w:rPr>
        <w:t>Far East</w:t>
      </w:r>
      <w:r w:rsidRPr="00A90E46">
        <w:rPr>
          <w:sz w:val="16"/>
          <w:highlight w:val="green"/>
        </w:rPr>
        <w:t>,</w:t>
      </w:r>
      <w:r w:rsidRPr="00B70CE1">
        <w:rPr>
          <w:sz w:val="16"/>
        </w:rPr>
        <w:t xml:space="preserve"> does not at present see China as a major security risk on Russia’s eastern borders. All border delimitation issues between Moscow and Beijing were resolved in the 1990s and 2000s, while the 2001 Sino-Russian Treaty explicitly states that the two countries have no territorial claims to each other. Furthermore, Moscow is well aware that Chinese military preparations are directed primarily toward Taiwan, the Western Pacific and the South China Sea, not against the Russian Far East. There is the cliché, persistent among the Western media and commentariat, of a Chinese demographic invasion of the Russian Far East. For example, a Wall Street Journal article claimed recently that ‘about 300,000 Chinese, some unregistered, could now be settled in Russia’s Far East’ (Simmons 2019). In reality, the actual number of the Chinese who live more or less permanently in the Russian Far East is far lower, and there are very few cases of illegal Chinese migration. There is no imminent risk of the Russian Far East falling under Chinese control demographically or otherwise.</w:t>
      </w:r>
    </w:p>
    <w:p w14:paraId="576978F1" w14:textId="77777777" w:rsidR="001923D6" w:rsidRPr="00B70CE1" w:rsidRDefault="001923D6" w:rsidP="001923D6">
      <w:pPr>
        <w:rPr>
          <w:sz w:val="16"/>
          <w:szCs w:val="16"/>
        </w:rPr>
      </w:pPr>
      <w:r w:rsidRPr="00B70CE1">
        <w:rPr>
          <w:sz w:val="16"/>
          <w:szCs w:val="16"/>
        </w:rPr>
        <w:t>Not sensing any major Chinese menace to the Russian Far East, Russia has refused to engage in rivalry with China in East Asia. On the most important issues of contemporary East Asian geopolitics Moscow has tended to support Beijing or displayed friendly neutrality. On the Korean Peninsula, Moscow has largely played second fiddle to Beijing. On the South China Sea disputes, although Russia’s official stance is strict neutrality, some Russian moves may be seen as favoring Beijing. For example, following the July 2016 Hague tribunal ruling that rejected China’s claims to sovereignty over the South China Sea, Putin expressed solidarity with China, calling the international court’s decision ‘counterproductive’ (Reuters 2016).</w:t>
      </w:r>
    </w:p>
    <w:p w14:paraId="0451A559" w14:textId="77777777" w:rsidR="001923D6" w:rsidRPr="00B70CE1" w:rsidRDefault="001923D6" w:rsidP="001923D6">
      <w:pPr>
        <w:rPr>
          <w:sz w:val="16"/>
        </w:rPr>
      </w:pPr>
      <w:r w:rsidRPr="00A90E46">
        <w:rPr>
          <w:rStyle w:val="Emphasis"/>
          <w:highlight w:val="green"/>
        </w:rPr>
        <w:t>Russia shares</w:t>
      </w:r>
      <w:r w:rsidRPr="00B70CE1">
        <w:rPr>
          <w:rStyle w:val="Emphasis"/>
        </w:rPr>
        <w:t xml:space="preserve"> with </w:t>
      </w:r>
      <w:r w:rsidRPr="00A90E46">
        <w:rPr>
          <w:rStyle w:val="Emphasis"/>
          <w:highlight w:val="green"/>
        </w:rPr>
        <w:t>China</w:t>
      </w:r>
      <w:r w:rsidRPr="00B70CE1">
        <w:rPr>
          <w:rStyle w:val="Emphasis"/>
        </w:rPr>
        <w:t xml:space="preserve"> the </w:t>
      </w:r>
      <w:r w:rsidRPr="00A90E46">
        <w:rPr>
          <w:rStyle w:val="Emphasis"/>
          <w:highlight w:val="green"/>
        </w:rPr>
        <w:t>objective of reducing American influence</w:t>
      </w:r>
      <w:r w:rsidRPr="00B70CE1">
        <w:rPr>
          <w:rStyle w:val="StyleUnderline"/>
        </w:rPr>
        <w:t xml:space="preserve"> in East Asia and </w:t>
      </w:r>
      <w:r w:rsidRPr="00B70CE1">
        <w:rPr>
          <w:rStyle w:val="Emphasis"/>
        </w:rPr>
        <w:t xml:space="preserve">undermining the US-centric alliances </w:t>
      </w:r>
      <w:r w:rsidRPr="00B70CE1">
        <w:rPr>
          <w:rStyle w:val="StyleUnderline"/>
        </w:rPr>
        <w:t>in the region</w:t>
      </w:r>
      <w:r w:rsidRPr="00B70CE1">
        <w:rPr>
          <w:sz w:val="16"/>
        </w:rPr>
        <w:t xml:space="preserve">. Russian weapon sales are helping China alter the military balance in the Western Pacific to the detriment of the USA and its allies. </w:t>
      </w:r>
      <w:r w:rsidRPr="00B70CE1">
        <w:rPr>
          <w:rStyle w:val="StyleUnderline"/>
        </w:rPr>
        <w:t xml:space="preserve">Russia’s </w:t>
      </w:r>
      <w:r w:rsidRPr="00A90E46">
        <w:rPr>
          <w:rStyle w:val="StyleUnderline"/>
          <w:highlight w:val="green"/>
        </w:rPr>
        <w:t>decision to assist China with</w:t>
      </w:r>
      <w:r w:rsidRPr="00B70CE1">
        <w:rPr>
          <w:rStyle w:val="StyleUnderline"/>
        </w:rPr>
        <w:t xml:space="preserve"> getting its own </w:t>
      </w:r>
      <w:r w:rsidRPr="00A90E46">
        <w:rPr>
          <w:rStyle w:val="StyleUnderline"/>
          <w:highlight w:val="green"/>
        </w:rPr>
        <w:t>missile attack early warning system</w:t>
      </w:r>
      <w:r w:rsidRPr="00B70CE1">
        <w:rPr>
          <w:sz w:val="16"/>
        </w:rPr>
        <w:t xml:space="preserve"> may have </w:t>
      </w:r>
      <w:r w:rsidRPr="00B70CE1">
        <w:rPr>
          <w:rStyle w:val="StyleUnderline"/>
        </w:rPr>
        <w:t>also been</w:t>
      </w:r>
      <w:r w:rsidRPr="00B70CE1">
        <w:rPr>
          <w:sz w:val="16"/>
        </w:rPr>
        <w:t xml:space="preserve"> partly </w:t>
      </w:r>
      <w:r w:rsidRPr="00A90E46">
        <w:rPr>
          <w:rStyle w:val="StyleUnderline"/>
          <w:highlight w:val="green"/>
        </w:rPr>
        <w:t>motivated by the desire to strengthen</w:t>
      </w:r>
      <w:r w:rsidRPr="00B70CE1">
        <w:rPr>
          <w:rStyle w:val="StyleUnderline"/>
        </w:rPr>
        <w:t xml:space="preserve"> China </w:t>
      </w:r>
      <w:r w:rsidRPr="00A90E46">
        <w:rPr>
          <w:rStyle w:val="StyleUnderline"/>
          <w:highlight w:val="green"/>
        </w:rPr>
        <w:t>vis-à-vis the USA</w:t>
      </w:r>
      <w:r w:rsidRPr="00B70CE1">
        <w:rPr>
          <w:sz w:val="16"/>
        </w:rPr>
        <w:t xml:space="preserve"> in their rivalry for primacy in East Asia. The Russian ambassador to the US Anatoly Antonov hinted as much by saying that this strategic system will ‘cardinally increase stability and security in East Asia’ (TASS 2019c).</w:t>
      </w:r>
    </w:p>
    <w:p w14:paraId="4B40FB1B" w14:textId="77777777" w:rsidR="001923D6" w:rsidRPr="00B70CE1" w:rsidRDefault="001923D6" w:rsidP="001923D6">
      <w:pPr>
        <w:rPr>
          <w:sz w:val="16"/>
        </w:rPr>
      </w:pPr>
      <w:r w:rsidRPr="00B70CE1">
        <w:rPr>
          <w:rStyle w:val="StyleUnderline"/>
        </w:rPr>
        <w:t>Russian deference to China</w:t>
      </w:r>
      <w:r w:rsidRPr="00B70CE1">
        <w:rPr>
          <w:sz w:val="16"/>
        </w:rPr>
        <w:t xml:space="preserve"> on East Asian issues, </w:t>
      </w:r>
      <w:r w:rsidRPr="00B70CE1">
        <w:rPr>
          <w:rStyle w:val="StyleUnderline"/>
        </w:rPr>
        <w:t>albeit somewhat hurting Moscow’s great-power pride, makes geopolitical sense</w:t>
      </w:r>
      <w:r w:rsidRPr="00B70CE1">
        <w:rPr>
          <w:sz w:val="16"/>
        </w:rPr>
        <w:t>. The Kremlin treats Pacific affairs as an area of lower concern than Europe, the Middle East, or Central Asia. Mongolia, which constitutes Siberia’s underbelly, is the only East Asian nation that can count on Russian security protection in case it finds itself in danger of external aggression, at any rate a purely theoretical possibility so far.</w:t>
      </w:r>
    </w:p>
    <w:p w14:paraId="16EE285B" w14:textId="77777777" w:rsidR="001923D6" w:rsidRPr="00B70CE1" w:rsidRDefault="001923D6" w:rsidP="001923D6">
      <w:pPr>
        <w:rPr>
          <w:rStyle w:val="StyleUnderline"/>
        </w:rPr>
      </w:pPr>
      <w:r w:rsidRPr="00B70CE1">
        <w:rPr>
          <w:sz w:val="16"/>
        </w:rPr>
        <w:t xml:space="preserve">It would be incorrect to say that Russia has completely withdrawn from East Asian geopolitics. In some cases, Russia does act against Chinese wishes in the Asia–Pacific. One recent example is Russia’s quiet determination to keep drilling in the areas of the South China Sea on the Vietnamese continental shelf over which China lays sovereignty claims. The Russian state-owned energy company Rosneft operates on Vietnam’s shelf, despite Beijing’s displeasure and periodic harassment by Chinese ships (Zhou 2019). Apart from the desire to make profits from the South China Sea’s hydrocarbons, Russia may be seeking to support its old-time friend Vietnam—to whom it also sells weapons—as well as demonstrate that it is still an independent actor in East Asia. Through such behavior on China’s Southeast Asian periphery, the Kremlin could also be sending the signal to Beijing that, if China gets too closely involved in Russia’s backyard, such as Central Asia or the Caucasus, Russia can do similar things in China’s. </w:t>
      </w:r>
      <w:r w:rsidRPr="00B70CE1">
        <w:rPr>
          <w:rStyle w:val="StyleUnderline"/>
        </w:rPr>
        <w:t xml:space="preserve">Albeit a </w:t>
      </w:r>
      <w:r w:rsidRPr="00A90E46">
        <w:rPr>
          <w:rStyle w:val="StyleUnderline"/>
          <w:highlight w:val="green"/>
        </w:rPr>
        <w:t>friction point</w:t>
      </w:r>
      <w:r w:rsidRPr="00B70CE1">
        <w:rPr>
          <w:rStyle w:val="StyleUnderline"/>
        </w:rPr>
        <w:t xml:space="preserve"> between Beijing and Moscow, the activities by Russian energy firms in the South China Sea are </w:t>
      </w:r>
      <w:r w:rsidRPr="00A90E46">
        <w:rPr>
          <w:rStyle w:val="StyleUnderline"/>
          <w:highlight w:val="green"/>
        </w:rPr>
        <w:t>unlikely to destabilize the</w:t>
      </w:r>
      <w:r w:rsidRPr="00B70CE1">
        <w:rPr>
          <w:rStyle w:val="StyleUnderline"/>
        </w:rPr>
        <w:t xml:space="preserve"> Sino-Russian </w:t>
      </w:r>
      <w:r w:rsidRPr="00A90E46">
        <w:rPr>
          <w:rStyle w:val="StyleUnderline"/>
          <w:highlight w:val="green"/>
        </w:rPr>
        <w:t>entente</w:t>
      </w:r>
      <w:r w:rsidRPr="00B70CE1">
        <w:rPr>
          <w:rStyle w:val="StyleUnderline"/>
        </w:rPr>
        <w:t>, since Moscow and Beijing need each other on much bigger issues.</w:t>
      </w:r>
    </w:p>
    <w:p w14:paraId="498EF3F7" w14:textId="77777777" w:rsidR="001923D6" w:rsidRPr="00B70CE1" w:rsidRDefault="001923D6" w:rsidP="001923D6">
      <w:pPr>
        <w:rPr>
          <w:sz w:val="16"/>
        </w:rPr>
      </w:pPr>
      <w:r w:rsidRPr="00B70CE1">
        <w:rPr>
          <w:sz w:val="16"/>
        </w:rPr>
        <w:t xml:space="preserve">The post-Soviet space </w:t>
      </w:r>
      <w:r w:rsidRPr="00A90E46">
        <w:rPr>
          <w:rStyle w:val="StyleUnderline"/>
          <w:highlight w:val="green"/>
        </w:rPr>
        <w:t xml:space="preserve">Russia has </w:t>
      </w:r>
      <w:r w:rsidRPr="00A90E46">
        <w:rPr>
          <w:rStyle w:val="Emphasis"/>
          <w:highlight w:val="green"/>
        </w:rPr>
        <w:t>vital stakes</w:t>
      </w:r>
      <w:r w:rsidRPr="00A90E46">
        <w:rPr>
          <w:rStyle w:val="StyleUnderline"/>
          <w:highlight w:val="green"/>
        </w:rPr>
        <w:t xml:space="preserve"> in the geopolitical space</w:t>
      </w:r>
      <w:r w:rsidRPr="00B70CE1">
        <w:rPr>
          <w:rStyle w:val="StyleUnderline"/>
        </w:rPr>
        <w:t xml:space="preserve"> formerly </w:t>
      </w:r>
      <w:r w:rsidRPr="00A90E46">
        <w:rPr>
          <w:rStyle w:val="StyleUnderline"/>
          <w:highlight w:val="green"/>
        </w:rPr>
        <w:t>occupied by the Soviet Union</w:t>
      </w:r>
      <w:r w:rsidRPr="00B70CE1">
        <w:rPr>
          <w:rStyle w:val="StyleUnderline"/>
        </w:rPr>
        <w:t xml:space="preserve"> and is </w:t>
      </w:r>
      <w:r w:rsidRPr="00A90E46">
        <w:rPr>
          <w:rStyle w:val="Emphasis"/>
          <w:highlight w:val="green"/>
        </w:rPr>
        <w:t>willing to go to great lengths to defend those</w:t>
      </w:r>
      <w:r w:rsidRPr="00B70CE1">
        <w:rPr>
          <w:rStyle w:val="Emphasis"/>
        </w:rPr>
        <w:t xml:space="preserve"> interests</w:t>
      </w:r>
      <w:r w:rsidRPr="00B70CE1">
        <w:rPr>
          <w:rStyle w:val="StyleUnderline"/>
        </w:rPr>
        <w:t>.</w:t>
      </w:r>
      <w:r w:rsidRPr="00B70CE1">
        <w:rPr>
          <w:sz w:val="16"/>
        </w:rPr>
        <w:t xml:space="preserve"> It was, after all, a perceived brazen attempt by Brussels and Washington to draw Ukraine into the EU’s and NATO’s orbit that induced Moscow to take drastic action in Crimea and eastern Ukraine, causing a rupture with the West.</w:t>
      </w:r>
    </w:p>
    <w:p w14:paraId="0C321A75" w14:textId="299771B7" w:rsidR="001923D6" w:rsidRDefault="001923D6" w:rsidP="001923D6">
      <w:pPr>
        <w:rPr>
          <w:sz w:val="16"/>
        </w:rPr>
      </w:pPr>
      <w:r w:rsidRPr="00B70CE1">
        <w:rPr>
          <w:sz w:val="16"/>
        </w:rPr>
        <w:t xml:space="preserve">When it comes to Moscow–Beijing politics over the post-Soviet space, the most problematic question is certainly about Central Asia, a region composed of five former Soviet republics which shares borders with both Russia and China. Since the nineteenth century, </w:t>
      </w:r>
      <w:r w:rsidRPr="00B70CE1">
        <w:rPr>
          <w:rStyle w:val="StyleUnderline"/>
        </w:rPr>
        <w:t xml:space="preserve">Russia has </w:t>
      </w:r>
      <w:r w:rsidRPr="00A90E46">
        <w:rPr>
          <w:rStyle w:val="StyleUnderline"/>
          <w:highlight w:val="green"/>
        </w:rPr>
        <w:t>traditionally considered Central Asia as its sphere of influence</w:t>
      </w:r>
      <w:r w:rsidRPr="00B70CE1">
        <w:rPr>
          <w:sz w:val="16"/>
        </w:rPr>
        <w:t>. However, in the 2000s China began its economic expansion in the region. It is now by far the biggest trade partner for Central Asian states (Bhutia 2019) as well as its largest source of investments. China also set up a small military presence inside Tajikistan, apparently to secure a sensitive area which borders China’s Xinjiang region and Afghanistan (Lo 2019).</w:t>
      </w:r>
    </w:p>
    <w:p w14:paraId="31F23B45" w14:textId="34D88BFA" w:rsidR="00D66E23" w:rsidRDefault="00D66E23" w:rsidP="001923D6">
      <w:pPr>
        <w:rPr>
          <w:sz w:val="16"/>
        </w:rPr>
      </w:pPr>
    </w:p>
    <w:p w14:paraId="02E65B1E" w14:textId="77777777" w:rsidR="00D66E23" w:rsidRDefault="00D66E23" w:rsidP="00D66E23">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5A424545" w14:textId="77777777" w:rsidR="00D66E23" w:rsidRDefault="00D66E23" w:rsidP="00D66E23">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3B684AD3" w14:textId="77777777" w:rsidR="00D66E23" w:rsidRPr="006326AA" w:rsidRDefault="00D66E23" w:rsidP="00D66E23">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r w:rsidRPr="00A90E46">
        <w:rPr>
          <w:rStyle w:val="Emphasis"/>
          <w:highlight w:val="green"/>
        </w:rPr>
        <w:t>over populated</w:t>
      </w:r>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A90E46">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A90E46">
        <w:rPr>
          <w:rStyle w:val="StyleUnderline"/>
          <w:highlight w:val="green"/>
        </w:rPr>
        <w:t>will be</w:t>
      </w:r>
      <w:r w:rsidRPr="00184EB0">
        <w:rPr>
          <w:sz w:val="12"/>
        </w:rPr>
        <w:t xml:space="preserve"> ever </w:t>
      </w:r>
      <w:r w:rsidRPr="001801D1">
        <w:rPr>
          <w:rStyle w:val="StyleUnderline"/>
        </w:rPr>
        <w:t xml:space="preserve">more </w:t>
      </w:r>
      <w:r w:rsidRPr="00A90E46">
        <w:rPr>
          <w:rStyle w:val="StyleUnderline"/>
          <w:highlight w:val="green"/>
        </w:rPr>
        <w:t xml:space="preserve">vulnerable to </w:t>
      </w:r>
      <w:r w:rsidRPr="00A90E46">
        <w:rPr>
          <w:rStyle w:val="Emphasis"/>
          <w:highlight w:val="green"/>
        </w:rPr>
        <w:t>terror</w:t>
      </w:r>
      <w:r w:rsidRPr="009A246A">
        <w:rPr>
          <w:rStyle w:val="StyleUnderline"/>
        </w:rPr>
        <w:t>ist attack</w:t>
      </w:r>
      <w:r w:rsidRPr="00A90E46">
        <w:rPr>
          <w:rStyle w:val="StyleUnderline"/>
          <w:highlight w:val="green"/>
        </w:rPr>
        <w:t xml:space="preserve">, </w:t>
      </w:r>
      <w:r w:rsidRPr="009A246A">
        <w:rPr>
          <w:rStyle w:val="Emphasis"/>
        </w:rPr>
        <w:t xml:space="preserve">natural </w:t>
      </w:r>
      <w:r w:rsidRPr="00A90E46">
        <w:rPr>
          <w:rStyle w:val="Emphasis"/>
          <w:highlight w:val="green"/>
        </w:rPr>
        <w:t>disaster</w:t>
      </w:r>
      <w:r w:rsidRPr="00A90E46">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A90E46">
        <w:rPr>
          <w:rStyle w:val="Emphasis"/>
          <w:highlight w:val="green"/>
        </w:rPr>
        <w:t>running out of water</w:t>
      </w:r>
      <w:r w:rsidRPr="00A90E46">
        <w:rPr>
          <w:rStyle w:val="StyleUnderline"/>
          <w:highlight w:val="green"/>
        </w:rPr>
        <w:t xml:space="preserve"> and </w:t>
      </w:r>
      <w:r w:rsidRPr="006F549C">
        <w:rPr>
          <w:rStyle w:val="Emphasis"/>
        </w:rPr>
        <w:t>minerals</w:t>
      </w:r>
      <w:r w:rsidRPr="00D31015">
        <w:rPr>
          <w:rStyle w:val="StyleUnderline"/>
        </w:rPr>
        <w:t xml:space="preserve">. </w:t>
      </w:r>
      <w:r w:rsidRPr="00A90E46">
        <w:rPr>
          <w:rStyle w:val="Emphasis"/>
          <w:highlight w:val="green"/>
        </w:rPr>
        <w:t>Climate change</w:t>
      </w:r>
      <w:r w:rsidRPr="00A90E46">
        <w:rPr>
          <w:rStyle w:val="StyleUnderline"/>
          <w:highlight w:val="green"/>
        </w:rPr>
        <w:t xml:space="preserve"> </w:t>
      </w:r>
      <w:r w:rsidRPr="006F549C">
        <w:rPr>
          <w:rStyle w:val="StyleUnderline"/>
        </w:rPr>
        <w:t xml:space="preserve">is threatening our very </w:t>
      </w:r>
      <w:r w:rsidRPr="006F549C">
        <w:rPr>
          <w:rStyle w:val="Emphasis"/>
        </w:rPr>
        <w:t>existence</w:t>
      </w:r>
      <w:r w:rsidRPr="00A90E46">
        <w:rPr>
          <w:rStyle w:val="StyleUnderline"/>
          <w:highlight w:val="green"/>
        </w:rPr>
        <w:t>.</w:t>
      </w:r>
      <w:r w:rsidRPr="00184EB0">
        <w:rPr>
          <w:sz w:val="12"/>
        </w:rPr>
        <w:t xml:space="preserve"> Political leaders and even the Pope have cautioned us against inaction. Perhaps the naysayers are right. </w:t>
      </w:r>
      <w:r w:rsidRPr="00A90E46">
        <w:rPr>
          <w:rStyle w:val="Emphasis"/>
          <w:sz w:val="24"/>
          <w:szCs w:val="24"/>
          <w:highlight w:val="green"/>
        </w:rPr>
        <w:t xml:space="preserve">All humanity is at </w:t>
      </w:r>
      <w:r w:rsidRPr="00184EB0">
        <w:rPr>
          <w:rStyle w:val="Emphasis"/>
          <w:sz w:val="24"/>
          <w:szCs w:val="24"/>
        </w:rPr>
        <w:t xml:space="preserve">tremendous </w:t>
      </w:r>
      <w:r w:rsidRPr="00A90E46">
        <w:rPr>
          <w:rStyle w:val="Emphasis"/>
          <w:sz w:val="24"/>
          <w:szCs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A90E46">
        <w:rPr>
          <w:rStyle w:val="Emphasis"/>
          <w:highlight w:val="green"/>
        </w:rPr>
        <w:t>new tech</w:t>
      </w:r>
      <w:r w:rsidRPr="00184EB0">
        <w:rPr>
          <w:sz w:val="12"/>
        </w:rPr>
        <w:t>nologies</w:t>
      </w:r>
      <w:r w:rsidRPr="006E2C8E">
        <w:rPr>
          <w:rStyle w:val="StyleUnderline"/>
        </w:rPr>
        <w:t xml:space="preserve"> and establishing space enterprises that </w:t>
      </w:r>
      <w:r w:rsidRPr="00A90E46">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A90E46">
        <w:rPr>
          <w:rStyle w:val="StyleUnderline"/>
          <w:highlight w:val="green"/>
        </w:rPr>
        <w:t xml:space="preserve">to Earth. </w:t>
      </w:r>
      <w:r w:rsidRPr="006F5F62">
        <w:rPr>
          <w:rStyle w:val="StyleUnderline"/>
        </w:rPr>
        <w:t xml:space="preserve">This is not a pipe dream, but will increasingly be </w:t>
      </w:r>
      <w:r w:rsidRPr="00A90E46">
        <w:rPr>
          <w:rStyle w:val="StyleUnderline"/>
          <w:highlight w:val="green"/>
        </w:rPr>
        <w:t>the</w:t>
      </w:r>
      <w:r w:rsidRPr="000E3ABC">
        <w:rPr>
          <w:rStyle w:val="StyleUnderline"/>
        </w:rPr>
        <w:t xml:space="preserve"> </w:t>
      </w:r>
      <w:r w:rsidRPr="000E3ABC">
        <w:rPr>
          <w:rStyle w:val="Emphasis"/>
        </w:rPr>
        <w:t xml:space="preserve">economic </w:t>
      </w:r>
      <w:r w:rsidRPr="00A90E46">
        <w:rPr>
          <w:rStyle w:val="Emphasis"/>
          <w:highlight w:val="green"/>
        </w:rPr>
        <w:t>reality</w:t>
      </w:r>
      <w:r w:rsidRPr="00A90E46">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Mars, or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search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A90E46">
        <w:rPr>
          <w:rStyle w:val="StyleUnderline"/>
          <w:highlight w:val="green"/>
        </w:rPr>
        <w:t xml:space="preserve">robotics, </w:t>
      </w:r>
      <w:r w:rsidRPr="00A90E46">
        <w:rPr>
          <w:rStyle w:val="Emphasis"/>
          <w:highlight w:val="green"/>
        </w:rPr>
        <w:t>a</w:t>
      </w:r>
      <w:r w:rsidRPr="00500BA2">
        <w:rPr>
          <w:rStyle w:val="StyleUnderline"/>
        </w:rPr>
        <w:t xml:space="preserve">rtificial </w:t>
      </w:r>
      <w:r w:rsidRPr="00A90E46">
        <w:rPr>
          <w:rStyle w:val="Emphasis"/>
          <w:highlight w:val="green"/>
        </w:rPr>
        <w:t>i</w:t>
      </w:r>
      <w:r w:rsidRPr="00500BA2">
        <w:rPr>
          <w:rStyle w:val="StyleUnderline"/>
        </w:rPr>
        <w:t xml:space="preserve">ntelligence </w:t>
      </w:r>
      <w:r w:rsidRPr="00A90E46">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A90E46">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A90E46">
        <w:rPr>
          <w:rStyle w:val="StyleUnderline"/>
          <w:highlight w:val="green"/>
        </w:rPr>
        <w:t>set us on</w:t>
      </w:r>
      <w:r w:rsidRPr="00500BA2">
        <w:rPr>
          <w:rStyle w:val="StyleUnderline"/>
        </w:rPr>
        <w:t xml:space="preserve"> </w:t>
      </w:r>
      <w:r w:rsidRPr="00184EB0">
        <w:rPr>
          <w:sz w:val="12"/>
        </w:rPr>
        <w:t xml:space="preserve">a </w:t>
      </w:r>
      <w:r w:rsidRPr="00A90E46">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A90E46">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should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A90E46">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A90E46">
        <w:rPr>
          <w:rStyle w:val="StyleUnderline"/>
          <w:highlight w:val="green"/>
        </w:rPr>
        <w:t xml:space="preserve">have </w:t>
      </w:r>
      <w:r w:rsidRPr="00A90E46">
        <w:rPr>
          <w:rStyle w:val="Emphasis"/>
          <w:highlight w:val="green"/>
        </w:rPr>
        <w:t>billions</w:t>
      </w:r>
      <w:r w:rsidRPr="00184EB0">
        <w:rPr>
          <w:sz w:val="12"/>
        </w:rPr>
        <w:t xml:space="preserve"> of dollars </w:t>
      </w:r>
      <w:r w:rsidRPr="00DF6B30">
        <w:rPr>
          <w:rStyle w:val="StyleUnderline"/>
        </w:rPr>
        <w:t>in assets</w:t>
      </w:r>
      <w:r w:rsidRPr="00A90E46">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A90E46">
        <w:rPr>
          <w:rStyle w:val="StyleUnderline"/>
          <w:highlight w:val="green"/>
        </w:rPr>
        <w:t xml:space="preserve">Each </w:t>
      </w:r>
      <w:r w:rsidRPr="00177575">
        <w:rPr>
          <w:rStyle w:val="StyleUnderline"/>
        </w:rPr>
        <w:t xml:space="preserve">of them </w:t>
      </w:r>
      <w:r w:rsidRPr="00A90E46">
        <w:rPr>
          <w:rStyle w:val="StyleUnderline"/>
          <w:highlight w:val="green"/>
        </w:rPr>
        <w:t>is launching</w:t>
      </w:r>
      <w:r w:rsidRPr="00DF6B30">
        <w:rPr>
          <w:rStyle w:val="StyleUnderline"/>
        </w:rPr>
        <w:t xml:space="preserve"> new </w:t>
      </w:r>
      <w:r w:rsidRPr="00D90227">
        <w:rPr>
          <w:rStyle w:val="StyleUnderline"/>
        </w:rPr>
        <w:t xml:space="preserve">commercial </w:t>
      </w:r>
      <w:r w:rsidRPr="00A90E46">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A90E46">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A90E46">
        <w:rPr>
          <w:rStyle w:val="Emphasis"/>
          <w:highlight w:val="green"/>
        </w:rPr>
        <w:t xml:space="preserve">rare </w:t>
      </w:r>
      <w:r w:rsidRPr="00E7137A">
        <w:rPr>
          <w:rStyle w:val="Emphasis"/>
        </w:rPr>
        <w:t xml:space="preserve">earth </w:t>
      </w:r>
      <w:r w:rsidRPr="00A90E46">
        <w:rPr>
          <w:rStyle w:val="Emphasis"/>
          <w:highlight w:val="green"/>
        </w:rPr>
        <w:t>metals</w:t>
      </w:r>
      <w:r w:rsidRPr="00A90E46">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A90E46">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A90E46">
        <w:rPr>
          <w:rStyle w:val="StyleUnderline"/>
          <w:highlight w:val="green"/>
        </w:rPr>
        <w:t xml:space="preserve">provide </w:t>
      </w:r>
      <w:r w:rsidRPr="00A90E46">
        <w:rPr>
          <w:rStyle w:val="Emphasis"/>
          <w:highlight w:val="green"/>
        </w:rPr>
        <w:t>clean</w:t>
      </w:r>
      <w:r w:rsidRPr="00CB37E4">
        <w:rPr>
          <w:rStyle w:val="Emphasis"/>
        </w:rPr>
        <w:t xml:space="preserve"> and abundant </w:t>
      </w:r>
      <w:r w:rsidRPr="00A90E46">
        <w:rPr>
          <w:rStyle w:val="Emphasis"/>
          <w:highlight w:val="green"/>
        </w:rPr>
        <w:t>energy</w:t>
      </w:r>
      <w:r w:rsidRPr="00A90E46">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A90E46">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A90E46">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A90E46">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A90E46">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A90E46">
        <w:rPr>
          <w:rStyle w:val="Emphasis"/>
          <w:highlight w:val="green"/>
        </w:rPr>
        <w:t>food</w:t>
      </w:r>
      <w:r w:rsidRPr="00A90E46">
        <w:rPr>
          <w:rStyle w:val="StyleUnderline"/>
          <w:highlight w:val="green"/>
        </w:rPr>
        <w:t xml:space="preserve">, </w:t>
      </w:r>
      <w:r w:rsidRPr="00A90E46">
        <w:rPr>
          <w:rStyle w:val="Emphasis"/>
          <w:highlight w:val="green"/>
        </w:rPr>
        <w:t>health care</w:t>
      </w:r>
      <w:r w:rsidRPr="00A90E46">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A90E46">
        <w:rPr>
          <w:rStyle w:val="Emphasis"/>
          <w:highlight w:val="green"/>
        </w:rPr>
        <w:t>systemic war</w:t>
      </w:r>
      <w:r w:rsidRPr="00E7137A">
        <w:rPr>
          <w:rStyle w:val="StyleUnderline"/>
        </w:rPr>
        <w:t>fare</w:t>
      </w:r>
      <w:r w:rsidRPr="00A90E46">
        <w:rPr>
          <w:rStyle w:val="StyleUnderline"/>
          <w:highlight w:val="green"/>
        </w:rPr>
        <w:t xml:space="preserve"> are </w:t>
      </w:r>
      <w:r w:rsidRPr="00480D32">
        <w:rPr>
          <w:rStyle w:val="StyleUnderline"/>
        </w:rPr>
        <w:t xml:space="preserve">the </w:t>
      </w:r>
      <w:r w:rsidRPr="00A90E46">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A90E46">
        <w:rPr>
          <w:rStyle w:val="StyleUnderline"/>
          <w:highlight w:val="green"/>
        </w:rPr>
        <w:t xml:space="preserve">Within the </w:t>
      </w:r>
      <w:r w:rsidRPr="00A90E46">
        <w:rPr>
          <w:rStyle w:val="Emphasis"/>
          <w:highlight w:val="green"/>
        </w:rPr>
        <w:t>next few decades</w:t>
      </w:r>
      <w:r w:rsidRPr="00CB37E4">
        <w:rPr>
          <w:rStyle w:val="StyleUnderline"/>
        </w:rPr>
        <w:t xml:space="preserve"> these problems will be increasingly real</w:t>
      </w:r>
      <w:r w:rsidRPr="00A90E46">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2B0B5A91" w14:textId="77777777" w:rsidR="00D66E23" w:rsidRPr="00C435A1" w:rsidRDefault="00D66E23" w:rsidP="00D66E23">
      <w:pPr>
        <w:pStyle w:val="Heading4"/>
        <w:rPr>
          <w:rFonts w:cs="Arial"/>
        </w:rPr>
      </w:pPr>
      <w:r w:rsidRPr="00C435A1">
        <w:rPr>
          <w:rFonts w:cs="Arial"/>
        </w:rPr>
        <w:t>Resource scarcity coming now and causes extinction—asteroid mining is the only way to solve</w:t>
      </w:r>
    </w:p>
    <w:p w14:paraId="6D9E4550" w14:textId="77777777" w:rsidR="00D66E23" w:rsidRPr="00C435A1" w:rsidRDefault="00D66E23" w:rsidP="00D66E23">
      <w:proofErr w:type="spellStart"/>
      <w:r w:rsidRPr="00C435A1">
        <w:rPr>
          <w:rStyle w:val="Style13ptBold"/>
        </w:rPr>
        <w:t>Crombrugghe</w:t>
      </w:r>
      <w:proofErr w:type="spellEnd"/>
      <w:r w:rsidRPr="00C435A1">
        <w:rPr>
          <w:rStyle w:val="Style13ptBold"/>
        </w:rPr>
        <w:t xml:space="preserve"> 18 </w:t>
      </w:r>
      <w:r w:rsidRPr="00C435A1">
        <w:t xml:space="preserve">– </w:t>
      </w:r>
      <w:proofErr w:type="spellStart"/>
      <w:r w:rsidRPr="00C435A1">
        <w:t>Guerric</w:t>
      </w:r>
      <w:proofErr w:type="spellEnd"/>
      <w:r w:rsidRPr="00C435A1">
        <w:t xml:space="preserve">, Business Development Manager Brussels, Brussels Capital Region, “Asteroid mining as a necessary answer to mineral scarcity”, LinkedIn, 1/11/2018, </w:t>
      </w:r>
      <w:hyperlink r:id="rId23" w:history="1">
        <w:r w:rsidRPr="00C435A1">
          <w:rPr>
            <w:rStyle w:val="Hyperlink"/>
          </w:rPr>
          <w:t>https://www.linkedin.com/pulse/asteroid-mining-necessary-answer-mineral-scarcity-de-crombrugghe</w:t>
        </w:r>
      </w:hyperlink>
    </w:p>
    <w:p w14:paraId="6BD609B1" w14:textId="77777777" w:rsidR="00D66E23" w:rsidRPr="00C435A1" w:rsidRDefault="00D66E23" w:rsidP="00D66E23">
      <w:pPr>
        <w:rPr>
          <w:sz w:val="14"/>
        </w:rPr>
      </w:pPr>
      <w:r w:rsidRPr="00A90E46">
        <w:rPr>
          <w:rStyle w:val="StyleUnderline"/>
          <w:highlight w:val="green"/>
        </w:rPr>
        <w:t>We need minerals</w:t>
      </w:r>
      <w:r w:rsidRPr="00C435A1">
        <w:rPr>
          <w:sz w:val="14"/>
        </w:rPr>
        <w:t xml:space="preserve">, and we always will. Yet, our </w:t>
      </w:r>
      <w:r w:rsidRPr="00A90E46">
        <w:rPr>
          <w:rStyle w:val="StyleUnderline"/>
          <w:highlight w:val="green"/>
        </w:rPr>
        <w:t>reserves are finite and</w:t>
      </w:r>
      <w:r w:rsidRPr="00C435A1">
        <w:rPr>
          <w:rStyle w:val="StyleUnderline"/>
        </w:rPr>
        <w:t xml:space="preserve"> a </w:t>
      </w:r>
      <w:r w:rsidRPr="00A90E46">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Both of these,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actually be said for water, arable land, minerals, etc. These two simple observations have sparkled the debate around the scarcity of resources. Even with the best intentions, mathematics teaches us that it is impossible to indefinitely extract resources from a given finite supply [1]. </w:t>
      </w:r>
      <w:r w:rsidRPr="00A90E46">
        <w:rPr>
          <w:rStyle w:val="StyleUnderline"/>
          <w:highlight w:val="green"/>
        </w:rPr>
        <w:t>The problem arising in the short-term is the exhaustion of the existing supply</w:t>
      </w:r>
      <w:r w:rsidRPr="00C435A1">
        <w:rPr>
          <w:sz w:val="14"/>
        </w:rPr>
        <w:t>. That limit is actually coming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w:t>
      </w:r>
      <w:proofErr w:type="gramStart"/>
      <w:r w:rsidRPr="00C435A1">
        <w:rPr>
          <w:sz w:val="14"/>
        </w:rPr>
        <w:t>e.g.</w:t>
      </w:r>
      <w:proofErr w:type="gramEnd"/>
      <w:r w:rsidRPr="00C435A1">
        <w:rPr>
          <w:sz w:val="14"/>
        </w:rPr>
        <w:t xml:space="preserve">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w:t>
      </w:r>
      <w:proofErr w:type="gramStart"/>
      <w:r w:rsidRPr="00C435A1">
        <w:rPr>
          <w:sz w:val="14"/>
        </w:rPr>
        <w:t>An</w:t>
      </w:r>
      <w:proofErr w:type="gramEnd"/>
      <w:r w:rsidRPr="00C435A1">
        <w:rPr>
          <w:sz w:val="14"/>
        </w:rPr>
        <w:t xml:space="preserve">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A90E46">
        <w:rPr>
          <w:rStyle w:val="StyleUnderline"/>
          <w:highlight w:val="green"/>
        </w:rPr>
        <w:t xml:space="preserve">every solution </w:t>
      </w:r>
      <w:r w:rsidRPr="00C435A1">
        <w:rPr>
          <w:rStyle w:val="StyleUnderline"/>
        </w:rPr>
        <w:t xml:space="preserve">based on recycling </w:t>
      </w:r>
      <w:r w:rsidRPr="00A90E46">
        <w:rPr>
          <w:rStyle w:val="StyleUnderline"/>
          <w:highlight w:val="green"/>
        </w:rPr>
        <w:t>is</w:t>
      </w:r>
      <w:r w:rsidRPr="00C435A1">
        <w:rPr>
          <w:rStyle w:val="StyleUnderline"/>
        </w:rPr>
        <w:t xml:space="preserve">, again, nothing more than </w:t>
      </w:r>
      <w:r w:rsidRPr="00A90E46">
        <w:rPr>
          <w:rStyle w:val="Emphasis"/>
          <w:highlight w:val="green"/>
        </w:rPr>
        <w:t>a temporary fix</w:t>
      </w:r>
      <w:r w:rsidRPr="00A90E46">
        <w:rPr>
          <w:rStyle w:val="StyleUnderline"/>
          <w:highlight w:val="green"/>
        </w:rPr>
        <w:t>,</w:t>
      </w:r>
      <w:r w:rsidRPr="00A90E46">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w:t>
      </w:r>
      <w:proofErr w:type="spellStart"/>
      <w:r w:rsidRPr="00C435A1">
        <w:rPr>
          <w:sz w:val="14"/>
        </w:rPr>
        <w:t>Programme</w:t>
      </w:r>
      <w:proofErr w:type="spellEnd"/>
      <w:r w:rsidRPr="00C435A1">
        <w:rPr>
          <w:sz w:val="14"/>
        </w:rPr>
        <w:t xml:space="preserv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w:t>
      </w:r>
      <w:proofErr w:type="gramStart"/>
      <w:r w:rsidRPr="00C435A1">
        <w:rPr>
          <w:sz w:val="14"/>
        </w:rPr>
        <w:t>cycle</w:t>
      </w:r>
      <w:proofErr w:type="gramEnd"/>
      <w:r w:rsidRPr="00C435A1">
        <w:rPr>
          <w:sz w:val="14"/>
        </w:rPr>
        <w:t xml:space="preserve">. Even with a staggering 99% efficiency, the same 1% limit is achieved in less than 460 cycles. Not bad, of course, but still not enough. Should our hunger for resources continue, and even with the most </w:t>
      </w:r>
      <w:proofErr w:type="spellStart"/>
      <w:r w:rsidRPr="00C435A1">
        <w:rPr>
          <w:sz w:val="14"/>
        </w:rPr>
        <w:t>optimised</w:t>
      </w:r>
      <w:proofErr w:type="spellEnd"/>
      <w:r w:rsidRPr="00C435A1">
        <w:rPr>
          <w:sz w:val="14"/>
        </w:rPr>
        <w:t xml:space="preserve"> recycling techniques, a second problem will arise in the longer term: </w:t>
      </w:r>
      <w:r w:rsidRPr="00A90E46">
        <w:rPr>
          <w:rStyle w:val="StyleUnderline"/>
          <w:highlight w:val="green"/>
        </w:rPr>
        <w:t xml:space="preserve">the </w:t>
      </w:r>
      <w:proofErr w:type="gramStart"/>
      <w:r w:rsidRPr="00A90E46">
        <w:rPr>
          <w:rStyle w:val="StyleUnderline"/>
          <w:highlight w:val="green"/>
        </w:rPr>
        <w:t>amount</w:t>
      </w:r>
      <w:proofErr w:type="gramEnd"/>
      <w:r w:rsidRPr="00A90E46">
        <w:rPr>
          <w:rStyle w:val="StyleUnderline"/>
          <w:highlight w:val="green"/>
        </w:rPr>
        <w:t xml:space="preserve"> </w:t>
      </w:r>
      <w:r w:rsidRPr="00C435A1">
        <w:rPr>
          <w:rStyle w:val="StyleUnderline"/>
        </w:rPr>
        <w:t xml:space="preserve">of resources </w:t>
      </w:r>
      <w:r w:rsidRPr="00A90E46">
        <w:rPr>
          <w:rStyle w:val="StyleUnderline"/>
          <w:highlight w:val="green"/>
        </w:rPr>
        <w:t>needed</w:t>
      </w:r>
      <w:r w:rsidRPr="00C435A1">
        <w:rPr>
          <w:rStyle w:val="StyleUnderline"/>
        </w:rPr>
        <w:t xml:space="preserve"> at a given time </w:t>
      </w:r>
      <w:r w:rsidRPr="00A90E46">
        <w:rPr>
          <w:rStyle w:val="Emphasis"/>
          <w:highlight w:val="green"/>
        </w:rPr>
        <w:t xml:space="preserve">will </w:t>
      </w:r>
      <w:r w:rsidRPr="00C435A1">
        <w:rPr>
          <w:rStyle w:val="Emphasis"/>
        </w:rPr>
        <w:t xml:space="preserve">simply </w:t>
      </w:r>
      <w:r w:rsidRPr="00A90E46">
        <w:rPr>
          <w:rStyle w:val="Emphasis"/>
          <w:highlight w:val="green"/>
        </w:rPr>
        <w:t xml:space="preserve">exceed the total </w:t>
      </w:r>
      <w:r w:rsidRPr="00C435A1">
        <w:rPr>
          <w:rStyle w:val="Emphasis"/>
        </w:rPr>
        <w:t xml:space="preserve">available </w:t>
      </w:r>
      <w:r w:rsidRPr="00A90E46">
        <w:rPr>
          <w:rStyle w:val="Emphasis"/>
          <w:highlight w:val="green"/>
        </w:rPr>
        <w:t>stock</w:t>
      </w:r>
      <w:r w:rsidRPr="00A90E46">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No matter which way we look at it, we will thus be short on resources, either through sheer exhaustion (</w:t>
      </w:r>
      <w:proofErr w:type="gramStart"/>
      <w:r w:rsidRPr="00C435A1">
        <w:rPr>
          <w:sz w:val="14"/>
        </w:rPr>
        <w:t>i.e.</w:t>
      </w:r>
      <w:proofErr w:type="gramEnd"/>
      <w:r w:rsidRPr="00C435A1">
        <w:rPr>
          <w:sz w:val="14"/>
        </w:rPr>
        <w:t xml:space="preserve"> transformation in an unrecoverable form) or because the demand will exceed the total reserves. We can - and should - talk about recycling, </w:t>
      </w:r>
      <w:proofErr w:type="spellStart"/>
      <w:r w:rsidRPr="00C435A1">
        <w:rPr>
          <w:sz w:val="14"/>
        </w:rPr>
        <w:t>dematerialisation</w:t>
      </w:r>
      <w:proofErr w:type="spellEnd"/>
      <w:r w:rsidRPr="00C435A1">
        <w:rPr>
          <w:sz w:val="14"/>
        </w:rPr>
        <w:t xml:space="preserve">, and other more ethically questionable solutions such as bio-engineering. Nonetheless, no matter how good they are, these are only temporary fixes. If we don't radically change our lifestyle, we will sooner or later have to address the elephant in the room: </w:t>
      </w:r>
      <w:r w:rsidRPr="00A90E46">
        <w:rPr>
          <w:rStyle w:val="StyleUnderline"/>
          <w:highlight w:val="green"/>
        </w:rPr>
        <w:t>the Earth is a closed system, we need new entrants</w:t>
      </w:r>
      <w:r w:rsidRPr="00C435A1">
        <w:rPr>
          <w:rStyle w:val="StyleUnderline"/>
        </w:rPr>
        <w:t xml:space="preserve">. </w:t>
      </w:r>
      <w:r w:rsidRPr="00C435A1">
        <w:rPr>
          <w:sz w:val="14"/>
        </w:rPr>
        <w:t xml:space="preserve">How can space help? Short answer: </w:t>
      </w:r>
      <w:r w:rsidRPr="00A90E46">
        <w:rPr>
          <w:rStyle w:val="Emphasis"/>
          <w:highlight w:val="green"/>
        </w:rPr>
        <w:t xml:space="preserve">all these </w:t>
      </w:r>
      <w:r w:rsidRPr="00C435A1">
        <w:rPr>
          <w:rStyle w:val="Emphasis"/>
        </w:rPr>
        <w:t xml:space="preserve">minerals </w:t>
      </w:r>
      <w:r w:rsidRPr="00A90E46">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A90E46">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iron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 xml:space="preserve">iridium, silver, osmium, palladium, rhenium, rhodium, ruthenium, manganese, molybdenum, </w:t>
      </w:r>
      <w:proofErr w:type="spellStart"/>
      <w:r w:rsidRPr="00C435A1">
        <w:rPr>
          <w:rStyle w:val="Emphasis"/>
        </w:rPr>
        <w:t>aluminium</w:t>
      </w:r>
      <w:proofErr w:type="spellEnd"/>
      <w:r w:rsidRPr="00C435A1">
        <w:rPr>
          <w:rStyle w:val="Emphasis"/>
        </w:rPr>
        <w:t>, titanium, etc</w:t>
      </w:r>
      <w:r w:rsidRPr="00C435A1">
        <w:rPr>
          <w:rStyle w:val="StyleUnderline"/>
        </w:rPr>
        <w:t xml:space="preserve">. </w:t>
      </w:r>
      <w:r w:rsidRPr="00C435A1">
        <w:rPr>
          <w:sz w:val="14"/>
        </w:rPr>
        <w:t xml:space="preserve">How do we get there? Let's take an example: </w:t>
      </w:r>
      <w:proofErr w:type="spellStart"/>
      <w:r w:rsidRPr="00C435A1">
        <w:rPr>
          <w:sz w:val="14"/>
        </w:rPr>
        <w:t>Ryugu</w:t>
      </w:r>
      <w:proofErr w:type="spellEnd"/>
      <w:r w:rsidRPr="00C435A1">
        <w:rPr>
          <w:sz w:val="14"/>
        </w:rPr>
        <w:t xml:space="preserve">, formerly known as 1999 JU3. It's a C-type asteroid measured to be approximately one </w:t>
      </w:r>
      <w:proofErr w:type="spellStart"/>
      <w:r w:rsidRPr="00C435A1">
        <w:rPr>
          <w:sz w:val="14"/>
        </w:rPr>
        <w:t>kilometre</w:t>
      </w:r>
      <w:proofErr w:type="spellEnd"/>
      <w:r w:rsidRPr="00C435A1">
        <w:rPr>
          <w:sz w:val="14"/>
        </w:rPr>
        <w:t xml:space="preserve"> in size [2]. In addition to nickel, iron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w:t>
      </w:r>
      <w:proofErr w:type="spellStart"/>
      <w:r w:rsidRPr="00C435A1">
        <w:rPr>
          <w:sz w:val="14"/>
        </w:rPr>
        <w:t>Ryugu</w:t>
      </w:r>
      <w:proofErr w:type="spellEnd"/>
      <w:r w:rsidRPr="00C435A1">
        <w:rPr>
          <w:sz w:val="14"/>
        </w:rPr>
        <w:t xml:space="preserve">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actually another asteroid sample return mission underway, which we could you as a second point of comparison: OSIRIS-Rex, from NASA. It's heading for Bennu,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Referring back to our earlier conclusion on resource scarcity, we had two options. Either we drastically reduce our resource consumption, to such a degree that reserves can last for longer than humanity itself, or we extend our closed system, the Earth, to nearby asteroids. In the current state of affairs,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w:t>
      </w:r>
      <w:proofErr w:type="spellStart"/>
      <w:r w:rsidRPr="00C435A1">
        <w:rPr>
          <w:sz w:val="14"/>
        </w:rPr>
        <w:t>calibre</w:t>
      </w:r>
      <w:proofErr w:type="spellEnd"/>
      <w:r w:rsidRPr="00C435A1">
        <w:rPr>
          <w:sz w:val="14"/>
        </w:rPr>
        <w:t xml:space="preserv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w:t>
      </w:r>
      <w:proofErr w:type="gramStart"/>
      <w:r w:rsidRPr="00C435A1">
        <w:rPr>
          <w:sz w:val="14"/>
        </w:rPr>
        <w:t>e.g.</w:t>
      </w:r>
      <w:proofErr w:type="gramEnd"/>
      <w:r w:rsidRPr="00C435A1">
        <w:rPr>
          <w:sz w:val="14"/>
        </w:rPr>
        <w:t xml:space="preserve">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w:t>
      </w:r>
      <w:proofErr w:type="spellStart"/>
      <w:r w:rsidRPr="00C435A1">
        <w:rPr>
          <w:sz w:val="14"/>
        </w:rPr>
        <w:t>REx</w:t>
      </w:r>
      <w:proofErr w:type="spellEnd"/>
      <w:r w:rsidRPr="00C435A1">
        <w:rPr>
          <w:sz w:val="14"/>
        </w:rPr>
        <w:t xml:space="preserve">, or DART. We can only regret that the Asteroid Redirect Mission from NASA and the Asteroid Impact Mission from ESA were not funded. From my perspective, these should actually be amongst the top priorities of our space exploration agenda. Not only are they instrumental to our understanding of the solar system, but </w:t>
      </w:r>
      <w:r w:rsidRPr="00A90E46">
        <w:rPr>
          <w:rStyle w:val="StyleUnderline"/>
          <w:highlight w:val="green"/>
        </w:rPr>
        <w:t>they are</w:t>
      </w:r>
      <w:r w:rsidRPr="00C435A1">
        <w:rPr>
          <w:sz w:val="14"/>
        </w:rPr>
        <w:t xml:space="preserve"> also </w:t>
      </w:r>
      <w:r w:rsidRPr="00A90E46">
        <w:rPr>
          <w:rStyle w:val="Emphasis"/>
          <w:highlight w:val="green"/>
        </w:rPr>
        <w:t>essential</w:t>
      </w:r>
      <w:r w:rsidRPr="00A90E46">
        <w:rPr>
          <w:sz w:val="14"/>
          <w:highlight w:val="green"/>
        </w:rPr>
        <w:t xml:space="preserve"> </w:t>
      </w:r>
      <w:r w:rsidRPr="00A90E46">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0D3EC06B" w14:textId="77777777" w:rsidR="00D66E23" w:rsidRPr="00C435A1" w:rsidRDefault="00D66E23" w:rsidP="00D66E23">
      <w:pPr>
        <w:pStyle w:val="Heading4"/>
        <w:rPr>
          <w:rFonts w:cs="Arial"/>
        </w:rPr>
      </w:pPr>
      <w:r w:rsidRPr="00C435A1">
        <w:rPr>
          <w:rFonts w:cs="Arial"/>
        </w:rPr>
        <w:t>Resource Shortages Exacerbate Conflict</w:t>
      </w:r>
    </w:p>
    <w:p w14:paraId="3B6878C0" w14:textId="77777777" w:rsidR="00D66E23" w:rsidRPr="00C435A1" w:rsidRDefault="00D66E23" w:rsidP="00D66E23">
      <w:r w:rsidRPr="00C435A1">
        <w:rPr>
          <w:rStyle w:val="Style13ptBold"/>
        </w:rPr>
        <w:t>Wingo 13</w:t>
      </w:r>
      <w:r w:rsidRPr="00C435A1">
        <w:t xml:space="preserve"> - Dennis Wingo, Former CTO of the Orbital Recovery Corporation, Founder &amp; CEO of </w:t>
      </w:r>
      <w:proofErr w:type="spellStart"/>
      <w:r w:rsidRPr="00C435A1">
        <w:t>Skycorp</w:t>
      </w:r>
      <w:proofErr w:type="spellEnd"/>
      <w:r w:rsidRPr="00C435A1">
        <w:t xml:space="preserve"> Inc, and </w:t>
      </w:r>
      <w:proofErr w:type="spellStart"/>
      <w:r w:rsidRPr="00C435A1">
        <w:t>Greentrail</w:t>
      </w:r>
      <w:proofErr w:type="spellEnd"/>
      <w:r w:rsidRPr="00C435A1">
        <w:t xml:space="preserve"> Energy Inc., Co-Founder &amp; CTO of Orbital Recovery Inc. Leader of NASA's the Lunar Orbiter Image Recovery Project (LOIRP), First in history to rescue and operate a spacecraft (ISEE-3) in interplanetary space, and University of Alabama in Huntsville Consortium for Materials Development in Space Researcher At University of Alabama in Huntsville Consortium for Materials Development in Space “Commentary | The Inevitability of Extraterrestrial Mining”, </w:t>
      </w:r>
      <w:r w:rsidRPr="00C435A1">
        <w:rPr>
          <w:i/>
        </w:rPr>
        <w:t>Space News</w:t>
      </w:r>
      <w:r w:rsidRPr="00C435A1">
        <w:t>, 7/29/2013, https://spacenews.com/36511the-inevitability-of-extraterrestrial-mining/</w:t>
      </w:r>
    </w:p>
    <w:p w14:paraId="31ED3A36" w14:textId="77777777" w:rsidR="00D66E23" w:rsidRPr="00C435A1" w:rsidRDefault="00D66E23" w:rsidP="00D66E23">
      <w:pPr>
        <w:rPr>
          <w:rStyle w:val="Emphasis"/>
        </w:rPr>
      </w:pPr>
      <w:r w:rsidRPr="00C435A1">
        <w:rPr>
          <w:sz w:val="16"/>
        </w:rPr>
        <w:t xml:space="preserve">I am honored to provide the </w:t>
      </w:r>
      <w:r w:rsidRPr="00C435A1">
        <w:rPr>
          <w:rStyle w:val="StyleUnderline"/>
        </w:rPr>
        <w:t>counterpoint to</w:t>
      </w:r>
      <w:r w:rsidRPr="00C435A1">
        <w:rPr>
          <w:sz w:val="16"/>
        </w:rPr>
        <w:t xml:space="preserve"> my esteemed colleague Ambassador </w:t>
      </w:r>
      <w:r w:rsidRPr="00C435A1">
        <w:rPr>
          <w:rStyle w:val="StyleUnderline"/>
        </w:rPr>
        <w:t>Roger Harrison’s</w:t>
      </w:r>
      <w:r w:rsidRPr="00C435A1">
        <w:rPr>
          <w:sz w:val="16"/>
        </w:rPr>
        <w:t xml:space="preserve"> negative </w:t>
      </w:r>
      <w:r w:rsidRPr="00C435A1">
        <w:rPr>
          <w:rStyle w:val="StyleUnderline"/>
        </w:rPr>
        <w:t>contention</w:t>
      </w:r>
      <w:r w:rsidRPr="00C435A1">
        <w:rPr>
          <w:sz w:val="16"/>
        </w:rPr>
        <w:t xml:space="preserve"> </w:t>
      </w:r>
      <w:r w:rsidRPr="00C435A1">
        <w:rPr>
          <w:rStyle w:val="StyleUnderline"/>
        </w:rPr>
        <w:t>concerning</w:t>
      </w:r>
      <w:r w:rsidRPr="00C435A1">
        <w:rPr>
          <w:sz w:val="16"/>
        </w:rPr>
        <w:t xml:space="preserve"> the </w:t>
      </w:r>
      <w:r w:rsidRPr="00C435A1">
        <w:rPr>
          <w:rStyle w:val="StyleUnderline"/>
        </w:rPr>
        <w:t>mining of extraterrestrial materials</w:t>
      </w:r>
      <w:r w:rsidRPr="00C435A1">
        <w:rPr>
          <w:sz w:val="16"/>
        </w:rPr>
        <w:t xml:space="preserve"> off of planet Earth. Let’s begin with his ending: “The conclusion is inescapable, though liable to be escaped, i.e., that raw materials will never be mined in space and sold profitably within the atmosphere or anywhere else. … Asteroids will continue unvexed in their obits, and the Moon too.” I bring a different quote, from the book “Empire Express,” the story of the intercontinental railroad, from U.S. Army Lt. Zebulon Pike, for whom Pike’s Peak is named: “In various places there were tracts of many leagues, where the wind had thrown up sand in all the fanciful forms of the ocean’s rolling wave, and on which not a spear of vegetable matter existed.” Pike’s visions of sand dunes, pathless wastes and sterile soils were reported, widely read and faithfully believed by geographers. The myth became innocently embellished by subsequent visitors, especially those in the party of Maj. Stephen H. Long, who traversed the whole area in 1820. It was reported to be “an unfit residence for any but a nomad population … forever to remain the unmolested haunt of the native hunter, the bison, and the jackal.” The delicious irony is that Mr. </w:t>
      </w:r>
      <w:r w:rsidRPr="00C435A1">
        <w:rPr>
          <w:rStyle w:val="StyleUnderline"/>
        </w:rPr>
        <w:t>Harrison</w:t>
      </w:r>
      <w:r w:rsidRPr="00C435A1">
        <w:rPr>
          <w:sz w:val="16"/>
        </w:rPr>
        <w:t xml:space="preserve"> today </w:t>
      </w:r>
      <w:r w:rsidRPr="00C435A1">
        <w:rPr>
          <w:rStyle w:val="StyleUnderline"/>
        </w:rPr>
        <w:t>lives in the shadow of Pike’s Peak</w:t>
      </w:r>
      <w:r w:rsidRPr="00C435A1">
        <w:rPr>
          <w:sz w:val="16"/>
        </w:rPr>
        <w:t xml:space="preserve">, and the U.S. Air Force Academy where he teaches is in the middle of the confidently prophesied unmolested haunt. When Long’s report was written, the Erie Canal across New York was five years from completion and it was another 31 years before the first railroad was completed across the state. Mr. </w:t>
      </w:r>
      <w:r w:rsidRPr="00C435A1">
        <w:rPr>
          <w:rStyle w:val="StyleUnderline"/>
        </w:rPr>
        <w:t>Harrison’s</w:t>
      </w:r>
      <w:r w:rsidRPr="00C435A1">
        <w:rPr>
          <w:sz w:val="16"/>
        </w:rPr>
        <w:t xml:space="preserve"> technical </w:t>
      </w:r>
      <w:r w:rsidRPr="00C435A1">
        <w:rPr>
          <w:rStyle w:val="StyleUnderline"/>
        </w:rPr>
        <w:t>objections</w:t>
      </w:r>
      <w:r w:rsidRPr="00C435A1">
        <w:rPr>
          <w:sz w:val="16"/>
        </w:rPr>
        <w:t xml:space="preserve"> </w:t>
      </w:r>
      <w:r w:rsidRPr="00C435A1">
        <w:rPr>
          <w:rStyle w:val="StyleUnderline"/>
        </w:rPr>
        <w:t>are</w:t>
      </w:r>
      <w:r w:rsidRPr="00C435A1">
        <w:rPr>
          <w:sz w:val="16"/>
        </w:rPr>
        <w:t xml:space="preserve"> for the most part </w:t>
      </w:r>
      <w:r w:rsidRPr="00C435A1">
        <w:rPr>
          <w:rStyle w:val="StyleUnderline"/>
        </w:rPr>
        <w:t>valid</w:t>
      </w:r>
      <w:r w:rsidRPr="00C435A1">
        <w:rPr>
          <w:sz w:val="16"/>
        </w:rPr>
        <w:t xml:space="preserve"> today for his scenario, </w:t>
      </w:r>
      <w:r w:rsidRPr="00C435A1">
        <w:rPr>
          <w:rStyle w:val="StyleUnderline"/>
        </w:rPr>
        <w:t>just as objections</w:t>
      </w:r>
      <w:r w:rsidRPr="00C435A1">
        <w:rPr>
          <w:sz w:val="16"/>
        </w:rPr>
        <w:t xml:space="preserve"> </w:t>
      </w:r>
      <w:r w:rsidRPr="00C435A1">
        <w:rPr>
          <w:rStyle w:val="StyleUnderline"/>
        </w:rPr>
        <w:t>to a railroad across the North American continent were valid in the 1820s</w:t>
      </w:r>
      <w:r w:rsidRPr="00C435A1">
        <w:rPr>
          <w:sz w:val="16"/>
        </w:rPr>
        <w:t xml:space="preserve">. However, </w:t>
      </w:r>
      <w:r w:rsidRPr="00A90E46">
        <w:rPr>
          <w:rStyle w:val="Emphasis"/>
          <w:highlight w:val="green"/>
        </w:rPr>
        <w:t xml:space="preserve">technology </w:t>
      </w:r>
      <w:r w:rsidRPr="00C435A1">
        <w:rPr>
          <w:rStyle w:val="Emphasis"/>
        </w:rPr>
        <w:t xml:space="preserve">is being developed today that </w:t>
      </w:r>
      <w:r w:rsidRPr="00A90E46">
        <w:rPr>
          <w:rStyle w:val="Emphasis"/>
          <w:highlight w:val="green"/>
        </w:rPr>
        <w:t xml:space="preserve">will enable extraterrestrial mining, </w:t>
      </w:r>
      <w:r w:rsidRPr="00C435A1">
        <w:rPr>
          <w:rStyle w:val="Emphasis"/>
        </w:rPr>
        <w:t xml:space="preserve">manufacturing and development just as technology was developed that would enable the creation of the national railroad. </w:t>
      </w:r>
      <w:r w:rsidRPr="00C435A1">
        <w:rPr>
          <w:sz w:val="16"/>
        </w:rPr>
        <w:t xml:space="preserve">Mr. Harrison says it is an illusion that we are running out of resources. He is correct. That is not our claim. The claim is that </w:t>
      </w:r>
      <w:r w:rsidRPr="00C435A1">
        <w:rPr>
          <w:rStyle w:val="StyleUnderline"/>
        </w:rPr>
        <w:t>extraction costs of economically viable terrestrial resources</w:t>
      </w:r>
      <w:r w:rsidRPr="00C435A1">
        <w:rPr>
          <w:sz w:val="16"/>
        </w:rPr>
        <w:t xml:space="preserve"> </w:t>
      </w:r>
      <w:r w:rsidRPr="00C435A1">
        <w:rPr>
          <w:rStyle w:val="StyleUnderline"/>
        </w:rPr>
        <w:t>are rising dramatically</w:t>
      </w:r>
      <w:r w:rsidRPr="00C435A1">
        <w:rPr>
          <w:sz w:val="16"/>
        </w:rPr>
        <w:t xml:space="preserve"> </w:t>
      </w:r>
      <w:r w:rsidRPr="00C435A1">
        <w:rPr>
          <w:rStyle w:val="StyleUnderline"/>
        </w:rPr>
        <w:t>and may soon exceed the cost of extraction from much more plentiful extraterrestrial sources</w:t>
      </w:r>
      <w:r w:rsidRPr="00C435A1">
        <w:rPr>
          <w:sz w:val="16"/>
        </w:rPr>
        <w:t xml:space="preserve">. Today rapidly advancing costs and </w:t>
      </w:r>
      <w:r w:rsidRPr="00A90E46">
        <w:rPr>
          <w:rStyle w:val="StyleUnderline"/>
          <w:highlight w:val="green"/>
        </w:rPr>
        <w:t>diminishing returns</w:t>
      </w:r>
      <w:r w:rsidRPr="00C435A1">
        <w:rPr>
          <w:rStyle w:val="StyleUnderline"/>
        </w:rPr>
        <w:t xml:space="preserve"> </w:t>
      </w:r>
      <w:r w:rsidRPr="00C435A1">
        <w:rPr>
          <w:rStyle w:val="Emphasis"/>
        </w:rPr>
        <w:t xml:space="preserve">are rapidly </w:t>
      </w:r>
      <w:r w:rsidRPr="00A90E46">
        <w:rPr>
          <w:rStyle w:val="Emphasis"/>
          <w:highlight w:val="green"/>
        </w:rPr>
        <w:t>redefining</w:t>
      </w:r>
      <w:r w:rsidRPr="00C435A1">
        <w:rPr>
          <w:rStyle w:val="Emphasis"/>
        </w:rPr>
        <w:t xml:space="preserve"> </w:t>
      </w:r>
      <w:r w:rsidRPr="00A90E46">
        <w:rPr>
          <w:rStyle w:val="Emphasis"/>
          <w:highlight w:val="green"/>
        </w:rPr>
        <w:t>mining</w:t>
      </w:r>
      <w:r w:rsidRPr="00C435A1">
        <w:rPr>
          <w:sz w:val="16"/>
        </w:rPr>
        <w:t xml:space="preserve"> due to diminishing ore grades. This fact is developed in a 2012 distinguished lecture by Dan Wood before the Society of Environmental Geologists, “Crucial Challenges to Discovery and Mining — Tomorrow’s Deeper Ore Bodies.” </w:t>
      </w:r>
      <w:r w:rsidRPr="00C435A1">
        <w:rPr>
          <w:rStyle w:val="Emphasis"/>
        </w:rPr>
        <w:t xml:space="preserve">This is a vitally important issue to solve as </w:t>
      </w:r>
      <w:r w:rsidRPr="00A90E46">
        <w:rPr>
          <w:rStyle w:val="Emphasis"/>
          <w:highlight w:val="green"/>
        </w:rPr>
        <w:t xml:space="preserve">resource conflict </w:t>
      </w:r>
      <w:r w:rsidRPr="00C435A1">
        <w:rPr>
          <w:rStyle w:val="Emphasis"/>
        </w:rPr>
        <w:t xml:space="preserve">has </w:t>
      </w:r>
      <w:r w:rsidRPr="00A90E46">
        <w:rPr>
          <w:rStyle w:val="Emphasis"/>
          <w:highlight w:val="green"/>
        </w:rPr>
        <w:t>been the impetus for most wars in human history</w:t>
      </w:r>
      <w:r w:rsidRPr="00C435A1">
        <w:rPr>
          <w:rStyle w:val="StyleUnderline"/>
        </w:rPr>
        <w:t xml:space="preserve">. </w:t>
      </w:r>
      <w:r w:rsidRPr="00C435A1">
        <w:rPr>
          <w:sz w:val="16"/>
        </w:rPr>
        <w:t xml:space="preserve">We live in a global civilization of over 7 billion people, which will expand to over 9 billion before plateauing in mid-century. While American politicians are not paying attention to what this means, </w:t>
      </w:r>
      <w:r w:rsidRPr="00C435A1">
        <w:rPr>
          <w:rStyle w:val="StyleUnderline"/>
        </w:rPr>
        <w:t>the rest of the world is</w:t>
      </w:r>
      <w:r w:rsidRPr="00C435A1">
        <w:rPr>
          <w:sz w:val="16"/>
        </w:rPr>
        <w:t xml:space="preserve"> </w:t>
      </w:r>
      <w:r w:rsidRPr="00C435A1">
        <w:rPr>
          <w:rStyle w:val="StyleUnderline"/>
        </w:rPr>
        <w:t>noticing</w:t>
      </w:r>
      <w:r w:rsidRPr="00C435A1">
        <w:rPr>
          <w:sz w:val="16"/>
        </w:rPr>
        <w:t xml:space="preserve">. Gross domestic product (GDP) growth and increasing global resource demand are addressed in “Iron Ore Outlook 2050,” a report commissioned for the Indian government. The </w:t>
      </w:r>
      <w:r w:rsidRPr="00A90E46">
        <w:rPr>
          <w:rStyle w:val="StyleUnderline"/>
          <w:highlight w:val="green"/>
        </w:rPr>
        <w:t>GDP</w:t>
      </w:r>
      <w:r w:rsidRPr="00C435A1">
        <w:rPr>
          <w:rStyle w:val="StyleUnderline"/>
        </w:rPr>
        <w:t xml:space="preserve"> of the major powers</w:t>
      </w:r>
      <w:r w:rsidRPr="00C435A1">
        <w:rPr>
          <w:sz w:val="16"/>
        </w:rPr>
        <w:t xml:space="preserve"> (the United States, Europe, China, India and Japan</w:t>
      </w:r>
      <w:r w:rsidRPr="00C435A1">
        <w:rPr>
          <w:rStyle w:val="StyleUnderline"/>
        </w:rPr>
        <w:t xml:space="preserve">) </w:t>
      </w:r>
      <w:r w:rsidRPr="00A90E46">
        <w:rPr>
          <w:rStyle w:val="StyleUnderline"/>
          <w:highlight w:val="green"/>
        </w:rPr>
        <w:t>is forecast to rise</w:t>
      </w:r>
      <w:r w:rsidRPr="00C435A1">
        <w:rPr>
          <w:sz w:val="16"/>
        </w:rPr>
        <w:t xml:space="preserve"> from $48 trillion in 2010 to $149 trillion by 2050. The report’s substance is that </w:t>
      </w:r>
      <w:r w:rsidRPr="00C435A1">
        <w:rPr>
          <w:rStyle w:val="StyleUnderline"/>
        </w:rPr>
        <w:t>with this</w:t>
      </w:r>
      <w:r w:rsidRPr="00C435A1">
        <w:rPr>
          <w:sz w:val="16"/>
        </w:rPr>
        <w:t xml:space="preserve"> massive increase in global GDP, </w:t>
      </w:r>
      <w:r w:rsidRPr="00C435A1">
        <w:rPr>
          <w:rStyle w:val="Emphasis"/>
        </w:rPr>
        <w:t xml:space="preserve">an intensifying </w:t>
      </w:r>
      <w:r w:rsidRPr="00A90E46">
        <w:rPr>
          <w:rStyle w:val="Emphasis"/>
          <w:highlight w:val="green"/>
        </w:rPr>
        <w:t>scramble for metal resources is inevitable</w:t>
      </w:r>
      <w:r w:rsidRPr="00C435A1">
        <w:rPr>
          <w:rStyle w:val="Emphasis"/>
        </w:rPr>
        <w:t>.</w:t>
      </w:r>
      <w:r w:rsidRPr="00C435A1">
        <w:rPr>
          <w:sz w:val="16"/>
        </w:rPr>
        <w:t xml:space="preserve"> If the trend of resource consumption demand increase continues unabated, </w:t>
      </w:r>
      <w:r w:rsidRPr="00C435A1">
        <w:rPr>
          <w:rStyle w:val="StyleUnderline"/>
        </w:rPr>
        <w:t xml:space="preserve">there are three likely potential </w:t>
      </w:r>
      <w:r w:rsidRPr="00A90E46">
        <w:rPr>
          <w:rStyle w:val="StyleUnderline"/>
          <w:highlight w:val="green"/>
        </w:rPr>
        <w:t>outcomes</w:t>
      </w:r>
      <w:r w:rsidRPr="00A90E46">
        <w:rPr>
          <w:sz w:val="16"/>
          <w:highlight w:val="green"/>
        </w:rPr>
        <w:t xml:space="preserve">. </w:t>
      </w:r>
      <w:r w:rsidRPr="00A90E46">
        <w:rPr>
          <w:rStyle w:val="Emphasis"/>
          <w:highlight w:val="green"/>
        </w:rPr>
        <w:t>The first is collapse</w:t>
      </w:r>
      <w:r w:rsidRPr="00C435A1">
        <w:rPr>
          <w:rStyle w:val="Emphasis"/>
        </w:rPr>
        <w:t>, forecast</w:t>
      </w:r>
      <w:r w:rsidRPr="00C435A1">
        <w:rPr>
          <w:sz w:val="16"/>
        </w:rPr>
        <w:t xml:space="preserve"> by the “Limits to Growth” school of thought. The </w:t>
      </w:r>
      <w:r w:rsidRPr="00A90E46">
        <w:rPr>
          <w:rStyle w:val="Emphasis"/>
          <w:highlight w:val="green"/>
        </w:rPr>
        <w:t>second</w:t>
      </w:r>
      <w:r w:rsidRPr="00C435A1">
        <w:rPr>
          <w:sz w:val="16"/>
        </w:rPr>
        <w:t xml:space="preserve"> and more likely scenario is </w:t>
      </w:r>
      <w:r w:rsidRPr="00C435A1">
        <w:rPr>
          <w:rStyle w:val="Emphasis"/>
        </w:rPr>
        <w:t xml:space="preserve">fierce </w:t>
      </w:r>
      <w:r w:rsidRPr="00A90E46">
        <w:rPr>
          <w:rStyle w:val="Emphasis"/>
          <w:highlight w:val="green"/>
        </w:rPr>
        <w:t>national economic competition leading to wars over diminishing resources</w:t>
      </w:r>
      <w:r w:rsidRPr="00C435A1">
        <w:rPr>
          <w:sz w:val="16"/>
        </w:rPr>
        <w:t xml:space="preserve">. The </w:t>
      </w:r>
      <w:r w:rsidRPr="00A90E46">
        <w:rPr>
          <w:rStyle w:val="StyleUnderline"/>
          <w:highlight w:val="green"/>
        </w:rPr>
        <w:t>third</w:t>
      </w:r>
      <w:r w:rsidRPr="00C435A1">
        <w:rPr>
          <w:sz w:val="16"/>
        </w:rPr>
        <w:t xml:space="preserve">, and most desirable, </w:t>
      </w:r>
      <w:r w:rsidRPr="00C435A1">
        <w:rPr>
          <w:rStyle w:val="Emphasis"/>
        </w:rPr>
        <w:t xml:space="preserve">is to </w:t>
      </w:r>
      <w:r w:rsidRPr="00A90E46">
        <w:rPr>
          <w:rStyle w:val="Emphasis"/>
          <w:highlight w:val="green"/>
        </w:rPr>
        <w:t>increase</w:t>
      </w:r>
      <w:r w:rsidRPr="00C435A1">
        <w:rPr>
          <w:rStyle w:val="Emphasis"/>
        </w:rPr>
        <w:t xml:space="preserve"> the global </w:t>
      </w:r>
      <w:r w:rsidRPr="00A90E46">
        <w:rPr>
          <w:rStyle w:val="Emphasis"/>
          <w:highlight w:val="green"/>
        </w:rPr>
        <w:t>resource base</w:t>
      </w:r>
      <w:r w:rsidRPr="00C435A1">
        <w:rPr>
          <w:rStyle w:val="Emphasis"/>
        </w:rPr>
        <w:t xml:space="preserve"> </w:t>
      </w:r>
      <w:r w:rsidRPr="00A90E46">
        <w:rPr>
          <w:rStyle w:val="Emphasis"/>
          <w:highlight w:val="green"/>
        </w:rPr>
        <w:t>by</w:t>
      </w:r>
      <w:r w:rsidRPr="00C435A1">
        <w:rPr>
          <w:rStyle w:val="Emphasis"/>
        </w:rPr>
        <w:t xml:space="preserve"> the economic and industrial </w:t>
      </w:r>
      <w:r w:rsidRPr="00A90E46">
        <w:rPr>
          <w:rStyle w:val="Emphasis"/>
          <w:highlight w:val="green"/>
        </w:rPr>
        <w:t>development of the</w:t>
      </w:r>
      <w:r w:rsidRPr="00C435A1">
        <w:rPr>
          <w:rStyle w:val="Emphasis"/>
        </w:rPr>
        <w:t xml:space="preserve"> inner </w:t>
      </w:r>
      <w:r w:rsidRPr="00A90E46">
        <w:rPr>
          <w:rStyle w:val="Emphasis"/>
          <w:highlight w:val="green"/>
        </w:rPr>
        <w:t>solar system</w:t>
      </w:r>
      <w:r w:rsidRPr="00C435A1">
        <w:rPr>
          <w:rStyle w:val="Emphasis"/>
        </w:rPr>
        <w:t xml:space="preserve">. </w:t>
      </w:r>
      <w:r w:rsidRPr="00C435A1">
        <w:rPr>
          <w:sz w:val="16"/>
        </w:rPr>
        <w:t xml:space="preserve">Mr. Harrison uses cost as the primary reason that extraterrestrial mining will never happen by focusing on a straw man argument related to mining asteroids in orbits far from Earth. Just as the U.S. railroad infrastructure began on shorter routes with lower capital requirements and shorter payback periods, </w:t>
      </w:r>
      <w:r w:rsidRPr="00C435A1">
        <w:rPr>
          <w:rStyle w:val="StyleUnderline"/>
        </w:rPr>
        <w:t>asteroid mining can begin with our nearest neighbor</w:t>
      </w:r>
      <w:r w:rsidRPr="00C435A1">
        <w:rPr>
          <w:sz w:val="16"/>
        </w:rPr>
        <w:t xml:space="preserve">, the </w:t>
      </w:r>
      <w:r w:rsidRPr="00C435A1">
        <w:rPr>
          <w:rStyle w:val="StyleUnderline"/>
        </w:rPr>
        <w:t>Moon</w:t>
      </w:r>
      <w:r w:rsidRPr="00C435A1">
        <w:rPr>
          <w:sz w:val="16"/>
        </w:rPr>
        <w:t xml:space="preserve">, where telepresence robotics, high-bandwidth communications and a short three-day trip for humans negate his premise. We know from the Apollo samples that plentiful metallic </w:t>
      </w:r>
      <w:proofErr w:type="spellStart"/>
      <w:r w:rsidRPr="00C435A1">
        <w:rPr>
          <w:sz w:val="16"/>
        </w:rPr>
        <w:t>asteroidal</w:t>
      </w:r>
      <w:proofErr w:type="spellEnd"/>
      <w:r w:rsidRPr="00C435A1">
        <w:rPr>
          <w:sz w:val="16"/>
        </w:rPr>
        <w:t xml:space="preserve"> materials exist in the lunar highlands. We also know from several missions that </w:t>
      </w:r>
      <w:r w:rsidRPr="00C435A1">
        <w:rPr>
          <w:rStyle w:val="StyleUnderline"/>
        </w:rPr>
        <w:t>extensive water, titanium, thorium, uranium, aluminum and native iron all exist on the Moon</w:t>
      </w:r>
      <w:r w:rsidRPr="00C435A1">
        <w:rPr>
          <w:sz w:val="16"/>
        </w:rPr>
        <w:t xml:space="preserve">, in easily separable oxide form. </w:t>
      </w:r>
      <w:r w:rsidRPr="00A90E46">
        <w:rPr>
          <w:rStyle w:val="StyleUnderline"/>
          <w:highlight w:val="green"/>
        </w:rPr>
        <w:t>Improvements in</w:t>
      </w:r>
      <w:r w:rsidRPr="00C435A1">
        <w:rPr>
          <w:rStyle w:val="StyleUnderline"/>
        </w:rPr>
        <w:t xml:space="preserve"> </w:t>
      </w:r>
      <w:r w:rsidRPr="00A90E46">
        <w:rPr>
          <w:rStyle w:val="StyleUnderline"/>
          <w:highlight w:val="green"/>
        </w:rPr>
        <w:t>remote sensing</w:t>
      </w:r>
      <w:r w:rsidRPr="00C435A1">
        <w:rPr>
          <w:rStyle w:val="StyleUnderline"/>
        </w:rPr>
        <w:t xml:space="preserve"> data </w:t>
      </w:r>
      <w:r w:rsidRPr="00A90E46">
        <w:rPr>
          <w:rStyle w:val="StyleUnderline"/>
          <w:highlight w:val="green"/>
        </w:rPr>
        <w:t>from</w:t>
      </w:r>
      <w:r w:rsidRPr="00C435A1">
        <w:rPr>
          <w:rStyle w:val="StyleUnderline"/>
        </w:rPr>
        <w:t xml:space="preserve"> current </w:t>
      </w:r>
      <w:r w:rsidRPr="00A90E46">
        <w:rPr>
          <w:rStyle w:val="StyleUnderline"/>
          <w:highlight w:val="green"/>
        </w:rPr>
        <w:t>missions and computer</w:t>
      </w:r>
      <w:r w:rsidRPr="00C435A1">
        <w:rPr>
          <w:rStyle w:val="StyleUnderline"/>
        </w:rPr>
        <w:t xml:space="preserve"> </w:t>
      </w:r>
      <w:r w:rsidRPr="00A90E46">
        <w:rPr>
          <w:rStyle w:val="StyleUnderline"/>
          <w:highlight w:val="green"/>
        </w:rPr>
        <w:t>modeling</w:t>
      </w:r>
      <w:r w:rsidRPr="00C435A1">
        <w:rPr>
          <w:rStyle w:val="StyleUnderline"/>
        </w:rPr>
        <w:t xml:space="preserve"> continue to </w:t>
      </w:r>
      <w:r w:rsidRPr="00A90E46">
        <w:rPr>
          <w:rStyle w:val="StyleUnderline"/>
          <w:highlight w:val="green"/>
        </w:rPr>
        <w:t>increase</w:t>
      </w:r>
      <w:r w:rsidRPr="00C435A1">
        <w:rPr>
          <w:rStyle w:val="StyleUnderline"/>
        </w:rPr>
        <w:t xml:space="preserve"> the </w:t>
      </w:r>
      <w:r w:rsidRPr="00A90E46">
        <w:rPr>
          <w:rStyle w:val="StyleUnderline"/>
          <w:highlight w:val="green"/>
        </w:rPr>
        <w:t>amount of</w:t>
      </w:r>
      <w:r w:rsidRPr="00C435A1">
        <w:rPr>
          <w:rStyle w:val="StyleUnderline"/>
        </w:rPr>
        <w:t xml:space="preserve"> </w:t>
      </w:r>
      <w:r w:rsidRPr="00A90E46">
        <w:rPr>
          <w:rStyle w:val="StyleUnderline"/>
          <w:highlight w:val="green"/>
        </w:rPr>
        <w:t>potential</w:t>
      </w:r>
      <w:r w:rsidRPr="00C435A1">
        <w:rPr>
          <w:rStyle w:val="StyleUnderline"/>
        </w:rPr>
        <w:t xml:space="preserve"> </w:t>
      </w:r>
      <w:proofErr w:type="spellStart"/>
      <w:r w:rsidRPr="00A90E46">
        <w:rPr>
          <w:rStyle w:val="StyleUnderline"/>
          <w:highlight w:val="green"/>
        </w:rPr>
        <w:t>asteroidal</w:t>
      </w:r>
      <w:proofErr w:type="spellEnd"/>
      <w:r w:rsidRPr="00C435A1">
        <w:rPr>
          <w:rStyle w:val="StyleUnderline"/>
        </w:rPr>
        <w:t xml:space="preserve"> </w:t>
      </w:r>
      <w:r w:rsidRPr="00A90E46">
        <w:rPr>
          <w:rStyle w:val="StyleUnderline"/>
          <w:highlight w:val="green"/>
        </w:rPr>
        <w:t>material</w:t>
      </w:r>
      <w:r w:rsidRPr="00C435A1">
        <w:rPr>
          <w:rStyle w:val="StyleUnderline"/>
        </w:rPr>
        <w:t xml:space="preserve"> on the Moon, increasing confidence in the Moon first premise. </w:t>
      </w:r>
      <w:r w:rsidRPr="00C435A1">
        <w:rPr>
          <w:sz w:val="16"/>
        </w:rPr>
        <w:t xml:space="preserve">The extensive resources of the Moon </w:t>
      </w:r>
      <w:r w:rsidRPr="00C435A1">
        <w:rPr>
          <w:rStyle w:val="StyleUnderline"/>
        </w:rPr>
        <w:t>become the catalyst for an inner solar system-wide economy providing fuel, vehicles and the all-important experience in developing an industrial infrastructure off planet.</w:t>
      </w:r>
      <w:r w:rsidRPr="00C435A1">
        <w:rPr>
          <w:sz w:val="16"/>
        </w:rPr>
        <w:t xml:space="preserve"> </w:t>
      </w:r>
      <w:r w:rsidRPr="00C435A1">
        <w:rPr>
          <w:rStyle w:val="StyleUnderline"/>
        </w:rPr>
        <w:t>The asteroids then become the force multiplier of inner solar system development with billions of tons of water, metals and free space energy from solar power.</w:t>
      </w:r>
      <w:r w:rsidRPr="00C435A1">
        <w:rPr>
          <w:sz w:val="16"/>
        </w:rPr>
        <w:t xml:space="preserve"> Mars figures in here as well as the second home of humanity, creating further demand for </w:t>
      </w:r>
      <w:proofErr w:type="spellStart"/>
      <w:r w:rsidRPr="00C435A1">
        <w:rPr>
          <w:sz w:val="16"/>
        </w:rPr>
        <w:t>asteroidal</w:t>
      </w:r>
      <w:proofErr w:type="spellEnd"/>
      <w:r w:rsidRPr="00C435A1">
        <w:rPr>
          <w:sz w:val="16"/>
        </w:rPr>
        <w:t xml:space="preserve"> resources, and providing something else that is becoming increasingly scarce on the Earth: hope for the future. The technical barriers that Mr. Harrison points to are being overcome just as those of the 19th century were. New technology developments in 3-D printing, additive manufacturing and advanced robotics are breaking down the final barriers to exploiting off-planet resources and indeed the industrial development of the inner solar system. It is not a question if, it is a question of when, and by whom. Just as the Pacific Railway Act of 1862 was a primary catalyst for a century of American economic growth, </w:t>
      </w:r>
      <w:r w:rsidRPr="00C435A1">
        <w:rPr>
          <w:rStyle w:val="Emphasis"/>
        </w:rPr>
        <w:t xml:space="preserve">it </w:t>
      </w:r>
      <w:r w:rsidRPr="00A90E46">
        <w:rPr>
          <w:rStyle w:val="Emphasis"/>
          <w:highlight w:val="green"/>
        </w:rPr>
        <w:t>should be the</w:t>
      </w:r>
      <w:r w:rsidRPr="00C435A1">
        <w:rPr>
          <w:rStyle w:val="Emphasis"/>
        </w:rPr>
        <w:t xml:space="preserve"> </w:t>
      </w:r>
      <w:r w:rsidRPr="00A90E46">
        <w:rPr>
          <w:rStyle w:val="Emphasis"/>
          <w:highlight w:val="green"/>
        </w:rPr>
        <w:t>role of government</w:t>
      </w:r>
      <w:r w:rsidRPr="00C435A1">
        <w:rPr>
          <w:rStyle w:val="Emphasis"/>
        </w:rPr>
        <w:t xml:space="preserve"> </w:t>
      </w:r>
      <w:r w:rsidRPr="00A90E46">
        <w:rPr>
          <w:rStyle w:val="Emphasis"/>
          <w:highlight w:val="green"/>
        </w:rPr>
        <w:t>to</w:t>
      </w:r>
      <w:r w:rsidRPr="00C435A1">
        <w:rPr>
          <w:rStyle w:val="Emphasis"/>
        </w:rPr>
        <w:t xml:space="preserve"> develop policies and concrete legislation to </w:t>
      </w:r>
      <w:r w:rsidRPr="00A90E46">
        <w:rPr>
          <w:rStyle w:val="Emphasis"/>
          <w:highlight w:val="green"/>
        </w:rPr>
        <w:t>support</w:t>
      </w:r>
      <w:r w:rsidRPr="00C435A1">
        <w:rPr>
          <w:rStyle w:val="Emphasis"/>
        </w:rPr>
        <w:t xml:space="preserve"> </w:t>
      </w:r>
      <w:r w:rsidRPr="00A90E46">
        <w:rPr>
          <w:rStyle w:val="Emphasis"/>
          <w:highlight w:val="green"/>
        </w:rPr>
        <w:t>this development for</w:t>
      </w:r>
      <w:r w:rsidRPr="00C435A1">
        <w:rPr>
          <w:rStyle w:val="Emphasis"/>
        </w:rPr>
        <w:t xml:space="preserve"> the continued </w:t>
      </w:r>
      <w:r w:rsidRPr="00A90E46">
        <w:rPr>
          <w:rStyle w:val="Emphasis"/>
          <w:highlight w:val="green"/>
        </w:rPr>
        <w:t>health of the</w:t>
      </w:r>
      <w:r w:rsidRPr="00C435A1">
        <w:rPr>
          <w:rStyle w:val="Emphasis"/>
        </w:rPr>
        <w:t xml:space="preserve"> American </w:t>
      </w:r>
      <w:r w:rsidRPr="00A90E46">
        <w:rPr>
          <w:rStyle w:val="Emphasis"/>
          <w:highlight w:val="green"/>
        </w:rPr>
        <w:t>economy</w:t>
      </w:r>
      <w:r w:rsidRPr="00C435A1">
        <w:rPr>
          <w:rStyle w:val="Emphasis"/>
        </w:rPr>
        <w:t xml:space="preserve"> and the future of all mankind. </w:t>
      </w:r>
    </w:p>
    <w:p w14:paraId="74DF08FF" w14:textId="77777777" w:rsidR="00D66E23" w:rsidRPr="00C435A1" w:rsidRDefault="00D66E23" w:rsidP="00D66E23">
      <w:pPr>
        <w:pStyle w:val="Heading4"/>
        <w:rPr>
          <w:rFonts w:cs="Arial"/>
        </w:rPr>
      </w:pPr>
      <w:r w:rsidRPr="00C435A1">
        <w:rPr>
          <w:rFonts w:cs="Arial"/>
        </w:rPr>
        <w:t>Those Conflicts go Nuclear</w:t>
      </w:r>
    </w:p>
    <w:p w14:paraId="2B69279B" w14:textId="77777777" w:rsidR="00D66E23" w:rsidRPr="00C435A1" w:rsidRDefault="00D66E23" w:rsidP="00D66E23">
      <w:proofErr w:type="spellStart"/>
      <w:r w:rsidRPr="00C435A1">
        <w:rPr>
          <w:rStyle w:val="Style13ptBold"/>
        </w:rPr>
        <w:t>Klare</w:t>
      </w:r>
      <w:proofErr w:type="spellEnd"/>
      <w:r w:rsidRPr="00C435A1">
        <w:rPr>
          <w:rStyle w:val="Style13ptBold"/>
        </w:rPr>
        <w:t xml:space="preserve"> 13</w:t>
      </w:r>
      <w:r w:rsidRPr="00C435A1">
        <w:t xml:space="preserve"> – Michael T., professor emeritus of peace and world-security studies at Hampshire College and senior visiting fellow at the Arms Control Association in Washington, DC, " How Resource Scarcity and Climate Change Could Produce a Global Explosion", </w:t>
      </w:r>
      <w:r w:rsidRPr="00C435A1">
        <w:rPr>
          <w:i/>
          <w:iCs/>
        </w:rPr>
        <w:t>The Nation</w:t>
      </w:r>
      <w:r w:rsidRPr="00C435A1">
        <w:t xml:space="preserve">, 4/22/2013, </w:t>
      </w:r>
      <w:hyperlink r:id="rId24" w:history="1">
        <w:r w:rsidRPr="00C435A1">
          <w:rPr>
            <w:rStyle w:val="Hyperlink"/>
          </w:rPr>
          <w:t>https://www.thenation.com/article/how-resource-scarcity-and-climate-change-could-produce-global-explosion/</w:t>
        </w:r>
      </w:hyperlink>
      <w:r w:rsidRPr="00C435A1">
        <w:t xml:space="preserve"> JHW</w:t>
      </w:r>
    </w:p>
    <w:p w14:paraId="7C2140A5" w14:textId="77777777" w:rsidR="00D66E23" w:rsidRPr="00C435A1" w:rsidRDefault="00D66E23" w:rsidP="00D66E23">
      <w:pPr>
        <w:rPr>
          <w:sz w:val="16"/>
        </w:rPr>
      </w:pPr>
      <w:r w:rsidRPr="00C435A1">
        <w:rPr>
          <w:sz w:val="16"/>
        </w:rPr>
        <w:t xml:space="preserve">Resource Shortages and Resource Wars Start with one simple given: the prospect of future </w:t>
      </w:r>
      <w:r w:rsidRPr="00A90E46">
        <w:rPr>
          <w:rStyle w:val="StyleUnderline"/>
          <w:highlight w:val="green"/>
        </w:rPr>
        <w:t>scarcities</w:t>
      </w:r>
      <w:r w:rsidRPr="00A90E46">
        <w:rPr>
          <w:sz w:val="16"/>
          <w:highlight w:val="green"/>
        </w:rPr>
        <w:t xml:space="preserve"> </w:t>
      </w:r>
      <w:r w:rsidRPr="00A90E46">
        <w:rPr>
          <w:rStyle w:val="StyleUnderline"/>
          <w:highlight w:val="green"/>
        </w:rPr>
        <w:t>o</w:t>
      </w:r>
      <w:r w:rsidRPr="00C435A1">
        <w:rPr>
          <w:rStyle w:val="StyleUnderline"/>
        </w:rPr>
        <w:t xml:space="preserve">f vital </w:t>
      </w:r>
      <w:r w:rsidRPr="00A90E46">
        <w:rPr>
          <w:rStyle w:val="StyleUnderline"/>
          <w:highlight w:val="green"/>
        </w:rPr>
        <w:t>natural resources</w:t>
      </w:r>
      <w:r w:rsidRPr="00C435A1">
        <w:rPr>
          <w:sz w:val="16"/>
        </w:rPr>
        <w:t xml:space="preserve">, </w:t>
      </w:r>
      <w:r w:rsidRPr="00A90E46">
        <w:rPr>
          <w:rStyle w:val="StyleUnderline"/>
          <w:highlight w:val="green"/>
        </w:rPr>
        <w:t>including energy</w:t>
      </w:r>
      <w:r w:rsidRPr="00C435A1">
        <w:rPr>
          <w:sz w:val="16"/>
        </w:rPr>
        <w:t xml:space="preserve">, water, land, food and critical minerals. This in itself would </w:t>
      </w:r>
      <w:r w:rsidRPr="00A90E46">
        <w:rPr>
          <w:rStyle w:val="Emphasis"/>
          <w:highlight w:val="green"/>
        </w:rPr>
        <w:t>guarantee</w:t>
      </w:r>
      <w:r w:rsidRPr="00C435A1">
        <w:rPr>
          <w:rStyle w:val="Emphasis"/>
        </w:rPr>
        <w:t xml:space="preserve"> social unrest, geopolitical friction and </w:t>
      </w:r>
      <w:r w:rsidRPr="00A90E46">
        <w:rPr>
          <w:rStyle w:val="Emphasis"/>
          <w:highlight w:val="green"/>
        </w:rPr>
        <w:t>war</w:t>
      </w:r>
      <w:r w:rsidRPr="00C435A1">
        <w:rPr>
          <w:sz w:val="16"/>
        </w:rPr>
        <w:t xml:space="preserve">. It is important to note that </w:t>
      </w:r>
      <w:r w:rsidRPr="00A90E46">
        <w:rPr>
          <w:rStyle w:val="StyleUnderline"/>
          <w:highlight w:val="green"/>
        </w:rPr>
        <w:t>absolute</w:t>
      </w:r>
      <w:r w:rsidRPr="00C435A1">
        <w:rPr>
          <w:rStyle w:val="StyleUnderline"/>
        </w:rPr>
        <w:t xml:space="preserve"> </w:t>
      </w:r>
      <w:r w:rsidRPr="00A90E46">
        <w:rPr>
          <w:rStyle w:val="StyleUnderline"/>
          <w:highlight w:val="green"/>
        </w:rPr>
        <w:t>scarcity</w:t>
      </w:r>
      <w:r w:rsidRPr="00C435A1">
        <w:rPr>
          <w:sz w:val="16"/>
        </w:rPr>
        <w:t xml:space="preserve"> </w:t>
      </w:r>
      <w:r w:rsidRPr="00A90E46">
        <w:rPr>
          <w:rStyle w:val="StyleUnderline"/>
          <w:highlight w:val="green"/>
        </w:rPr>
        <w:t>doesn’t have to</w:t>
      </w:r>
      <w:r w:rsidRPr="00C435A1">
        <w:rPr>
          <w:rStyle w:val="StyleUnderline"/>
        </w:rPr>
        <w:t xml:space="preserve"> </w:t>
      </w:r>
      <w:r w:rsidRPr="00A90E46">
        <w:rPr>
          <w:rStyle w:val="StyleUnderline"/>
          <w:highlight w:val="green"/>
        </w:rPr>
        <w:t>be</w:t>
      </w:r>
      <w:r w:rsidRPr="00C435A1">
        <w:rPr>
          <w:rStyle w:val="StyleUnderline"/>
        </w:rPr>
        <w:t xml:space="preserve"> on the horizon</w:t>
      </w:r>
      <w:r w:rsidRPr="00C435A1">
        <w:rPr>
          <w:sz w:val="16"/>
        </w:rPr>
        <w:t xml:space="preserve"> in any given resource category </w:t>
      </w:r>
      <w:r w:rsidRPr="00A90E46">
        <w:rPr>
          <w:rStyle w:val="StyleUnderline"/>
          <w:highlight w:val="green"/>
        </w:rPr>
        <w:t>for this</w:t>
      </w:r>
      <w:r w:rsidRPr="00C435A1">
        <w:rPr>
          <w:rStyle w:val="StyleUnderline"/>
        </w:rPr>
        <w:t xml:space="preserve"> scenario </w:t>
      </w:r>
      <w:r w:rsidRPr="00A90E46">
        <w:rPr>
          <w:rStyle w:val="StyleUnderline"/>
          <w:highlight w:val="green"/>
        </w:rPr>
        <w:t>to kick in</w:t>
      </w:r>
      <w:r w:rsidRPr="00C435A1">
        <w:rPr>
          <w:sz w:val="16"/>
        </w:rPr>
        <w:t xml:space="preserve">. A </w:t>
      </w:r>
      <w:r w:rsidRPr="00C435A1">
        <w:rPr>
          <w:rStyle w:val="StyleUnderline"/>
        </w:rPr>
        <w:t>lack of adequate supplies to meet the needs of a growing</w:t>
      </w:r>
      <w:r w:rsidRPr="00C435A1">
        <w:rPr>
          <w:sz w:val="16"/>
        </w:rPr>
        <w:t xml:space="preserve">, ever more urbanized and industrialized global </w:t>
      </w:r>
      <w:r w:rsidRPr="00C435A1">
        <w:rPr>
          <w:rStyle w:val="StyleUnderline"/>
        </w:rPr>
        <w:t>population is enough</w:t>
      </w:r>
      <w:r w:rsidRPr="00C435A1">
        <w:rPr>
          <w:sz w:val="16"/>
        </w:rPr>
        <w:t xml:space="preserve">. Given the wave of extinctions that scientists are recording, some resources—particular species of fish, animals and trees, for example—will become less abundant in the decades to come, and may even disappear altogether. But </w:t>
      </w:r>
      <w:r w:rsidRPr="00C435A1">
        <w:rPr>
          <w:rStyle w:val="StyleUnderline"/>
        </w:rPr>
        <w:t xml:space="preserve">key </w:t>
      </w:r>
      <w:r w:rsidRPr="00A90E46">
        <w:rPr>
          <w:rStyle w:val="StyleUnderline"/>
          <w:highlight w:val="green"/>
        </w:rPr>
        <w:t>materials</w:t>
      </w:r>
      <w:r w:rsidRPr="00C435A1">
        <w:rPr>
          <w:rStyle w:val="StyleUnderline"/>
        </w:rPr>
        <w:t xml:space="preserve"> for modern civilization </w:t>
      </w:r>
      <w:r w:rsidRPr="00A90E46">
        <w:rPr>
          <w:rStyle w:val="StyleUnderline"/>
          <w:highlight w:val="green"/>
        </w:rPr>
        <w:t>like oil, uranium and</w:t>
      </w:r>
      <w:r w:rsidRPr="00C435A1">
        <w:rPr>
          <w:rStyle w:val="StyleUnderline"/>
        </w:rPr>
        <w:t xml:space="preserve"> </w:t>
      </w:r>
      <w:r w:rsidRPr="00A90E46">
        <w:rPr>
          <w:rStyle w:val="StyleUnderline"/>
          <w:highlight w:val="green"/>
        </w:rPr>
        <w:t>copper</w:t>
      </w:r>
      <w:r w:rsidRPr="00C435A1">
        <w:rPr>
          <w:rStyle w:val="StyleUnderline"/>
        </w:rPr>
        <w:t xml:space="preserve"> </w:t>
      </w:r>
      <w:r w:rsidRPr="00A90E46">
        <w:rPr>
          <w:rStyle w:val="StyleUnderline"/>
          <w:highlight w:val="green"/>
        </w:rPr>
        <w:t>will</w:t>
      </w:r>
      <w:r w:rsidRPr="00C435A1">
        <w:rPr>
          <w:rStyle w:val="StyleUnderline"/>
        </w:rPr>
        <w:t xml:space="preserve"> simply </w:t>
      </w:r>
      <w:r w:rsidRPr="00A90E46">
        <w:rPr>
          <w:rStyle w:val="Emphasis"/>
          <w:highlight w:val="green"/>
        </w:rPr>
        <w:t>prove</w:t>
      </w:r>
      <w:r w:rsidRPr="00C435A1">
        <w:rPr>
          <w:rStyle w:val="Emphasis"/>
        </w:rPr>
        <w:t xml:space="preserve"> harder and more </w:t>
      </w:r>
      <w:r w:rsidRPr="00A90E46">
        <w:rPr>
          <w:rStyle w:val="Emphasis"/>
          <w:highlight w:val="green"/>
        </w:rPr>
        <w:t>costly to acquire</w:t>
      </w:r>
      <w:r w:rsidRPr="00C435A1">
        <w:rPr>
          <w:rStyle w:val="StyleUnderline"/>
        </w:rPr>
        <w:t xml:space="preserve">, </w:t>
      </w:r>
      <w:r w:rsidRPr="00A90E46">
        <w:rPr>
          <w:rStyle w:val="StyleUnderline"/>
          <w:highlight w:val="green"/>
        </w:rPr>
        <w:t xml:space="preserve">leading to </w:t>
      </w:r>
      <w:r w:rsidRPr="00C435A1">
        <w:rPr>
          <w:rStyle w:val="StyleUnderline"/>
        </w:rPr>
        <w:t xml:space="preserve">supply </w:t>
      </w:r>
      <w:r w:rsidRPr="00A90E46">
        <w:rPr>
          <w:rStyle w:val="StyleUnderline"/>
          <w:highlight w:val="green"/>
        </w:rPr>
        <w:t xml:space="preserve">bottlenecks and </w:t>
      </w:r>
      <w:r w:rsidRPr="00C435A1">
        <w:rPr>
          <w:rStyle w:val="StyleUnderline"/>
        </w:rPr>
        <w:t xml:space="preserve">periodic </w:t>
      </w:r>
      <w:r w:rsidRPr="00A90E46">
        <w:rPr>
          <w:rStyle w:val="StyleUnderline"/>
          <w:highlight w:val="green"/>
        </w:rPr>
        <w:t>shortages</w:t>
      </w:r>
      <w:r w:rsidRPr="00C435A1">
        <w:rPr>
          <w:rStyle w:val="StyleUnderline"/>
        </w:rPr>
        <w:t>. Oil</w:t>
      </w:r>
      <w:r w:rsidRPr="00C435A1">
        <w:rPr>
          <w:sz w:val="16"/>
        </w:rPr>
        <w:t>—the single most important commodity in the international economy—</w:t>
      </w:r>
      <w:r w:rsidRPr="00C435A1">
        <w:rPr>
          <w:rStyle w:val="StyleUnderline"/>
        </w:rPr>
        <w:t>provides an apt example</w:t>
      </w:r>
      <w:r w:rsidRPr="00C435A1">
        <w:rPr>
          <w:sz w:val="16"/>
        </w:rPr>
        <w:t xml:space="preserve">. </w:t>
      </w:r>
      <w:r w:rsidRPr="00C435A1">
        <w:rPr>
          <w:rStyle w:val="StyleUnderline"/>
        </w:rPr>
        <w:t>Although global oil supplies</w:t>
      </w:r>
      <w:r w:rsidRPr="00C435A1">
        <w:rPr>
          <w:sz w:val="16"/>
        </w:rPr>
        <w:t xml:space="preserve"> </w:t>
      </w:r>
      <w:r w:rsidRPr="00C435A1">
        <w:rPr>
          <w:rStyle w:val="StyleUnderline"/>
        </w:rPr>
        <w:t>may actually</w:t>
      </w:r>
      <w:r w:rsidRPr="00C435A1">
        <w:rPr>
          <w:sz w:val="16"/>
        </w:rPr>
        <w:t xml:space="preserve"> </w:t>
      </w:r>
      <w:r w:rsidRPr="00C435A1">
        <w:rPr>
          <w:rStyle w:val="StyleUnderline"/>
        </w:rPr>
        <w:t>grow</w:t>
      </w:r>
      <w:r w:rsidRPr="00C435A1">
        <w:rPr>
          <w:sz w:val="16"/>
        </w:rPr>
        <w:t xml:space="preserve"> in the coming decades, many </w:t>
      </w:r>
      <w:r w:rsidRPr="00C435A1">
        <w:rPr>
          <w:rStyle w:val="StyleUnderline"/>
        </w:rPr>
        <w:t>experts</w:t>
      </w:r>
      <w:r w:rsidRPr="00C435A1">
        <w:rPr>
          <w:sz w:val="16"/>
        </w:rPr>
        <w:t xml:space="preserve"> </w:t>
      </w:r>
      <w:r w:rsidRPr="00C435A1">
        <w:rPr>
          <w:rStyle w:val="StyleUnderline"/>
        </w:rPr>
        <w:t xml:space="preserve">doubt that they can be expanded sufficiently to meet the needs of a rising global middle class </w:t>
      </w:r>
      <w:r w:rsidRPr="00C435A1">
        <w:rPr>
          <w:sz w:val="16"/>
        </w:rPr>
        <w:t xml:space="preserve">that is, for instance, expected to buy millions of new cars in the near future. In its 2011 World Energy Outlook, the International Energy Agency claimed that an anticipated global oil demand of 104 million barrels per day in 2035 will be satisfied. This, the report suggested, would be thanks in large part to additional supplies of “unconventional oil” (Canadian tar sands, shale oil and so on), as well as 55 million barrels of new oil from fields “yet to be found” and “yet to be developed.” However, many analysts scoff at this optimistic assessment, arguing that </w:t>
      </w:r>
      <w:r w:rsidRPr="00C435A1">
        <w:rPr>
          <w:rStyle w:val="StyleUnderline"/>
        </w:rPr>
        <w:t>rising production costs (</w:t>
      </w:r>
      <w:r w:rsidRPr="00C435A1">
        <w:rPr>
          <w:sz w:val="16"/>
        </w:rPr>
        <w:t xml:space="preserve">for energy that will be ever more difficult and costly to extract), environmental opposition, warfare, corruption and other impediments </w:t>
      </w:r>
      <w:r w:rsidRPr="00C435A1">
        <w:rPr>
          <w:rStyle w:val="StyleUnderline"/>
        </w:rPr>
        <w:t>will make it extremely difficult to achieve increases of this magnitude</w:t>
      </w:r>
      <w:r w:rsidRPr="00C435A1">
        <w:rPr>
          <w:sz w:val="16"/>
        </w:rPr>
        <w:t xml:space="preserve">. In other words, even if production manages for a time to top the 2010 level of 87 million barrels per day, the goal of 104 million barrels will never be reached </w:t>
      </w:r>
      <w:r w:rsidRPr="00C435A1">
        <w:rPr>
          <w:rStyle w:val="StyleUnderline"/>
        </w:rPr>
        <w:t>and the world’s major consumers will face virtual, if not absolute, scarcity</w:t>
      </w:r>
      <w:r w:rsidRPr="00C435A1">
        <w:rPr>
          <w:sz w:val="16"/>
        </w:rPr>
        <w:t xml:space="preserve">. Water provides another potent example. On an annual basis, the supply of drinking water provided by natural precipitation remains more or less constant: about 40,000 cubic kilometers. But much of this precipitation lands on Greenland, Antarctica, Siberia and inner Amazonia where there are very few people, so the supply available to major concentrations of humanity is often surprisingly limited. In many regions with high population levels, water supplies are already relatively sparse. This is especially true of North Africa, Central Asia and the Middle East, where the demand for water continues to grow as a result of rising populations, urbanization and the emergence of new water-intensive industries. The result, even when the supply remains constant, is an environment of increasing scarcity. Wherever you look, the picture is roughly the same: supplies of critical resources may be rising or falling, but rarely do they appear to be outpacing demand, producing a sense of widespread and systemic scarcity. </w:t>
      </w:r>
      <w:proofErr w:type="gramStart"/>
      <w:r w:rsidRPr="00C435A1">
        <w:rPr>
          <w:sz w:val="16"/>
        </w:rPr>
        <w:t>However</w:t>
      </w:r>
      <w:proofErr w:type="gramEnd"/>
      <w:r w:rsidRPr="00C435A1">
        <w:rPr>
          <w:sz w:val="16"/>
        </w:rPr>
        <w:t xml:space="preserve"> generated, a perception of scarcity—or imminent scarcity—regularly leads to anxiety, resentment, hostility and contentiousness. This pattern is very well understood, and has been evident throughout human history. In his book Constant Battles, for example, Steven LeBlanc, director of collections for Harvard’s Peabody Museum of Archaeology and Ethnology, notes that many </w:t>
      </w:r>
      <w:r w:rsidRPr="00C435A1">
        <w:rPr>
          <w:rStyle w:val="StyleUnderline"/>
        </w:rPr>
        <w:t>ancient civilizations experienced</w:t>
      </w:r>
      <w:r w:rsidRPr="00C435A1">
        <w:rPr>
          <w:sz w:val="16"/>
        </w:rPr>
        <w:t xml:space="preserve"> </w:t>
      </w:r>
      <w:r w:rsidRPr="00C435A1">
        <w:rPr>
          <w:rStyle w:val="StyleUnderline"/>
        </w:rPr>
        <w:t>higher levels of warfare when faced with resource shortages brought about by population growth</w:t>
      </w:r>
      <w:r w:rsidRPr="00C435A1">
        <w:rPr>
          <w:sz w:val="16"/>
        </w:rPr>
        <w:t xml:space="preserve">, crop failures or persistent drought. Jared Diamond, author of the bestseller Collapse, has detected a similar pattern in Mayan civilization and the Anasazi culture of New Mexico’s Chaco Canyon. More recently, concern over adequate food for the home population was a significant factor in Japan’s invasion of Manchuria in 1931 and Germany’s invasions of Poland in 1939 and the Soviet Union in 1941, according to Lizzie </w:t>
      </w:r>
      <w:proofErr w:type="spellStart"/>
      <w:r w:rsidRPr="00C435A1">
        <w:rPr>
          <w:sz w:val="16"/>
        </w:rPr>
        <w:t>Collingham</w:t>
      </w:r>
      <w:proofErr w:type="spellEnd"/>
      <w:r w:rsidRPr="00C435A1">
        <w:rPr>
          <w:sz w:val="16"/>
        </w:rPr>
        <w:t xml:space="preserve">, author of The Taste of War. Although the global supply of most basic commodities has grown enormously since the end of World War II, analysts see the persistence of resource-related conflict in areas where materials remain scarce or there is anxiety about the future reliability of supplies. Many experts believe, for example, that the fighting in Darfur and other war-ravaged areas of North Africa has been driven, at least in part, by competition among desert tribes for access to scarce water supplies, exacerbated in some cases by rising population levels. “In Darfur,” says a 2009 report from the UN Environment </w:t>
      </w:r>
      <w:proofErr w:type="spellStart"/>
      <w:r w:rsidRPr="00C435A1">
        <w:rPr>
          <w:sz w:val="16"/>
        </w:rPr>
        <w:t>Programme</w:t>
      </w:r>
      <w:proofErr w:type="spellEnd"/>
      <w:r w:rsidRPr="00C435A1">
        <w:rPr>
          <w:sz w:val="16"/>
        </w:rPr>
        <w:t xml:space="preserve"> on the role of natural resources in the conflict, “recurrent drought, increasing demographic pressures, and political marginalization are among the forces that have pushed the region into a spiral of lawlessness and violence that has led to 300,000 deaths and the displacement of more than two million people since 2003.” </w:t>
      </w:r>
      <w:r w:rsidRPr="00A90E46">
        <w:rPr>
          <w:rStyle w:val="Emphasis"/>
          <w:highlight w:val="green"/>
        </w:rPr>
        <w:t>Anxiety</w:t>
      </w:r>
      <w:r w:rsidRPr="00C435A1">
        <w:rPr>
          <w:rStyle w:val="Emphasis"/>
        </w:rPr>
        <w:t xml:space="preserve"> over future supplies </w:t>
      </w:r>
      <w:r w:rsidRPr="00A90E46">
        <w:rPr>
          <w:rStyle w:val="Emphasis"/>
          <w:highlight w:val="green"/>
        </w:rPr>
        <w:t>is</w:t>
      </w:r>
      <w:r w:rsidRPr="00C435A1">
        <w:rPr>
          <w:sz w:val="16"/>
        </w:rPr>
        <w:t xml:space="preserve"> </w:t>
      </w:r>
      <w:r w:rsidRPr="00C435A1">
        <w:rPr>
          <w:rStyle w:val="Emphasis"/>
        </w:rPr>
        <w:t xml:space="preserve">often also </w:t>
      </w:r>
      <w:r w:rsidRPr="00A90E46">
        <w:rPr>
          <w:rStyle w:val="Emphasis"/>
          <w:highlight w:val="green"/>
        </w:rPr>
        <w:t>a factor</w:t>
      </w:r>
      <w:r w:rsidRPr="00C435A1">
        <w:rPr>
          <w:rStyle w:val="StyleUnderline"/>
        </w:rPr>
        <w:t xml:space="preserve"> </w:t>
      </w:r>
      <w:r w:rsidRPr="00A90E46">
        <w:rPr>
          <w:rStyle w:val="StyleUnderline"/>
          <w:highlight w:val="green"/>
        </w:rPr>
        <w:t>in conflicts</w:t>
      </w:r>
      <w:r w:rsidRPr="00C435A1">
        <w:rPr>
          <w:rStyle w:val="StyleUnderline"/>
        </w:rPr>
        <w:t xml:space="preserve"> that break out </w:t>
      </w:r>
      <w:r w:rsidRPr="00A90E46">
        <w:rPr>
          <w:rStyle w:val="StyleUnderline"/>
          <w:highlight w:val="green"/>
        </w:rPr>
        <w:t>over access to</w:t>
      </w:r>
      <w:r w:rsidRPr="00C435A1">
        <w:rPr>
          <w:rStyle w:val="StyleUnderline"/>
        </w:rPr>
        <w:t xml:space="preserve"> </w:t>
      </w:r>
      <w:r w:rsidRPr="00A90E46">
        <w:rPr>
          <w:rStyle w:val="StyleUnderline"/>
          <w:highlight w:val="green"/>
        </w:rPr>
        <w:t>oil</w:t>
      </w:r>
      <w:r w:rsidRPr="00C435A1">
        <w:rPr>
          <w:rStyle w:val="StyleUnderline"/>
        </w:rPr>
        <w:t xml:space="preserve"> or control of contested undersea reserves of oil </w:t>
      </w:r>
      <w:r w:rsidRPr="00A90E46">
        <w:rPr>
          <w:rStyle w:val="StyleUnderline"/>
          <w:highlight w:val="green"/>
        </w:rPr>
        <w:t>and natural gas</w:t>
      </w:r>
      <w:r w:rsidRPr="00C435A1">
        <w:rPr>
          <w:rStyle w:val="StyleUnderline"/>
        </w:rPr>
        <w:t>.</w:t>
      </w:r>
      <w:r w:rsidRPr="00C435A1">
        <w:rPr>
          <w:sz w:val="16"/>
        </w:rPr>
        <w:t xml:space="preserve"> In 1979, for instance, when the Islamic revolution in Iran overthrew the Shah and the Soviets invaded Afghanistan, Washington began to fear that someday it might be denied access to Persian Gulf oil. At that point, President Jimmy Carter promptly announced what came to be called the Carter Doctrine. </w:t>
      </w:r>
      <w:r w:rsidRPr="00C435A1">
        <w:rPr>
          <w:rStyle w:val="StyleUnderline"/>
        </w:rPr>
        <w:t>In</w:t>
      </w:r>
      <w:r w:rsidRPr="00C435A1">
        <w:rPr>
          <w:sz w:val="16"/>
        </w:rPr>
        <w:t xml:space="preserve"> his </w:t>
      </w:r>
      <w:r w:rsidRPr="00C435A1">
        <w:rPr>
          <w:rStyle w:val="StyleUnderline"/>
        </w:rPr>
        <w:t>1980</w:t>
      </w:r>
      <w:r w:rsidRPr="00C435A1">
        <w:rPr>
          <w:sz w:val="16"/>
        </w:rPr>
        <w:t xml:space="preserve"> State of the Union Address, Carter affirmed that any move to impede the </w:t>
      </w:r>
      <w:r w:rsidRPr="00C435A1">
        <w:rPr>
          <w:rStyle w:val="StyleUnderline"/>
        </w:rPr>
        <w:t xml:space="preserve">flow of oil from the Gulf would be viewed as a threat to America’s “vital interests” and would be repelled by “any means necessary, including military force.” </w:t>
      </w:r>
      <w:r w:rsidRPr="00C435A1">
        <w:rPr>
          <w:sz w:val="16"/>
        </w:rPr>
        <w:t xml:space="preserve">In 1990, this principle was invoked by President George H.W. Bush to justify intervention in the first Persian Gulf War, just as his son would use it, in part, to justify the 2003 invasion of Iraq. Today, it remains the basis for US plans to employ force to stop the Iranians from closing the Strait of Hormuz, the strategic waterway connecting the Persian Gulf to the Indian Ocean through which about 35 percent of the world’s seaborne oil commerce passes. Recently, a set of resource </w:t>
      </w:r>
      <w:r w:rsidRPr="00C435A1">
        <w:rPr>
          <w:rStyle w:val="StyleUnderline"/>
        </w:rPr>
        <w:t>conflicts</w:t>
      </w:r>
      <w:r w:rsidRPr="00C435A1">
        <w:rPr>
          <w:sz w:val="16"/>
        </w:rPr>
        <w:t xml:space="preserve"> </w:t>
      </w:r>
      <w:r w:rsidRPr="00C435A1">
        <w:rPr>
          <w:rStyle w:val="StyleUnderline"/>
        </w:rPr>
        <w:t>have been rising toward the boiling point between</w:t>
      </w:r>
      <w:r w:rsidRPr="00C435A1">
        <w:rPr>
          <w:sz w:val="16"/>
        </w:rPr>
        <w:t xml:space="preserve"> </w:t>
      </w:r>
      <w:r w:rsidRPr="00C435A1">
        <w:rPr>
          <w:rStyle w:val="StyleUnderline"/>
        </w:rPr>
        <w:t>China and its neighbors in Southeast Asia when it</w:t>
      </w:r>
      <w:r w:rsidRPr="00C435A1">
        <w:rPr>
          <w:sz w:val="16"/>
        </w:rPr>
        <w:t xml:space="preserve"> </w:t>
      </w:r>
      <w:r w:rsidRPr="00C435A1">
        <w:rPr>
          <w:rStyle w:val="StyleUnderline"/>
        </w:rPr>
        <w:t>comes to control of offshore oil and gas reserves in the South China Sea.</w:t>
      </w:r>
      <w:r w:rsidRPr="00C435A1">
        <w:rPr>
          <w:sz w:val="16"/>
        </w:rPr>
        <w:t xml:space="preserve"> Although the resulting naval clashes have yet to result in a loss of life, a strong possibility of military escalation exists. A similar situation has also arisen in the East China Sea, where China and Japan are jousting for control over similarly valuable undersea reserves. Meanwhile, in the South Atlantic Ocean, Argentina and Britain are once again squabbling over the Falkland Islands (called Las Malvinas by the Argentinians) because oil has been discovered in surrounding waters. By all accounts, </w:t>
      </w:r>
      <w:r w:rsidRPr="00A90E46">
        <w:rPr>
          <w:rStyle w:val="StyleUnderline"/>
          <w:highlight w:val="green"/>
        </w:rPr>
        <w:t>resource-driven</w:t>
      </w:r>
      <w:r w:rsidRPr="00C435A1">
        <w:rPr>
          <w:rStyle w:val="StyleUnderline"/>
        </w:rPr>
        <w:t xml:space="preserve"> potential </w:t>
      </w:r>
      <w:r w:rsidRPr="00A90E46">
        <w:rPr>
          <w:rStyle w:val="StyleUnderline"/>
          <w:highlight w:val="green"/>
        </w:rPr>
        <w:t>conflicts</w:t>
      </w:r>
      <w:r w:rsidRPr="00C435A1">
        <w:rPr>
          <w:rStyle w:val="StyleUnderline"/>
        </w:rPr>
        <w:t xml:space="preserve"> like these</w:t>
      </w:r>
      <w:r w:rsidRPr="00C435A1">
        <w:rPr>
          <w:sz w:val="16"/>
        </w:rPr>
        <w:t xml:space="preserve"> </w:t>
      </w:r>
      <w:r w:rsidRPr="00A90E46">
        <w:rPr>
          <w:rStyle w:val="StyleUnderline"/>
          <w:highlight w:val="green"/>
        </w:rPr>
        <w:t>will</w:t>
      </w:r>
      <w:r w:rsidRPr="00C435A1">
        <w:rPr>
          <w:sz w:val="16"/>
        </w:rPr>
        <w:t xml:space="preserve"> only </w:t>
      </w:r>
      <w:r w:rsidRPr="00A90E46">
        <w:rPr>
          <w:rStyle w:val="Emphasis"/>
          <w:highlight w:val="green"/>
        </w:rPr>
        <w:t>multiply in the years</w:t>
      </w:r>
      <w:r w:rsidRPr="00C435A1">
        <w:rPr>
          <w:sz w:val="16"/>
        </w:rPr>
        <w:t xml:space="preserve"> </w:t>
      </w:r>
      <w:r w:rsidRPr="00A90E46">
        <w:rPr>
          <w:rStyle w:val="StyleUnderline"/>
          <w:highlight w:val="green"/>
        </w:rPr>
        <w:t>ahead</w:t>
      </w:r>
      <w:r w:rsidRPr="00C435A1">
        <w:rPr>
          <w:rStyle w:val="StyleUnderline"/>
        </w:rPr>
        <w:t xml:space="preserve"> </w:t>
      </w:r>
      <w:r w:rsidRPr="00A90E46">
        <w:rPr>
          <w:rStyle w:val="StyleUnderline"/>
          <w:highlight w:val="green"/>
        </w:rPr>
        <w:t>as</w:t>
      </w:r>
      <w:r w:rsidRPr="00C435A1">
        <w:rPr>
          <w:rStyle w:val="StyleUnderline"/>
        </w:rPr>
        <w:t xml:space="preserve"> </w:t>
      </w:r>
      <w:r w:rsidRPr="00A90E46">
        <w:rPr>
          <w:rStyle w:val="StyleUnderline"/>
          <w:highlight w:val="green"/>
        </w:rPr>
        <w:t>demand</w:t>
      </w:r>
      <w:r w:rsidRPr="00C435A1">
        <w:rPr>
          <w:rStyle w:val="StyleUnderline"/>
        </w:rPr>
        <w:t xml:space="preserve"> </w:t>
      </w:r>
      <w:r w:rsidRPr="00A90E46">
        <w:rPr>
          <w:rStyle w:val="StyleUnderline"/>
          <w:highlight w:val="green"/>
        </w:rPr>
        <w:t>rises</w:t>
      </w:r>
      <w:r w:rsidRPr="00C435A1">
        <w:rPr>
          <w:rStyle w:val="StyleUnderline"/>
        </w:rPr>
        <w:t>, supplies dwindle and more of what remains will be found in disputed areas</w:t>
      </w:r>
      <w:r w:rsidRPr="00C435A1">
        <w:rPr>
          <w:sz w:val="16"/>
        </w:rPr>
        <w:t xml:space="preserve">. </w:t>
      </w:r>
      <w:r w:rsidRPr="00C435A1">
        <w:rPr>
          <w:sz w:val="10"/>
          <w:szCs w:val="16"/>
        </w:rPr>
        <w:t xml:space="preserve">In a 2012 study titled Resources Futures, the respected British think-tank Chatham House expressed particular concern about possible resource wars over water, especially in areas like the Nile and Jordan River basins where several groups or countries must share the same river for the majority of their water supplies and few possess the wherewithal to develop alternatives. “Against this backdrop of tight supplies and competition, issues related to water rights, prices, and pollution are becoming contentious,” the report noted. “In areas with limited capacity to govern shared resources, balance competing demands, and mobilize new investments, tensions over water may erupt into more open confrontations.” Heading for a Resource-Shock World Tensions like these would be destined to grow by themselves because in so many areas </w:t>
      </w:r>
      <w:proofErr w:type="gramStart"/>
      <w:r w:rsidRPr="00C435A1">
        <w:rPr>
          <w:sz w:val="10"/>
          <w:szCs w:val="16"/>
        </w:rPr>
        <w:t>supplies</w:t>
      </w:r>
      <w:proofErr w:type="gramEnd"/>
      <w:r w:rsidRPr="00C435A1">
        <w:rPr>
          <w:sz w:val="10"/>
          <w:szCs w:val="16"/>
        </w:rPr>
        <w:t xml:space="preserve"> of key resources will not be able to keep up with demand. As it happens, though, they are not “by themselves.” On this planet, a second major force has entered the equation in a significant way. With the growing reality of climate change, everything becomes a lot more terrifying. Normally, when we consider the impact of climate change, we think primarily about the environment—the melting Arctic ice cap or Greenland ice shield, rising global sea levels, intensifying storms, expanding desert and endangered or disappearing species like the polar bear. But a growing number of experts are coming to realize that the most potent effects of climate change will be experienced by humans directly through the impairment or wholesale destruction of habitats upon which we rely for food production, industrial activities or simply to live. Essentially, climate change will wreak its havoc on us by constraining our access to the basics of life: vital resources that include food, water, land and energy. This will be devastating to human life, even as it significantly increases the danger of resource conflicts of all sorts erupting. We already know enough about the future effects of climate change to predict the following with reasonable confidence: * Rising sea levels will in the next half-century erase many coastal areas, destroying large cities, critical infrastructure (including roads, railroads, ports, airports, pipelines, refineries and power plants) and prime agricultural land. * Diminished rainfall and prolonged droughts will turn once-verdant croplands into dust bowls, reducing food output and turning millions into “climate refugees.” * More severe storms and intense heat waves will kill crops, trigger forest fires, cause floods and destroy critical infrastructure. No one can predict how much food, land, water and energy will be lost as a result of this onslaught (and other climate-change effects that are harder to predict or even possibly imagine), but the cumulative effect will undoubtedly be staggering. In Resources Futures, Chatham House offers a particularly dire warning when it comes to the threat of diminished precipitation to rain-fed agriculture. “By 2020,” the report says, “yields from rain-fed agriculture could be reduced by up to 50%” in some areas. The highest rates of loss are expected to be in Africa, where reliance on rain-fed farming is greatest, but agriculture in China, India, Pakistan and Central Asia is also likely to be severely affected. Heat waves, droughts and other effects of climate change will also reduce the flow of many vital rivers, diminishing water supplies for irrigation, hydro-electricity power facilities and nuclear reactors (which need massive amounts of water for cooling purposes). The melting of glaciers, especially in the Andes in Latin America and the Himalayas in South Asia, will also rob communities and cities of crucial water supplies. An expected increase in the frequency of hurricanes and typhoons will pose a growing threat to offshore oil rigs, coastal refineries, transmission lines and other components of the global energy system. The melting of the Arctic ice cap will open that region to oil and gas exploration, but an increase in iceberg activity will make all efforts to exploit that region’s energy supplies perilous and exceedingly costly. Longer growing seasons in the north, especially Siberia and Canada’s northern provinces, might compensate to some degree for the desiccation of croplands in more southerly latitudes. However, moving the global agricultural system (and the world’s farmers) northward from abandoned farmlands in the United States, Mexico, Brazil, India, China, Argentina and Australia would be a daunting prospect. It is safe to assume that climate change, especially when combined with growing supply shortages, will result in a significant reduction in the planet’s vital resources, augmenting the kinds of pressures that have historically led to conflict, even under better circumstances. In this way, according to the Chatham House report, climate change is best understood as a “threat multiplier…a key factor exacerbating existing resource vulnerability” in states already prone to such disorders. Like other experts on the subject, Chatham House’s analysts claim, for example, that climate change will reduce crop output in many areas, sending global food prices soaring and triggering unrest among those already pushed to the limit under existing conditions. “Increased frequency and severity of extreme weather events, such as droughts, heat waves and floods, will also result in much larger and frequent local harvest shocks around the world</w:t>
      </w:r>
      <w:proofErr w:type="gramStart"/>
      <w:r w:rsidRPr="00C435A1">
        <w:rPr>
          <w:sz w:val="10"/>
          <w:szCs w:val="16"/>
        </w:rPr>
        <w:t>….These</w:t>
      </w:r>
      <w:proofErr w:type="gramEnd"/>
      <w:r w:rsidRPr="00C435A1">
        <w:rPr>
          <w:sz w:val="10"/>
          <w:szCs w:val="16"/>
        </w:rPr>
        <w:t xml:space="preserve"> shocks will affect global food prices whenever key centers of agricultural production area are hit—further amplifying global food price volatility.” This, in turn, will increase the likelihood of civil unrest. When, for instance, a brutal heat wave decimated Russia’s wheat crop during the summer of 2010, the global price of wheat (and so of that staple of life, bread) began an inexorable upward climb, reaching particularly high levels in North Africa and the Middle East. With local governments unwilling or unable to help desperate populations, anger over impossible-to-afford food merged with resentment toward autocratic regimes to trigger the massive popular outburst we know as the Arab Spring. Many such explosions are likely in the future, Chatham House suggests, if current trends continue as climate change and resource scarcity meld into a single reality in our world. A single provocative question from that group should haunt us all: “Are we on the cusp of a new world order dominated by struggles over access to affordable resources?” For the US intelligence community, which appears to have been influenced by the report, the response was blunt. In March, for the first time, </w:t>
      </w:r>
      <w:r w:rsidRPr="00C435A1">
        <w:rPr>
          <w:rStyle w:val="StyleUnderline"/>
        </w:rPr>
        <w:t>Director of National Intelligence</w:t>
      </w:r>
      <w:r w:rsidRPr="00C435A1">
        <w:rPr>
          <w:sz w:val="16"/>
        </w:rPr>
        <w:t xml:space="preserve"> James R. </w:t>
      </w:r>
      <w:r w:rsidRPr="00A90E46">
        <w:rPr>
          <w:rStyle w:val="StyleUnderline"/>
          <w:highlight w:val="green"/>
        </w:rPr>
        <w:t>Clapper</w:t>
      </w:r>
      <w:r w:rsidRPr="00C435A1">
        <w:rPr>
          <w:sz w:val="16"/>
        </w:rPr>
        <w:t xml:space="preserve"> </w:t>
      </w:r>
      <w:r w:rsidRPr="00A90E46">
        <w:rPr>
          <w:rStyle w:val="StyleUnderline"/>
          <w:highlight w:val="green"/>
        </w:rPr>
        <w:t>listed</w:t>
      </w:r>
      <w:r w:rsidRPr="00C435A1">
        <w:rPr>
          <w:sz w:val="16"/>
        </w:rPr>
        <w:t xml:space="preserve"> “</w:t>
      </w:r>
      <w:r w:rsidRPr="00A90E46">
        <w:rPr>
          <w:rStyle w:val="StyleUnderline"/>
          <w:highlight w:val="green"/>
        </w:rPr>
        <w:t>competition</w:t>
      </w:r>
      <w:r w:rsidRPr="00C435A1">
        <w:rPr>
          <w:rStyle w:val="StyleUnderline"/>
        </w:rPr>
        <w:t xml:space="preserve"> and scarcity involving natural resources</w:t>
      </w:r>
      <w:r w:rsidRPr="00C435A1">
        <w:rPr>
          <w:sz w:val="16"/>
        </w:rPr>
        <w:t xml:space="preserve">” </w:t>
      </w:r>
      <w:r w:rsidRPr="00A90E46">
        <w:rPr>
          <w:rStyle w:val="Emphasis"/>
          <w:highlight w:val="green"/>
        </w:rPr>
        <w:t>as a national security</w:t>
      </w:r>
      <w:r w:rsidRPr="00C435A1">
        <w:rPr>
          <w:rStyle w:val="Emphasis"/>
        </w:rPr>
        <w:t xml:space="preserve"> </w:t>
      </w:r>
      <w:r w:rsidRPr="00A90E46">
        <w:rPr>
          <w:rStyle w:val="Emphasis"/>
          <w:highlight w:val="green"/>
        </w:rPr>
        <w:t>threat</w:t>
      </w:r>
      <w:r w:rsidRPr="00C435A1">
        <w:rPr>
          <w:rStyle w:val="Emphasis"/>
        </w:rPr>
        <w:t xml:space="preserve"> </w:t>
      </w:r>
      <w:r w:rsidRPr="00A90E46">
        <w:rPr>
          <w:rStyle w:val="Emphasis"/>
          <w:highlight w:val="green"/>
        </w:rPr>
        <w:t>on a par with</w:t>
      </w:r>
      <w:r w:rsidRPr="00C435A1">
        <w:rPr>
          <w:rStyle w:val="Emphasis"/>
        </w:rPr>
        <w:t xml:space="preserve"> global terrorism, cyberwar and </w:t>
      </w:r>
      <w:r w:rsidRPr="00A90E46">
        <w:rPr>
          <w:rStyle w:val="Emphasis"/>
          <w:highlight w:val="green"/>
        </w:rPr>
        <w:t>nuclear proliferation</w:t>
      </w:r>
      <w:r w:rsidRPr="00C435A1">
        <w:rPr>
          <w:rStyle w:val="Emphasis"/>
        </w:rPr>
        <w:t xml:space="preserve">. </w:t>
      </w:r>
      <w:r w:rsidRPr="00C435A1">
        <w:rPr>
          <w:sz w:val="16"/>
        </w:rPr>
        <w:t xml:space="preserve">“Many </w:t>
      </w:r>
      <w:r w:rsidRPr="00C435A1">
        <w:rPr>
          <w:rStyle w:val="StyleUnderline"/>
        </w:rPr>
        <w:t>countries</w:t>
      </w:r>
      <w:r w:rsidRPr="00C435A1">
        <w:rPr>
          <w:sz w:val="16"/>
        </w:rPr>
        <w:t xml:space="preserve"> important to the United States are </w:t>
      </w:r>
      <w:r w:rsidRPr="00C435A1">
        <w:rPr>
          <w:rStyle w:val="StyleUnderline"/>
        </w:rPr>
        <w:t>vulnerable to natural resource</w:t>
      </w:r>
      <w:r w:rsidRPr="00C435A1">
        <w:rPr>
          <w:sz w:val="16"/>
        </w:rPr>
        <w:t xml:space="preserve"> </w:t>
      </w:r>
      <w:r w:rsidRPr="00C435A1">
        <w:rPr>
          <w:rStyle w:val="StyleUnderline"/>
        </w:rPr>
        <w:t xml:space="preserve">shocks </w:t>
      </w:r>
      <w:r w:rsidRPr="00A90E46">
        <w:rPr>
          <w:rStyle w:val="StyleUnderline"/>
          <w:highlight w:val="green"/>
        </w:rPr>
        <w:t>that</w:t>
      </w:r>
      <w:r w:rsidRPr="00C435A1">
        <w:rPr>
          <w:sz w:val="16"/>
        </w:rPr>
        <w:t xml:space="preserve"> </w:t>
      </w:r>
      <w:r w:rsidRPr="00A90E46">
        <w:rPr>
          <w:rStyle w:val="Emphasis"/>
          <w:highlight w:val="green"/>
        </w:rPr>
        <w:t>degrade</w:t>
      </w:r>
      <w:r w:rsidRPr="00C435A1">
        <w:rPr>
          <w:rStyle w:val="Emphasis"/>
        </w:rPr>
        <w:t xml:space="preserve"> </w:t>
      </w:r>
      <w:r w:rsidRPr="00A90E46">
        <w:rPr>
          <w:rStyle w:val="Emphasis"/>
          <w:highlight w:val="green"/>
        </w:rPr>
        <w:t>economic development</w:t>
      </w:r>
      <w:r w:rsidRPr="00C435A1">
        <w:rPr>
          <w:sz w:val="16"/>
        </w:rPr>
        <w:t xml:space="preserve">, </w:t>
      </w:r>
      <w:r w:rsidRPr="00C435A1">
        <w:rPr>
          <w:rStyle w:val="StyleUnderline"/>
        </w:rPr>
        <w:t xml:space="preserve">frustrate attempts to democratize, raise the risk of regime-threatening instability, </w:t>
      </w:r>
      <w:r w:rsidRPr="00A90E46">
        <w:rPr>
          <w:rStyle w:val="StyleUnderline"/>
          <w:highlight w:val="green"/>
        </w:rPr>
        <w:t xml:space="preserve">and </w:t>
      </w:r>
      <w:r w:rsidRPr="00A90E46">
        <w:rPr>
          <w:rStyle w:val="Emphasis"/>
          <w:highlight w:val="green"/>
        </w:rPr>
        <w:t>aggravate regional tensions</w:t>
      </w:r>
      <w:r w:rsidRPr="00C435A1">
        <w:rPr>
          <w:rStyle w:val="StyleUnderline"/>
        </w:rPr>
        <w:t>,”</w:t>
      </w:r>
      <w:r w:rsidRPr="00C435A1">
        <w:rPr>
          <w:sz w:val="16"/>
        </w:rPr>
        <w:t xml:space="preserve"> he wrote in his prepared statement for the Senate Select Committee on Intelligence. “Extreme weather events (floods, droughts, heat waves) will increasingly disrupt food and energy markets, </w:t>
      </w:r>
      <w:r w:rsidRPr="00C435A1">
        <w:rPr>
          <w:rStyle w:val="StyleUnderline"/>
        </w:rPr>
        <w:t xml:space="preserve">exacerbating state weakness, forcing human migrations, and triggering riots, civil disobedience, and vandalism.” </w:t>
      </w:r>
      <w:r w:rsidRPr="00C435A1">
        <w:rPr>
          <w:sz w:val="16"/>
        </w:rPr>
        <w:t xml:space="preserve">There was a new phrase embedded in his comments: “resource shocks.” It catches something of the world we’re barreling toward, and the language is striking for an intelligence community that, like the government it serves, has largely played down or ignored the dangers of climate change. For the first time, senior government analysts may be coming to appreciate what energy experts, resource analysts and scientists have long been warning about: the unbridled consumption of the world’s natural resources, combined with the advent of </w:t>
      </w:r>
      <w:r w:rsidRPr="00C435A1">
        <w:rPr>
          <w:rStyle w:val="StyleUnderline"/>
        </w:rPr>
        <w:t>extreme climate change, could</w:t>
      </w:r>
      <w:r w:rsidRPr="00C435A1">
        <w:rPr>
          <w:sz w:val="16"/>
        </w:rPr>
        <w:t xml:space="preserve"> </w:t>
      </w:r>
      <w:r w:rsidRPr="00A90E46">
        <w:rPr>
          <w:rStyle w:val="Emphasis"/>
          <w:highlight w:val="green"/>
        </w:rPr>
        <w:t>produce</w:t>
      </w:r>
      <w:r w:rsidRPr="00C435A1">
        <w:rPr>
          <w:rStyle w:val="Emphasis"/>
        </w:rPr>
        <w:t xml:space="preserve"> </w:t>
      </w:r>
      <w:r w:rsidRPr="00A90E46">
        <w:rPr>
          <w:rStyle w:val="Emphasis"/>
          <w:highlight w:val="green"/>
        </w:rPr>
        <w:t>a global explosion of</w:t>
      </w:r>
      <w:r w:rsidRPr="00C435A1">
        <w:rPr>
          <w:rStyle w:val="Emphasis"/>
        </w:rPr>
        <w:t xml:space="preserve"> human chaos and </w:t>
      </w:r>
      <w:r w:rsidRPr="00A90E46">
        <w:rPr>
          <w:rStyle w:val="Emphasis"/>
          <w:highlight w:val="green"/>
        </w:rPr>
        <w:t>conflict</w:t>
      </w:r>
      <w:r w:rsidRPr="00C435A1">
        <w:rPr>
          <w:sz w:val="16"/>
        </w:rPr>
        <w:t>. We are now heading directly into a resource-shock world.</w:t>
      </w:r>
    </w:p>
    <w:p w14:paraId="22B9E3E4" w14:textId="77777777" w:rsidR="00D66E23" w:rsidRDefault="00D66E23" w:rsidP="00D66E23">
      <w:pPr>
        <w:pStyle w:val="Heading4"/>
      </w:pPr>
      <w:r>
        <w:t>Mining solves Water Shortages</w:t>
      </w:r>
    </w:p>
    <w:p w14:paraId="506875AC" w14:textId="77777777" w:rsidR="00D66E23" w:rsidRPr="004F4117" w:rsidRDefault="00D66E23" w:rsidP="00D66E23">
      <w:r w:rsidRPr="00C962B6">
        <w:rPr>
          <w:rStyle w:val="Style13ptBold"/>
        </w:rPr>
        <w:t>Kean 15</w:t>
      </w:r>
      <w:r>
        <w:t xml:space="preserve"> </w:t>
      </w:r>
      <w:r w:rsidRPr="004F4117">
        <w:t>Sam Kean December 2015 "The End of Thirst"</w:t>
      </w:r>
      <w:r>
        <w:t xml:space="preserve"> </w:t>
      </w:r>
      <w:hyperlink r:id="rId25" w:history="1">
        <w:r w:rsidRPr="00FC542F">
          <w:rPr>
            <w:rStyle w:val="Hyperlink"/>
          </w:rPr>
          <w:t>https://www.theatlantic.com/magazine/archive/2015/12/the-end-of-thirst/413176/</w:t>
        </w:r>
      </w:hyperlink>
      <w:r>
        <w:t xml:space="preserve"> (writer based in Washington DC for the Atlantic)//Elmer </w:t>
      </w:r>
    </w:p>
    <w:p w14:paraId="52772B23" w14:textId="77777777" w:rsidR="00D66E23" w:rsidRPr="00F35472" w:rsidRDefault="00D66E23" w:rsidP="00D66E23">
      <w:pPr>
        <w:rPr>
          <w:rStyle w:val="StyleUnderline"/>
        </w:rPr>
      </w:pPr>
      <w:r w:rsidRPr="00A90E46">
        <w:rPr>
          <w:rStyle w:val="Emphasis"/>
          <w:highlight w:val="green"/>
        </w:rPr>
        <w:t xml:space="preserve">Imagine turning on your tap and seeing no water </w:t>
      </w:r>
      <w:r w:rsidRPr="00F35472">
        <w:rPr>
          <w:rStyle w:val="Emphasis"/>
        </w:rPr>
        <w:t>come out</w:t>
      </w:r>
      <w:r w:rsidRPr="00F35472">
        <w:rPr>
          <w:rStyle w:val="StyleUnderline"/>
        </w:rPr>
        <w:t xml:space="preserve">. Or looking down into your village’s only well and finding it dust-dry. Much of </w:t>
      </w:r>
      <w:r w:rsidRPr="00A90E46">
        <w:rPr>
          <w:rStyle w:val="Emphasis"/>
          <w:highlight w:val="green"/>
        </w:rPr>
        <w:t>the developing world</w:t>
      </w:r>
      <w:r w:rsidRPr="00F35472">
        <w:rPr>
          <w:rStyle w:val="StyleUnderline"/>
        </w:rPr>
        <w:t xml:space="preserve"> </w:t>
      </w:r>
      <w:r w:rsidRPr="00A90E46">
        <w:rPr>
          <w:rStyle w:val="Emphasis"/>
          <w:highlight w:val="green"/>
        </w:rPr>
        <w:t>could</w:t>
      </w:r>
      <w:r w:rsidRPr="00F35472">
        <w:rPr>
          <w:rStyle w:val="StyleUnderline"/>
        </w:rPr>
        <w:t xml:space="preserve"> soon </w:t>
      </w:r>
      <w:r w:rsidRPr="00A90E46">
        <w:rPr>
          <w:rStyle w:val="Emphasis"/>
          <w:highlight w:val="green"/>
        </w:rPr>
        <w:t>face such a scenario.</w:t>
      </w:r>
      <w:r w:rsidRPr="00F35472">
        <w:rPr>
          <w:rStyle w:val="Emphasis"/>
        </w:rPr>
        <w:t xml:space="preserve"> </w:t>
      </w:r>
      <w:r w:rsidRPr="00F35472">
        <w:rPr>
          <w:rStyle w:val="StyleUnderline"/>
        </w:rPr>
        <w:t xml:space="preserve">According to the United Nations, </w:t>
      </w:r>
      <w:r w:rsidRPr="00A90E46">
        <w:rPr>
          <w:rStyle w:val="Emphasis"/>
          <w:highlight w:val="green"/>
        </w:rPr>
        <w:t>1.2 billion</w:t>
      </w:r>
      <w:r w:rsidRPr="00F35472">
        <w:rPr>
          <w:rStyle w:val="StyleUnderline"/>
        </w:rPr>
        <w:t xml:space="preserve"> people already </w:t>
      </w:r>
      <w:r w:rsidRPr="00A90E46">
        <w:rPr>
          <w:rStyle w:val="Emphasis"/>
          <w:highlight w:val="green"/>
        </w:rPr>
        <w:t>suffer from</w:t>
      </w:r>
      <w:r w:rsidRPr="00F35472">
        <w:rPr>
          <w:rStyle w:val="StyleUnderline"/>
        </w:rPr>
        <w:t xml:space="preserve"> severe </w:t>
      </w:r>
      <w:r w:rsidRPr="00A90E46">
        <w:rPr>
          <w:rStyle w:val="Emphasis"/>
          <w:highlight w:val="green"/>
        </w:rPr>
        <w:t>water shortages</w:t>
      </w:r>
      <w:r w:rsidRPr="00F35472">
        <w:rPr>
          <w:rStyle w:val="StyleUnderline"/>
        </w:rPr>
        <w:t xml:space="preserve">, and that number is </w:t>
      </w:r>
      <w:r w:rsidRPr="00A90E46">
        <w:rPr>
          <w:rStyle w:val="Emphasis"/>
          <w:highlight w:val="green"/>
        </w:rPr>
        <w:t>expected to increase to 1.8 billion</w:t>
      </w:r>
      <w:r w:rsidRPr="00F35472">
        <w:rPr>
          <w:rStyle w:val="StyleUnderline"/>
        </w:rPr>
        <w:t xml:space="preserve"> </w:t>
      </w:r>
      <w:r w:rsidRPr="00A90E46">
        <w:rPr>
          <w:rStyle w:val="Emphasis"/>
          <w:highlight w:val="green"/>
          <w:bdr w:val="single" w:sz="18" w:space="0" w:color="auto"/>
        </w:rPr>
        <w:t>over the next decade</w:t>
      </w:r>
      <w:r w:rsidRPr="00F35472">
        <w:rPr>
          <w:rStyle w:val="StyleUnderline"/>
        </w:rPr>
        <w:t>,</w:t>
      </w:r>
      <w:r w:rsidRPr="00F35472">
        <w:rPr>
          <w:sz w:val="16"/>
        </w:rPr>
        <w:t xml:space="preserve"> in part because of climate change. </w:t>
      </w:r>
      <w:r w:rsidRPr="00A90E46">
        <w:rPr>
          <w:rStyle w:val="Emphasis"/>
          <w:highlight w:val="green"/>
        </w:rPr>
        <w:t>Developed countries probably won’t be immune</w:t>
      </w:r>
      <w:r w:rsidRPr="00F35472">
        <w:rPr>
          <w:sz w:val="16"/>
        </w:rPr>
        <w:t xml:space="preserve">. </w:t>
      </w:r>
      <w:r w:rsidRPr="00F35472">
        <w:rPr>
          <w:rStyle w:val="StyleUnderline"/>
        </w:rPr>
        <w:t xml:space="preserve">California and other states in the western U.S. are already experiencing extreme drought, and </w:t>
      </w:r>
      <w:r w:rsidRPr="00A90E46">
        <w:rPr>
          <w:rStyle w:val="Emphasis"/>
          <w:highlight w:val="green"/>
        </w:rPr>
        <w:t>climate experts warn of</w:t>
      </w:r>
      <w:r w:rsidRPr="00F35472">
        <w:rPr>
          <w:rStyle w:val="StyleUnderline"/>
        </w:rPr>
        <w:t xml:space="preserve"> even worse to come—multi-decade </w:t>
      </w:r>
      <w:r w:rsidRPr="00A90E46">
        <w:rPr>
          <w:rStyle w:val="Emphasis"/>
          <w:highlight w:val="green"/>
        </w:rPr>
        <w:t>megadroughts</w:t>
      </w:r>
      <w:r w:rsidRPr="00F35472">
        <w:rPr>
          <w:sz w:val="16"/>
        </w:rPr>
        <w:t xml:space="preserve">. Mass migrations and wars over freshwater loom as real possibilities. Staving off disaster will require conservation, especially in agriculture, which consumes more than two-thirds of all the water </w:t>
      </w:r>
      <w:proofErr w:type="gramStart"/>
      <w:r w:rsidRPr="00F35472">
        <w:rPr>
          <w:sz w:val="16"/>
        </w:rPr>
        <w:t>humans</w:t>
      </w:r>
      <w:proofErr w:type="gramEnd"/>
      <w:r w:rsidRPr="00F35472">
        <w:rPr>
          <w:sz w:val="16"/>
        </w:rPr>
        <w:t xml:space="preserve"> use. Basic infrastructure maintenance would also go a long way: Some developing countries lose more than half their water through leaky pipes. </w:t>
      </w:r>
      <w:r w:rsidRPr="00F35472">
        <w:rPr>
          <w:rStyle w:val="StyleUnderline"/>
        </w:rPr>
        <w:t xml:space="preserve">But </w:t>
      </w:r>
      <w:r w:rsidRPr="00A90E46">
        <w:rPr>
          <w:rStyle w:val="Emphasis"/>
          <w:highlight w:val="green"/>
        </w:rPr>
        <w:t>conservation</w:t>
      </w:r>
      <w:r w:rsidRPr="00F35472">
        <w:rPr>
          <w:rStyle w:val="StyleUnderline"/>
        </w:rPr>
        <w:t xml:space="preserve"> and maintenance </w:t>
      </w:r>
      <w:r w:rsidRPr="00A90E46">
        <w:rPr>
          <w:rStyle w:val="Emphasis"/>
          <w:highlight w:val="green"/>
        </w:rPr>
        <w:t>won’t solve</w:t>
      </w:r>
      <w:r w:rsidRPr="00F35472">
        <w:rPr>
          <w:rStyle w:val="StyleUnderline"/>
        </w:rPr>
        <w:t xml:space="preserve"> all our water woes, especially as the planet warms and people continue to pack into cities</w:t>
      </w:r>
      <w:r w:rsidRPr="00F35472">
        <w:rPr>
          <w:sz w:val="16"/>
        </w:rPr>
        <w:t xml:space="preserve">. As a result, governments around the world are investing in new water-recycling and water-harvesting technologies. Here’s what the future of water might look like. </w:t>
      </w:r>
      <w:r w:rsidRPr="00F35472">
        <w:rPr>
          <w:sz w:val="16"/>
          <w:szCs w:val="16"/>
        </w:rPr>
        <w:t xml:space="preserve">1. Drinking </w:t>
      </w:r>
      <w:proofErr w:type="gramStart"/>
      <w:r w:rsidRPr="00F35472">
        <w:rPr>
          <w:sz w:val="16"/>
          <w:szCs w:val="16"/>
        </w:rPr>
        <w:t>From</w:t>
      </w:r>
      <w:proofErr w:type="gramEnd"/>
      <w:r w:rsidRPr="00F35472">
        <w:rPr>
          <w:sz w:val="16"/>
          <w:szCs w:val="16"/>
        </w:rPr>
        <w:t xml:space="preserve"> the Sea … One obvious solution would be to drink ocean water. Converting seawater into freshwater by stripping out the salt—a process called desalination—offers several advantages. Roughly half the world’s population lives within 65 miles of an ocean, and saltwater accounts for about 97 percent of all water on Earth. Still, desalination presents obstacles. Older plants that boil seawater and collect the vapors, as many of those in the Middle East do, use ungodly amounts of energy. Newer plants that use reverse osmosis—whereby seawater is forced through membranes at high pressure—are more efficient, but still expensive and energy-intensive. The process also produces a briny waste that can harm marine life if not disposed of properly. We can nevertheless expect to see more desalination plants soon—thanks in part to Israel, which all but eliminated its chronic water shortages in the past decade by building four large reverse-osmosis plants, inspiring other countries to follow suit. A $1 billion plant operated by an Israeli company is about to open north of San Diego; it will be the largest in the Western Hemisphere, providing up to 50 million gallons of water a day to Californians. 2. … Or From the Toilet Instead of desalination, some experts favor recycling wastewater—cleaning the water from showers, washing machines, and, yes, toilets—for human consumption. Most water-recycling plants clean water in two basic ways. First, they force it through filters, some of which have holes hundreds of times narrower than a strand of human hair. These filters remove waste particles, organic chemicals, bacteria, viruses, and other dreck. Second, chemicals like hydrogen peroxide or ozone and pulses of ultraviolet light destroy any pathogens that have slipped through. Water recycling is a proven technology: California recycles hundreds of millions of gallons each day for irrigation and other uses. </w:t>
      </w:r>
      <w:proofErr w:type="gramStart"/>
      <w:r w:rsidRPr="00F35472">
        <w:rPr>
          <w:sz w:val="16"/>
          <w:szCs w:val="16"/>
        </w:rPr>
        <w:t>So</w:t>
      </w:r>
      <w:proofErr w:type="gramEnd"/>
      <w:r w:rsidRPr="00F35472">
        <w:rPr>
          <w:sz w:val="16"/>
          <w:szCs w:val="16"/>
        </w:rPr>
        <w:t xml:space="preserve"> what’s stopping recycled wastewater from going directly to our taps? Human psychology. The very idea of drinking it disgusts many people. They view such water as irredeemably dirty, little better than toilet water. In reality, recycled water is some of the cleanest drinking water around—as good as or better than the best bottled water. (Breweries in Oregon and California have plans to make beer with recycled water for this very reason—it’s so clean that it’s tasteless, a blank slate.) More to the point, recycled water is far purer than most tap water. By the time the water in the Mississippi reaches New Orleans, for instance, every drop has been used by cities along the river multiple times, and the treatment it gets before going through the taps is nowhere near as extensive as what a water-recycling plant provides. Singapore and Namibia have recycled water for years with no adverse health effects, and </w:t>
      </w:r>
      <w:proofErr w:type="spellStart"/>
      <w:r w:rsidRPr="00F35472">
        <w:rPr>
          <w:sz w:val="16"/>
          <w:szCs w:val="16"/>
        </w:rPr>
        <w:t>nasa</w:t>
      </w:r>
      <w:proofErr w:type="spellEnd"/>
      <w:r w:rsidRPr="00F35472">
        <w:rPr>
          <w:sz w:val="16"/>
          <w:szCs w:val="16"/>
        </w:rPr>
        <w:t xml:space="preserve"> began recycling water on the International Space Station in 2008. (The Russian cosmonauts there don’t recycle their pee, but they give the Americans bags of it to recycle and then drink.) In the United States, a few parched towns in Texas and New Mexico drink recycled wastewater already, and last year the city of San Diego—which gets most of its water from rivers that are running dry—approved a $3 billion recycling plant that would provide one-third of its tap water, 83 million gallons a day, by 2035. San Diego had rejected essentially the same plan in 1998, but this time the city decided it had no other choice. 3. Microbe Power Rather than filtering out organic waste, water-recycling plants might one day be able to break it down with microbes, a process that could bring an ancillary benefit: electric power. As they digest the gunk in wastewater, certain species of bacteria, called </w:t>
      </w:r>
      <w:proofErr w:type="spellStart"/>
      <w:r w:rsidRPr="00F35472">
        <w:rPr>
          <w:sz w:val="16"/>
          <w:szCs w:val="16"/>
        </w:rPr>
        <w:t>electricigens</w:t>
      </w:r>
      <w:proofErr w:type="spellEnd"/>
      <w:r w:rsidRPr="00F35472">
        <w:rPr>
          <w:sz w:val="16"/>
          <w:szCs w:val="16"/>
        </w:rPr>
        <w:t xml:space="preserve">, can liberate electrons, the stuff of electricity. Producing electrons is actually common in nature—much of photosynthesis involves shuttling them around. Unlike plants, though, </w:t>
      </w:r>
      <w:proofErr w:type="spellStart"/>
      <w:r w:rsidRPr="00F35472">
        <w:rPr>
          <w:sz w:val="16"/>
          <w:szCs w:val="16"/>
        </w:rPr>
        <w:t>electricigens</w:t>
      </w:r>
      <w:proofErr w:type="spellEnd"/>
      <w:r w:rsidRPr="00F35472">
        <w:rPr>
          <w:sz w:val="16"/>
          <w:szCs w:val="16"/>
        </w:rPr>
        <w:t xml:space="preserve"> don’t store electrons internally. They use microscopic appendages that look like hairs to deposit the electrons onto external surfaces, usually minerals. In experimental fuel cells, scientists have replaced the minerals with wires and harvested electrons. Someday the bacteria might even generate enough power to run a water-recycling plant, making it self-sufficient. 4. Keeping It Simple Some up-and-coming water technologies are startlingly straightforward. People on arid plateaus, for instance, can string a fine plastic mesh between two posts and use it to capture water from fog that rolls through, collecting the drops in storage tanks. Existing systems in one small Guatemalan village can collect 6,300 liters a day, and more during the wet season. Scientists think that updating the mesh with new materials and tighter weaves could dramatically improve yields. People could even channel the water into hydroponic gardens to grow food. Imagine famously foggy San Francisco with a farm on every rooftop. Oil films present another low-tech opportunity. Reservoirs lose appalling amounts of water to evaporation: By some estimates, more water escapes into the air than is used by humans. But covering the surface with an extremely thin layer—even just one molecule thick—of nontoxic chemicals derived from coconut or palm oil can cut evaporative losses. Wind tends to break up layers of oil, re-exposing the water to the elements. But drones or blimps equipped with sensors could someday monitor reservoirs and signal where oil needed to be re-applied. In one recent test, spreading oil over a lake in Texas (via boats) appears to have cut evaporation by about 15 percent. 5. Making It Rain Of course, for every modest proposal to save water, there’s an audacious one floating around. Take weather modification. Advocates of the idea hope to significantly boost precipitation using a process called “cloud seeding”: spraying clouds with a chemical like silver iodide, which acts as a nucleus around which water droplets collect. The droplets then fall to Earth as rain or snow. That’s the theory, at least. The first large-scale experiments, in the 1940s, generated a lot of excitement. More recently, weather modification has been dogged by accusations of hype and questions about its reliability. A six-year program in Wyoming claimed to have squeezed 5 to 15 percent more precipitation out of the clouds it seeded. Unfortunately, conditions were suitable for seeding only 30 percent of the time, so the total increase in precipitation was closer to 3 percent. That’s not nothing, especially during droughts. But weather modification may be the flying car of water technology—a tantalizing idea that’s forever on the horizon. </w:t>
      </w:r>
      <w:r w:rsidRPr="00F35472">
        <w:rPr>
          <w:sz w:val="16"/>
        </w:rPr>
        <w:t xml:space="preserve">6. </w:t>
      </w:r>
      <w:r w:rsidRPr="00F35472">
        <w:rPr>
          <w:rStyle w:val="StyleUnderline"/>
        </w:rPr>
        <w:t>The Moon Shot I</w:t>
      </w:r>
      <w:r w:rsidRPr="00A90E46">
        <w:rPr>
          <w:rStyle w:val="Emphasis"/>
          <w:highlight w:val="green"/>
        </w:rPr>
        <w:t>f Earth</w:t>
      </w:r>
      <w:r w:rsidRPr="00F35472">
        <w:rPr>
          <w:rStyle w:val="Emphasis"/>
        </w:rPr>
        <w:t xml:space="preserve"> </w:t>
      </w:r>
      <w:r w:rsidRPr="00F35472">
        <w:rPr>
          <w:rStyle w:val="StyleUnderline"/>
        </w:rPr>
        <w:t xml:space="preserve">does </w:t>
      </w:r>
      <w:r w:rsidRPr="00A90E46">
        <w:rPr>
          <w:rStyle w:val="Emphasis"/>
          <w:highlight w:val="green"/>
        </w:rPr>
        <w:t>run dry</w:t>
      </w:r>
      <w:r w:rsidRPr="00F35472">
        <w:rPr>
          <w:rStyle w:val="StyleUnderline"/>
        </w:rPr>
        <w:t xml:space="preserve">, </w:t>
      </w:r>
      <w:r w:rsidRPr="00A90E46">
        <w:rPr>
          <w:rStyle w:val="Emphasis"/>
          <w:highlight w:val="green"/>
        </w:rPr>
        <w:t>we might</w:t>
      </w:r>
      <w:r w:rsidRPr="00F35472">
        <w:rPr>
          <w:rStyle w:val="StyleUnderline"/>
        </w:rPr>
        <w:t xml:space="preserve"> be able to </w:t>
      </w:r>
      <w:r w:rsidRPr="00A90E46">
        <w:rPr>
          <w:rStyle w:val="Emphasis"/>
          <w:highlight w:val="green"/>
        </w:rPr>
        <w:t xml:space="preserve">save ourselves by </w:t>
      </w:r>
      <w:r w:rsidRPr="00A90E46">
        <w:rPr>
          <w:rStyle w:val="Emphasis"/>
          <w:highlight w:val="green"/>
          <w:bdr w:val="single" w:sz="18" w:space="0" w:color="auto"/>
        </w:rPr>
        <w:t>mining water from asteroids</w:t>
      </w:r>
      <w:r w:rsidRPr="00F35472">
        <w:rPr>
          <w:rStyle w:val="StyleUnderline"/>
        </w:rPr>
        <w:t xml:space="preserve"> and comets. Scientists have landed probes on these space rocks to study them. Future landers could mine them in deep space or possibly even drag them back toward Earth. Though the idea sounds far-fetched, space-mining companies already exist, and one of them, Planetary Resources, expects to start harvesting resources from asteroids in about a decade. According to Planetary Resources, </w:t>
      </w:r>
      <w:r w:rsidRPr="00A90E46">
        <w:rPr>
          <w:rStyle w:val="Emphasis"/>
          <w:highlight w:val="green"/>
        </w:rPr>
        <w:t>a single 1,600-foot-wide asteroid could yield</w:t>
      </w:r>
      <w:r w:rsidRPr="00F35472">
        <w:rPr>
          <w:rStyle w:val="StyleUnderline"/>
        </w:rPr>
        <w:t xml:space="preserve"> more platinum than has ever been mined in human history. But </w:t>
      </w:r>
      <w:r w:rsidRPr="00A90E46">
        <w:rPr>
          <w:rStyle w:val="Emphasis"/>
          <w:highlight w:val="green"/>
        </w:rPr>
        <w:t>water</w:t>
      </w:r>
      <w:r w:rsidRPr="00F35472">
        <w:rPr>
          <w:rStyle w:val="StyleUnderline"/>
        </w:rPr>
        <w:t xml:space="preserve"> could prove to be the real prize for space-mining companies. Some astronomers believe that </w:t>
      </w:r>
      <w:r w:rsidRPr="00A90E46">
        <w:rPr>
          <w:rStyle w:val="Emphasis"/>
          <w:highlight w:val="green"/>
        </w:rPr>
        <w:t>the asteroid Ceres</w:t>
      </w:r>
      <w:r w:rsidRPr="00F35472">
        <w:rPr>
          <w:rStyle w:val="StyleUnderline"/>
        </w:rPr>
        <w:t xml:space="preserve">, which sits between Jupiter and Mars, may </w:t>
      </w:r>
      <w:r w:rsidRPr="00A90E46">
        <w:rPr>
          <w:rStyle w:val="Emphasis"/>
          <w:highlight w:val="green"/>
        </w:rPr>
        <w:t>contain</w:t>
      </w:r>
      <w:r w:rsidRPr="00F35472">
        <w:rPr>
          <w:rStyle w:val="StyleUnderline"/>
        </w:rPr>
        <w:t xml:space="preserve"> </w:t>
      </w:r>
      <w:r w:rsidRPr="00A90E46">
        <w:rPr>
          <w:rStyle w:val="Emphasis"/>
          <w:highlight w:val="green"/>
        </w:rPr>
        <w:t>more freshwater</w:t>
      </w:r>
      <w:r w:rsidRPr="00F35472">
        <w:rPr>
          <w:rStyle w:val="StyleUnderline"/>
        </w:rPr>
        <w:t xml:space="preserve"> (as ice) </w:t>
      </w:r>
      <w:r w:rsidRPr="00A90E46">
        <w:rPr>
          <w:rStyle w:val="Emphasis"/>
          <w:highlight w:val="green"/>
          <w:bdr w:val="single" w:sz="18" w:space="0" w:color="auto"/>
        </w:rPr>
        <w:t>than all of Earth does.</w:t>
      </w:r>
      <w:r w:rsidRPr="00F35472">
        <w:rPr>
          <w:rStyle w:val="Emphasis"/>
          <w:bdr w:val="single" w:sz="18" w:space="0" w:color="auto"/>
        </w:rPr>
        <w:t xml:space="preserve"> </w:t>
      </w:r>
      <w:r w:rsidRPr="00F35472">
        <w:rPr>
          <w:rStyle w:val="StyleUnderline"/>
        </w:rPr>
        <w:t>In addition to quenching people’s thirst, this water could be turned into fuel for interplanetary spaceships. In that case, an ample supply of water would be the key to a happy future not just down here on the ground, but up among the stars as well.</w:t>
      </w:r>
    </w:p>
    <w:p w14:paraId="40BECDE2" w14:textId="77777777" w:rsidR="00D66E23" w:rsidRPr="00C962B6" w:rsidRDefault="00D66E23" w:rsidP="00D66E23">
      <w:pPr>
        <w:pStyle w:val="Heading4"/>
      </w:pPr>
      <w:r>
        <w:t>Indo-Pak Water War goes Nuclear</w:t>
      </w:r>
    </w:p>
    <w:p w14:paraId="72ED2DB7" w14:textId="77777777" w:rsidR="00D66E23" w:rsidRPr="003808B4" w:rsidRDefault="00D66E23" w:rsidP="00D66E23">
      <w:proofErr w:type="spellStart"/>
      <w:r w:rsidRPr="003808B4">
        <w:rPr>
          <w:rStyle w:val="Style13ptBold"/>
        </w:rPr>
        <w:t>Klare</w:t>
      </w:r>
      <w:proofErr w:type="spellEnd"/>
      <w:r w:rsidRPr="003808B4">
        <w:rPr>
          <w:rStyle w:val="Style13ptBold"/>
        </w:rPr>
        <w:t xml:space="preserve"> 20 </w:t>
      </w:r>
      <w:r w:rsidRPr="003808B4">
        <w:t>— Five College professor emeritus of peace and world security studies, and director of the Five College Program in Peace and World Security Studies (PAWSS), holds a B.A. and M.A. from Columbia University and a Ph.D. from the Graduate School of the Union Institute. (Michael; Published: 2020; "Climate Change, Water Scarcity, and the Potential for Interstate Conflict in South Asia"; Journal of Strategic Security 13, No. 4, Pages 109-122; https://doi.org/10.5038/1944-0472.13.4.1826 Available at: https://scholarcommons.usf.edu/jss/vol13/iss4/8)//CYang</w:t>
      </w:r>
    </w:p>
    <w:p w14:paraId="0FFFC4C9" w14:textId="77777777" w:rsidR="00D66E23" w:rsidRPr="003808B4" w:rsidRDefault="00D66E23" w:rsidP="00D66E23">
      <w:pPr>
        <w:rPr>
          <w:sz w:val="16"/>
        </w:rPr>
      </w:pPr>
      <w:r w:rsidRPr="003808B4">
        <w:rPr>
          <w:rStyle w:val="StyleUnderline"/>
        </w:rPr>
        <w:t xml:space="preserve">Interstate </w:t>
      </w:r>
      <w:r w:rsidRPr="00A90E46">
        <w:rPr>
          <w:rStyle w:val="StyleUnderline"/>
          <w:highlight w:val="green"/>
        </w:rPr>
        <w:t>conflict over water</w:t>
      </w:r>
      <w:r w:rsidRPr="003808B4">
        <w:rPr>
          <w:sz w:val="16"/>
        </w:rPr>
        <w:t xml:space="preserve"> might </w:t>
      </w:r>
      <w:r w:rsidRPr="00A90E46">
        <w:rPr>
          <w:rStyle w:val="StyleUnderline"/>
          <w:highlight w:val="green"/>
        </w:rPr>
        <w:t>occur</w:t>
      </w:r>
      <w:r w:rsidRPr="003808B4">
        <w:rPr>
          <w:sz w:val="16"/>
        </w:rPr>
        <w:t xml:space="preserve">, the ICA indicated, </w:t>
      </w:r>
      <w:r w:rsidRPr="003808B4">
        <w:rPr>
          <w:rStyle w:val="StyleUnderline"/>
        </w:rPr>
        <w:t>when several states rely</w:t>
      </w:r>
      <w:r w:rsidRPr="003808B4">
        <w:rPr>
          <w:sz w:val="16"/>
        </w:rPr>
        <w:t xml:space="preserve"> on a shared river system for much of their water supply and one or more of the riparian states sought to maximize the river’s flow for their own benefit at the expense of other states in the basin, </w:t>
      </w:r>
      <w:r w:rsidRPr="00A90E46">
        <w:rPr>
          <w:rStyle w:val="StyleUnderline"/>
          <w:highlight w:val="green"/>
        </w:rPr>
        <w:t>amplifying</w:t>
      </w:r>
      <w:r w:rsidRPr="003808B4">
        <w:rPr>
          <w:sz w:val="16"/>
        </w:rPr>
        <w:t xml:space="preserve"> any </w:t>
      </w:r>
      <w:r w:rsidRPr="00A90E46">
        <w:rPr>
          <w:rStyle w:val="StyleUnderline"/>
          <w:highlight w:val="green"/>
        </w:rPr>
        <w:t xml:space="preserve">scarcities </w:t>
      </w:r>
      <w:r w:rsidRPr="003808B4">
        <w:rPr>
          <w:rStyle w:val="StyleUnderline"/>
        </w:rPr>
        <w:t xml:space="preserve">already </w:t>
      </w:r>
      <w:r w:rsidRPr="00A90E46">
        <w:rPr>
          <w:rStyle w:val="StyleUnderline"/>
          <w:highlight w:val="green"/>
        </w:rPr>
        <w:t>present</w:t>
      </w:r>
      <w:r w:rsidRPr="003808B4">
        <w:rPr>
          <w:sz w:val="16"/>
        </w:rPr>
        <w:t xml:space="preserve"> there. “We judge that </w:t>
      </w:r>
      <w:r w:rsidRPr="00A90E46">
        <w:rPr>
          <w:rStyle w:val="StyleUnderline"/>
          <w:highlight w:val="green"/>
        </w:rPr>
        <w:t xml:space="preserve">as </w:t>
      </w:r>
      <w:r w:rsidRPr="003808B4">
        <w:rPr>
          <w:rStyle w:val="StyleUnderline"/>
        </w:rPr>
        <w:t xml:space="preserve">water </w:t>
      </w:r>
      <w:r w:rsidRPr="00A90E46">
        <w:rPr>
          <w:rStyle w:val="StyleUnderline"/>
          <w:highlight w:val="green"/>
        </w:rPr>
        <w:t>shortages become</w:t>
      </w:r>
      <w:r w:rsidRPr="003808B4">
        <w:rPr>
          <w:rStyle w:val="StyleUnderline"/>
        </w:rPr>
        <w:t xml:space="preserve"> </w:t>
      </w:r>
      <w:r w:rsidRPr="003808B4">
        <w:rPr>
          <w:rStyle w:val="Emphasis"/>
        </w:rPr>
        <w:t xml:space="preserve">more </w:t>
      </w:r>
      <w:r w:rsidRPr="00A90E46">
        <w:rPr>
          <w:rStyle w:val="Emphasis"/>
          <w:highlight w:val="green"/>
        </w:rPr>
        <w:t>acute</w:t>
      </w:r>
      <w:r w:rsidRPr="003808B4">
        <w:rPr>
          <w:sz w:val="16"/>
        </w:rPr>
        <w:t xml:space="preserve"> beyond the next ten years, </w:t>
      </w:r>
      <w:r w:rsidRPr="00A90E46">
        <w:rPr>
          <w:rStyle w:val="StyleUnderline"/>
          <w:highlight w:val="green"/>
        </w:rPr>
        <w:t>water</w:t>
      </w:r>
      <w:r w:rsidRPr="003808B4">
        <w:rPr>
          <w:sz w:val="16"/>
        </w:rPr>
        <w:t xml:space="preserve"> in shared basins </w:t>
      </w:r>
      <w:r w:rsidRPr="003808B4">
        <w:rPr>
          <w:rStyle w:val="StyleUnderline"/>
        </w:rPr>
        <w:t xml:space="preserve">will </w:t>
      </w:r>
      <w:r w:rsidRPr="003808B4">
        <w:rPr>
          <w:rStyle w:val="Emphasis"/>
        </w:rPr>
        <w:t xml:space="preserve">increasingly be </w:t>
      </w:r>
      <w:r w:rsidRPr="00A90E46">
        <w:rPr>
          <w:rStyle w:val="Emphasis"/>
          <w:highlight w:val="green"/>
        </w:rPr>
        <w:t>used</w:t>
      </w:r>
      <w:r w:rsidRPr="003808B4">
        <w:rPr>
          <w:rStyle w:val="StyleUnderline"/>
        </w:rPr>
        <w:t xml:space="preserve"> as leverage</w:t>
      </w:r>
      <w:r w:rsidRPr="003808B4">
        <w:rPr>
          <w:sz w:val="16"/>
        </w:rPr>
        <w:t xml:space="preserve">,” the ICA stated. An upstream state enjoying superior control over a river’s flow might exploit its advantage, say, to extract advantage in international negotiations or to attract international aid for infrastructure projects. As the ICA further noted, “…we assess </w:t>
      </w:r>
      <w:proofErr w:type="gramStart"/>
      <w:r w:rsidRPr="003808B4">
        <w:rPr>
          <w:sz w:val="16"/>
        </w:rPr>
        <w:t xml:space="preserve">that </w:t>
      </w:r>
      <w:r w:rsidRPr="003808B4">
        <w:rPr>
          <w:rStyle w:val="StyleUnderline"/>
        </w:rPr>
        <w:t>states</w:t>
      </w:r>
      <w:proofErr w:type="gramEnd"/>
      <w:r w:rsidRPr="003808B4">
        <w:rPr>
          <w:rStyle w:val="StyleUnderline"/>
        </w:rPr>
        <w:t xml:space="preserve"> will</w:t>
      </w:r>
      <w:r w:rsidRPr="003808B4">
        <w:rPr>
          <w:sz w:val="16"/>
        </w:rPr>
        <w:t xml:space="preserve"> also </w:t>
      </w:r>
      <w:r w:rsidRPr="003808B4">
        <w:rPr>
          <w:rStyle w:val="StyleUnderline"/>
        </w:rPr>
        <w:t xml:space="preserve">use their </w:t>
      </w:r>
      <w:r w:rsidRPr="003808B4">
        <w:rPr>
          <w:rStyle w:val="Emphasis"/>
        </w:rPr>
        <w:t>inherent ability</w:t>
      </w:r>
      <w:r w:rsidRPr="003808B4">
        <w:rPr>
          <w:rStyle w:val="StyleUnderline"/>
        </w:rPr>
        <w:t xml:space="preserve"> to construct</w:t>
      </w:r>
      <w:r w:rsidRPr="003808B4">
        <w:rPr>
          <w:sz w:val="16"/>
        </w:rPr>
        <w:t xml:space="preserve"> and support </w:t>
      </w:r>
      <w:r w:rsidRPr="003808B4">
        <w:rPr>
          <w:rStyle w:val="StyleUnderline"/>
        </w:rPr>
        <w:t xml:space="preserve">major water projects </w:t>
      </w:r>
      <w:r w:rsidRPr="00A90E46">
        <w:rPr>
          <w:rStyle w:val="StyleUnderline"/>
          <w:highlight w:val="green"/>
        </w:rPr>
        <w:t xml:space="preserve">to obtain </w:t>
      </w:r>
      <w:r w:rsidRPr="003808B4">
        <w:rPr>
          <w:rStyle w:val="Emphasis"/>
        </w:rPr>
        <w:t xml:space="preserve">regional </w:t>
      </w:r>
      <w:r w:rsidRPr="00A90E46">
        <w:rPr>
          <w:rStyle w:val="Emphasis"/>
          <w:highlight w:val="green"/>
        </w:rPr>
        <w:t>influence</w:t>
      </w:r>
      <w:r w:rsidRPr="003808B4">
        <w:rPr>
          <w:sz w:val="16"/>
        </w:rPr>
        <w:t xml:space="preserve"> or preserve their water interests.”16</w:t>
      </w:r>
    </w:p>
    <w:p w14:paraId="622D1DDF" w14:textId="77777777" w:rsidR="00D66E23" w:rsidRPr="003808B4" w:rsidRDefault="00D66E23" w:rsidP="00D66E23">
      <w:pPr>
        <w:rPr>
          <w:sz w:val="16"/>
        </w:rPr>
      </w:pPr>
      <w:r w:rsidRPr="003808B4">
        <w:rPr>
          <w:sz w:val="16"/>
        </w:rPr>
        <w:t xml:space="preserve">The </w:t>
      </w:r>
      <w:r w:rsidRPr="00A90E46">
        <w:rPr>
          <w:rStyle w:val="StyleUnderline"/>
          <w:highlight w:val="green"/>
        </w:rPr>
        <w:t>utilization of a state’s</w:t>
      </w:r>
      <w:r w:rsidRPr="003808B4">
        <w:rPr>
          <w:rStyle w:val="StyleUnderline"/>
        </w:rPr>
        <w:t xml:space="preserve"> superior </w:t>
      </w:r>
      <w:r w:rsidRPr="00A90E46">
        <w:rPr>
          <w:rStyle w:val="StyleUnderline"/>
          <w:highlight w:val="green"/>
        </w:rPr>
        <w:t>position</w:t>
      </w:r>
      <w:r w:rsidRPr="003808B4">
        <w:rPr>
          <w:sz w:val="16"/>
        </w:rPr>
        <w:t xml:space="preserve"> in a shared river system to extract political or economic advantage can </w:t>
      </w:r>
      <w:r w:rsidRPr="00A90E46">
        <w:rPr>
          <w:rStyle w:val="StyleUnderline"/>
          <w:highlight w:val="green"/>
        </w:rPr>
        <w:t>prove</w:t>
      </w:r>
      <w:r w:rsidRPr="003808B4">
        <w:rPr>
          <w:rStyle w:val="StyleUnderline"/>
        </w:rPr>
        <w:t xml:space="preserve"> </w:t>
      </w:r>
      <w:r w:rsidRPr="003808B4">
        <w:rPr>
          <w:rStyle w:val="Emphasis"/>
        </w:rPr>
        <w:t xml:space="preserve">especially </w:t>
      </w:r>
      <w:r w:rsidRPr="00A90E46">
        <w:rPr>
          <w:rStyle w:val="Emphasis"/>
          <w:highlight w:val="green"/>
        </w:rPr>
        <w:t>destabilizing</w:t>
      </w:r>
      <w:r w:rsidRPr="003808B4">
        <w:rPr>
          <w:sz w:val="16"/>
        </w:rPr>
        <w:t xml:space="preserve">, the ICA suggested, </w:t>
      </w:r>
      <w:r w:rsidRPr="00A90E46">
        <w:rPr>
          <w:rStyle w:val="StyleUnderline"/>
          <w:highlight w:val="green"/>
        </w:rPr>
        <w:t>when</w:t>
      </w:r>
      <w:r w:rsidRPr="003808B4">
        <w:rPr>
          <w:sz w:val="16"/>
        </w:rPr>
        <w:t xml:space="preserve"> weaker </w:t>
      </w:r>
      <w:r w:rsidRPr="00A90E46">
        <w:rPr>
          <w:rStyle w:val="StyleUnderline"/>
          <w:highlight w:val="green"/>
        </w:rPr>
        <w:t>states</w:t>
      </w:r>
      <w:r w:rsidRPr="003808B4">
        <w:rPr>
          <w:sz w:val="16"/>
        </w:rPr>
        <w:t xml:space="preserve"> in the system (typically the downstream countries) </w:t>
      </w:r>
      <w:r w:rsidRPr="00A90E46">
        <w:rPr>
          <w:rStyle w:val="StyleUnderline"/>
          <w:highlight w:val="green"/>
        </w:rPr>
        <w:t>are</w:t>
      </w:r>
      <w:r w:rsidRPr="003808B4">
        <w:rPr>
          <w:sz w:val="16"/>
        </w:rPr>
        <w:t xml:space="preserve"> especially </w:t>
      </w:r>
      <w:r w:rsidRPr="00A90E46">
        <w:rPr>
          <w:rStyle w:val="StyleUnderline"/>
          <w:highlight w:val="green"/>
        </w:rPr>
        <w:t>vulnerable to</w:t>
      </w:r>
      <w:r w:rsidRPr="003808B4">
        <w:rPr>
          <w:rStyle w:val="StyleUnderline"/>
        </w:rPr>
        <w:t xml:space="preserve"> water </w:t>
      </w:r>
      <w:r w:rsidRPr="00A90E46">
        <w:rPr>
          <w:rStyle w:val="StyleUnderline"/>
          <w:highlight w:val="green"/>
        </w:rPr>
        <w:t>scarcity</w:t>
      </w:r>
      <w:r w:rsidRPr="003808B4">
        <w:rPr>
          <w:sz w:val="16"/>
        </w:rPr>
        <w:t xml:space="preserve"> because of long-standing social, economic, and political conditions. Without identifying any particular states by name, the study suggested that </w:t>
      </w:r>
      <w:r w:rsidRPr="003808B4">
        <w:rPr>
          <w:rStyle w:val="StyleUnderline"/>
        </w:rPr>
        <w:t>this</w:t>
      </w:r>
      <w:r w:rsidRPr="003808B4">
        <w:rPr>
          <w:sz w:val="16"/>
        </w:rPr>
        <w:t xml:space="preserve"> could </w:t>
      </w:r>
      <w:r w:rsidRPr="003808B4">
        <w:rPr>
          <w:rStyle w:val="StyleUnderline"/>
        </w:rPr>
        <w:t>occur when downstream states suffer from</w:t>
      </w:r>
      <w:r w:rsidRPr="003808B4">
        <w:rPr>
          <w:sz w:val="16"/>
        </w:rPr>
        <w:t xml:space="preserve"> endemic corruption, </w:t>
      </w:r>
      <w:r w:rsidRPr="003808B4">
        <w:rPr>
          <w:rStyle w:val="StyleUnderline"/>
        </w:rPr>
        <w:t>poor water management practices</w:t>
      </w:r>
      <w:r w:rsidRPr="003808B4">
        <w:rPr>
          <w:sz w:val="16"/>
        </w:rPr>
        <w:t xml:space="preserve">, and systemic favoritism when it comes to the allocation of scarce water supplies. In such cases, </w:t>
      </w:r>
      <w:r w:rsidRPr="00A90E46">
        <w:rPr>
          <w:rStyle w:val="StyleUnderline"/>
          <w:highlight w:val="green"/>
        </w:rPr>
        <w:t>any reduction</w:t>
      </w:r>
      <w:r w:rsidRPr="003808B4">
        <w:rPr>
          <w:sz w:val="16"/>
        </w:rPr>
        <w:t xml:space="preserve"> in the flow of water by an upstream country </w:t>
      </w:r>
      <w:r w:rsidRPr="003808B4">
        <w:rPr>
          <w:rStyle w:val="StyleUnderline"/>
        </w:rPr>
        <w:t>could easily combine</w:t>
      </w:r>
      <w:r w:rsidRPr="003808B4">
        <w:rPr>
          <w:sz w:val="16"/>
        </w:rPr>
        <w:t xml:space="preserve"> with internal factors in a downstream country </w:t>
      </w:r>
      <w:r w:rsidRPr="00A90E46">
        <w:rPr>
          <w:rStyle w:val="StyleUnderline"/>
          <w:highlight w:val="green"/>
        </w:rPr>
        <w:t>to</w:t>
      </w:r>
      <w:r w:rsidRPr="003808B4">
        <w:rPr>
          <w:rStyle w:val="StyleUnderline"/>
        </w:rPr>
        <w:t xml:space="preserve"> </w:t>
      </w:r>
      <w:r w:rsidRPr="00A90E46">
        <w:rPr>
          <w:rStyle w:val="StyleUnderline"/>
          <w:highlight w:val="green"/>
        </w:rPr>
        <w:t xml:space="preserve">provoke </w:t>
      </w:r>
      <w:r w:rsidRPr="00A90E46">
        <w:rPr>
          <w:rStyle w:val="Emphasis"/>
          <w:highlight w:val="green"/>
        </w:rPr>
        <w:t>widespread</w:t>
      </w:r>
      <w:r w:rsidRPr="003808B4">
        <w:rPr>
          <w:rStyle w:val="Emphasis"/>
        </w:rPr>
        <w:t xml:space="preserve"> unrest</w:t>
      </w:r>
      <w:r w:rsidRPr="003808B4">
        <w:rPr>
          <w:rStyle w:val="StyleUnderline"/>
        </w:rPr>
        <w:t xml:space="preserve"> and </w:t>
      </w:r>
      <w:r w:rsidRPr="00A90E46">
        <w:rPr>
          <w:rStyle w:val="StyleUnderline"/>
          <w:highlight w:val="green"/>
        </w:rPr>
        <w:t>conflict</w:t>
      </w:r>
      <w:r w:rsidRPr="003808B4">
        <w:rPr>
          <w:sz w:val="16"/>
        </w:rPr>
        <w:t>. “</w:t>
      </w:r>
      <w:r w:rsidRPr="003808B4">
        <w:rPr>
          <w:rStyle w:val="StyleUnderline"/>
        </w:rPr>
        <w:t xml:space="preserve">Water </w:t>
      </w:r>
      <w:r w:rsidRPr="00A90E46">
        <w:rPr>
          <w:rStyle w:val="StyleUnderline"/>
          <w:highlight w:val="green"/>
        </w:rPr>
        <w:t>shortages</w:t>
      </w:r>
      <w:r w:rsidRPr="003808B4">
        <w:rPr>
          <w:sz w:val="16"/>
        </w:rPr>
        <w:t xml:space="preserve">, and government failures to manage them, are likely to </w:t>
      </w:r>
      <w:r w:rsidRPr="003808B4">
        <w:rPr>
          <w:rStyle w:val="StyleUnderline"/>
        </w:rPr>
        <w:t>lead to</w:t>
      </w:r>
      <w:r w:rsidRPr="003808B4">
        <w:rPr>
          <w:sz w:val="16"/>
        </w:rPr>
        <w:t xml:space="preserve"> social disruptions, </w:t>
      </w:r>
      <w:r w:rsidRPr="00A90E46">
        <w:rPr>
          <w:rStyle w:val="StyleUnderline"/>
          <w:highlight w:val="green"/>
        </w:rPr>
        <w:t>pressure</w:t>
      </w:r>
      <w:r w:rsidRPr="003808B4">
        <w:rPr>
          <w:rStyle w:val="StyleUnderline"/>
        </w:rPr>
        <w:t xml:space="preserve"> on national</w:t>
      </w:r>
      <w:r w:rsidRPr="003808B4">
        <w:rPr>
          <w:sz w:val="16"/>
        </w:rPr>
        <w:t xml:space="preserve"> and local </w:t>
      </w:r>
      <w:r w:rsidRPr="00A90E46">
        <w:rPr>
          <w:rStyle w:val="StyleUnderline"/>
          <w:highlight w:val="green"/>
        </w:rPr>
        <w:t>leaders</w:t>
      </w:r>
      <w:r w:rsidRPr="003808B4">
        <w:rPr>
          <w:rStyle w:val="StyleUnderline"/>
        </w:rPr>
        <w:t>, and</w:t>
      </w:r>
      <w:r w:rsidRPr="003808B4">
        <w:rPr>
          <w:sz w:val="16"/>
        </w:rPr>
        <w:t xml:space="preserve"> potentially </w:t>
      </w:r>
      <w:r w:rsidRPr="003808B4">
        <w:rPr>
          <w:rStyle w:val="StyleUnderline"/>
        </w:rPr>
        <w:t>political instability</w:t>
      </w:r>
      <w:r w:rsidRPr="003808B4">
        <w:rPr>
          <w:sz w:val="16"/>
        </w:rPr>
        <w:t>,” the report noted.17</w:t>
      </w:r>
    </w:p>
    <w:p w14:paraId="77DFDF75" w14:textId="77777777" w:rsidR="00D66E23" w:rsidRPr="003808B4" w:rsidRDefault="00D66E23" w:rsidP="00D66E23">
      <w:pPr>
        <w:rPr>
          <w:sz w:val="16"/>
          <w:szCs w:val="16"/>
        </w:rPr>
      </w:pPr>
      <w:r w:rsidRPr="003808B4">
        <w:rPr>
          <w:sz w:val="16"/>
          <w:szCs w:val="16"/>
        </w:rPr>
        <w:t>Although most discussion of the climate and water security nexus has continued to emphasize the risk of internal conflict arising from warming-related water scarcities, some analysts have pursued the line of inquiry introduced by the 2012 ICA, focusing on interstate tensions arising within shared river basins. This was a prominent theme, for example, of a 2013 study conducted by the National Research Council (NRC) on behalf of the IC. Entitled Climate and Social Stress: Implications for Security Analysis, the 2013 NRC report sought to better identify the links between global warming, pre-existing social vulnerabilities, and the likelihood of conflict. While it echoed earlier studies by the CNA and NIC in identifying internal factors like poverty, ethnic discord, and governmental ineptitude as likely pre-conditions for climate-related conflict, it also examined dangers arising from dependence on shared river systems, especially in cases where cooperation among the riparian powers in managing the system is limited and global warming is expected to reduce future water flows.18</w:t>
      </w:r>
    </w:p>
    <w:p w14:paraId="628C7779" w14:textId="77777777" w:rsidR="00D66E23" w:rsidRPr="003808B4" w:rsidRDefault="00D66E23" w:rsidP="00D66E23">
      <w:pPr>
        <w:rPr>
          <w:sz w:val="16"/>
          <w:szCs w:val="16"/>
        </w:rPr>
      </w:pPr>
      <w:r w:rsidRPr="003808B4">
        <w:rPr>
          <w:sz w:val="16"/>
          <w:szCs w:val="16"/>
        </w:rPr>
        <w:t>For the NRC, the river systems of greatest concern in this respect were those that originate in the Himalayan Mountains and depend, for a significant share of the annual flow, on meltwater from the Himalayan glaciers. These glaciers are an important source of meltwater for many of Asia’s major rivers, including the Indus, Ganges, Brahmaputra, and</w:t>
      </w:r>
    </w:p>
    <w:p w14:paraId="41D0536B" w14:textId="77777777" w:rsidR="00D66E23" w:rsidRPr="003808B4" w:rsidRDefault="00D66E23" w:rsidP="00D66E23">
      <w:pPr>
        <w:rPr>
          <w:sz w:val="16"/>
          <w:szCs w:val="16"/>
        </w:rPr>
      </w:pPr>
      <w:r w:rsidRPr="003808B4">
        <w:rPr>
          <w:sz w:val="16"/>
          <w:szCs w:val="16"/>
        </w:rPr>
        <w:t>Mekong Rivers. These rivers originate in China but travel through India, Pakistan, Nepal, Bangladesh, Laos, Cambodia, Thailand, and Vietnam—countries with a combined population of over 3.4 billion people, or approximately 44 percent of the world’s total population.19 A large share of the population in these countries depends on agriculture for its livelihood, so ensuring access to adequate supplies of water is a prime local and national priority. During the monsoon season, heavy rains provide these rivers with abundant water, but during dry seasons they are dependent on glacial meltwater—and, with the rise in global temperatures, the Himalayan glaciers are melting, jeopardizing future water availability in these river basins. Given a history of ethnic and social discord within many of these countries and long-standing tensions among them, analysts fear that such shortages could aggravate both internal and external tensions and ignite interstate as well as intrastate conflict.20</w:t>
      </w:r>
    </w:p>
    <w:p w14:paraId="701D1060" w14:textId="77777777" w:rsidR="00D66E23" w:rsidRPr="003808B4" w:rsidRDefault="00D66E23" w:rsidP="00D66E23">
      <w:pPr>
        <w:rPr>
          <w:sz w:val="16"/>
        </w:rPr>
      </w:pPr>
      <w:r w:rsidRPr="003808B4">
        <w:rPr>
          <w:sz w:val="16"/>
        </w:rPr>
        <w:t>As was the case of previous IC-initiated studies, the authors of the 2013 NRC report were reluctant to identify specific countries in their findings, referring again to “countries of security concern” or other such euphemisms. However, they did select one of these countries in particular: Pakistan. They chose that country for special analysis, the report indicated, because “</w:t>
      </w:r>
      <w:r w:rsidRPr="00A90E46">
        <w:rPr>
          <w:rStyle w:val="StyleUnderline"/>
          <w:highlight w:val="green"/>
        </w:rPr>
        <w:t>Pakistan</w:t>
      </w:r>
      <w:r w:rsidRPr="003808B4">
        <w:rPr>
          <w:rStyle w:val="StyleUnderline"/>
        </w:rPr>
        <w:t xml:space="preserve"> presents a </w:t>
      </w:r>
      <w:r w:rsidRPr="00A90E46">
        <w:rPr>
          <w:rStyle w:val="Emphasis"/>
          <w:highlight w:val="green"/>
        </w:rPr>
        <w:t>clear example</w:t>
      </w:r>
      <w:r w:rsidRPr="003808B4">
        <w:rPr>
          <w:rStyle w:val="StyleUnderline"/>
        </w:rPr>
        <w:t xml:space="preserve"> of</w:t>
      </w:r>
      <w:r w:rsidRPr="003808B4">
        <w:rPr>
          <w:sz w:val="16"/>
        </w:rPr>
        <w:t xml:space="preserve"> a </w:t>
      </w:r>
      <w:r w:rsidRPr="003808B4">
        <w:rPr>
          <w:rStyle w:val="StyleUnderline"/>
        </w:rPr>
        <w:t xml:space="preserve">country </w:t>
      </w:r>
      <w:r w:rsidRPr="00A90E46">
        <w:rPr>
          <w:rStyle w:val="StyleUnderline"/>
          <w:highlight w:val="green"/>
        </w:rPr>
        <w:t>where</w:t>
      </w:r>
      <w:r w:rsidRPr="003808B4">
        <w:rPr>
          <w:rStyle w:val="StyleUnderline"/>
        </w:rPr>
        <w:t xml:space="preserve"> social </w:t>
      </w:r>
      <w:r w:rsidRPr="00A90E46">
        <w:rPr>
          <w:rStyle w:val="StyleUnderline"/>
          <w:highlight w:val="green"/>
        </w:rPr>
        <w:t>dynamics</w:t>
      </w:r>
      <w:r w:rsidRPr="003808B4">
        <w:rPr>
          <w:sz w:val="16"/>
        </w:rPr>
        <w:t xml:space="preserve"> and susceptibility to harm from climate events combine to </w:t>
      </w:r>
      <w:r w:rsidRPr="00A90E46">
        <w:rPr>
          <w:rStyle w:val="StyleUnderline"/>
          <w:highlight w:val="green"/>
        </w:rPr>
        <w:t>create a</w:t>
      </w:r>
      <w:r w:rsidRPr="003808B4">
        <w:rPr>
          <w:sz w:val="16"/>
        </w:rPr>
        <w:t xml:space="preserve"> potentially </w:t>
      </w:r>
      <w:r w:rsidRPr="00A90E46">
        <w:rPr>
          <w:rStyle w:val="StyleUnderline"/>
          <w:highlight w:val="green"/>
        </w:rPr>
        <w:t>unstable</w:t>
      </w:r>
      <w:r w:rsidRPr="003808B4">
        <w:rPr>
          <w:rStyle w:val="StyleUnderline"/>
        </w:rPr>
        <w:t xml:space="preserve"> </w:t>
      </w:r>
      <w:r w:rsidRPr="00A90E46">
        <w:rPr>
          <w:rStyle w:val="StyleUnderline"/>
          <w:highlight w:val="green"/>
        </w:rPr>
        <w:t>situation</w:t>
      </w:r>
      <w:r w:rsidRPr="003808B4">
        <w:rPr>
          <w:sz w:val="16"/>
        </w:rPr>
        <w:t xml:space="preserve">.”21 </w:t>
      </w:r>
      <w:r w:rsidRPr="003808B4">
        <w:rPr>
          <w:rStyle w:val="StyleUnderline"/>
        </w:rPr>
        <w:t>Pakistan</w:t>
      </w:r>
      <w:r w:rsidRPr="003808B4">
        <w:rPr>
          <w:sz w:val="16"/>
        </w:rPr>
        <w:t xml:space="preserve"> was said to </w:t>
      </w:r>
      <w:r w:rsidRPr="003808B4">
        <w:rPr>
          <w:rStyle w:val="StyleUnderline"/>
        </w:rPr>
        <w:t xml:space="preserve">suffer from </w:t>
      </w:r>
      <w:r w:rsidRPr="003808B4">
        <w:rPr>
          <w:rStyle w:val="Emphasis"/>
        </w:rPr>
        <w:t>multiple risk factors</w:t>
      </w:r>
      <w:r w:rsidRPr="003808B4">
        <w:rPr>
          <w:sz w:val="16"/>
        </w:rPr>
        <w:t xml:space="preserve">: Its economy is largely dependent on agriculture; much of the water used for irrigation purposes comes from just one source, the Indus River; control over the allocation of irrigation waters is often exercised by privileged elites, leaving millions of Pakistanis vulnerable to water shortages; and much of the water flowing into the Indus comes from China or from tributaries originating in India, leaving Pakistan in an unfavorable (downstream) position in the system. These </w:t>
      </w:r>
      <w:r w:rsidRPr="003808B4">
        <w:rPr>
          <w:rStyle w:val="StyleUnderline"/>
        </w:rPr>
        <w:t>conditions</w:t>
      </w:r>
      <w:r w:rsidRPr="003808B4">
        <w:rPr>
          <w:sz w:val="16"/>
        </w:rPr>
        <w:t xml:space="preserve"> have </w:t>
      </w:r>
      <w:r w:rsidRPr="00A90E46">
        <w:rPr>
          <w:rStyle w:val="StyleUnderline"/>
          <w:highlight w:val="green"/>
        </w:rPr>
        <w:t>led</w:t>
      </w:r>
      <w:r w:rsidRPr="003808B4">
        <w:rPr>
          <w:sz w:val="16"/>
        </w:rPr>
        <w:t xml:space="preserve">, in the past, </w:t>
      </w:r>
      <w:r w:rsidRPr="00A90E46">
        <w:rPr>
          <w:rStyle w:val="StyleUnderline"/>
          <w:highlight w:val="green"/>
        </w:rPr>
        <w:t>to</w:t>
      </w:r>
      <w:r w:rsidRPr="003808B4">
        <w:rPr>
          <w:rStyle w:val="StyleUnderline"/>
        </w:rPr>
        <w:t xml:space="preserve"> internal squabbles</w:t>
      </w:r>
      <w:r w:rsidRPr="003808B4">
        <w:rPr>
          <w:sz w:val="16"/>
        </w:rPr>
        <w:t xml:space="preserve"> over water rights </w:t>
      </w:r>
      <w:r w:rsidRPr="003808B4">
        <w:rPr>
          <w:rStyle w:val="StyleUnderline"/>
        </w:rPr>
        <w:t>and</w:t>
      </w:r>
      <w:r w:rsidRPr="003808B4">
        <w:rPr>
          <w:sz w:val="16"/>
        </w:rPr>
        <w:t xml:space="preserve"> to </w:t>
      </w:r>
      <w:r w:rsidRPr="00A90E46">
        <w:rPr>
          <w:rStyle w:val="StyleUnderline"/>
          <w:highlight w:val="green"/>
        </w:rPr>
        <w:t>tensions with India</w:t>
      </w:r>
      <w:r w:rsidRPr="003808B4">
        <w:rPr>
          <w:sz w:val="16"/>
        </w:rPr>
        <w:t xml:space="preserve"> over control of the Indus; now, with the likelihood of diminished meltwater from the Himalayan glaciers, the </w:t>
      </w:r>
      <w:r w:rsidRPr="00A90E46">
        <w:rPr>
          <w:rStyle w:val="StyleUnderline"/>
          <w:highlight w:val="green"/>
        </w:rPr>
        <w:t>risk of</w:t>
      </w:r>
      <w:r w:rsidRPr="003808B4">
        <w:rPr>
          <w:rStyle w:val="StyleUnderline"/>
        </w:rPr>
        <w:t xml:space="preserve"> water </w:t>
      </w:r>
      <w:r w:rsidRPr="00A90E46">
        <w:rPr>
          <w:rStyle w:val="StyleUnderline"/>
          <w:highlight w:val="green"/>
        </w:rPr>
        <w:t>scarcity triggering</w:t>
      </w:r>
      <w:r w:rsidRPr="003808B4">
        <w:rPr>
          <w:rStyle w:val="StyleUnderline"/>
        </w:rPr>
        <w:t xml:space="preserve"> </w:t>
      </w:r>
      <w:r w:rsidRPr="003808B4">
        <w:rPr>
          <w:rStyle w:val="Emphasis"/>
        </w:rPr>
        <w:t xml:space="preserve">violent </w:t>
      </w:r>
      <w:r w:rsidRPr="00A90E46">
        <w:rPr>
          <w:rStyle w:val="Emphasis"/>
          <w:highlight w:val="green"/>
        </w:rPr>
        <w:t>conflict</w:t>
      </w:r>
      <w:r w:rsidRPr="003808B4">
        <w:rPr>
          <w:sz w:val="16"/>
        </w:rPr>
        <w:t xml:space="preserve"> of one sort or another </w:t>
      </w:r>
      <w:r w:rsidRPr="00A90E46">
        <w:rPr>
          <w:rStyle w:val="StyleUnderline"/>
          <w:highlight w:val="green"/>
        </w:rPr>
        <w:t>becomes</w:t>
      </w:r>
      <w:r w:rsidRPr="003808B4">
        <w:rPr>
          <w:rStyle w:val="StyleUnderline"/>
        </w:rPr>
        <w:t xml:space="preserve"> that </w:t>
      </w:r>
      <w:r w:rsidRPr="00A90E46">
        <w:rPr>
          <w:rStyle w:val="Emphasis"/>
          <w:highlight w:val="green"/>
        </w:rPr>
        <w:t>much greater</w:t>
      </w:r>
      <w:r w:rsidRPr="003808B4">
        <w:rPr>
          <w:sz w:val="16"/>
        </w:rPr>
        <w:t>.22</w:t>
      </w:r>
    </w:p>
    <w:p w14:paraId="260A3148" w14:textId="77777777" w:rsidR="00D66E23" w:rsidRPr="003808B4" w:rsidRDefault="00D66E23" w:rsidP="00D66E23">
      <w:pPr>
        <w:rPr>
          <w:sz w:val="16"/>
          <w:szCs w:val="16"/>
        </w:rPr>
      </w:pPr>
      <w:r w:rsidRPr="003808B4">
        <w:rPr>
          <w:sz w:val="16"/>
          <w:szCs w:val="16"/>
        </w:rPr>
        <w:t>Pakistan, the Indus, and U.S. Security</w:t>
      </w:r>
    </w:p>
    <w:p w14:paraId="70115B1D" w14:textId="77777777" w:rsidR="00D66E23" w:rsidRPr="003808B4" w:rsidRDefault="00D66E23" w:rsidP="00D66E23">
      <w:pPr>
        <w:rPr>
          <w:sz w:val="16"/>
        </w:rPr>
      </w:pPr>
      <w:r w:rsidRPr="003808B4">
        <w:rPr>
          <w:sz w:val="16"/>
        </w:rPr>
        <w:t xml:space="preserve">There is no doubt that Pakistan is considered by U.S. security analysts as a “state important to U.S. national security interests,” the term used by the Defense Intelligence Agency to describe countries of concern in the 2012 ICA on water. Not only is </w:t>
      </w:r>
      <w:r w:rsidRPr="00A90E46">
        <w:rPr>
          <w:rStyle w:val="StyleUnderline"/>
          <w:highlight w:val="green"/>
        </w:rPr>
        <w:t>Pakistan</w:t>
      </w:r>
      <w:r w:rsidRPr="003808B4">
        <w:rPr>
          <w:sz w:val="16"/>
        </w:rPr>
        <w:t xml:space="preserve"> a critical—if not always wholehearted—partner in the global war on terror, but it also </w:t>
      </w:r>
      <w:r w:rsidRPr="00A90E46">
        <w:rPr>
          <w:rStyle w:val="StyleUnderline"/>
          <w:highlight w:val="green"/>
        </w:rPr>
        <w:t>possesses</w:t>
      </w:r>
      <w:r w:rsidRPr="003808B4">
        <w:rPr>
          <w:rStyle w:val="StyleUnderline"/>
        </w:rPr>
        <w:t xml:space="preserve"> a </w:t>
      </w:r>
      <w:r w:rsidRPr="00A90E46">
        <w:rPr>
          <w:rStyle w:val="Emphasis"/>
          <w:highlight w:val="green"/>
        </w:rPr>
        <w:t xml:space="preserve">substantial </w:t>
      </w:r>
      <w:r w:rsidRPr="003808B4">
        <w:rPr>
          <w:rStyle w:val="Emphasis"/>
        </w:rPr>
        <w:t>arsenal</w:t>
      </w:r>
      <w:r w:rsidRPr="003808B4">
        <w:rPr>
          <w:rStyle w:val="StyleUnderline"/>
        </w:rPr>
        <w:t xml:space="preserve"> of </w:t>
      </w:r>
      <w:r w:rsidRPr="00A90E46">
        <w:rPr>
          <w:rStyle w:val="StyleUnderline"/>
          <w:highlight w:val="green"/>
        </w:rPr>
        <w:t>nuc</w:t>
      </w:r>
      <w:r w:rsidRPr="003808B4">
        <w:rPr>
          <w:rStyle w:val="StyleUnderline"/>
        </w:rPr>
        <w:t>lear weapon</w:t>
      </w:r>
      <w:r w:rsidRPr="00A90E46">
        <w:rPr>
          <w:rStyle w:val="StyleUnderline"/>
          <w:highlight w:val="green"/>
        </w:rPr>
        <w:t>s</w:t>
      </w:r>
      <w:r w:rsidRPr="003808B4">
        <w:rPr>
          <w:rStyle w:val="StyleUnderline"/>
        </w:rPr>
        <w:t xml:space="preserve"> whose security is a matter of </w:t>
      </w:r>
      <w:r w:rsidRPr="003808B4">
        <w:rPr>
          <w:rStyle w:val="Emphasis"/>
        </w:rPr>
        <w:t>enormous concern</w:t>
      </w:r>
      <w:r w:rsidRPr="003808B4">
        <w:rPr>
          <w:sz w:val="16"/>
        </w:rPr>
        <w:t xml:space="preserve"> to American leaders.23 Should those munitions wind up with rogue elements of the Pakistani military (some of whose members are believed to maintain clandestine links to radical Islamic organizations), or even worse, </w:t>
      </w:r>
      <w:r w:rsidRPr="003808B4">
        <w:rPr>
          <w:rStyle w:val="StyleUnderline"/>
        </w:rPr>
        <w:t xml:space="preserve">should </w:t>
      </w:r>
      <w:r w:rsidRPr="00A90E46">
        <w:rPr>
          <w:rStyle w:val="StyleUnderline"/>
          <w:highlight w:val="green"/>
        </w:rPr>
        <w:t>Pakistan descend into</w:t>
      </w:r>
      <w:r w:rsidRPr="003808B4">
        <w:rPr>
          <w:sz w:val="16"/>
        </w:rPr>
        <w:t xml:space="preserve"> civil </w:t>
      </w:r>
      <w:r w:rsidRPr="00A90E46">
        <w:rPr>
          <w:rStyle w:val="StyleUnderline"/>
          <w:highlight w:val="green"/>
        </w:rPr>
        <w:t>war</w:t>
      </w:r>
      <w:r w:rsidRPr="003808B4">
        <w:rPr>
          <w:sz w:val="16"/>
        </w:rPr>
        <w:t xml:space="preserve"> and the weapons fall into untrustworthy or hostile hands, the </w:t>
      </w:r>
      <w:r w:rsidRPr="003808B4">
        <w:rPr>
          <w:rStyle w:val="StyleUnderline"/>
        </w:rPr>
        <w:t>safety of India</w:t>
      </w:r>
      <w:r w:rsidRPr="003808B4">
        <w:rPr>
          <w:sz w:val="16"/>
        </w:rPr>
        <w:t xml:space="preserve"> and other US allies—as well as of American forces deployed in the region—</w:t>
      </w:r>
      <w:r w:rsidRPr="00A90E46">
        <w:rPr>
          <w:rStyle w:val="StyleUnderline"/>
          <w:highlight w:val="green"/>
        </w:rPr>
        <w:t xml:space="preserve">would be at </w:t>
      </w:r>
      <w:r w:rsidRPr="00A90E46">
        <w:rPr>
          <w:rStyle w:val="Emphasis"/>
          <w:highlight w:val="green"/>
        </w:rPr>
        <w:t>grave risk</w:t>
      </w:r>
      <w:r w:rsidRPr="003808B4">
        <w:rPr>
          <w:sz w:val="16"/>
        </w:rPr>
        <w:t>.24 Ensuring Pakistan’s stability therefore, has long been a major U.S. security objective, prompting regular deliveries of American arms and other military aid. Yet, despite billions of dollars in American aid, Pakistan remains vulnerable to social and ethnic internal strife.25</w:t>
      </w:r>
    </w:p>
    <w:p w14:paraId="64E15E12" w14:textId="77777777" w:rsidR="00D66E23" w:rsidRPr="003808B4" w:rsidRDefault="00D66E23" w:rsidP="00D66E23">
      <w:pPr>
        <w:rPr>
          <w:sz w:val="16"/>
        </w:rPr>
      </w:pPr>
      <w:r w:rsidRPr="003808B4">
        <w:rPr>
          <w:sz w:val="16"/>
        </w:rPr>
        <w:t xml:space="preserve">As noted, </w:t>
      </w:r>
      <w:r w:rsidRPr="003808B4">
        <w:rPr>
          <w:rStyle w:val="StyleUnderline"/>
        </w:rPr>
        <w:t>farming is the principal economic activity</w:t>
      </w:r>
      <w:r w:rsidRPr="003808B4">
        <w:rPr>
          <w:sz w:val="16"/>
        </w:rPr>
        <w:t xml:space="preserve"> in Pakistan, and </w:t>
      </w:r>
      <w:r w:rsidRPr="00A90E46">
        <w:rPr>
          <w:rStyle w:val="StyleUnderline"/>
          <w:highlight w:val="green"/>
        </w:rPr>
        <w:t xml:space="preserve">ensuring </w:t>
      </w:r>
      <w:r w:rsidRPr="003808B4">
        <w:rPr>
          <w:rStyle w:val="StyleUnderline"/>
        </w:rPr>
        <w:t xml:space="preserve">access to </w:t>
      </w:r>
      <w:r w:rsidRPr="00A90E46">
        <w:rPr>
          <w:rStyle w:val="StyleUnderline"/>
          <w:highlight w:val="green"/>
        </w:rPr>
        <w:t>water is an overarching</w:t>
      </w:r>
      <w:r w:rsidRPr="003808B4">
        <w:rPr>
          <w:rStyle w:val="StyleUnderline"/>
        </w:rPr>
        <w:t xml:space="preserve"> public and </w:t>
      </w:r>
      <w:r w:rsidRPr="003808B4">
        <w:rPr>
          <w:rStyle w:val="Emphasis"/>
        </w:rPr>
        <w:t xml:space="preserve">government </w:t>
      </w:r>
      <w:r w:rsidRPr="00A90E46">
        <w:rPr>
          <w:rStyle w:val="Emphasis"/>
          <w:highlight w:val="green"/>
        </w:rPr>
        <w:t>concern</w:t>
      </w:r>
      <w:r w:rsidRPr="003808B4">
        <w:rPr>
          <w:rStyle w:val="StyleUnderline"/>
        </w:rPr>
        <w:t>. This means</w:t>
      </w:r>
      <w:r w:rsidRPr="003808B4">
        <w:rPr>
          <w:sz w:val="16"/>
        </w:rPr>
        <w:t xml:space="preserve">, above all, </w:t>
      </w:r>
      <w:r w:rsidRPr="003808B4">
        <w:rPr>
          <w:rStyle w:val="Emphasis"/>
        </w:rPr>
        <w:t>managing the use</w:t>
      </w:r>
      <w:r w:rsidRPr="003808B4">
        <w:rPr>
          <w:rStyle w:val="StyleUnderline"/>
        </w:rPr>
        <w:t xml:space="preserve"> of</w:t>
      </w:r>
      <w:r w:rsidRPr="003808B4">
        <w:rPr>
          <w:sz w:val="16"/>
        </w:rPr>
        <w:t xml:space="preserve"> the Indus—the country’s main source of </w:t>
      </w:r>
      <w:r w:rsidRPr="003808B4">
        <w:rPr>
          <w:rStyle w:val="StyleUnderline"/>
        </w:rPr>
        <w:t>water for irrigation and</w:t>
      </w:r>
      <w:r w:rsidRPr="003808B4">
        <w:rPr>
          <w:sz w:val="16"/>
        </w:rPr>
        <w:t xml:space="preserve"> its </w:t>
      </w:r>
      <w:r w:rsidRPr="003808B4">
        <w:rPr>
          <w:rStyle w:val="Emphasis"/>
        </w:rPr>
        <w:t>major source</w:t>
      </w:r>
      <w:r w:rsidRPr="003808B4">
        <w:rPr>
          <w:rStyle w:val="StyleUnderline"/>
        </w:rPr>
        <w:t xml:space="preserve"> of</w:t>
      </w:r>
      <w:r w:rsidRPr="003808B4">
        <w:rPr>
          <w:sz w:val="16"/>
        </w:rPr>
        <w:t xml:space="preserve"> power for </w:t>
      </w:r>
      <w:r w:rsidRPr="003808B4">
        <w:rPr>
          <w:rStyle w:val="StyleUnderline"/>
        </w:rPr>
        <w:t>electricity generation</w:t>
      </w:r>
      <w:r w:rsidRPr="003808B4">
        <w:rPr>
          <w:sz w:val="16"/>
        </w:rPr>
        <w:t>. Pakistan’s rising population and growing cities, with their rings of factories, are placing an immense strain on the Indus, leading to competition between farmers, industrialists, and urban consumers. With water and power shortages becoming an increasingly frequent aspect of daily life, public protests—sometimes turning violent—have erupted across the country. In one particularly intense bout of rioting, following a prolonged power outage in June 2012, protestors burned trains, blocked roads, looted shops, and damaged banks and gas stations.26</w:t>
      </w:r>
    </w:p>
    <w:p w14:paraId="34E2C02A" w14:textId="77777777" w:rsidR="00D66E23" w:rsidRPr="003808B4" w:rsidRDefault="00D66E23" w:rsidP="00D66E23">
      <w:pPr>
        <w:rPr>
          <w:sz w:val="16"/>
          <w:szCs w:val="16"/>
        </w:rPr>
      </w:pPr>
      <w:r w:rsidRPr="003808B4">
        <w:rPr>
          <w:sz w:val="16"/>
          <w:szCs w:val="16"/>
        </w:rPr>
        <w:t>However bad things might be in Pakistan today, climate change is likely to make conditions far worse in the years ahead. Prolonged droughts, climate scientists believe, will occur with increasing regularity, posing a severe threat to the nation’s agricultural sector and further reducing the supply of hydroelectric power. At the same time, warming is expected to increase the intensity of monsoon downpours, resulting in massive flooding (as occurred in 2010) and the loss of valuable topsoil, further adding to Pakistan’s woes. As the Himalayan glaciers melt, moreover, water flow through the Indus will diminish.27 With the competition for land and water resources bound to increase and with Pakistan already divided along ethnic and religious lines, widespread civil strife will become ever more likely, possibly jeopardizing the survival of the state.</w:t>
      </w:r>
    </w:p>
    <w:p w14:paraId="79F2ED1C" w14:textId="77777777" w:rsidR="00D66E23" w:rsidRPr="003808B4" w:rsidRDefault="00D66E23" w:rsidP="00D66E23">
      <w:pPr>
        <w:rPr>
          <w:sz w:val="16"/>
          <w:szCs w:val="16"/>
        </w:rPr>
      </w:pPr>
      <w:r w:rsidRPr="003808B4">
        <w:rPr>
          <w:sz w:val="16"/>
          <w:szCs w:val="16"/>
        </w:rPr>
        <w:t>It is impossible to predict exactly how the United States might respond to a systemic breakdown of state governance in Pakistan. One thing is clear, however: At the earliest sign that the country’s nuclear weapons are at risk of falling into the hands of hostile parties, the American military would respond with decisive force. In fact, research conducted by the nonpartisan Nuclear Threat Initiative (NTI) has revealed that the Joint Special Operations Command (JSOC) and specialized Army units have been training for such contingencies for some time and have deployed all the necessary gear to the region. In the event of a coup or crisis, the NTI revealed, “U.S. forces would rush into the country, crossing borders, rappelling down from helicopters, and parachuting out of airplanes, so they can secure known or suspected nuclear-storage sites.” Recognizing that any such actions by American forces could trigger widespread resistance by the Pakistani army and/or various jihadist groups, the U.S. Central Command, which has authority over all American forces in the region, has developed plans for backing up JSOC personnel with full-scale military support.28</w:t>
      </w:r>
    </w:p>
    <w:p w14:paraId="777F53EA" w14:textId="77777777" w:rsidR="00D66E23" w:rsidRPr="003808B4" w:rsidRDefault="00D66E23" w:rsidP="00D66E23">
      <w:pPr>
        <w:rPr>
          <w:sz w:val="16"/>
        </w:rPr>
      </w:pPr>
      <w:r w:rsidRPr="003808B4">
        <w:rPr>
          <w:sz w:val="16"/>
        </w:rPr>
        <w:t xml:space="preserve">Another </w:t>
      </w:r>
      <w:r w:rsidRPr="003808B4">
        <w:rPr>
          <w:rStyle w:val="StyleUnderline"/>
        </w:rPr>
        <w:t>scenario that has</w:t>
      </w:r>
      <w:r w:rsidRPr="003808B4">
        <w:rPr>
          <w:sz w:val="16"/>
        </w:rPr>
        <w:t xml:space="preserve"> some </w:t>
      </w:r>
      <w:r w:rsidRPr="003808B4">
        <w:rPr>
          <w:rStyle w:val="StyleUnderline"/>
        </w:rPr>
        <w:t>analysts worried is</w:t>
      </w:r>
      <w:r w:rsidRPr="003808B4">
        <w:rPr>
          <w:sz w:val="16"/>
        </w:rPr>
        <w:t xml:space="preserve"> the </w:t>
      </w:r>
      <w:r w:rsidRPr="003808B4">
        <w:rPr>
          <w:rStyle w:val="StyleUnderline"/>
        </w:rPr>
        <w:t>possibility that</w:t>
      </w:r>
      <w:r w:rsidRPr="003808B4">
        <w:rPr>
          <w:sz w:val="16"/>
        </w:rPr>
        <w:t xml:space="preserve"> a time of </w:t>
      </w:r>
      <w:r w:rsidRPr="003808B4">
        <w:rPr>
          <w:rStyle w:val="Emphasis"/>
        </w:rPr>
        <w:t xml:space="preserve">sharply </w:t>
      </w:r>
      <w:r w:rsidRPr="00A90E46">
        <w:rPr>
          <w:rStyle w:val="Emphasis"/>
          <w:highlight w:val="green"/>
        </w:rPr>
        <w:t>reduced</w:t>
      </w:r>
      <w:r w:rsidRPr="00A90E46">
        <w:rPr>
          <w:rStyle w:val="StyleUnderline"/>
          <w:highlight w:val="green"/>
        </w:rPr>
        <w:t xml:space="preserve"> water</w:t>
      </w:r>
      <w:r w:rsidRPr="003808B4">
        <w:rPr>
          <w:rStyle w:val="StyleUnderline"/>
          <w:sz w:val="16"/>
          <w:szCs w:val="16"/>
          <w:u w:val="none"/>
        </w:rPr>
        <w:t xml:space="preserve"> </w:t>
      </w:r>
      <w:r w:rsidRPr="003808B4">
        <w:rPr>
          <w:sz w:val="16"/>
        </w:rPr>
        <w:t xml:space="preserve">flow through the Indus will </w:t>
      </w:r>
      <w:r w:rsidRPr="00A90E46">
        <w:rPr>
          <w:rStyle w:val="StyleUnderline"/>
          <w:highlight w:val="green"/>
        </w:rPr>
        <w:t>coincide with</w:t>
      </w:r>
      <w:r w:rsidRPr="003808B4">
        <w:rPr>
          <w:rStyle w:val="StyleUnderline"/>
        </w:rPr>
        <w:t xml:space="preserve"> efforts by </w:t>
      </w:r>
      <w:r w:rsidRPr="00A90E46">
        <w:rPr>
          <w:rStyle w:val="StyleUnderline"/>
          <w:highlight w:val="green"/>
        </w:rPr>
        <w:t>India</w:t>
      </w:r>
      <w:r w:rsidRPr="003808B4">
        <w:rPr>
          <w:sz w:val="16"/>
        </w:rPr>
        <w:t xml:space="preserve"> to </w:t>
      </w:r>
      <w:r w:rsidRPr="00A90E46">
        <w:rPr>
          <w:rStyle w:val="StyleUnderline"/>
          <w:highlight w:val="green"/>
        </w:rPr>
        <w:t>exploit its advantage</w:t>
      </w:r>
      <w:r w:rsidRPr="003808B4">
        <w:rPr>
          <w:rStyle w:val="StyleUnderline"/>
        </w:rPr>
        <w:t>ous</w:t>
      </w:r>
      <w:r w:rsidRPr="003808B4">
        <w:rPr>
          <w:sz w:val="16"/>
        </w:rPr>
        <w:t xml:space="preserve"> position as the upper riparian on three key tributaries of the Indus—the Ravi, the Beas, and the Sutlej—to divert water for its own use, thereby depriving downstream Pakistan of vital supplies and </w:t>
      </w:r>
      <w:r w:rsidRPr="00A90E46">
        <w:rPr>
          <w:rStyle w:val="StyleUnderline"/>
          <w:highlight w:val="green"/>
        </w:rPr>
        <w:t>provoking</w:t>
      </w:r>
      <w:r w:rsidRPr="003808B4">
        <w:rPr>
          <w:sz w:val="16"/>
        </w:rPr>
        <w:t xml:space="preserve"> a </w:t>
      </w:r>
      <w:r w:rsidRPr="00A90E46">
        <w:rPr>
          <w:rStyle w:val="StyleUnderline"/>
          <w:highlight w:val="green"/>
        </w:rPr>
        <w:t>war</w:t>
      </w:r>
      <w:r w:rsidRPr="003808B4">
        <w:rPr>
          <w:rStyle w:val="StyleUnderline"/>
        </w:rPr>
        <w:t xml:space="preserve"> between these two countries</w:t>
      </w:r>
      <w:r w:rsidRPr="003808B4">
        <w:rPr>
          <w:sz w:val="16"/>
        </w:rPr>
        <w:t xml:space="preserve">. India was granted control over the three tributaries under the Indus Water Treaty of 1960, and various Indian leaders have threatened at times to dam the rivers or otherwise reduce their flow into Pakistan as a reprisal for Pakistani attacks on Indian bases in the disputed territory of Kashmir (through which the tributaries flow); this, in turn, has provoked counter-threats from Pakistani leaders.29 What analysts fear most, in such a situation, is that </w:t>
      </w:r>
      <w:r w:rsidRPr="00A90E46">
        <w:rPr>
          <w:rStyle w:val="StyleUnderline"/>
          <w:highlight w:val="green"/>
        </w:rPr>
        <w:t>India, possessing</w:t>
      </w:r>
      <w:r w:rsidRPr="003808B4">
        <w:rPr>
          <w:rStyle w:val="StyleUnderline"/>
        </w:rPr>
        <w:t xml:space="preserve"> </w:t>
      </w:r>
      <w:r w:rsidRPr="003808B4">
        <w:rPr>
          <w:rStyle w:val="Emphasis"/>
        </w:rPr>
        <w:t xml:space="preserve">superior </w:t>
      </w:r>
      <w:r w:rsidRPr="00A90E46">
        <w:rPr>
          <w:rStyle w:val="Emphasis"/>
          <w:highlight w:val="green"/>
        </w:rPr>
        <w:t>conventional forces</w:t>
      </w:r>
      <w:r w:rsidRPr="003808B4">
        <w:rPr>
          <w:rStyle w:val="StyleUnderline"/>
        </w:rPr>
        <w:t xml:space="preserve">, would </w:t>
      </w:r>
      <w:r w:rsidRPr="00A90E46">
        <w:rPr>
          <w:rStyle w:val="StyleUnderline"/>
          <w:highlight w:val="green"/>
        </w:rPr>
        <w:t>overpower Pakistan</w:t>
      </w:r>
      <w:r w:rsidRPr="003808B4">
        <w:rPr>
          <w:rStyle w:val="StyleUnderline"/>
        </w:rPr>
        <w:t>’s</w:t>
      </w:r>
      <w:r w:rsidRPr="003808B4">
        <w:rPr>
          <w:sz w:val="16"/>
        </w:rPr>
        <w:t xml:space="preserve"> equivalent </w:t>
      </w:r>
      <w:r w:rsidRPr="003808B4">
        <w:rPr>
          <w:rStyle w:val="StyleUnderline"/>
        </w:rPr>
        <w:t xml:space="preserve">armies, </w:t>
      </w:r>
      <w:r w:rsidRPr="00A90E46">
        <w:rPr>
          <w:rStyle w:val="StyleUnderline"/>
          <w:highlight w:val="green"/>
        </w:rPr>
        <w:t>leading</w:t>
      </w:r>
      <w:r w:rsidRPr="003808B4">
        <w:rPr>
          <w:rStyle w:val="StyleUnderline"/>
        </w:rPr>
        <w:t xml:space="preserve"> Pakistan’s </w:t>
      </w:r>
      <w:r w:rsidRPr="00A90E46">
        <w:rPr>
          <w:rStyle w:val="StyleUnderline"/>
          <w:highlight w:val="green"/>
        </w:rPr>
        <w:t>leaders to</w:t>
      </w:r>
      <w:r w:rsidRPr="003808B4">
        <w:rPr>
          <w:sz w:val="16"/>
        </w:rPr>
        <w:t xml:space="preserve"> order the </w:t>
      </w:r>
      <w:r w:rsidRPr="00A90E46">
        <w:rPr>
          <w:rStyle w:val="StyleUnderline"/>
          <w:highlight w:val="green"/>
        </w:rPr>
        <w:t>use</w:t>
      </w:r>
      <w:r w:rsidRPr="003808B4">
        <w:rPr>
          <w:rStyle w:val="StyleUnderline"/>
        </w:rPr>
        <w:t xml:space="preserve"> of </w:t>
      </w:r>
      <w:r w:rsidRPr="00A90E46">
        <w:rPr>
          <w:rStyle w:val="StyleUnderline"/>
          <w:highlight w:val="green"/>
        </w:rPr>
        <w:t>nuclear</w:t>
      </w:r>
      <w:r w:rsidRPr="003808B4">
        <w:rPr>
          <w:rStyle w:val="StyleUnderline"/>
        </w:rPr>
        <w:t xml:space="preserve"> </w:t>
      </w:r>
      <w:r w:rsidRPr="00A90E46">
        <w:rPr>
          <w:rStyle w:val="StyleUnderline"/>
          <w:highlight w:val="green"/>
        </w:rPr>
        <w:t>weapons</w:t>
      </w:r>
      <w:r w:rsidRPr="003808B4">
        <w:rPr>
          <w:sz w:val="16"/>
        </w:rPr>
        <w:t xml:space="preserve"> against India, </w:t>
      </w:r>
      <w:r w:rsidRPr="00A90E46">
        <w:rPr>
          <w:rStyle w:val="StyleUnderline"/>
          <w:highlight w:val="green"/>
        </w:rPr>
        <w:t>igniting</w:t>
      </w:r>
      <w:r w:rsidRPr="003808B4">
        <w:rPr>
          <w:sz w:val="16"/>
        </w:rPr>
        <w:t xml:space="preserve"> a regional </w:t>
      </w:r>
      <w:r w:rsidRPr="00A90E46">
        <w:rPr>
          <w:rStyle w:val="StyleUnderline"/>
          <w:highlight w:val="green"/>
        </w:rPr>
        <w:t>nuclear war</w:t>
      </w:r>
      <w:r w:rsidRPr="003808B4">
        <w:rPr>
          <w:sz w:val="16"/>
        </w:rPr>
        <w:t xml:space="preserve">. Such a </w:t>
      </w:r>
      <w:r w:rsidRPr="00A90E46">
        <w:rPr>
          <w:rStyle w:val="StyleUnderline"/>
          <w:highlight w:val="green"/>
        </w:rPr>
        <w:t>conflict</w:t>
      </w:r>
      <w:r w:rsidRPr="003808B4">
        <w:rPr>
          <w:sz w:val="16"/>
        </w:rPr>
        <w:t xml:space="preserve">, scientists have calculated, would result in 50 to 125 million fatalities, and </w:t>
      </w:r>
      <w:r w:rsidRPr="00A90E46">
        <w:rPr>
          <w:rStyle w:val="StyleUnderline"/>
          <w:highlight w:val="green"/>
        </w:rPr>
        <w:t>produce a</w:t>
      </w:r>
      <w:r w:rsidRPr="003808B4">
        <w:rPr>
          <w:rStyle w:val="StyleUnderline"/>
        </w:rPr>
        <w:t xml:space="preserve"> </w:t>
      </w:r>
      <w:r w:rsidRPr="003808B4">
        <w:rPr>
          <w:rStyle w:val="Emphasis"/>
        </w:rPr>
        <w:t xml:space="preserve">dust </w:t>
      </w:r>
      <w:r w:rsidRPr="00A90E46">
        <w:rPr>
          <w:rStyle w:val="Emphasis"/>
          <w:highlight w:val="green"/>
        </w:rPr>
        <w:t>cloud</w:t>
      </w:r>
      <w:r w:rsidRPr="00A90E46">
        <w:rPr>
          <w:rStyle w:val="StyleUnderline"/>
          <w:highlight w:val="green"/>
        </w:rPr>
        <w:t xml:space="preserve"> covering</w:t>
      </w:r>
      <w:r w:rsidRPr="003808B4">
        <w:rPr>
          <w:sz w:val="16"/>
        </w:rPr>
        <w:t xml:space="preserve"> much of </w:t>
      </w:r>
      <w:r w:rsidRPr="003808B4">
        <w:rPr>
          <w:rStyle w:val="StyleUnderline"/>
        </w:rPr>
        <w:t xml:space="preserve">the </w:t>
      </w:r>
      <w:r w:rsidRPr="00A90E46">
        <w:rPr>
          <w:rStyle w:val="StyleUnderline"/>
          <w:highlight w:val="green"/>
        </w:rPr>
        <w:t>Earth</w:t>
      </w:r>
      <w:r w:rsidRPr="003808B4">
        <w:rPr>
          <w:rStyle w:val="StyleUnderline"/>
        </w:rPr>
        <w:t xml:space="preserve">, decimating </w:t>
      </w:r>
      <w:r w:rsidRPr="003808B4">
        <w:rPr>
          <w:rStyle w:val="Emphasis"/>
        </w:rPr>
        <w:t>global agriculture</w:t>
      </w:r>
      <w:r w:rsidRPr="003808B4">
        <w:rPr>
          <w:sz w:val="16"/>
        </w:rPr>
        <w:t>—an outcome with enormous implications for American national security.30</w:t>
      </w:r>
    </w:p>
    <w:p w14:paraId="727EBB5A" w14:textId="77777777" w:rsidR="00D66E23" w:rsidRPr="00B70CE1" w:rsidRDefault="00D66E23" w:rsidP="001923D6">
      <w:pPr>
        <w:rPr>
          <w:sz w:val="16"/>
        </w:rPr>
      </w:pPr>
    </w:p>
    <w:sectPr w:rsidR="00D66E23" w:rsidRPr="00B70C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0F4D0F"/>
    <w:multiLevelType w:val="hybridMultilevel"/>
    <w:tmpl w:val="C4B83D14"/>
    <w:lvl w:ilvl="0" w:tplc="4808AE56">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923D6"/>
    <w:rsid w:val="000139A3"/>
    <w:rsid w:val="00100833"/>
    <w:rsid w:val="00104529"/>
    <w:rsid w:val="00105942"/>
    <w:rsid w:val="00107396"/>
    <w:rsid w:val="00144A4C"/>
    <w:rsid w:val="00176AB0"/>
    <w:rsid w:val="00177B7D"/>
    <w:rsid w:val="0018322D"/>
    <w:rsid w:val="001923D6"/>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66E23"/>
    <w:rsid w:val="00D71170"/>
    <w:rsid w:val="00DA1C92"/>
    <w:rsid w:val="00DA25D4"/>
    <w:rsid w:val="00DA6538"/>
    <w:rsid w:val="00DC7892"/>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9718F"/>
  <w15:chartTrackingRefBased/>
  <w15:docId w15:val="{71F02192-F1EE-4CA9-9ECE-1B87CB0A4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923D6"/>
    <w:pPr>
      <w:spacing w:after="0" w:line="240" w:lineRule="auto"/>
    </w:pPr>
    <w:rPr>
      <w:rFonts w:ascii="Calibri" w:hAnsi="Calibri" w:cs="Calibri"/>
    </w:rPr>
  </w:style>
  <w:style w:type="paragraph" w:styleId="Heading1">
    <w:name w:val="heading 1"/>
    <w:aliases w:val="Pocket"/>
    <w:basedOn w:val="Normal"/>
    <w:next w:val="Normal"/>
    <w:link w:val="Heading1Char"/>
    <w:qFormat/>
    <w:rsid w:val="001923D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923D6"/>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923D6"/>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3"/>
    <w:unhideWhenUsed/>
    <w:qFormat/>
    <w:rsid w:val="001923D6"/>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1923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23D6"/>
  </w:style>
  <w:style w:type="character" w:customStyle="1" w:styleId="Heading1Char">
    <w:name w:val="Heading 1 Char"/>
    <w:aliases w:val="Pocket Char"/>
    <w:basedOn w:val="DefaultParagraphFont"/>
    <w:link w:val="Heading1"/>
    <w:rsid w:val="001923D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923D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923D6"/>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 Char"/>
    <w:basedOn w:val="DefaultParagraphFont"/>
    <w:link w:val="Heading4"/>
    <w:uiPriority w:val="3"/>
    <w:rsid w:val="001923D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1923D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1923D6"/>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1923D6"/>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1923D6"/>
    <w:rPr>
      <w:color w:val="auto"/>
      <w:u w:val="none"/>
    </w:rPr>
  </w:style>
  <w:style w:type="character" w:styleId="FollowedHyperlink">
    <w:name w:val="FollowedHyperlink"/>
    <w:basedOn w:val="DefaultParagraphFont"/>
    <w:uiPriority w:val="99"/>
    <w:semiHidden/>
    <w:unhideWhenUsed/>
    <w:rsid w:val="001923D6"/>
    <w:rPr>
      <w:color w:val="auto"/>
      <w:u w:val="none"/>
    </w:rPr>
  </w:style>
  <w:style w:type="paragraph" w:customStyle="1" w:styleId="textbold">
    <w:name w:val="text bold"/>
    <w:basedOn w:val="Normal"/>
    <w:link w:val="Emphasis"/>
    <w:autoRedefine/>
    <w:uiPriority w:val="7"/>
    <w:qFormat/>
    <w:rsid w:val="001923D6"/>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customStyle="1" w:styleId="Card">
    <w:name w:val="Card"/>
    <w:aliases w:val="No Spacing111112,nonunderlined,No Spacing11211,Debate Text,No Spacing11,No Spacing111,No Spacing2,Read stuff,No Spacing1,Medium Grid 21,No Spacing31,No Spacing22,No Spacing3,Dont use,No Spacing41,Note Level 2,No Spacing23,Tags,tag,No Spacing111111"/>
    <w:basedOn w:val="Heading1"/>
    <w:link w:val="Hyperlink"/>
    <w:autoRedefine/>
    <w:uiPriority w:val="99"/>
    <w:qFormat/>
    <w:rsid w:val="001923D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D66E23"/>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topics/social-sciences/astronomical-systems" TargetMode="External"/><Relationship Id="rId13" Type="http://schemas.openxmlformats.org/officeDocument/2006/relationships/hyperlink" Target="https://theconversation.com/the-outer-space-treaty-has-been-remarkably-successful-but-is-it-fit-for-the-modern-age-71381" TargetMode="External"/><Relationship Id="rId18" Type="http://schemas.openxmlformats.org/officeDocument/2006/relationships/hyperlink" Target="http://www.reachingcriticalwill.org/images/documents/Disarmament-fora/OEWG/2016/Documents/NGO13.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mining.com/experts-warn-of-brewing-space-mining-war-among-us-china-and-russia/" TargetMode="External"/><Relationship Id="rId7" Type="http://schemas.openxmlformats.org/officeDocument/2006/relationships/hyperlink" Target="https://www.sciencedirect.com/science/article/pii/S0265964621000515%20accessed%2012/12/21" TargetMode="External"/><Relationship Id="rId12" Type="http://schemas.openxmlformats.org/officeDocument/2006/relationships/hyperlink" Target="https://s3.amazonaws.com/ims-2016/PDF/2016_Index_of_US_Military_Strength_ESSAYS_INBODEN.pdf" TargetMode="External"/><Relationship Id="rId17" Type="http://schemas.openxmlformats.org/officeDocument/2006/relationships/hyperlink" Target="http://thebulletin.org/space-weapons-and-risk-nuclear-exchanges8346" TargetMode="External"/><Relationship Id="rId25" Type="http://schemas.openxmlformats.org/officeDocument/2006/relationships/hyperlink" Target="https://www.theatlantic.com/magazine/archive/2015/12/the-end-of-thirst/413176/" TargetMode="External"/><Relationship Id="rId2" Type="http://schemas.openxmlformats.org/officeDocument/2006/relationships/numbering" Target="numbering.xml"/><Relationship Id="rId16" Type="http://schemas.openxmlformats.org/officeDocument/2006/relationships/hyperlink" Target="http://thespacereview.com/article/3155/1" TargetMode="External"/><Relationship Id="rId20" Type="http://schemas.openxmlformats.org/officeDocument/2006/relationships/hyperlink" Target="https://www.vox.com/future-perfect/2018/10/26/18023366/far-future-effective-altruism-existential-risk-doing-good" TargetMode="External"/><Relationship Id="rId1" Type="http://schemas.openxmlformats.org/officeDocument/2006/relationships/customXml" Target="../customXml/item1.xml"/><Relationship Id="rId6" Type="http://schemas.openxmlformats.org/officeDocument/2006/relationships/hyperlink" Target="http://www.brokeandbroker.com/index.php?a=blog&amp;id=554" TargetMode="External"/><Relationship Id="rId11" Type="http://schemas.openxmlformats.org/officeDocument/2006/relationships/hyperlink" Target="https://www.sciencedirect.com/topics/social-sciences/space-sciences" TargetMode="External"/><Relationship Id="rId24" Type="http://schemas.openxmlformats.org/officeDocument/2006/relationships/hyperlink" Target="https://www.thenation.com/article/how-resource-scarcity-and-climate-change-could-produce-global-explosion/" TargetMode="External"/><Relationship Id="rId5" Type="http://schemas.openxmlformats.org/officeDocument/2006/relationships/webSettings" Target="webSettings.xml"/><Relationship Id="rId15" Type="http://schemas.openxmlformats.org/officeDocument/2006/relationships/hyperlink" Target="https://www.hsdl.org/?abstract&amp;did=807259" TargetMode="External"/><Relationship Id="rId23" Type="http://schemas.openxmlformats.org/officeDocument/2006/relationships/hyperlink" Target="https://www.linkedin.com/pulse/asteroid-mining-necessary-answer-mineral-scarcity-de-crombrugghe" TargetMode="External"/><Relationship Id="rId10" Type="http://schemas.openxmlformats.org/officeDocument/2006/relationships/hyperlink" Target="https://www.sciencedirect.com/topics/social-sciences/economies-of-scale" TargetMode="External"/><Relationship Id="rId19" Type="http://schemas.openxmlformats.org/officeDocument/2006/relationships/hyperlink" Target="https://republicans-science.house.gov/sites/republicans.science.house.gov/files/documents/TheFutureofSpaceCommercializationFinal.pdf" TargetMode="External"/><Relationship Id="rId4" Type="http://schemas.openxmlformats.org/officeDocument/2006/relationships/settings" Target="settings.xml"/><Relationship Id="rId9" Type="http://schemas.openxmlformats.org/officeDocument/2006/relationships/hyperlink" Target="https://www.sciencedirect.com/topics/social-sciences/monopolies" TargetMode="External"/><Relationship Id="rId14" Type="http://schemas.openxmlformats.org/officeDocument/2006/relationships/hyperlink" Target="https://aerospace.org/sites/default/files/2018-05/OuterSpaceTreaty.pdf" TargetMode="External"/><Relationship Id="rId22" Type="http://schemas.openxmlformats.org/officeDocument/2006/relationships/hyperlink" Target="https://www.voanews.com/a/china-russia-collaboration-in-space-poses-challenge-for-west/6358568.html"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22689</Words>
  <Characters>129330</Characters>
  <Application>Microsoft Office Word</Application>
  <DocSecurity>0</DocSecurity>
  <Lines>1077</Lines>
  <Paragraphs>303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1</cp:revision>
  <dcterms:created xsi:type="dcterms:W3CDTF">2022-01-28T23:05:00Z</dcterms:created>
  <dcterms:modified xsi:type="dcterms:W3CDTF">2022-01-28T23:17:00Z</dcterms:modified>
</cp:coreProperties>
</file>