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B438E" w14:textId="3AD35F01" w:rsidR="00A95652" w:rsidRDefault="005B72FB" w:rsidP="005B72FB">
      <w:pPr>
        <w:pStyle w:val="Heading1"/>
      </w:pPr>
      <w:r>
        <w:t>1NC Apple Valley R1</w:t>
      </w:r>
    </w:p>
    <w:p w14:paraId="59F0751D" w14:textId="65E7C37E" w:rsidR="005B72FB" w:rsidRDefault="005B72FB" w:rsidP="005B72FB">
      <w:pPr>
        <w:pStyle w:val="Heading2"/>
      </w:pPr>
      <w:r>
        <w:t>Case</w:t>
      </w:r>
    </w:p>
    <w:p w14:paraId="0743B562" w14:textId="2BCC4668" w:rsidR="005B72FB" w:rsidRPr="005B72FB" w:rsidRDefault="005B72FB" w:rsidP="005B72FB">
      <w:pPr>
        <w:pStyle w:val="Heading3"/>
      </w:pPr>
      <w:r>
        <w:t>NC</w:t>
      </w:r>
      <w:proofErr w:type="gramStart"/>
      <w:r>
        <w:t>--- !</w:t>
      </w:r>
      <w:proofErr w:type="gramEnd"/>
      <w:r>
        <w:t xml:space="preserve"> Turn</w:t>
      </w:r>
    </w:p>
    <w:p w14:paraId="06ADE7B0" w14:textId="583FECC0" w:rsidR="005B72FB" w:rsidRDefault="005B72FB" w:rsidP="005B72FB">
      <w:pPr>
        <w:pStyle w:val="Heading4"/>
      </w:pPr>
      <w:r>
        <w:t>They link to the impact turn, here’s highlighting of their cards</w:t>
      </w:r>
    </w:p>
    <w:p w14:paraId="3F307ED6" w14:textId="2527CC97" w:rsidR="005B72FB" w:rsidRDefault="005B72FB" w:rsidP="005B72FB">
      <w:r>
        <w:rPr>
          <w:rStyle w:val="Style13ptBold"/>
        </w:rPr>
        <w:t xml:space="preserve">1] </w:t>
      </w:r>
      <w:r w:rsidRPr="003A259A">
        <w:rPr>
          <w:rStyle w:val="Style13ptBold"/>
        </w:rPr>
        <w:t>UN 2017:</w:t>
      </w:r>
      <w:r>
        <w:t xml:space="preserve"> </w:t>
      </w:r>
      <w:r w:rsidRPr="003A259A">
        <w:t>UN Press Release, ‘UN rights expert: Fundamental right to strike must be preserved’, 9 March 2017.</w:t>
      </w:r>
      <w:r>
        <w:t xml:space="preserve"> </w:t>
      </w:r>
      <w:r w:rsidRPr="003A259A">
        <w:t>https://www.ohchr.org/EN/NewsEvents/Pages/DisplayNews.aspx?NewsID=21328&amp;LangID=E</w:t>
      </w:r>
      <w:r>
        <w:t>]</w:t>
      </w:r>
    </w:p>
    <w:p w14:paraId="427EACDC" w14:textId="77777777" w:rsidR="005B72FB" w:rsidRPr="003A259A" w:rsidRDefault="005B72FB" w:rsidP="005B72FB">
      <w:r w:rsidRPr="003A259A">
        <w:rPr>
          <w:rStyle w:val="StyleUnderline"/>
          <w:highlight w:val="green"/>
        </w:rPr>
        <w:t>The right to strike</w:t>
      </w:r>
      <w:r w:rsidRPr="003A259A">
        <w:rPr>
          <w:sz w:val="12"/>
        </w:rPr>
        <w:t xml:space="preserve"> is also an intrinsic corollary of the fundamental right of freedom of association. It </w:t>
      </w:r>
      <w:r w:rsidRPr="003A259A">
        <w:rPr>
          <w:rStyle w:val="StyleUnderline"/>
          <w:highlight w:val="green"/>
        </w:rPr>
        <w:t>is crucial for millions</w:t>
      </w:r>
      <w:r w:rsidRPr="003A259A">
        <w:rPr>
          <w:sz w:val="12"/>
        </w:rPr>
        <w:t xml:space="preserve"> of women and men </w:t>
      </w:r>
      <w:r w:rsidRPr="00F765D4">
        <w:rPr>
          <w:rStyle w:val="StyleUnderline"/>
        </w:rPr>
        <w:t>around the world</w:t>
      </w:r>
      <w:r w:rsidRPr="003A259A">
        <w:rPr>
          <w:rStyle w:val="StyleUnderline"/>
          <w:highlight w:val="green"/>
        </w:rPr>
        <w:t xml:space="preserve"> to assert </w:t>
      </w:r>
      <w:r w:rsidRPr="00F765D4">
        <w:rPr>
          <w:rStyle w:val="StyleUnderline"/>
        </w:rPr>
        <w:t xml:space="preserve">collectively </w:t>
      </w:r>
      <w:r w:rsidRPr="003A259A">
        <w:rPr>
          <w:rStyle w:val="StyleUnderline"/>
          <w:highlight w:val="green"/>
        </w:rPr>
        <w:t>their rights</w:t>
      </w:r>
      <w:r w:rsidRPr="003A259A">
        <w:rPr>
          <w:sz w:val="12"/>
        </w:rPr>
        <w:t xml:space="preserve"> in the workplace, including the right to just and </w:t>
      </w:r>
      <w:proofErr w:type="spellStart"/>
      <w:r w:rsidRPr="003A259A">
        <w:rPr>
          <w:sz w:val="12"/>
        </w:rPr>
        <w:t>favourable</w:t>
      </w:r>
      <w:proofErr w:type="spellEnd"/>
      <w:r w:rsidRPr="003A259A">
        <w:rPr>
          <w:sz w:val="12"/>
        </w:rPr>
        <w:t xml:space="preserve"> conditions of work, and to work in dignity and </w:t>
      </w:r>
      <w:r w:rsidRPr="00401848">
        <w:rPr>
          <w:rStyle w:val="StyleUnderline"/>
        </w:rPr>
        <w:t>without fear of intimidation and persecution.</w:t>
      </w:r>
      <w:r w:rsidRPr="00401848">
        <w:rPr>
          <w:sz w:val="12"/>
        </w:rPr>
        <w:t xml:space="preserve"> Mo</w:t>
      </w:r>
      <w:r w:rsidRPr="003A259A">
        <w:rPr>
          <w:sz w:val="12"/>
        </w:rPr>
        <w:t xml:space="preserve">reover, </w:t>
      </w:r>
      <w:r w:rsidRPr="003A259A">
        <w:rPr>
          <w:rStyle w:val="StyleUnderline"/>
          <w:highlight w:val="green"/>
        </w:rPr>
        <w:t>protest action in relation to government</w:t>
      </w:r>
      <w:r w:rsidRPr="003A259A">
        <w:rPr>
          <w:rStyle w:val="StyleUnderline"/>
        </w:rPr>
        <w:t xml:space="preserve"> social and economic </w:t>
      </w:r>
      <w:r w:rsidRPr="003A259A">
        <w:rPr>
          <w:rStyle w:val="StyleUnderline"/>
          <w:highlight w:val="green"/>
        </w:rPr>
        <w:t>policy, and against negative corporate practices, forms part of the basic civil liberties</w:t>
      </w:r>
      <w:r w:rsidRPr="003A259A">
        <w:rPr>
          <w:sz w:val="12"/>
        </w:rPr>
        <w:t xml:space="preserve"> whose respect is essential for the meaningful exercise of trade union rights. This right enables them to engage with companies and governments on a more equal footing, and Member States have a positive obligation to protect this right, and a negative obligation not to interfere with its exercise. Moreover, </w:t>
      </w:r>
      <w:r w:rsidRPr="003A259A">
        <w:rPr>
          <w:rStyle w:val="StyleUnderline"/>
          <w:highlight w:val="green"/>
        </w:rPr>
        <w:t>protecting the right to strike</w:t>
      </w:r>
      <w:r w:rsidRPr="003A259A">
        <w:rPr>
          <w:sz w:val="12"/>
        </w:rPr>
        <w:t xml:space="preserve"> is not simply about States fulfilling their legal obligations. It </w:t>
      </w:r>
      <w:r w:rsidRPr="003A259A">
        <w:rPr>
          <w:rStyle w:val="StyleUnderline"/>
          <w:highlight w:val="green"/>
        </w:rPr>
        <w:t>is</w:t>
      </w:r>
      <w:r w:rsidRPr="003A259A">
        <w:rPr>
          <w:sz w:val="12"/>
        </w:rPr>
        <w:t xml:space="preserve"> also </w:t>
      </w:r>
      <w:r w:rsidRPr="003A259A">
        <w:rPr>
          <w:rStyle w:val="StyleUnderline"/>
          <w:highlight w:val="green"/>
        </w:rPr>
        <w:t>about</w:t>
      </w:r>
      <w:r w:rsidRPr="003A259A">
        <w:rPr>
          <w:sz w:val="12"/>
        </w:rPr>
        <w:t xml:space="preserve"> them </w:t>
      </w:r>
      <w:r w:rsidRPr="003A259A">
        <w:rPr>
          <w:rStyle w:val="StyleUnderline"/>
          <w:highlight w:val="green"/>
        </w:rPr>
        <w:t>creating democratic</w:t>
      </w:r>
      <w:r w:rsidRPr="003A259A">
        <w:rPr>
          <w:rStyle w:val="StyleUnderline"/>
        </w:rPr>
        <w:t xml:space="preserve"> and equitable </w:t>
      </w:r>
      <w:r w:rsidRPr="003A259A">
        <w:rPr>
          <w:rStyle w:val="StyleUnderline"/>
          <w:highlight w:val="green"/>
        </w:rPr>
        <w:t xml:space="preserve">societies that are sustainable </w:t>
      </w:r>
      <w:r w:rsidRPr="00C50832">
        <w:rPr>
          <w:rStyle w:val="StyleUnderline"/>
        </w:rPr>
        <w:t>in the long run</w:t>
      </w:r>
      <w:r w:rsidRPr="003A259A">
        <w:rPr>
          <w:rStyle w:val="StyleUnderline"/>
          <w:highlight w:val="green"/>
        </w:rPr>
        <w:t>. The concentration of power</w:t>
      </w:r>
      <w:r w:rsidRPr="003A259A">
        <w:rPr>
          <w:rStyle w:val="StyleUnderline"/>
        </w:rPr>
        <w:t xml:space="preserve"> in one sector – whether in the hands of government or business </w:t>
      </w:r>
      <w:r w:rsidRPr="007250AC">
        <w:rPr>
          <w:rStyle w:val="StyleUnderline"/>
        </w:rPr>
        <w:t xml:space="preserve">– inevitably </w:t>
      </w:r>
      <w:r w:rsidRPr="005B72FB">
        <w:rPr>
          <w:rStyle w:val="StyleUnderline"/>
          <w:highlight w:val="cyan"/>
        </w:rPr>
        <w:t>leads to the erosion of democracy</w:t>
      </w:r>
      <w:r w:rsidRPr="003A259A">
        <w:rPr>
          <w:rStyle w:val="StyleUnderline"/>
          <w:highlight w:val="green"/>
        </w:rPr>
        <w:t>, and an increase in inequalities and marginalization</w:t>
      </w:r>
      <w:r w:rsidRPr="003A259A">
        <w:rPr>
          <w:rStyle w:val="StyleUnderline"/>
        </w:rPr>
        <w:t xml:space="preserve"> with all their attendant consequences. </w:t>
      </w:r>
      <w:r w:rsidRPr="003A259A">
        <w:rPr>
          <w:rStyle w:val="StyleUnderline"/>
          <w:highlight w:val="green"/>
        </w:rPr>
        <w:t>The right to strike is a check on this concentration of power.</w:t>
      </w:r>
    </w:p>
    <w:p w14:paraId="5E3555FC" w14:textId="0A7B307C" w:rsidR="005B72FB" w:rsidRDefault="005B72FB" w:rsidP="005B72FB"/>
    <w:p w14:paraId="2381AB44" w14:textId="60C7A952" w:rsidR="005B72FB" w:rsidRDefault="005B72FB" w:rsidP="005B72FB">
      <w:r>
        <w:rPr>
          <w:rStyle w:val="Style13ptBold"/>
        </w:rPr>
        <w:t xml:space="preserve">2] </w:t>
      </w:r>
      <w:r w:rsidRPr="003A259A">
        <w:rPr>
          <w:rStyle w:val="Style13ptBold"/>
        </w:rPr>
        <w:t>Vogt et al. 20</w:t>
      </w:r>
      <w:r>
        <w:t xml:space="preserve"> [</w:t>
      </w:r>
      <w:r w:rsidRPr="003A259A">
        <w:t xml:space="preserve">Vogt, Jeffrey, et al. </w:t>
      </w:r>
      <w:r w:rsidRPr="003A259A">
        <w:rPr>
          <w:u w:val="single"/>
        </w:rPr>
        <w:t>The right to strike in international law</w:t>
      </w:r>
      <w:r w:rsidRPr="003A259A">
        <w:t>. Bloomsbury Publishing, 2020.</w:t>
      </w:r>
      <w:r>
        <w:t>]</w:t>
      </w:r>
    </w:p>
    <w:p w14:paraId="40941B3B" w14:textId="77777777" w:rsidR="005B72FB" w:rsidRPr="00D10758" w:rsidRDefault="005B72FB" w:rsidP="005B72FB">
      <w:pPr>
        <w:rPr>
          <w:sz w:val="12"/>
          <w:szCs w:val="28"/>
        </w:rPr>
      </w:pPr>
      <w:r w:rsidRPr="00D10758">
        <w:rPr>
          <w:sz w:val="12"/>
        </w:rPr>
        <w:t xml:space="preserve">Of course, </w:t>
      </w:r>
      <w:r w:rsidRPr="005B72FB">
        <w:rPr>
          <w:highlight w:val="cyan"/>
        </w:rPr>
        <w:t>the protection of the right to strike is essential not only for the promotion of workplace democracy, but democracy writ large.</w:t>
      </w:r>
      <w:r w:rsidRPr="00D10758">
        <w:rPr>
          <w:sz w:val="12"/>
        </w:rPr>
        <w:t xml:space="preserve"> Former UN Special Rapporteur for Freedom of Association and Assembly, </w:t>
      </w:r>
      <w:proofErr w:type="spellStart"/>
      <w:r w:rsidRPr="00D10758">
        <w:rPr>
          <w:sz w:val="12"/>
        </w:rPr>
        <w:t>Maina</w:t>
      </w:r>
      <w:proofErr w:type="spellEnd"/>
      <w:r w:rsidRPr="00D10758">
        <w:rPr>
          <w:sz w:val="12"/>
        </w:rPr>
        <w:t xml:space="preserve"> </w:t>
      </w:r>
      <w:proofErr w:type="spellStart"/>
      <w:r w:rsidRPr="00D10758">
        <w:rPr>
          <w:sz w:val="12"/>
        </w:rPr>
        <w:t>Kiai</w:t>
      </w:r>
      <w:proofErr w:type="spellEnd"/>
      <w:r w:rsidRPr="00D10758">
        <w:rPr>
          <w:sz w:val="12"/>
        </w:rPr>
        <w:t xml:space="preserve">, importantly drew a direct link between the right to strike and enduring democracies.[28] Indeed, </w:t>
      </w:r>
      <w:r w:rsidRPr="003A259A">
        <w:rPr>
          <w:rStyle w:val="StyleUnderline"/>
          <w:highlight w:val="green"/>
        </w:rPr>
        <w:t>on numerous occasions, strikes have played an important role in the</w:t>
      </w:r>
      <w:r w:rsidRPr="00D10758">
        <w:rPr>
          <w:sz w:val="12"/>
        </w:rPr>
        <w:t xml:space="preserve"> xii </w:t>
      </w:r>
      <w:proofErr w:type="spellStart"/>
      <w:r w:rsidRPr="003A259A">
        <w:rPr>
          <w:rStyle w:val="StyleUnderline"/>
          <w:highlight w:val="green"/>
        </w:rPr>
        <w:t>destabilisation</w:t>
      </w:r>
      <w:proofErr w:type="spellEnd"/>
      <w:r w:rsidRPr="003A259A">
        <w:rPr>
          <w:rStyle w:val="StyleUnderline"/>
          <w:highlight w:val="green"/>
        </w:rPr>
        <w:t xml:space="preserve"> of </w:t>
      </w:r>
      <w:r w:rsidRPr="0061664F">
        <w:rPr>
          <w:rStyle w:val="StyleUnderline"/>
        </w:rPr>
        <w:t xml:space="preserve">repressive or </w:t>
      </w:r>
      <w:r w:rsidRPr="003A259A">
        <w:rPr>
          <w:rStyle w:val="StyleUnderline"/>
          <w:highlight w:val="green"/>
        </w:rPr>
        <w:t>authoritarian governments</w:t>
      </w:r>
      <w:r w:rsidRPr="00D10758">
        <w:rPr>
          <w:rStyle w:val="StyleUnderline"/>
        </w:rPr>
        <w:t>, and ushered in new, democratic possibilities.</w:t>
      </w:r>
      <w:r w:rsidRPr="00D10758">
        <w:rPr>
          <w:sz w:val="12"/>
        </w:rPr>
        <w:t xml:space="preserve"> Trade unions have accomplished this because of their </w:t>
      </w:r>
      <w:proofErr w:type="spellStart"/>
      <w:r w:rsidRPr="00D10758">
        <w:rPr>
          <w:sz w:val="12"/>
        </w:rPr>
        <w:t>organisation</w:t>
      </w:r>
      <w:proofErr w:type="spellEnd"/>
      <w:r w:rsidRPr="00D10758">
        <w:rPr>
          <w:sz w:val="12"/>
        </w:rPr>
        <w:t xml:space="preserve">, structure and capacity for </w:t>
      </w:r>
      <w:proofErr w:type="spellStart"/>
      <w:r w:rsidRPr="00D10758">
        <w:rPr>
          <w:sz w:val="12"/>
        </w:rPr>
        <w:t>mobilisation</w:t>
      </w:r>
      <w:proofErr w:type="spellEnd"/>
      <w:r w:rsidRPr="00D10758">
        <w:rPr>
          <w:sz w:val="12"/>
        </w:rPr>
        <w:t xml:space="preserve">, based on common workers’ interests and solidarity. The union’s ability to strike also disrupts the capitalist accumulation on which the maintenance of the status quo depends.[29] For example, </w:t>
      </w:r>
      <w:r w:rsidRPr="008B6EF0">
        <w:rPr>
          <w:rStyle w:val="StyleUnderline"/>
        </w:rPr>
        <w:t xml:space="preserve">political scientist Ruth Collier has underscored </w:t>
      </w:r>
      <w:r w:rsidRPr="003A259A">
        <w:rPr>
          <w:rStyle w:val="StyleUnderline"/>
          <w:highlight w:val="green"/>
        </w:rPr>
        <w:t xml:space="preserve">the important role of </w:t>
      </w:r>
      <w:r w:rsidRPr="008B6EF0">
        <w:rPr>
          <w:rStyle w:val="StyleUnderline"/>
        </w:rPr>
        <w:t xml:space="preserve">trade </w:t>
      </w:r>
      <w:r w:rsidRPr="003A259A">
        <w:rPr>
          <w:rStyle w:val="StyleUnderline"/>
          <w:highlight w:val="green"/>
        </w:rPr>
        <w:t xml:space="preserve">unions in the third </w:t>
      </w:r>
      <w:proofErr w:type="spellStart"/>
      <w:r w:rsidRPr="003A259A">
        <w:rPr>
          <w:rStyle w:val="StyleUnderline"/>
          <w:highlight w:val="green"/>
        </w:rPr>
        <w:t>democratisation</w:t>
      </w:r>
      <w:proofErr w:type="spellEnd"/>
      <w:r w:rsidRPr="003A259A">
        <w:rPr>
          <w:rStyle w:val="StyleUnderline"/>
          <w:highlight w:val="green"/>
        </w:rPr>
        <w:t xml:space="preserve"> wave</w:t>
      </w:r>
      <w:r w:rsidRPr="003A259A">
        <w:rPr>
          <w:rStyle w:val="StyleUnderline"/>
        </w:rPr>
        <w:t xml:space="preserve"> (mid- 1960s to 1980s</w:t>
      </w:r>
      <w:r w:rsidRPr="00C50832">
        <w:rPr>
          <w:rStyle w:val="StyleUnderline"/>
        </w:rPr>
        <w:t>) in Latin America and Southern Europe</w:t>
      </w:r>
      <w:r w:rsidRPr="003A259A">
        <w:rPr>
          <w:rStyle w:val="StyleUnderline"/>
          <w:highlight w:val="green"/>
        </w:rPr>
        <w:t>.</w:t>
      </w:r>
      <w:r w:rsidRPr="00D10758">
        <w:rPr>
          <w:sz w:val="12"/>
        </w:rPr>
        <w:t xml:space="preserve"> Rather than seeing </w:t>
      </w:r>
      <w:proofErr w:type="spellStart"/>
      <w:r w:rsidRPr="00D10758">
        <w:rPr>
          <w:sz w:val="12"/>
        </w:rPr>
        <w:t>democratisation</w:t>
      </w:r>
      <w:proofErr w:type="spellEnd"/>
      <w:r w:rsidRPr="00D10758">
        <w:rPr>
          <w:sz w:val="12"/>
        </w:rPr>
        <w:t xml:space="preserve"> as resulting from the strategic choices of elites, as many had posited, she explained that </w:t>
      </w:r>
      <w:proofErr w:type="spellStart"/>
      <w:r w:rsidRPr="00D10758">
        <w:rPr>
          <w:sz w:val="12"/>
        </w:rPr>
        <w:t>labour’s</w:t>
      </w:r>
      <w:proofErr w:type="spellEnd"/>
      <w:r w:rsidRPr="00D10758">
        <w:rPr>
          <w:sz w:val="12"/>
        </w:rPr>
        <w:t xml:space="preserve"> role was central and not indirect and ancillary to workplace demands: [I]n all third wave cases the working class was an important </w:t>
      </w:r>
      <w:proofErr w:type="spellStart"/>
      <w:r w:rsidRPr="00D10758">
        <w:rPr>
          <w:sz w:val="12"/>
        </w:rPr>
        <w:t>actor</w:t>
      </w:r>
      <w:proofErr w:type="spellEnd"/>
      <w:r w:rsidRPr="00D10758">
        <w:rPr>
          <w:sz w:val="12"/>
        </w:rPr>
        <w:t xml:space="preserve"> in the political opposition, explicitly demanding a democratic regime. Beyond that, labor often played an autonomous role in affecting the rhythm and pace of the transitions, and in some cases working-class protest for democracy contributed to a climate of ungovernability and </w:t>
      </w:r>
      <w:proofErr w:type="spellStart"/>
      <w:r w:rsidRPr="00D10758">
        <w:rPr>
          <w:sz w:val="12"/>
        </w:rPr>
        <w:t>delegitimisation</w:t>
      </w:r>
      <w:proofErr w:type="spellEnd"/>
      <w:r w:rsidRPr="00D10758">
        <w:rPr>
          <w:sz w:val="12"/>
        </w:rPr>
        <w:t xml:space="preserve"> that led directly to a general destabilization of authoritarian regimes.[30] In ushering out the old order, </w:t>
      </w:r>
      <w:r w:rsidRPr="003A259A">
        <w:rPr>
          <w:rStyle w:val="StyleUnderline"/>
          <w:highlight w:val="green"/>
        </w:rPr>
        <w:t>the role of strikes was key.</w:t>
      </w:r>
      <w:r w:rsidRPr="00D10758">
        <w:rPr>
          <w:sz w:val="12"/>
        </w:rPr>
        <w:t xml:space="preserve"> She notes: In one pattern of third wave democratization, characterizing Peru, Argentina, and Spain, </w:t>
      </w:r>
      <w:r w:rsidRPr="00FB3DD7">
        <w:rPr>
          <w:rStyle w:val="StyleUnderline"/>
          <w:highlight w:val="green"/>
        </w:rPr>
        <w:t>massive labor protests destabilized authoritarianism and opened the way for</w:t>
      </w:r>
      <w:r w:rsidRPr="003A259A">
        <w:rPr>
          <w:rStyle w:val="StyleUnderline"/>
        </w:rPr>
        <w:t xml:space="preserve"> the establishment of </w:t>
      </w:r>
      <w:r w:rsidRPr="00FB3DD7">
        <w:rPr>
          <w:rStyle w:val="StyleUnderline"/>
          <w:highlight w:val="green"/>
        </w:rPr>
        <w:t>democracy.</w:t>
      </w:r>
      <w:r w:rsidRPr="003A259A">
        <w:rPr>
          <w:rStyle w:val="StyleUnderline"/>
        </w:rPr>
        <w:t xml:space="preserve"> In these cases, </w:t>
      </w:r>
      <w:r w:rsidRPr="00FB3DD7">
        <w:rPr>
          <w:rStyle w:val="StyleUnderline"/>
          <w:highlight w:val="green"/>
        </w:rPr>
        <w:t xml:space="preserve">the working class was the initial and most important anti-authoritarian actor, </w:t>
      </w:r>
      <w:r w:rsidRPr="008B6EF0">
        <w:rPr>
          <w:rStyle w:val="StyleUnderline"/>
        </w:rPr>
        <w:t>leading an offensive in the form of strikes</w:t>
      </w:r>
      <w:r w:rsidRPr="008B6EF0">
        <w:rPr>
          <w:sz w:val="12"/>
        </w:rPr>
        <w:t xml:space="preserve"> and protests </w:t>
      </w:r>
      <w:r w:rsidRPr="008B6EF0">
        <w:rPr>
          <w:rStyle w:val="StyleUnderline"/>
        </w:rPr>
        <w:t>against the regime. Regime incumbents were unable to ignore such working-class opposition</w:t>
      </w:r>
      <w:r w:rsidRPr="00D10758">
        <w:rPr>
          <w:sz w:val="12"/>
        </w:rPr>
        <w:t xml:space="preserve"> or formulate a response to these challenges from below.[31] </w:t>
      </w:r>
      <w:r w:rsidRPr="00FB3DD7">
        <w:rPr>
          <w:rStyle w:val="StyleUnderline"/>
          <w:highlight w:val="green"/>
        </w:rPr>
        <w:t xml:space="preserve">The Arab Spring represents </w:t>
      </w:r>
      <w:r w:rsidRPr="008B6EF0">
        <w:rPr>
          <w:rStyle w:val="StyleUnderline"/>
        </w:rPr>
        <w:t xml:space="preserve">perhaps </w:t>
      </w:r>
      <w:r w:rsidRPr="00FB3DD7">
        <w:rPr>
          <w:rStyle w:val="StyleUnderline"/>
          <w:highlight w:val="green"/>
        </w:rPr>
        <w:t xml:space="preserve">the most recent </w:t>
      </w:r>
      <w:proofErr w:type="spellStart"/>
      <w:r w:rsidRPr="00FB3DD7">
        <w:rPr>
          <w:rStyle w:val="StyleUnderline"/>
          <w:highlight w:val="green"/>
        </w:rPr>
        <w:t>democratisation</w:t>
      </w:r>
      <w:proofErr w:type="spellEnd"/>
      <w:r w:rsidRPr="00FB3DD7">
        <w:rPr>
          <w:rStyle w:val="StyleUnderline"/>
          <w:highlight w:val="green"/>
        </w:rPr>
        <w:t xml:space="preserve"> wave, and one in which trade unions were important </w:t>
      </w:r>
      <w:r w:rsidRPr="00634ED3">
        <w:rPr>
          <w:rStyle w:val="StyleUnderline"/>
        </w:rPr>
        <w:t>actors.</w:t>
      </w:r>
      <w:r w:rsidRPr="00D10758">
        <w:rPr>
          <w:sz w:val="12"/>
        </w:rPr>
        <w:t xml:space="preserve">[32] Indeed, the participation of the Union Générale </w:t>
      </w:r>
      <w:proofErr w:type="spellStart"/>
      <w:r w:rsidRPr="00D10758">
        <w:rPr>
          <w:sz w:val="12"/>
        </w:rPr>
        <w:t>Tunisienne</w:t>
      </w:r>
      <w:proofErr w:type="spellEnd"/>
      <w:r w:rsidRPr="00D10758">
        <w:rPr>
          <w:sz w:val="12"/>
        </w:rPr>
        <w:t xml:space="preserve"> du Travail (UGTT) rank and file in strikes in the years preceding the Arab Spring and in its early days following the self-immolation of Mohammed Bouazizi was critical to the success of the revolution and the ouster of President Ben Ali.[33] Afterwards, the UGTT pushed the transitional </w:t>
      </w:r>
      <w:proofErr w:type="spellStart"/>
      <w:r w:rsidRPr="00D10758">
        <w:rPr>
          <w:sz w:val="12"/>
        </w:rPr>
        <w:t>xiiigovernment</w:t>
      </w:r>
      <w:proofErr w:type="spellEnd"/>
      <w:r w:rsidRPr="00D10758">
        <w:rPr>
          <w:sz w:val="12"/>
        </w:rPr>
        <w:t xml:space="preserve"> to make fundamental changes which helped prevent a return to the old order.[34</w:t>
      </w:r>
      <w:r w:rsidRPr="00F13E49">
        <w:rPr>
          <w:sz w:val="12"/>
        </w:rPr>
        <w:t xml:space="preserve">] </w:t>
      </w:r>
      <w:r w:rsidRPr="00F13E49">
        <w:rPr>
          <w:rStyle w:val="StyleUnderline"/>
        </w:rPr>
        <w:t>In Egypt,</w:t>
      </w:r>
      <w:r w:rsidRPr="00F13E49">
        <w:rPr>
          <w:sz w:val="12"/>
        </w:rPr>
        <w:t xml:space="preserve"> despite few trade unions outside the official, pro-regime Egyptian Trade Union Federation (ETUF), </w:t>
      </w:r>
      <w:r w:rsidRPr="00F13E49">
        <w:rPr>
          <w:rStyle w:val="StyleUnderline"/>
        </w:rPr>
        <w:t>the number and length of strikes by independent unions had steadily climbed in the period leading up to 2011. In the days bef</w:t>
      </w:r>
      <w:r w:rsidRPr="003A259A">
        <w:rPr>
          <w:rStyle w:val="StyleUnderline"/>
        </w:rPr>
        <w:t xml:space="preserve">ore, during and after the ‘Days of Rage’, trade union </w:t>
      </w:r>
      <w:r w:rsidRPr="00FB3DD7">
        <w:rPr>
          <w:rStyle w:val="StyleUnderline"/>
          <w:highlight w:val="green"/>
        </w:rPr>
        <w:t>strikes</w:t>
      </w:r>
      <w:r w:rsidRPr="003A259A">
        <w:rPr>
          <w:rStyle w:val="StyleUnderline"/>
        </w:rPr>
        <w:t xml:space="preserve"> throughout the country, in the public and private sectors, </w:t>
      </w:r>
      <w:r w:rsidRPr="00FB3DD7">
        <w:rPr>
          <w:rStyle w:val="StyleUnderline"/>
          <w:highlight w:val="green"/>
        </w:rPr>
        <w:t xml:space="preserve">contributed to the </w:t>
      </w:r>
      <w:proofErr w:type="spellStart"/>
      <w:r w:rsidRPr="00FB3DD7">
        <w:rPr>
          <w:rStyle w:val="StyleUnderline"/>
          <w:highlight w:val="green"/>
        </w:rPr>
        <w:t>destabilisation</w:t>
      </w:r>
      <w:proofErr w:type="spellEnd"/>
      <w:r w:rsidRPr="00FB3DD7">
        <w:rPr>
          <w:rStyle w:val="StyleUnderline"/>
          <w:highlight w:val="green"/>
        </w:rPr>
        <w:t xml:space="preserve"> of the Mubarak regime and led to his eventual ouster.</w:t>
      </w:r>
      <w:r w:rsidRPr="00D10758">
        <w:rPr>
          <w:sz w:val="12"/>
        </w:rPr>
        <w:t xml:space="preserve"> The revolution was short-lived, however. With a small and fractured independent </w:t>
      </w:r>
      <w:proofErr w:type="spellStart"/>
      <w:r w:rsidRPr="00D10758">
        <w:rPr>
          <w:sz w:val="12"/>
        </w:rPr>
        <w:t>labour</w:t>
      </w:r>
      <w:proofErr w:type="spellEnd"/>
      <w:r w:rsidRPr="00D10758">
        <w:rPr>
          <w:sz w:val="12"/>
        </w:rPr>
        <w:t xml:space="preserve"> movement unable to push back, the military toppled the failing Morsi government and resumed control in 2013.[35]</w:t>
      </w:r>
    </w:p>
    <w:p w14:paraId="4EFDE07A" w14:textId="184BC09B" w:rsidR="005B72FB" w:rsidRDefault="005B72FB" w:rsidP="005B72FB">
      <w:pPr>
        <w:pStyle w:val="Heading4"/>
      </w:pPr>
      <w:r>
        <w:t xml:space="preserve">3] </w:t>
      </w:r>
      <w:r w:rsidRPr="005B72FB">
        <w:t>Vogt et al. 20</w:t>
      </w:r>
    </w:p>
    <w:p w14:paraId="7C999A95" w14:textId="77777777" w:rsidR="005B72FB" w:rsidRPr="00D213C1" w:rsidRDefault="005B72FB" w:rsidP="005B72FB">
      <w:pPr>
        <w:rPr>
          <w:sz w:val="12"/>
        </w:rPr>
      </w:pPr>
      <w:r w:rsidRPr="008E707C">
        <w:rPr>
          <w:sz w:val="12"/>
        </w:rPr>
        <w:t xml:space="preserve">Until recently, </w:t>
      </w:r>
      <w:r w:rsidRPr="009D247D">
        <w:rPr>
          <w:rStyle w:val="StyleUnderline"/>
          <w:highlight w:val="green"/>
        </w:rPr>
        <w:t>the exercise of the right to strike had been on the decline</w:t>
      </w:r>
      <w:r w:rsidRPr="009D247D">
        <w:rPr>
          <w:rStyle w:val="StyleUnderline"/>
        </w:rPr>
        <w:t xml:space="preserve"> in many </w:t>
      </w:r>
      <w:proofErr w:type="spellStart"/>
      <w:r w:rsidRPr="009D247D">
        <w:rPr>
          <w:rStyle w:val="StyleUnderline"/>
        </w:rPr>
        <w:t>industrialised</w:t>
      </w:r>
      <w:proofErr w:type="spellEnd"/>
      <w:r w:rsidRPr="009D247D">
        <w:rPr>
          <w:rStyle w:val="StyleUnderline"/>
        </w:rPr>
        <w:t xml:space="preserve"> countries, in some </w:t>
      </w:r>
      <w:r w:rsidRPr="009D247D">
        <w:rPr>
          <w:rStyle w:val="StyleUnderline"/>
          <w:highlight w:val="green"/>
        </w:rPr>
        <w:t xml:space="preserve">to the point of near obsolescence. </w:t>
      </w:r>
      <w:r w:rsidRPr="00F13E49">
        <w:rPr>
          <w:rStyle w:val="StyleUnderline"/>
        </w:rPr>
        <w:t>In the United States, for example, there had been a long-term decline in the frequency of major strikes, from a peak of 470 strikes in 1952</w:t>
      </w:r>
      <w:r w:rsidRPr="00F13E49">
        <w:rPr>
          <w:sz w:val="12"/>
        </w:rPr>
        <w:t xml:space="preserve"> involving 2.75 million workers and resulting in nearly 49 million lost work days </w:t>
      </w:r>
      <w:r w:rsidRPr="00F13E49">
        <w:rPr>
          <w:rStyle w:val="StyleUnderline"/>
        </w:rPr>
        <w:t>to seven strikes in 2017</w:t>
      </w:r>
      <w:r w:rsidRPr="00F13E49">
        <w:rPr>
          <w:sz w:val="12"/>
        </w:rPr>
        <w:t xml:space="preserve">, involving 25,000 workers and 440,00 lost work days.[36] </w:t>
      </w:r>
      <w:r w:rsidRPr="00F13E49">
        <w:rPr>
          <w:rStyle w:val="StyleUnderline"/>
        </w:rPr>
        <w:t>A similar pattern is observed in the United Kingdom</w:t>
      </w:r>
      <w:r w:rsidRPr="00F13E49">
        <w:rPr>
          <w:sz w:val="12"/>
        </w:rPr>
        <w:t>, where the 1979 ‘Winter of Discontent’ (</w:t>
      </w:r>
      <w:r w:rsidRPr="008E707C">
        <w:rPr>
          <w:sz w:val="12"/>
        </w:rPr>
        <w:t>29.5 million lost work days) and the 1984–85 miners’ strike (27 million lost work days) were significant exceptions to an otherwise long-term decline in strike action since the 1926 General Strike.[</w:t>
      </w:r>
      <w:r w:rsidRPr="00115A94">
        <w:rPr>
          <w:sz w:val="12"/>
        </w:rPr>
        <w:t xml:space="preserve">37] </w:t>
      </w:r>
      <w:r w:rsidRPr="00115A94">
        <w:rPr>
          <w:rStyle w:val="StyleUnderline"/>
        </w:rPr>
        <w:t>A similar story is repeated through much of the ‘Anglo-Saxon’ world, including Canada, Australia and New Zealand, where both the</w:t>
      </w:r>
      <w:r w:rsidRPr="009D247D">
        <w:rPr>
          <w:rStyle w:val="StyleUnderline"/>
        </w:rPr>
        <w:t xml:space="preserve"> frequency and duration of strikes peaked in the late 1970s and early 1980s.</w:t>
      </w:r>
      <w:r w:rsidRPr="008E707C">
        <w:rPr>
          <w:sz w:val="12"/>
        </w:rPr>
        <w:t xml:space="preserve">[38] Of course, there are outliers like France, where the frequency of strikes has been and continues to be relatively high. </w:t>
      </w:r>
      <w:r w:rsidRPr="009D247D">
        <w:rPr>
          <w:rStyle w:val="StyleUnderline"/>
          <w:highlight w:val="green"/>
        </w:rPr>
        <w:t xml:space="preserve">The decline can be explained in some countries by regressive </w:t>
      </w:r>
      <w:proofErr w:type="spellStart"/>
      <w:r w:rsidRPr="009D247D">
        <w:rPr>
          <w:rStyle w:val="StyleUnderline"/>
          <w:highlight w:val="green"/>
        </w:rPr>
        <w:t>labour</w:t>
      </w:r>
      <w:proofErr w:type="spellEnd"/>
      <w:r w:rsidRPr="009D247D">
        <w:rPr>
          <w:rStyle w:val="StyleUnderline"/>
          <w:highlight w:val="green"/>
        </w:rPr>
        <w:t xml:space="preserve"> reforms</w:t>
      </w:r>
      <w:r w:rsidRPr="008E707C">
        <w:rPr>
          <w:sz w:val="12"/>
        </w:rPr>
        <w:t xml:space="preserve"> (</w:t>
      </w:r>
      <w:proofErr w:type="spellStart"/>
      <w:r w:rsidRPr="008E707C">
        <w:rPr>
          <w:sz w:val="12"/>
        </w:rPr>
        <w:t>eg</w:t>
      </w:r>
      <w:proofErr w:type="spellEnd"/>
      <w:r w:rsidRPr="008E707C">
        <w:rPr>
          <w:sz w:val="12"/>
        </w:rPr>
        <w:t>, the United Kingdom</w:t>
      </w:r>
      <w:r w:rsidRPr="00115A94">
        <w:rPr>
          <w:sz w:val="12"/>
        </w:rPr>
        <w:t xml:space="preserve">) </w:t>
      </w:r>
      <w:r w:rsidRPr="00115A94">
        <w:rPr>
          <w:rStyle w:val="StyleUnderline"/>
        </w:rPr>
        <w:t>which made the resort to the strike far more difficult</w:t>
      </w:r>
      <w:r w:rsidRPr="00115A94">
        <w:rPr>
          <w:sz w:val="12"/>
        </w:rPr>
        <w:t>,</w:t>
      </w:r>
      <w:r w:rsidRPr="008E707C">
        <w:rPr>
          <w:sz w:val="12"/>
        </w:rPr>
        <w:t xml:space="preserve"> while in others (</w:t>
      </w:r>
      <w:proofErr w:type="spellStart"/>
      <w:r w:rsidRPr="008E707C">
        <w:rPr>
          <w:sz w:val="12"/>
        </w:rPr>
        <w:t>eg</w:t>
      </w:r>
      <w:proofErr w:type="spellEnd"/>
      <w:r w:rsidRPr="008E707C">
        <w:rPr>
          <w:sz w:val="12"/>
        </w:rPr>
        <w:t xml:space="preserve">, the United States), policy changes, such as the exploitation of the absence of legal restriction on the use of replacement workers was used by the </w:t>
      </w:r>
      <w:proofErr w:type="spellStart"/>
      <w:r w:rsidRPr="008E707C">
        <w:rPr>
          <w:sz w:val="12"/>
        </w:rPr>
        <w:t>xivUS</w:t>
      </w:r>
      <w:proofErr w:type="spellEnd"/>
      <w:r w:rsidRPr="008E707C">
        <w:rPr>
          <w:sz w:val="12"/>
        </w:rPr>
        <w:t xml:space="preserve"> government in the PATCO (air traffic controllers’) strike in 1981, which gave employers in the private sector a green light to do the same.[39] </w:t>
      </w:r>
      <w:r w:rsidRPr="009D247D">
        <w:rPr>
          <w:rStyle w:val="StyleUnderline"/>
        </w:rPr>
        <w:t>With the decline in the power of unions to bargain collectively and to strike, constraints on income inequality have obviously loosened</w:t>
      </w:r>
      <w:r w:rsidRPr="0061664F">
        <w:rPr>
          <w:rStyle w:val="StyleUnderline"/>
        </w:rPr>
        <w:t>. The result has been historically high wealth and income inequality</w:t>
      </w:r>
      <w:r w:rsidRPr="0061664F">
        <w:rPr>
          <w:sz w:val="12"/>
        </w:rPr>
        <w:t xml:space="preserve">, and diminished democracy </w:t>
      </w:r>
      <w:r w:rsidRPr="0061664F">
        <w:rPr>
          <w:rStyle w:val="StyleUnderline"/>
        </w:rPr>
        <w:t xml:space="preserve">in much of the </w:t>
      </w:r>
      <w:proofErr w:type="spellStart"/>
      <w:r w:rsidRPr="0061664F">
        <w:rPr>
          <w:rStyle w:val="StyleUnderline"/>
        </w:rPr>
        <w:t>industrialised</w:t>
      </w:r>
      <w:proofErr w:type="spellEnd"/>
      <w:r w:rsidRPr="0061664F">
        <w:rPr>
          <w:rStyle w:val="StyleUnderline"/>
        </w:rPr>
        <w:t xml:space="preserve"> world. Indeed, while corporate executives saw extraordinary rises in wages, for most workers, the real wage is largely the same as it was 40 years ago in terms of purchasing power.</w:t>
      </w:r>
      <w:r w:rsidRPr="0061664F">
        <w:rPr>
          <w:sz w:val="12"/>
        </w:rPr>
        <w:t xml:space="preserve">[40] </w:t>
      </w:r>
      <w:r w:rsidRPr="0061664F">
        <w:rPr>
          <w:rStyle w:val="StyleUnderline"/>
        </w:rPr>
        <w:t xml:space="preserve">It is well understood that </w:t>
      </w:r>
      <w:r w:rsidRPr="009D247D">
        <w:rPr>
          <w:rStyle w:val="StyleUnderline"/>
          <w:highlight w:val="green"/>
        </w:rPr>
        <w:t xml:space="preserve">the rise in income inequality is in part the result of a sharp decline in </w:t>
      </w:r>
      <w:proofErr w:type="spellStart"/>
      <w:r w:rsidRPr="009D247D">
        <w:rPr>
          <w:rStyle w:val="StyleUnderline"/>
          <w:highlight w:val="green"/>
        </w:rPr>
        <w:t>labour’s</w:t>
      </w:r>
      <w:proofErr w:type="spellEnd"/>
      <w:r w:rsidRPr="009D247D">
        <w:rPr>
          <w:rStyle w:val="StyleUnderline"/>
          <w:highlight w:val="green"/>
        </w:rPr>
        <w:t xml:space="preserve"> power.</w:t>
      </w:r>
      <w:r w:rsidRPr="008E707C">
        <w:rPr>
          <w:sz w:val="12"/>
        </w:rPr>
        <w:t xml:space="preserve">[41] </w:t>
      </w:r>
      <w:r w:rsidRPr="00AE77E3">
        <w:rPr>
          <w:rStyle w:val="StyleUnderline"/>
        </w:rPr>
        <w:t>In the United States, research demonstrates that unions at their peak had the ability to constrain income inequality not only for their members, but to the</w:t>
      </w:r>
      <w:r w:rsidRPr="00AE77E3">
        <w:rPr>
          <w:sz w:val="12"/>
        </w:rPr>
        <w:t xml:space="preserve"> company, the industry and the </w:t>
      </w:r>
      <w:r w:rsidRPr="00AE77E3">
        <w:rPr>
          <w:rStyle w:val="StyleUnderline"/>
        </w:rPr>
        <w:t>broader workforce.</w:t>
      </w:r>
      <w:r w:rsidRPr="00AE77E3">
        <w:rPr>
          <w:sz w:val="12"/>
        </w:rPr>
        <w:t>[42</w:t>
      </w:r>
      <w:r w:rsidRPr="008E707C">
        <w:rPr>
          <w:sz w:val="12"/>
        </w:rPr>
        <w:t xml:space="preserve">] </w:t>
      </w:r>
      <w:r w:rsidRPr="009D247D">
        <w:rPr>
          <w:rStyle w:val="StyleUnderline"/>
        </w:rPr>
        <w:t xml:space="preserve">As Oxfam International reported </w:t>
      </w:r>
      <w:r w:rsidRPr="009D247D">
        <w:rPr>
          <w:rStyle w:val="StyleUnderline"/>
          <w:highlight w:val="green"/>
        </w:rPr>
        <w:t>in 2019, ‘The wealth of the world’s billionaires increased by $900bn</w:t>
      </w:r>
      <w:r w:rsidRPr="009D247D">
        <w:rPr>
          <w:rStyle w:val="StyleUnderline"/>
        </w:rPr>
        <w:t xml:space="preserve"> in the last year alone</w:t>
      </w:r>
      <w:r w:rsidRPr="008E707C">
        <w:rPr>
          <w:sz w:val="12"/>
        </w:rPr>
        <w:t xml:space="preserve">, or $2.5bn a day. </w:t>
      </w:r>
      <w:r w:rsidRPr="0061664F">
        <w:rPr>
          <w:rStyle w:val="StyleUnderline"/>
        </w:rPr>
        <w:t>Meanwhile</w:t>
      </w:r>
      <w:r w:rsidRPr="009D247D">
        <w:rPr>
          <w:rStyle w:val="StyleUnderline"/>
          <w:highlight w:val="green"/>
        </w:rPr>
        <w:t xml:space="preserve"> the wealth of the poorest half of humanity, </w:t>
      </w:r>
      <w:r w:rsidRPr="00AE77E3">
        <w:rPr>
          <w:rStyle w:val="StyleUnderline"/>
        </w:rPr>
        <w:t>3.8 billion people</w:t>
      </w:r>
      <w:r w:rsidRPr="009D247D">
        <w:rPr>
          <w:rStyle w:val="StyleUnderline"/>
          <w:highlight w:val="green"/>
        </w:rPr>
        <w:t xml:space="preserve"> fell by 11%’.</w:t>
      </w:r>
      <w:r w:rsidRPr="008E707C">
        <w:rPr>
          <w:sz w:val="12"/>
          <w:highlight w:val="green"/>
        </w:rPr>
        <w:t>[</w:t>
      </w:r>
      <w:r w:rsidRPr="008E707C">
        <w:rPr>
          <w:sz w:val="12"/>
        </w:rPr>
        <w:t xml:space="preserve">43] According to the Swiss bank, UBS, ‘The past 30 years have seen far greater wealth creation than the Gilded Age’.[44] In 2017 alone, UBS noted that billionaires’ wealth increased by $1.4 trillion, now standing at combined total wealth of $8.9 trillion.[45] </w:t>
      </w:r>
      <w:r w:rsidRPr="009D247D">
        <w:rPr>
          <w:rStyle w:val="StyleUnderline"/>
        </w:rPr>
        <w:t xml:space="preserve">Within countries, the distribution of wealth follows a similar </w:t>
      </w:r>
      <w:r w:rsidRPr="0061664F">
        <w:rPr>
          <w:rStyle w:val="StyleUnderline"/>
        </w:rPr>
        <w:t>pattern. In the United States, for example, three people hold the combined wealth of the bottom half of the population.</w:t>
      </w:r>
      <w:r w:rsidRPr="0061664F">
        <w:rPr>
          <w:sz w:val="12"/>
        </w:rPr>
        <w:t xml:space="preserve">[46] As to income inequality, pay data collected by the US Securities and Exchange Commission, required under the 2010 ‘Dodd–Frank’ law, show that the average CEO-to-median-worker pay ratio among Fortune 500 companies in 2017 was 339:1, up from a 20:1 ratio in 1965.[47] At the extremes, the pay ratio at fast food giant </w:t>
      </w:r>
      <w:proofErr w:type="spellStart"/>
      <w:r w:rsidRPr="0061664F">
        <w:rPr>
          <w:sz w:val="12"/>
        </w:rPr>
        <w:t>xvMcDonald’s</w:t>
      </w:r>
      <w:proofErr w:type="spellEnd"/>
      <w:r w:rsidRPr="0061664F">
        <w:rPr>
          <w:sz w:val="12"/>
        </w:rPr>
        <w:t xml:space="preserve"> – a company known</w:t>
      </w:r>
      <w:r w:rsidRPr="008E707C">
        <w:rPr>
          <w:sz w:val="12"/>
        </w:rPr>
        <w:t xml:space="preserve"> for low wages, irregular scheduling practices, and for its aggressive anti-union posture – is a shocking 3,101:1. While the pay ratio is narrower in European countries, the gap is still significant and growing.[48] As to income inequality, pay data collected by the US Securities and Exchange Commission, required under the 2010 ‘Dodd–Frank’ law, show that the average CEO-to-median-worker pay ratio among Fortune 500 companies in 2017 was 339:1, up from a 20:1 ratio in 1965.[47] At the extremes, the pay ratio at fast food giant </w:t>
      </w:r>
      <w:proofErr w:type="spellStart"/>
      <w:r w:rsidRPr="008E707C">
        <w:rPr>
          <w:sz w:val="12"/>
        </w:rPr>
        <w:t>xvMcDonald’s</w:t>
      </w:r>
      <w:proofErr w:type="spellEnd"/>
      <w:r w:rsidRPr="008E707C">
        <w:rPr>
          <w:sz w:val="12"/>
        </w:rPr>
        <w:t xml:space="preserve"> – a company known for low wages, irregular scheduling practices, and for its aggressive anti-union posture – is a shocking 3,101:1. While the pay ratio is narrower in European countries, the gap is still significant and growing.[48] </w:t>
      </w:r>
      <w:r w:rsidRPr="005B72FB">
        <w:rPr>
          <w:rStyle w:val="StyleUnderline"/>
          <w:highlight w:val="cyan"/>
        </w:rPr>
        <w:t>The concentration of power and wealth is also impacting the quality of democracy</w:t>
      </w:r>
      <w:r w:rsidRPr="008E707C">
        <w:rPr>
          <w:rStyle w:val="StyleUnderline"/>
          <w:highlight w:val="green"/>
        </w:rPr>
        <w:t>.</w:t>
      </w:r>
      <w:r w:rsidRPr="008E707C">
        <w:rPr>
          <w:sz w:val="12"/>
        </w:rPr>
        <w:t xml:space="preserve"> As Colin Crouch has argued, many advanced industrial nations have become ‘post-democratic’, meaning that while the basic features of democracy are in place, such as open elections and universal suffrage, </w:t>
      </w:r>
      <w:r w:rsidRPr="008E707C">
        <w:rPr>
          <w:rStyle w:val="StyleUnderline"/>
          <w:highlight w:val="green"/>
        </w:rPr>
        <w:t xml:space="preserve">‘politics and government are increasingly slipping back into the control of privileged elites in the manner of pre-democratic </w:t>
      </w:r>
      <w:proofErr w:type="gramStart"/>
      <w:r w:rsidRPr="008E707C">
        <w:rPr>
          <w:rStyle w:val="StyleUnderline"/>
          <w:highlight w:val="green"/>
        </w:rPr>
        <w:t>times’</w:t>
      </w:r>
      <w:proofErr w:type="gramEnd"/>
      <w:r w:rsidRPr="008E707C">
        <w:rPr>
          <w:rStyle w:val="StyleUnderline"/>
        </w:rPr>
        <w:t>.</w:t>
      </w:r>
      <w:r w:rsidRPr="008E707C">
        <w:rPr>
          <w:sz w:val="12"/>
        </w:rPr>
        <w:t xml:space="preserve">[49] Economic </w:t>
      </w:r>
      <w:proofErr w:type="spellStart"/>
      <w:r w:rsidRPr="008E707C">
        <w:rPr>
          <w:sz w:val="12"/>
        </w:rPr>
        <w:t>globalisation</w:t>
      </w:r>
      <w:proofErr w:type="spellEnd"/>
      <w:r w:rsidRPr="008E707C">
        <w:rPr>
          <w:sz w:val="12"/>
        </w:rPr>
        <w:t xml:space="preserve"> has strengthened the bargaining power of business and de-</w:t>
      </w:r>
      <w:proofErr w:type="spellStart"/>
      <w:r w:rsidRPr="008E707C">
        <w:rPr>
          <w:sz w:val="12"/>
        </w:rPr>
        <w:t>industrialisation</w:t>
      </w:r>
      <w:proofErr w:type="spellEnd"/>
      <w:r w:rsidRPr="008E707C">
        <w:rPr>
          <w:sz w:val="12"/>
        </w:rPr>
        <w:t xml:space="preserve"> has weakened that of trade unions. One result has been that political parties which used to respond to the needs of </w:t>
      </w:r>
      <w:proofErr w:type="spellStart"/>
      <w:r w:rsidRPr="008E707C">
        <w:rPr>
          <w:sz w:val="12"/>
        </w:rPr>
        <w:t>labour</w:t>
      </w:r>
      <w:proofErr w:type="spellEnd"/>
      <w:r w:rsidRPr="008E707C">
        <w:rPr>
          <w:sz w:val="12"/>
        </w:rPr>
        <w:t xml:space="preserve"> have sought support from business and have become increasing more responsive to their views.</w:t>
      </w:r>
    </w:p>
    <w:p w14:paraId="32FFA8A4" w14:textId="709CFC8A" w:rsidR="005B72FB" w:rsidRDefault="005B72FB" w:rsidP="005B72FB">
      <w:pPr>
        <w:pStyle w:val="Heading3"/>
      </w:pPr>
      <w:r>
        <w:t>NC --- Collapse Inevitable</w:t>
      </w:r>
    </w:p>
    <w:p w14:paraId="4DEE8605" w14:textId="77777777" w:rsidR="005B72FB" w:rsidRPr="008D745A" w:rsidRDefault="005B72FB" w:rsidP="005B72FB">
      <w:pPr>
        <w:keepNext/>
        <w:keepLines/>
        <w:spacing w:before="40"/>
        <w:outlineLvl w:val="3"/>
        <w:rPr>
          <w:rFonts w:eastAsia="MS Gothic" w:cs="Times New Roman"/>
          <w:b/>
          <w:iCs/>
          <w:sz w:val="26"/>
        </w:rPr>
      </w:pPr>
      <w:r w:rsidRPr="008D745A">
        <w:rPr>
          <w:rFonts w:eastAsia="MS Gothic" w:cs="Times New Roman"/>
          <w:b/>
          <w:iCs/>
          <w:sz w:val="26"/>
        </w:rPr>
        <w:t xml:space="preserve">Democracy doesn’t solve war---it increases hostility. </w:t>
      </w:r>
    </w:p>
    <w:p w14:paraId="52985418" w14:textId="77777777" w:rsidR="005B72FB" w:rsidRPr="008D745A" w:rsidRDefault="005B72FB" w:rsidP="005B72FB">
      <w:pPr>
        <w:rPr>
          <w:rFonts w:eastAsia="Cambria"/>
          <w:sz w:val="16"/>
          <w:szCs w:val="16"/>
        </w:rPr>
      </w:pPr>
      <w:proofErr w:type="spellStart"/>
      <w:r w:rsidRPr="008D745A">
        <w:rPr>
          <w:rFonts w:eastAsia="Cambria"/>
          <w:b/>
          <w:bCs/>
          <w:sz w:val="26"/>
        </w:rPr>
        <w:t>Ghatak</w:t>
      </w:r>
      <w:proofErr w:type="spellEnd"/>
      <w:r w:rsidRPr="008D745A">
        <w:rPr>
          <w:rFonts w:eastAsia="Cambria"/>
          <w:b/>
          <w:bCs/>
          <w:sz w:val="26"/>
        </w:rPr>
        <w:t xml:space="preserve"> et al. 17</w:t>
      </w:r>
      <w:r w:rsidRPr="008D745A">
        <w:rPr>
          <w:rFonts w:eastAsia="Cambria"/>
          <w:sz w:val="16"/>
          <w:szCs w:val="16"/>
        </w:rPr>
        <w:t xml:space="preserve">—Sam </w:t>
      </w:r>
      <w:proofErr w:type="spellStart"/>
      <w:r w:rsidRPr="008D745A">
        <w:rPr>
          <w:rFonts w:eastAsia="Cambria"/>
          <w:sz w:val="16"/>
          <w:szCs w:val="16"/>
        </w:rPr>
        <w:t>Ghatak</w:t>
      </w:r>
      <w:proofErr w:type="spellEnd"/>
      <w:r w:rsidRPr="008D745A">
        <w:rPr>
          <w:rFonts w:eastAsia="Cambria"/>
          <w:sz w:val="16"/>
          <w:szCs w:val="16"/>
        </w:rPr>
        <w:t xml:space="preserve"> is a Lecturer in Political Science at the University of Tennessee Knoxville; Aaron Gold is a PhD Student in Political Science at UT Knoxville; Brandon C. </w:t>
      </w:r>
      <w:proofErr w:type="spellStart"/>
      <w:r w:rsidRPr="008D745A">
        <w:rPr>
          <w:rFonts w:eastAsia="Cambria"/>
          <w:sz w:val="16"/>
          <w:szCs w:val="16"/>
        </w:rPr>
        <w:t>Prins</w:t>
      </w:r>
      <w:proofErr w:type="spellEnd"/>
      <w:r w:rsidRPr="008D745A">
        <w:rPr>
          <w:rFonts w:eastAsia="Cambria"/>
          <w:sz w:val="16"/>
          <w:szCs w:val="16"/>
        </w:rPr>
        <w:t xml:space="preserve"> is a Professor and Director of Graduate Studies of Political Science at UT Knoxville [“External threat and the limits of democratic pacifism,” </w:t>
      </w:r>
      <w:r w:rsidRPr="008D745A">
        <w:rPr>
          <w:rFonts w:eastAsia="Cambria"/>
          <w:i/>
          <w:sz w:val="16"/>
          <w:szCs w:val="16"/>
        </w:rPr>
        <w:t>Conflict Management and Peace Science</w:t>
      </w:r>
      <w:r w:rsidRPr="008D745A">
        <w:rPr>
          <w:rFonts w:eastAsia="Cambria"/>
          <w:sz w:val="16"/>
          <w:szCs w:val="16"/>
        </w:rPr>
        <w:t>, Vol. 34, No. 2, p. 141-159, Emory Libraries]</w:t>
      </w:r>
    </w:p>
    <w:p w14:paraId="38DEF43C" w14:textId="77777777" w:rsidR="005B72FB" w:rsidRPr="008D745A" w:rsidRDefault="005B72FB" w:rsidP="005B72FB">
      <w:pPr>
        <w:rPr>
          <w:rFonts w:eastAsia="Cambria"/>
          <w:sz w:val="16"/>
        </w:rPr>
      </w:pPr>
      <w:r w:rsidRPr="008D745A">
        <w:rPr>
          <w:rFonts w:eastAsia="Cambria"/>
          <w:u w:val="single"/>
        </w:rPr>
        <w:t xml:space="preserve">Conclusion It has become a </w:t>
      </w:r>
      <w:r w:rsidRPr="008D745A">
        <w:rPr>
          <w:rFonts w:eastAsia="Cambria"/>
          <w:b/>
          <w:iCs/>
          <w:u w:val="single"/>
        </w:rPr>
        <w:t>stylized fact</w:t>
      </w:r>
      <w:r w:rsidRPr="008D745A">
        <w:rPr>
          <w:rFonts w:eastAsia="Cambria"/>
          <w:u w:val="single"/>
        </w:rPr>
        <w:t xml:space="preserve"> that dyadic democracy lowers the hazard of armed conflict</w:t>
      </w:r>
      <w:r w:rsidRPr="008D745A">
        <w:rPr>
          <w:rFonts w:eastAsia="Cambria"/>
          <w:sz w:val="16"/>
        </w:rPr>
        <w:t xml:space="preserve">. While </w:t>
      </w:r>
      <w:r w:rsidRPr="008D745A">
        <w:rPr>
          <w:rFonts w:eastAsia="Cambria"/>
          <w:u w:val="single"/>
        </w:rPr>
        <w:t>the Democratic Peace has faced many challenges</w:t>
      </w:r>
      <w:r w:rsidRPr="008D745A">
        <w:rPr>
          <w:rFonts w:eastAsia="Cambria"/>
          <w:sz w:val="16"/>
        </w:rPr>
        <w:t xml:space="preserve">, we believe </w:t>
      </w:r>
      <w:r w:rsidRPr="008D745A">
        <w:rPr>
          <w:rFonts w:eastAsia="Cambria"/>
          <w:u w:val="single"/>
        </w:rPr>
        <w:t xml:space="preserve">the most significant challenge has come from the argument that the pacifying </w:t>
      </w:r>
      <w:r w:rsidRPr="008D745A">
        <w:rPr>
          <w:rFonts w:eastAsia="Cambria"/>
          <w:highlight w:val="green"/>
          <w:u w:val="single"/>
        </w:rPr>
        <w:t xml:space="preserve">effect of democracy is </w:t>
      </w:r>
      <w:r w:rsidRPr="008D745A">
        <w:rPr>
          <w:rFonts w:eastAsia="Cambria"/>
          <w:b/>
          <w:iCs/>
          <w:highlight w:val="green"/>
          <w:u w:val="single"/>
        </w:rPr>
        <w:t>epiphenomenal to territorial issues</w:t>
      </w:r>
      <w:r w:rsidRPr="008D745A">
        <w:rPr>
          <w:rFonts w:eastAsia="Cambria"/>
          <w:u w:val="single"/>
        </w:rPr>
        <w:t>, specifically the external threats that they pose</w:t>
      </w:r>
      <w:r w:rsidRPr="008D745A">
        <w:rPr>
          <w:rFonts w:eastAsia="Cambria"/>
          <w:sz w:val="16"/>
        </w:rPr>
        <w:t xml:space="preserve">. </w:t>
      </w:r>
      <w:r w:rsidRPr="008D745A">
        <w:rPr>
          <w:rFonts w:eastAsia="Cambria"/>
          <w:u w:val="single"/>
        </w:rPr>
        <w:t xml:space="preserve">This argument sees the lower hazards of armed conflict among democracies </w:t>
      </w:r>
      <w:r w:rsidRPr="008D745A">
        <w:rPr>
          <w:rFonts w:eastAsia="Cambria"/>
          <w:b/>
          <w:iCs/>
          <w:u w:val="single"/>
        </w:rPr>
        <w:t>not</w:t>
      </w:r>
      <w:r w:rsidRPr="008D745A">
        <w:rPr>
          <w:rFonts w:eastAsia="Cambria"/>
          <w:u w:val="single"/>
        </w:rPr>
        <w:t xml:space="preserve"> as a product of shared norms or institutional structures, but as a </w:t>
      </w:r>
      <w:r w:rsidRPr="008D745A">
        <w:rPr>
          <w:rFonts w:eastAsia="Cambria"/>
          <w:b/>
          <w:iCs/>
          <w:u w:val="single"/>
        </w:rPr>
        <w:t>result of settled borders</w:t>
      </w:r>
      <w:r w:rsidRPr="008D745A">
        <w:rPr>
          <w:rFonts w:eastAsia="Cambria"/>
          <w:sz w:val="16"/>
        </w:rPr>
        <w:t xml:space="preserve">. Territory, though, remains only one geo-political context generating threat, insecurity, and a higher likelihood of armed conflict. Strategic rivalry also serves as an environment associated with fear, a lack of trust, and an expectation of future conflict. </w:t>
      </w:r>
      <w:r w:rsidRPr="008D745A">
        <w:rPr>
          <w:rFonts w:eastAsia="Cambria"/>
          <w:highlight w:val="green"/>
          <w:u w:val="single"/>
        </w:rPr>
        <w:t>Efforts to assess</w:t>
      </w:r>
      <w:r w:rsidRPr="008D745A">
        <w:rPr>
          <w:rFonts w:eastAsia="Cambria"/>
          <w:u w:val="single"/>
        </w:rPr>
        <w:t xml:space="preserve"> democratic </w:t>
      </w:r>
      <w:r w:rsidRPr="008D745A">
        <w:rPr>
          <w:rFonts w:eastAsia="Cambria"/>
          <w:highlight w:val="green"/>
          <w:u w:val="single"/>
        </w:rPr>
        <w:t>pacifism</w:t>
      </w:r>
      <w:r w:rsidRPr="008D745A">
        <w:rPr>
          <w:rFonts w:eastAsia="Cambria"/>
          <w:u w:val="single"/>
        </w:rPr>
        <w:t xml:space="preserve"> have largely </w:t>
      </w:r>
      <w:r w:rsidRPr="008D745A">
        <w:rPr>
          <w:rFonts w:eastAsia="Cambria"/>
          <w:b/>
          <w:iCs/>
          <w:highlight w:val="green"/>
          <w:u w:val="single"/>
        </w:rPr>
        <w:t>ignored rivalry</w:t>
      </w:r>
      <w:r w:rsidRPr="008D745A">
        <w:rPr>
          <w:rFonts w:eastAsia="Cambria"/>
          <w:u w:val="single"/>
        </w:rPr>
        <w:t xml:space="preserve"> as a context conditioning the behavior of democratic leaders</w:t>
      </w:r>
      <w:r w:rsidRPr="008D745A">
        <w:rPr>
          <w:rFonts w:eastAsia="Cambria"/>
          <w:sz w:val="16"/>
        </w:rPr>
        <w:t xml:space="preserve">. To be sure, research demonstrates rivals to have higher probabilities of armed conflict and democracies rarely to be rivals. But </w:t>
      </w:r>
      <w:r w:rsidRPr="008D745A">
        <w:rPr>
          <w:rFonts w:eastAsia="Cambria"/>
          <w:u w:val="single"/>
        </w:rPr>
        <w:t xml:space="preserve">fundamental to the Democratic Peace is the notion that even in the face of difficult security challenges and salient issues, dyadic democracy will associate with a lower likelihood of militarized aggression. But the presence of an </w:t>
      </w:r>
      <w:r w:rsidRPr="008D745A">
        <w:rPr>
          <w:rFonts w:eastAsia="Cambria"/>
          <w:b/>
          <w:iCs/>
          <w:u w:val="single"/>
        </w:rPr>
        <w:t>external threat</w:t>
      </w:r>
      <w:r w:rsidRPr="008D745A">
        <w:rPr>
          <w:rFonts w:eastAsia="Cambria"/>
          <w:u w:val="single"/>
        </w:rPr>
        <w:t xml:space="preserve">, be that threat disputed territory or strategic rivalry, may be the key mechanism by which </w:t>
      </w:r>
      <w:r w:rsidRPr="008D745A">
        <w:rPr>
          <w:rFonts w:eastAsia="Cambria"/>
          <w:highlight w:val="green"/>
          <w:u w:val="single"/>
        </w:rPr>
        <w:t>democratic leaders</w:t>
      </w:r>
      <w:r w:rsidRPr="008D745A">
        <w:rPr>
          <w:rFonts w:eastAsia="Cambria"/>
          <w:u w:val="single"/>
        </w:rPr>
        <w:t xml:space="preserve">, owing to </w:t>
      </w:r>
      <w:r w:rsidRPr="008D745A">
        <w:rPr>
          <w:rFonts w:eastAsia="Cambria"/>
          <w:b/>
          <w:iCs/>
          <w:u w:val="single"/>
        </w:rPr>
        <w:t>audience costs</w:t>
      </w:r>
      <w:r w:rsidRPr="008D745A">
        <w:rPr>
          <w:rFonts w:eastAsia="Cambria"/>
          <w:u w:val="single"/>
        </w:rPr>
        <w:t xml:space="preserve">, </w:t>
      </w:r>
      <w:r w:rsidRPr="008D745A">
        <w:rPr>
          <w:rFonts w:eastAsia="Cambria"/>
          <w:b/>
          <w:iCs/>
          <w:u w:val="single"/>
        </w:rPr>
        <w:t>resolve</w:t>
      </w:r>
      <w:r w:rsidRPr="008D745A">
        <w:rPr>
          <w:rFonts w:eastAsia="Cambria"/>
          <w:u w:val="single"/>
        </w:rPr>
        <w:t xml:space="preserve"> and </w:t>
      </w:r>
      <w:r w:rsidRPr="008D745A">
        <w:rPr>
          <w:rFonts w:eastAsia="Cambria"/>
          <w:b/>
          <w:iCs/>
          <w:u w:val="single"/>
        </w:rPr>
        <w:t>electoral pressures</w:t>
      </w:r>
      <w:r w:rsidRPr="008D745A">
        <w:rPr>
          <w:rFonts w:eastAsia="Cambria"/>
          <w:u w:val="single"/>
        </w:rPr>
        <w:t xml:space="preserve">, </w:t>
      </w:r>
      <w:r w:rsidRPr="008D745A">
        <w:rPr>
          <w:rFonts w:eastAsia="Cambria"/>
          <w:b/>
          <w:iCs/>
          <w:highlight w:val="green"/>
          <w:u w:val="single"/>
        </w:rPr>
        <w:t>fail to resolve problems nonviolently</w:t>
      </w:r>
      <w:r w:rsidRPr="008D745A">
        <w:rPr>
          <w:rFonts w:eastAsia="Cambria"/>
          <w:sz w:val="16"/>
        </w:rPr>
        <w:t xml:space="preserve">. </w:t>
      </w:r>
      <w:r w:rsidRPr="008D745A">
        <w:rPr>
          <w:rFonts w:eastAsia="Cambria"/>
          <w:u w:val="single"/>
        </w:rPr>
        <w:t>This study has sought a ‘‘hard test’’ of the Democratic Peace by testing the conditional effects of joint democracy on armed conflict when external threat is present</w:t>
      </w:r>
      <w:r w:rsidRPr="008D745A">
        <w:rPr>
          <w:rFonts w:eastAsia="Cambria"/>
          <w:sz w:val="16"/>
        </w:rPr>
        <w:t xml:space="preserve">. We test three measures of threat: territorial contention, strategic rivalry, and a threat index that sums the first two measures. </w:t>
      </w:r>
      <w:r w:rsidRPr="008D745A">
        <w:rPr>
          <w:rFonts w:eastAsia="Cambria"/>
          <w:u w:val="single"/>
        </w:rPr>
        <w:t>For robustness checks, we use two additional measures of our dependent variable: fatal MID onset, and event data from the Armed Conflict Database</w:t>
      </w:r>
      <w:r w:rsidRPr="008D745A">
        <w:rPr>
          <w:rFonts w:eastAsia="Cambria"/>
          <w:sz w:val="16"/>
        </w:rPr>
        <w:t xml:space="preserve">, 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significant and each measure of threat is strongly positive and significant. Here, liberal institutions maintain their pacific ability and </w:t>
      </w:r>
      <w:r w:rsidRPr="008D745A">
        <w:rPr>
          <w:rFonts w:eastAsia="Cambria"/>
          <w:u w:val="single"/>
        </w:rPr>
        <w:t>external threats clearly increase conflict propensities</w:t>
      </w:r>
      <w:r w:rsidRPr="008D745A">
        <w:rPr>
          <w:rFonts w:eastAsia="Cambria"/>
          <w:sz w:val="16"/>
        </w:rPr>
        <w:t xml:space="preserve">. However, </w:t>
      </w:r>
      <w:r w:rsidRPr="008D745A">
        <w:rPr>
          <w:rFonts w:eastAsia="Cambria"/>
          <w:highlight w:val="green"/>
          <w:u w:val="single"/>
        </w:rPr>
        <w:t>when</w:t>
      </w:r>
      <w:r w:rsidRPr="008D745A">
        <w:rPr>
          <w:rFonts w:eastAsia="Cambria"/>
          <w:u w:val="single"/>
        </w:rPr>
        <w:t xml:space="preserve"> we </w:t>
      </w:r>
      <w:r w:rsidRPr="008D745A">
        <w:rPr>
          <w:rFonts w:eastAsia="Cambria"/>
          <w:highlight w:val="green"/>
          <w:u w:val="single"/>
        </w:rPr>
        <w:t>test</w:t>
      </w:r>
      <w:r w:rsidRPr="008D745A">
        <w:rPr>
          <w:rFonts w:eastAsia="Cambria"/>
          <w:u w:val="single"/>
        </w:rPr>
        <w:t xml:space="preserve"> the </w:t>
      </w:r>
      <w:r w:rsidRPr="008D745A">
        <w:rPr>
          <w:rFonts w:eastAsia="Cambria"/>
          <w:b/>
          <w:iCs/>
          <w:u w:val="single"/>
        </w:rPr>
        <w:t xml:space="preserve">interactive </w:t>
      </w:r>
      <w:r w:rsidRPr="008D745A">
        <w:rPr>
          <w:rFonts w:eastAsia="Cambria"/>
          <w:b/>
          <w:iCs/>
          <w:highlight w:val="green"/>
          <w:u w:val="single"/>
        </w:rPr>
        <w:t>relationship</w:t>
      </w:r>
      <w:r w:rsidRPr="008D745A">
        <w:rPr>
          <w:rFonts w:eastAsia="Cambria"/>
          <w:highlight w:val="green"/>
          <w:u w:val="single"/>
        </w:rPr>
        <w:t xml:space="preserve"> between democracy and</w:t>
      </w:r>
      <w:r w:rsidRPr="008D745A">
        <w:rPr>
          <w:rFonts w:eastAsia="Cambria"/>
          <w:u w:val="single"/>
        </w:rPr>
        <w:t xml:space="preserve"> our measures of </w:t>
      </w:r>
      <w:r w:rsidRPr="008D745A">
        <w:rPr>
          <w:rFonts w:eastAsia="Cambria"/>
          <w:highlight w:val="green"/>
          <w:u w:val="single"/>
        </w:rPr>
        <w:t>external threat, the pacifying effect</w:t>
      </w:r>
      <w:r w:rsidRPr="008D745A">
        <w:rPr>
          <w:rFonts w:eastAsia="Cambria"/>
          <w:u w:val="single"/>
        </w:rPr>
        <w:t xml:space="preserve"> of democracy </w:t>
      </w:r>
      <w:r w:rsidRPr="008D745A">
        <w:rPr>
          <w:rFonts w:eastAsia="Cambria"/>
          <w:highlight w:val="green"/>
          <w:u w:val="single"/>
        </w:rPr>
        <w:t xml:space="preserve">is </w:t>
      </w:r>
      <w:r w:rsidRPr="008D745A">
        <w:rPr>
          <w:rFonts w:eastAsia="Cambria"/>
          <w:b/>
          <w:iCs/>
          <w:highlight w:val="green"/>
          <w:u w:val="single"/>
        </w:rPr>
        <w:t>less visible</w:t>
      </w:r>
      <w:r w:rsidRPr="008D745A">
        <w:rPr>
          <w:rFonts w:eastAsia="Cambria"/>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8D745A">
        <w:rPr>
          <w:rFonts w:eastAsia="Cambria"/>
          <w:u w:val="single"/>
        </w:rPr>
        <w:t xml:space="preserve">Using a longer timeframe, we find more </w:t>
      </w:r>
      <w:r w:rsidRPr="008D745A">
        <w:rPr>
          <w:rFonts w:eastAsia="Cambria"/>
          <w:b/>
          <w:iCs/>
          <w:highlight w:val="green"/>
          <w:u w:val="single"/>
        </w:rPr>
        <w:t>consistent evidence</w:t>
      </w:r>
      <w:r w:rsidRPr="008D745A">
        <w:rPr>
          <w:rFonts w:eastAsia="Cambria"/>
          <w:u w:val="single"/>
        </w:rPr>
        <w:t xml:space="preserve"> that when faced with an external threat, be it territorial contention, strategic rivalry, or a combination, </w:t>
      </w:r>
      <w:r w:rsidRPr="008D745A">
        <w:rPr>
          <w:rFonts w:eastAsia="Cambria"/>
          <w:b/>
          <w:iCs/>
          <w:u w:val="single"/>
        </w:rPr>
        <w:t xml:space="preserve">democratic </w:t>
      </w:r>
      <w:r w:rsidRPr="008D745A">
        <w:rPr>
          <w:rFonts w:eastAsia="Cambria"/>
          <w:b/>
          <w:iCs/>
          <w:highlight w:val="green"/>
          <w:u w:val="single"/>
        </w:rPr>
        <w:t>pacifism does not survive</w:t>
      </w:r>
      <w:r w:rsidRPr="008D745A">
        <w:rPr>
          <w:rFonts w:eastAsia="Cambria"/>
          <w:sz w:val="16"/>
        </w:rPr>
        <w:t xml:space="preserve">. What are the implications of our study? First, while it is clear that we do not observe a large amount of armed conflict among democratic states, if we organize interstate relationships along a continuum from highly hostile to highly friendly, we are probably observing what Goertz et al. (2016) and </w:t>
      </w:r>
      <w:proofErr w:type="spellStart"/>
      <w:r w:rsidRPr="008D745A">
        <w:rPr>
          <w:rFonts w:eastAsia="Cambria"/>
          <w:sz w:val="16"/>
        </w:rPr>
        <w:t>Owsiak</w:t>
      </w:r>
      <w:proofErr w:type="spellEnd"/>
      <w:r w:rsidRPr="008D745A">
        <w:rPr>
          <w:rFonts w:eastAsia="Cambria"/>
          <w:sz w:val="16"/>
        </w:rPr>
        <w:t xml:space="preserve"> et al. (2016) refer to as ‘‘lesser rivalries’’ in which ‘‘both the frequency and severity of violent interaction decline. Yet, the sentiments of threat, enmity, and competition that remain—along with the persistence of unresolved issues—mean that lesser rivalries still experience isolated violent episodes (e.g., militarized interstate disputes), diplomatic hostility, and non-violent crises’’ (</w:t>
      </w:r>
      <w:proofErr w:type="spellStart"/>
      <w:r w:rsidRPr="008D745A">
        <w:rPr>
          <w:rFonts w:eastAsia="Cambria"/>
          <w:sz w:val="16"/>
        </w:rPr>
        <w:t>Owsiak</w:t>
      </w:r>
      <w:proofErr w:type="spellEnd"/>
      <w:r w:rsidRPr="008D745A">
        <w:rPr>
          <w:rFonts w:eastAsia="Cambria"/>
          <w:sz w:val="16"/>
        </w:rPr>
        <w:t xml:space="preserve"> et al., 2016). Second, our findings show that </w:t>
      </w:r>
      <w:r w:rsidRPr="008D745A">
        <w:rPr>
          <w:rFonts w:eastAsia="Cambria"/>
          <w:u w:val="single"/>
        </w:rPr>
        <w:t xml:space="preserve">the pacific benefits of </w:t>
      </w:r>
      <w:r w:rsidRPr="008D745A">
        <w:rPr>
          <w:rFonts w:eastAsia="Cambria"/>
          <w:b/>
          <w:iCs/>
          <w:highlight w:val="green"/>
          <w:u w:val="single"/>
        </w:rPr>
        <w:t>liberal institutions</w:t>
      </w:r>
      <w:r w:rsidRPr="008D745A">
        <w:rPr>
          <w:rFonts w:eastAsia="Cambria"/>
          <w:highlight w:val="green"/>
          <w:u w:val="single"/>
        </w:rPr>
        <w:t xml:space="preserve"> or</w:t>
      </w:r>
      <w:r w:rsidRPr="008D745A">
        <w:rPr>
          <w:rFonts w:eastAsia="Cambria"/>
          <w:u w:val="single"/>
        </w:rPr>
        <w:t xml:space="preserve"> externalized </w:t>
      </w:r>
      <w:r w:rsidRPr="008D745A">
        <w:rPr>
          <w:rFonts w:eastAsia="Cambria"/>
          <w:b/>
          <w:iCs/>
          <w:highlight w:val="green"/>
          <w:u w:val="single"/>
        </w:rPr>
        <w:t>norms</w:t>
      </w:r>
      <w:r w:rsidRPr="008D745A">
        <w:rPr>
          <w:rFonts w:eastAsia="Cambria"/>
          <w:highlight w:val="green"/>
          <w:u w:val="single"/>
        </w:rPr>
        <w:t xml:space="preserve"> are </w:t>
      </w:r>
      <w:r w:rsidRPr="008D745A">
        <w:rPr>
          <w:rFonts w:eastAsia="Cambria"/>
          <w:b/>
          <w:iCs/>
          <w:highlight w:val="green"/>
          <w:u w:val="single"/>
        </w:rPr>
        <w:t>not</w:t>
      </w:r>
      <w:r w:rsidRPr="008D745A">
        <w:rPr>
          <w:rFonts w:eastAsia="Cambria"/>
          <w:u w:val="single"/>
        </w:rPr>
        <w:t xml:space="preserve"> always </w:t>
      </w:r>
      <w:r w:rsidRPr="008D745A">
        <w:rPr>
          <w:rFonts w:eastAsia="Cambria"/>
          <w:highlight w:val="green"/>
          <w:u w:val="single"/>
        </w:rPr>
        <w:t>able to lower</w:t>
      </w:r>
      <w:r w:rsidRPr="008D745A">
        <w:rPr>
          <w:rFonts w:eastAsia="Cambria"/>
          <w:u w:val="single"/>
        </w:rPr>
        <w:t xml:space="preserve"> the likelihood of armed </w:t>
      </w:r>
      <w:r w:rsidRPr="008D745A">
        <w:rPr>
          <w:rFonts w:eastAsia="Cambria"/>
          <w:highlight w:val="green"/>
          <w:u w:val="single"/>
        </w:rPr>
        <w:t>conflict</w:t>
      </w:r>
      <w:r w:rsidRPr="008D745A">
        <w:rPr>
          <w:rFonts w:eastAsia="Cambria"/>
          <w:u w:val="single"/>
        </w:rPr>
        <w:t xml:space="preserve"> when faced with external threats, whether those hazards are disputed territory, strategic rivalry, or a combination of the two</w:t>
      </w:r>
      <w:r w:rsidRPr="008D745A">
        <w:rPr>
          <w:rFonts w:eastAsia="Cambria"/>
          <w:sz w:val="16"/>
        </w:rPr>
        <w:t xml:space="preserve">. The structural environment clearly influences democratic leaders in their foreign policy actions more than has heretofore been appreciated. </w:t>
      </w:r>
      <w:r w:rsidRPr="008D745A">
        <w:rPr>
          <w:rFonts w:eastAsia="Cambria"/>
          <w:b/>
          <w:iCs/>
          <w:highlight w:val="green"/>
          <w:u w:val="single"/>
        </w:rPr>
        <w:t>Audience costs</w:t>
      </w:r>
      <w:r w:rsidRPr="008D745A">
        <w:rPr>
          <w:rFonts w:eastAsia="Cambria"/>
          <w:highlight w:val="green"/>
          <w:u w:val="single"/>
        </w:rPr>
        <w:t xml:space="preserve">, </w:t>
      </w:r>
      <w:r w:rsidRPr="008D745A">
        <w:rPr>
          <w:rFonts w:eastAsia="Cambria"/>
          <w:b/>
          <w:iCs/>
          <w:highlight w:val="green"/>
          <w:u w:val="single"/>
        </w:rPr>
        <w:t>resolve</w:t>
      </w:r>
      <w:r w:rsidRPr="008D745A">
        <w:rPr>
          <w:rFonts w:eastAsia="Cambria"/>
          <w:highlight w:val="green"/>
          <w:u w:val="single"/>
        </w:rPr>
        <w:t xml:space="preserve">, and </w:t>
      </w:r>
      <w:r w:rsidRPr="008D745A">
        <w:rPr>
          <w:rFonts w:eastAsia="Cambria"/>
          <w:b/>
          <w:iCs/>
          <w:highlight w:val="green"/>
          <w:u w:val="single"/>
        </w:rPr>
        <w:t>electoral pressures</w:t>
      </w:r>
      <w:r w:rsidRPr="008D745A">
        <w:rPr>
          <w:rFonts w:eastAsia="Cambria"/>
          <w:u w:val="single"/>
        </w:rPr>
        <w:t xml:space="preserve">, produced from external threats, </w:t>
      </w:r>
      <w:r w:rsidRPr="008D745A">
        <w:rPr>
          <w:rFonts w:eastAsia="Cambria"/>
          <w:highlight w:val="green"/>
          <w:u w:val="single"/>
        </w:rPr>
        <w:t xml:space="preserve">are </w:t>
      </w:r>
      <w:r w:rsidRPr="008D745A">
        <w:rPr>
          <w:rFonts w:eastAsia="Cambria"/>
          <w:b/>
          <w:iCs/>
          <w:highlight w:val="green"/>
          <w:u w:val="single"/>
        </w:rPr>
        <w:t>powerful forces</w:t>
      </w:r>
      <w:r w:rsidRPr="008D745A">
        <w:rPr>
          <w:rFonts w:eastAsia="Cambria"/>
          <w:u w:val="single"/>
        </w:rPr>
        <w:t xml:space="preserve"> that are </w:t>
      </w:r>
      <w:r w:rsidRPr="008D745A">
        <w:rPr>
          <w:rFonts w:eastAsia="Cambria"/>
          <w:highlight w:val="green"/>
          <w:u w:val="single"/>
        </w:rPr>
        <w:t>present</w:t>
      </w:r>
      <w:r w:rsidRPr="008D745A">
        <w:rPr>
          <w:rFonts w:eastAsia="Cambria"/>
          <w:u w:val="single"/>
        </w:rPr>
        <w:t xml:space="preserve"> even in jointly democratic relationships</w:t>
      </w:r>
      <w:r w:rsidRPr="008D745A">
        <w:rPr>
          <w:rFonts w:eastAsia="Cambria"/>
          <w:sz w:val="16"/>
        </w:rPr>
        <w:t xml:space="preserve">. </w:t>
      </w:r>
      <w:r w:rsidRPr="008D745A">
        <w:rPr>
          <w:rFonts w:eastAsia="Cambria"/>
          <w:u w:val="single"/>
        </w:rPr>
        <w:t xml:space="preserve">These forces make it </w:t>
      </w:r>
      <w:r w:rsidRPr="008D745A">
        <w:rPr>
          <w:rFonts w:eastAsia="Cambria"/>
          <w:highlight w:val="green"/>
          <w:u w:val="single"/>
        </w:rPr>
        <w:t xml:space="preserve">difficult for leaders to </w:t>
      </w:r>
      <w:r w:rsidRPr="008D745A">
        <w:rPr>
          <w:rFonts w:eastAsia="Cambria"/>
          <w:b/>
          <w:iCs/>
          <w:highlight w:val="green"/>
          <w:u w:val="single"/>
        </w:rPr>
        <w:t>trust one another</w:t>
      </w:r>
      <w:r w:rsidRPr="008D745A">
        <w:rPr>
          <w:rFonts w:eastAsia="Cambria"/>
          <w:highlight w:val="green"/>
          <w:u w:val="single"/>
        </w:rPr>
        <w:t>, which</w:t>
      </w:r>
      <w:r w:rsidRPr="008D745A">
        <w:rPr>
          <w:rFonts w:eastAsia="Cambria"/>
          <w:u w:val="single"/>
        </w:rPr>
        <w:t xml:space="preserve"> </w:t>
      </w:r>
      <w:r w:rsidRPr="008D745A">
        <w:rPr>
          <w:rFonts w:eastAsia="Cambria"/>
          <w:b/>
          <w:iCs/>
          <w:u w:val="single"/>
        </w:rPr>
        <w:t>inhibits conflict resolution</w:t>
      </w:r>
      <w:r w:rsidRPr="008D745A">
        <w:rPr>
          <w:rFonts w:eastAsia="Cambria"/>
          <w:u w:val="single"/>
        </w:rPr>
        <w:t xml:space="preserve"> and </w:t>
      </w:r>
      <w:r w:rsidRPr="008D745A">
        <w:rPr>
          <w:rFonts w:eastAsia="Cambria"/>
          <w:highlight w:val="green"/>
          <w:u w:val="single"/>
        </w:rPr>
        <w:t xml:space="preserve">facilitates persistent </w:t>
      </w:r>
      <w:r w:rsidRPr="008D745A">
        <w:rPr>
          <w:rFonts w:eastAsia="Cambria"/>
          <w:b/>
          <w:iCs/>
          <w:highlight w:val="green"/>
          <w:u w:val="single"/>
        </w:rPr>
        <w:t>hostility</w:t>
      </w:r>
      <w:r w:rsidRPr="008D745A">
        <w:rPr>
          <w:rFonts w:eastAsia="Cambria"/>
          <w:sz w:val="16"/>
        </w:rPr>
        <w:t xml:space="preserve">. </w:t>
      </w:r>
      <w:r w:rsidRPr="008D745A">
        <w:rPr>
          <w:rFonts w:eastAsia="Cambria"/>
          <w:u w:val="single"/>
        </w:rPr>
        <w:t>It does appear</w:t>
      </w:r>
      <w:r w:rsidRPr="008D745A">
        <w:rPr>
          <w:rFonts w:eastAsia="Cambria"/>
          <w:sz w:val="16"/>
        </w:rPr>
        <w:t xml:space="preserve">, then, </w:t>
      </w:r>
      <w:r w:rsidRPr="008D745A">
        <w:rPr>
          <w:rFonts w:eastAsia="Cambria"/>
          <w:u w:val="single"/>
        </w:rPr>
        <w:t xml:space="preserve">that there is a </w:t>
      </w:r>
      <w:r w:rsidRPr="008D745A">
        <w:rPr>
          <w:rFonts w:eastAsia="Cambria"/>
          <w:b/>
          <w:iCs/>
          <w:u w:val="single"/>
        </w:rPr>
        <w:t>limit</w:t>
      </w:r>
      <w:r w:rsidRPr="008D745A">
        <w:rPr>
          <w:rFonts w:eastAsia="Cambria"/>
          <w:u w:val="single"/>
        </w:rPr>
        <w:t xml:space="preserve"> to the Democratic Peace</w:t>
      </w:r>
      <w:r w:rsidRPr="008D745A">
        <w:rPr>
          <w:rFonts w:eastAsia="Cambria"/>
          <w:sz w:val="16"/>
        </w:rPr>
        <w:t>.</w:t>
      </w:r>
    </w:p>
    <w:p w14:paraId="5C4C81A1" w14:textId="77777777" w:rsidR="005B72FB" w:rsidRPr="008D745A" w:rsidRDefault="005B72FB" w:rsidP="005B72FB">
      <w:pPr>
        <w:keepNext/>
        <w:keepLines/>
        <w:spacing w:before="40"/>
        <w:outlineLvl w:val="3"/>
        <w:rPr>
          <w:rFonts w:eastAsia="MS Gothic" w:cs="Times New Roman"/>
          <w:b/>
          <w:iCs/>
          <w:sz w:val="26"/>
        </w:rPr>
      </w:pPr>
      <w:r w:rsidRPr="008D745A">
        <w:rPr>
          <w:rFonts w:eastAsia="MS Gothic" w:cs="Times New Roman"/>
          <w:b/>
          <w:iCs/>
          <w:sz w:val="26"/>
        </w:rPr>
        <w:t xml:space="preserve">BUT---pursuit of democracy now </w:t>
      </w:r>
      <w:proofErr w:type="spellStart"/>
      <w:r w:rsidRPr="008D745A">
        <w:rPr>
          <w:rFonts w:eastAsia="MS Gothic" w:cs="Times New Roman"/>
          <w:b/>
          <w:iCs/>
          <w:sz w:val="26"/>
        </w:rPr>
        <w:t>uniqely</w:t>
      </w:r>
      <w:proofErr w:type="spellEnd"/>
      <w:r w:rsidRPr="008D745A">
        <w:rPr>
          <w:rFonts w:eastAsia="MS Gothic" w:cs="Times New Roman"/>
          <w:b/>
          <w:iCs/>
          <w:sz w:val="26"/>
        </w:rPr>
        <w:t xml:space="preserve"> causes nuclear war with China, Russia, and Iran. </w:t>
      </w:r>
    </w:p>
    <w:p w14:paraId="7E15E38A" w14:textId="77777777" w:rsidR="005B72FB" w:rsidRPr="008D745A" w:rsidRDefault="005B72FB" w:rsidP="005B72FB">
      <w:pPr>
        <w:rPr>
          <w:rFonts w:eastAsia="Cambria"/>
          <w:sz w:val="16"/>
          <w:szCs w:val="16"/>
        </w:rPr>
      </w:pPr>
      <w:r w:rsidRPr="008D745A">
        <w:rPr>
          <w:rFonts w:eastAsia="Cambria"/>
          <w:b/>
          <w:bCs/>
          <w:sz w:val="26"/>
        </w:rPr>
        <w:t>Miller 17</w:t>
      </w:r>
      <w:r w:rsidRPr="008D745A">
        <w:rPr>
          <w:rFonts w:eastAsia="Cambria"/>
        </w:rPr>
        <w:t xml:space="preserve"> </w:t>
      </w:r>
      <w:r w:rsidRPr="008D745A">
        <w:rPr>
          <w:rFonts w:eastAsia="Cambria"/>
          <w:sz w:val="16"/>
          <w:szCs w:val="16"/>
        </w:rPr>
        <w:t xml:space="preserve">(Benjamin; 4/27/17; Professor of International Relations at the School of Political Sciences, The University of Haifa; The International Security Studies Forum; “Policy Series: Will Trumpism increase the Danger of War in the International </w:t>
      </w:r>
      <w:proofErr w:type="gramStart"/>
      <w:r w:rsidRPr="008D745A">
        <w:rPr>
          <w:rFonts w:eastAsia="Cambria"/>
          <w:sz w:val="16"/>
          <w:szCs w:val="16"/>
        </w:rPr>
        <w:t>System?:</w:t>
      </w:r>
      <w:proofErr w:type="gramEnd"/>
      <w:r w:rsidRPr="008D745A">
        <w:rPr>
          <w:rFonts w:eastAsia="Cambria"/>
          <w:sz w:val="16"/>
          <w:szCs w:val="16"/>
        </w:rPr>
        <w:t xml:space="preserve"> IR Theory and the Illiberal Turn in World Politics”; </w:t>
      </w:r>
      <w:hyperlink r:id="rId6" w:history="1">
        <w:r w:rsidRPr="008D745A">
          <w:rPr>
            <w:rFonts w:eastAsia="Cambria"/>
            <w:sz w:val="16"/>
            <w:szCs w:val="16"/>
          </w:rPr>
          <w:t>https://issforum.org/roundtables/policy/1-5ag-war</w:t>
        </w:r>
      </w:hyperlink>
      <w:r w:rsidRPr="008D745A">
        <w:rPr>
          <w:rFonts w:eastAsia="Cambria"/>
          <w:sz w:val="16"/>
          <w:szCs w:val="16"/>
        </w:rPr>
        <w:t>; DOA: 12/6/17)</w:t>
      </w:r>
    </w:p>
    <w:p w14:paraId="28C70E1C" w14:textId="77777777" w:rsidR="005B72FB" w:rsidRPr="008D745A" w:rsidRDefault="005B72FB" w:rsidP="005B72FB">
      <w:pPr>
        <w:rPr>
          <w:rFonts w:eastAsia="Cambria"/>
          <w:sz w:val="16"/>
        </w:rPr>
      </w:pPr>
      <w:r w:rsidRPr="008D745A">
        <w:rPr>
          <w:rFonts w:eastAsia="Cambria"/>
          <w:sz w:val="16"/>
        </w:rPr>
        <w:t xml:space="preserve">Some realists might, however, not see these recent developments as necessarily leading to more conflict, although they may not see them as leading to stable peace either.[22] In the eyes of these realists, </w:t>
      </w:r>
      <w:r w:rsidRPr="008D745A">
        <w:rPr>
          <w:rFonts w:eastAsia="Cambria"/>
          <w:u w:val="single"/>
        </w:rPr>
        <w:t>the</w:t>
      </w:r>
      <w:r w:rsidRPr="008D745A">
        <w:rPr>
          <w:rFonts w:eastAsia="Cambria"/>
          <w:sz w:val="16"/>
        </w:rPr>
        <w:t xml:space="preserve"> seemingly </w:t>
      </w:r>
      <w:r w:rsidRPr="008D745A">
        <w:rPr>
          <w:rFonts w:eastAsia="Cambria"/>
          <w:u w:val="single"/>
        </w:rPr>
        <w:t xml:space="preserve">unconditional U.S. security umbrella for America’s allies has </w:t>
      </w:r>
      <w:r w:rsidRPr="008D745A">
        <w:rPr>
          <w:rFonts w:eastAsia="Cambria"/>
          <w:b/>
          <w:u w:val="single"/>
        </w:rPr>
        <w:t>allowed them to ‘free-ride’</w:t>
      </w:r>
      <w:r w:rsidRPr="008D745A">
        <w:rPr>
          <w:rFonts w:eastAsia="Cambria"/>
          <w:sz w:val="16"/>
        </w:rPr>
        <w:t xml:space="preserve"> on the U.S. commitment </w:t>
      </w:r>
      <w:r w:rsidRPr="008D745A">
        <w:rPr>
          <w:rFonts w:eastAsia="Cambria"/>
          <w:u w:val="single"/>
        </w:rPr>
        <w:t>and</w:t>
      </w:r>
      <w:r w:rsidRPr="008D745A">
        <w:rPr>
          <w:rFonts w:eastAsia="Cambria"/>
          <w:sz w:val="16"/>
        </w:rPr>
        <w:t xml:space="preserve"> to </w:t>
      </w:r>
      <w:r w:rsidRPr="008D745A">
        <w:rPr>
          <w:rFonts w:eastAsia="Cambria"/>
          <w:b/>
          <w:u w:val="single"/>
        </w:rPr>
        <w:t>avoid allocating</w:t>
      </w:r>
      <w:r w:rsidRPr="008D745A">
        <w:rPr>
          <w:rFonts w:eastAsia="Cambria"/>
          <w:sz w:val="16"/>
        </w:rPr>
        <w:t xml:space="preserve"> the </w:t>
      </w:r>
      <w:r w:rsidRPr="008D745A">
        <w:rPr>
          <w:rFonts w:eastAsia="Cambria"/>
          <w:b/>
          <w:u w:val="single"/>
        </w:rPr>
        <w:t>necessary resources</w:t>
      </w:r>
      <w:r w:rsidRPr="008D745A">
        <w:rPr>
          <w:rFonts w:eastAsia="Cambria"/>
          <w:u w:val="single"/>
        </w:rPr>
        <w:t xml:space="preserve"> for their own national defense</w:t>
      </w:r>
      <w:r w:rsidRPr="008D745A">
        <w:rPr>
          <w:rFonts w:eastAsia="Cambria"/>
          <w:sz w:val="16"/>
        </w:rPr>
        <w:t xml:space="preserve">.[23] Moreover, </w:t>
      </w:r>
      <w:r w:rsidRPr="008D745A">
        <w:rPr>
          <w:rFonts w:eastAsia="Cambria"/>
          <w:u w:val="single"/>
        </w:rPr>
        <w:t>some</w:t>
      </w:r>
      <w:r w:rsidRPr="008D745A">
        <w:rPr>
          <w:rFonts w:eastAsia="Cambria"/>
          <w:sz w:val="16"/>
        </w:rPr>
        <w:t xml:space="preserve"> of the </w:t>
      </w:r>
      <w:r w:rsidRPr="008D745A">
        <w:rPr>
          <w:rFonts w:eastAsia="Cambria"/>
          <w:u w:val="single"/>
        </w:rPr>
        <w:t xml:space="preserve">allies have been </w:t>
      </w:r>
      <w:r w:rsidRPr="008D745A">
        <w:rPr>
          <w:rFonts w:eastAsia="Cambria"/>
          <w:b/>
          <w:u w:val="single"/>
        </w:rPr>
        <w:t>provocative toward</w:t>
      </w:r>
      <w:r w:rsidRPr="008D745A">
        <w:rPr>
          <w:rFonts w:eastAsia="Cambria"/>
          <w:sz w:val="16"/>
        </w:rPr>
        <w:t xml:space="preserve"> their </w:t>
      </w:r>
      <w:r w:rsidRPr="008D745A">
        <w:rPr>
          <w:rFonts w:eastAsia="Cambria"/>
          <w:b/>
          <w:u w:val="single"/>
        </w:rPr>
        <w:t>opponents</w:t>
      </w:r>
      <w:r w:rsidRPr="008D745A">
        <w:rPr>
          <w:rFonts w:eastAsia="Cambria"/>
          <w:u w:val="single"/>
        </w:rPr>
        <w:t>, while relying on the U.S. security umbrella</w:t>
      </w:r>
      <w:r w:rsidRPr="008D745A">
        <w:rPr>
          <w:rFonts w:eastAsia="Cambria"/>
          <w:sz w:val="16"/>
        </w:rPr>
        <w:t xml:space="preserve">. </w:t>
      </w:r>
      <w:r w:rsidRPr="008D745A">
        <w:rPr>
          <w:rFonts w:eastAsia="Cambria"/>
          <w:u w:val="single"/>
        </w:rPr>
        <w:t xml:space="preserve">This could </w:t>
      </w:r>
      <w:r w:rsidRPr="008D745A">
        <w:rPr>
          <w:rFonts w:eastAsia="Cambria"/>
          <w:b/>
          <w:u w:val="single"/>
        </w:rPr>
        <w:t>cause</w:t>
      </w:r>
      <w:r w:rsidRPr="008D745A">
        <w:rPr>
          <w:rFonts w:eastAsia="Cambria"/>
          <w:u w:val="single"/>
        </w:rPr>
        <w:t xml:space="preserve"> </w:t>
      </w:r>
      <w:r w:rsidRPr="008D745A">
        <w:rPr>
          <w:rFonts w:eastAsia="Cambria"/>
          <w:b/>
          <w:u w:val="single"/>
        </w:rPr>
        <w:t>unnecessary conflict</w:t>
      </w:r>
      <w:r w:rsidRPr="008D745A">
        <w:rPr>
          <w:rFonts w:eastAsia="Cambria"/>
          <w:sz w:val="16"/>
        </w:rPr>
        <w:t xml:space="preserve">. </w:t>
      </w:r>
      <w:r w:rsidRPr="008D745A">
        <w:rPr>
          <w:rFonts w:eastAsia="Cambria"/>
          <w:u w:val="single"/>
        </w:rPr>
        <w:t>Especially provocative toward Russia</w:t>
      </w:r>
      <w:r w:rsidRPr="008D745A">
        <w:rPr>
          <w:rFonts w:eastAsia="Cambria"/>
          <w:sz w:val="16"/>
        </w:rPr>
        <w:t xml:space="preserve">, for example, </w:t>
      </w:r>
      <w:r w:rsidRPr="008D745A">
        <w:rPr>
          <w:rFonts w:eastAsia="Cambria"/>
          <w:u w:val="single"/>
        </w:rPr>
        <w:t>was</w:t>
      </w:r>
      <w:r w:rsidRPr="008D745A">
        <w:rPr>
          <w:rFonts w:eastAsia="Cambria"/>
          <w:sz w:val="16"/>
        </w:rPr>
        <w:t xml:space="preserve"> the enlargement of </w:t>
      </w:r>
      <w:r w:rsidRPr="008D745A">
        <w:rPr>
          <w:rFonts w:eastAsia="Cambria"/>
          <w:u w:val="single"/>
        </w:rPr>
        <w:t>NATO</w:t>
      </w:r>
      <w:r w:rsidRPr="008D745A">
        <w:rPr>
          <w:rFonts w:eastAsia="Cambria"/>
          <w:sz w:val="16"/>
        </w:rPr>
        <w:t xml:space="preserve"> to the east </w:t>
      </w:r>
      <w:r w:rsidRPr="008D745A">
        <w:rPr>
          <w:rFonts w:eastAsia="Cambria"/>
          <w:u w:val="single"/>
        </w:rPr>
        <w:t>and the EU</w:t>
      </w:r>
      <w:r w:rsidRPr="008D745A">
        <w:rPr>
          <w:rFonts w:eastAsia="Cambria"/>
          <w:sz w:val="16"/>
        </w:rPr>
        <w:t xml:space="preserve"> economic </w:t>
      </w:r>
      <w:r w:rsidRPr="008D745A">
        <w:rPr>
          <w:rFonts w:eastAsia="Cambria"/>
          <w:u w:val="single"/>
        </w:rPr>
        <w:t>agreement with Ukraine in 2014</w:t>
      </w:r>
      <w:r w:rsidRPr="008D745A">
        <w:rPr>
          <w:rFonts w:eastAsia="Cambria"/>
          <w:sz w:val="16"/>
        </w:rPr>
        <w:t xml:space="preserve">. </w:t>
      </w:r>
      <w:r w:rsidRPr="008D745A">
        <w:rPr>
          <w:rFonts w:eastAsia="Cambria"/>
          <w:u w:val="single"/>
        </w:rPr>
        <w:t>Such anti-Russian expansionist Western moves</w:t>
      </w:r>
      <w:r w:rsidRPr="008D745A">
        <w:rPr>
          <w:rFonts w:eastAsia="Cambria"/>
          <w:sz w:val="16"/>
        </w:rPr>
        <w:t xml:space="preserve">, in the realist view, </w:t>
      </w:r>
      <w:r w:rsidRPr="008D745A">
        <w:rPr>
          <w:rFonts w:eastAsia="Cambria"/>
          <w:u w:val="single"/>
        </w:rPr>
        <w:t xml:space="preserve">compelled Moscow to </w:t>
      </w:r>
      <w:r w:rsidRPr="008D745A">
        <w:rPr>
          <w:rFonts w:eastAsia="Cambria"/>
          <w:b/>
          <w:u w:val="single"/>
        </w:rPr>
        <w:t>behave</w:t>
      </w:r>
      <w:r w:rsidRPr="008D745A">
        <w:rPr>
          <w:rFonts w:eastAsia="Cambria"/>
          <w:sz w:val="16"/>
        </w:rPr>
        <w:t xml:space="preserve"> more </w:t>
      </w:r>
      <w:r w:rsidRPr="008D745A">
        <w:rPr>
          <w:rFonts w:eastAsia="Cambria"/>
          <w:b/>
          <w:u w:val="single"/>
        </w:rPr>
        <w:t>assertively</w:t>
      </w:r>
      <w:r w:rsidRPr="008D745A">
        <w:rPr>
          <w:rFonts w:eastAsia="Cambria"/>
          <w:sz w:val="16"/>
        </w:rPr>
        <w:t xml:space="preserve"> and to </w:t>
      </w:r>
      <w:r w:rsidRPr="008D745A">
        <w:rPr>
          <w:rFonts w:eastAsia="Cambria"/>
          <w:b/>
          <w:u w:val="single"/>
        </w:rPr>
        <w:t>annex Crimea</w:t>
      </w:r>
      <w:r w:rsidRPr="008D745A">
        <w:rPr>
          <w:rFonts w:eastAsia="Cambria"/>
          <w:u w:val="single"/>
        </w:rPr>
        <w:t xml:space="preserve"> and</w:t>
      </w:r>
      <w:r w:rsidRPr="008D745A">
        <w:rPr>
          <w:rFonts w:eastAsia="Cambria"/>
          <w:sz w:val="16"/>
        </w:rPr>
        <w:t xml:space="preserve"> to </w:t>
      </w:r>
      <w:r w:rsidRPr="008D745A">
        <w:rPr>
          <w:rFonts w:eastAsia="Cambria"/>
          <w:b/>
          <w:u w:val="single"/>
        </w:rPr>
        <w:t>intervene in</w:t>
      </w:r>
      <w:r w:rsidRPr="008D745A">
        <w:rPr>
          <w:rFonts w:eastAsia="Cambria"/>
          <w:sz w:val="16"/>
        </w:rPr>
        <w:t xml:space="preserve"> Eastern </w:t>
      </w:r>
      <w:r w:rsidRPr="008D745A">
        <w:rPr>
          <w:rFonts w:eastAsia="Cambria"/>
          <w:b/>
          <w:u w:val="single"/>
        </w:rPr>
        <w:t>Ukraine</w:t>
      </w:r>
      <w:r w:rsidRPr="008D745A">
        <w:rPr>
          <w:rFonts w:eastAsia="Cambria"/>
          <w:sz w:val="16"/>
        </w:rPr>
        <w:t xml:space="preserve">.[24] Somewhat similarly, </w:t>
      </w:r>
      <w:r w:rsidRPr="008D745A">
        <w:rPr>
          <w:rFonts w:eastAsia="Cambria"/>
          <w:u w:val="single"/>
        </w:rPr>
        <w:t xml:space="preserve">it seems </w:t>
      </w:r>
      <w:r w:rsidRPr="008D745A">
        <w:rPr>
          <w:rFonts w:eastAsia="Cambria"/>
          <w:b/>
          <w:u w:val="single"/>
        </w:rPr>
        <w:t>less costly</w:t>
      </w:r>
      <w:r w:rsidRPr="008D745A">
        <w:rPr>
          <w:rFonts w:eastAsia="Cambria"/>
          <w:u w:val="single"/>
        </w:rPr>
        <w:t xml:space="preserve"> for American allies in</w:t>
      </w:r>
      <w:r w:rsidRPr="008D745A">
        <w:rPr>
          <w:rFonts w:eastAsia="Cambria"/>
          <w:sz w:val="16"/>
        </w:rPr>
        <w:t xml:space="preserve"> East </w:t>
      </w:r>
      <w:r w:rsidRPr="008D745A">
        <w:rPr>
          <w:rFonts w:eastAsia="Cambria"/>
          <w:u w:val="single"/>
        </w:rPr>
        <w:t>Asia to engage in</w:t>
      </w:r>
      <w:r w:rsidRPr="008D745A">
        <w:rPr>
          <w:rFonts w:eastAsia="Cambria"/>
          <w:sz w:val="16"/>
        </w:rPr>
        <w:t xml:space="preserve"> maritime </w:t>
      </w:r>
      <w:r w:rsidRPr="008D745A">
        <w:rPr>
          <w:rFonts w:eastAsia="Cambria"/>
          <w:u w:val="single"/>
        </w:rPr>
        <w:t xml:space="preserve">conflicts with China so long they are under the U.S. </w:t>
      </w:r>
      <w:r w:rsidRPr="008D745A">
        <w:rPr>
          <w:rFonts w:eastAsia="Cambria"/>
          <w:sz w:val="16"/>
        </w:rPr>
        <w:t xml:space="preserve">protective </w:t>
      </w:r>
      <w:r w:rsidRPr="008D745A">
        <w:rPr>
          <w:rFonts w:eastAsia="Cambria"/>
          <w:u w:val="single"/>
        </w:rPr>
        <w:t>shield</w:t>
      </w:r>
      <w:r w:rsidRPr="008D745A">
        <w:rPr>
          <w:rFonts w:eastAsia="Cambria"/>
          <w:sz w:val="16"/>
        </w:rPr>
        <w:t xml:space="preserve">. Realists believe that </w:t>
      </w:r>
      <w:r w:rsidRPr="008D745A">
        <w:rPr>
          <w:rFonts w:eastAsia="Cambria"/>
          <w:u w:val="single"/>
        </w:rPr>
        <w:t>moving away from such</w:t>
      </w:r>
      <w:r w:rsidRPr="008D745A">
        <w:rPr>
          <w:rFonts w:eastAsia="Cambria"/>
          <w:sz w:val="16"/>
        </w:rPr>
        <w:t xml:space="preserve"> ever-growing </w:t>
      </w:r>
      <w:r w:rsidRPr="008D745A">
        <w:rPr>
          <w:rFonts w:eastAsia="Cambria"/>
          <w:u w:val="single"/>
        </w:rPr>
        <w:t xml:space="preserve">commitments will </w:t>
      </w:r>
      <w:r w:rsidRPr="008D745A">
        <w:rPr>
          <w:rFonts w:eastAsia="Cambria"/>
          <w:b/>
          <w:u w:val="single"/>
        </w:rPr>
        <w:t>stabilize the international system</w:t>
      </w:r>
      <w:r w:rsidRPr="008D745A">
        <w:rPr>
          <w:rFonts w:eastAsia="Cambria"/>
          <w:u w:val="single"/>
        </w:rPr>
        <w:t>, or at</w:t>
      </w:r>
      <w:r w:rsidRPr="008D745A">
        <w:rPr>
          <w:rFonts w:eastAsia="Cambria"/>
          <w:sz w:val="16"/>
        </w:rPr>
        <w:t xml:space="preserve"> the very </w:t>
      </w:r>
      <w:r w:rsidRPr="008D745A">
        <w:rPr>
          <w:rFonts w:eastAsia="Cambria"/>
          <w:u w:val="single"/>
        </w:rPr>
        <w:t xml:space="preserve">least </w:t>
      </w:r>
      <w:r w:rsidRPr="008D745A">
        <w:rPr>
          <w:rFonts w:eastAsia="Cambria"/>
          <w:b/>
          <w:u w:val="single"/>
        </w:rPr>
        <w:t>reduce</w:t>
      </w:r>
      <w:r w:rsidRPr="008D745A">
        <w:rPr>
          <w:rFonts w:eastAsia="Cambria"/>
          <w:sz w:val="16"/>
        </w:rPr>
        <w:t xml:space="preserve"> the likelihood of a </w:t>
      </w:r>
      <w:r w:rsidRPr="008D745A">
        <w:rPr>
          <w:rFonts w:eastAsia="Cambria"/>
          <w:b/>
          <w:u w:val="single"/>
        </w:rPr>
        <w:t>great-power conflict</w:t>
      </w:r>
      <w:r w:rsidRPr="008D745A">
        <w:rPr>
          <w:rFonts w:eastAsia="Cambria"/>
          <w:sz w:val="16"/>
        </w:rPr>
        <w:t xml:space="preserve">. The realists are especially concerned about the </w:t>
      </w:r>
      <w:r w:rsidRPr="008D745A">
        <w:rPr>
          <w:rFonts w:eastAsia="Cambria"/>
          <w:u w:val="single"/>
        </w:rPr>
        <w:t>American policies to shape</w:t>
      </w:r>
      <w:r w:rsidRPr="008D745A">
        <w:rPr>
          <w:rFonts w:eastAsia="Cambria"/>
          <w:sz w:val="16"/>
        </w:rPr>
        <w:t xml:space="preserve"> the domestic character of other states, particularly by advancing </w:t>
      </w:r>
      <w:r w:rsidRPr="008D745A">
        <w:rPr>
          <w:rFonts w:eastAsia="Cambria"/>
          <w:highlight w:val="green"/>
          <w:u w:val="single"/>
        </w:rPr>
        <w:t>democracy-promotion</w:t>
      </w:r>
      <w:r w:rsidRPr="008D745A">
        <w:rPr>
          <w:rFonts w:eastAsia="Cambria"/>
          <w:sz w:val="16"/>
        </w:rPr>
        <w:t xml:space="preserve">, “nation-building,” and the universal protection of human rights.[25] In this context they highlight what they </w:t>
      </w:r>
      <w:r w:rsidRPr="008D745A">
        <w:rPr>
          <w:rFonts w:eastAsia="Cambria"/>
          <w:highlight w:val="green"/>
          <w:u w:val="single"/>
        </w:rPr>
        <w:t>see</w:t>
      </w:r>
      <w:r w:rsidRPr="008D745A">
        <w:rPr>
          <w:rFonts w:eastAsia="Cambria"/>
          <w:sz w:val="16"/>
        </w:rPr>
        <w:t xml:space="preserve"> as </w:t>
      </w:r>
      <w:r w:rsidRPr="008D745A">
        <w:rPr>
          <w:rFonts w:eastAsia="Cambria"/>
          <w:b/>
          <w:highlight w:val="green"/>
          <w:u w:val="single"/>
        </w:rPr>
        <w:t>disastrous</w:t>
      </w:r>
      <w:r w:rsidRPr="008D745A">
        <w:rPr>
          <w:rFonts w:eastAsia="Cambria"/>
          <w:sz w:val="16"/>
        </w:rPr>
        <w:t xml:space="preserve"> American </w:t>
      </w:r>
      <w:r w:rsidRPr="008D745A">
        <w:rPr>
          <w:rFonts w:eastAsia="Cambria"/>
          <w:b/>
          <w:u w:val="single"/>
        </w:rPr>
        <w:t xml:space="preserve">military </w:t>
      </w:r>
      <w:r w:rsidRPr="008D745A">
        <w:rPr>
          <w:rFonts w:eastAsia="Cambria"/>
          <w:b/>
          <w:highlight w:val="green"/>
          <w:u w:val="single"/>
        </w:rPr>
        <w:t>interventions</w:t>
      </w:r>
      <w:r w:rsidRPr="008D745A">
        <w:rPr>
          <w:rFonts w:eastAsia="Cambria"/>
          <w:u w:val="single"/>
        </w:rPr>
        <w:t xml:space="preserve">, notably, </w:t>
      </w:r>
      <w:r w:rsidRPr="008D745A">
        <w:rPr>
          <w:rFonts w:eastAsia="Cambria"/>
          <w:highlight w:val="green"/>
          <w:u w:val="single"/>
        </w:rPr>
        <w:t>in Iraq</w:t>
      </w:r>
      <w:r w:rsidRPr="008D745A">
        <w:rPr>
          <w:rFonts w:eastAsia="Cambria"/>
          <w:u w:val="single"/>
        </w:rPr>
        <w:t xml:space="preserve"> in 2003</w:t>
      </w:r>
      <w:r w:rsidRPr="008D745A">
        <w:rPr>
          <w:rFonts w:eastAsia="Cambria"/>
          <w:sz w:val="16"/>
        </w:rPr>
        <w:t xml:space="preserve"> and in </w:t>
      </w:r>
      <w:r w:rsidRPr="008D745A">
        <w:rPr>
          <w:rFonts w:eastAsia="Cambria"/>
          <w:u w:val="single"/>
        </w:rPr>
        <w:t xml:space="preserve">Libya in 2011 </w:t>
      </w:r>
      <w:r w:rsidRPr="008D745A">
        <w:rPr>
          <w:rFonts w:eastAsia="Cambria"/>
          <w:highlight w:val="green"/>
          <w:u w:val="single"/>
        </w:rPr>
        <w:t>and</w:t>
      </w:r>
      <w:r w:rsidRPr="008D745A">
        <w:rPr>
          <w:rFonts w:eastAsia="Cambria"/>
          <w:sz w:val="16"/>
        </w:rPr>
        <w:t xml:space="preserve"> also the continuously </w:t>
      </w:r>
      <w:r w:rsidRPr="008D745A">
        <w:rPr>
          <w:rFonts w:eastAsia="Cambria"/>
          <w:u w:val="single"/>
        </w:rPr>
        <w:t xml:space="preserve">costly intervention in </w:t>
      </w:r>
      <w:r w:rsidRPr="008D745A">
        <w:rPr>
          <w:rFonts w:eastAsia="Cambria"/>
          <w:highlight w:val="green"/>
          <w:u w:val="single"/>
        </w:rPr>
        <w:t>Afghanistan</w:t>
      </w:r>
      <w:r w:rsidRPr="008D745A">
        <w:rPr>
          <w:rFonts w:eastAsia="Cambria"/>
          <w:u w:val="single"/>
        </w:rPr>
        <w:t xml:space="preserve"> since 2001</w:t>
      </w:r>
      <w:r w:rsidRPr="008D745A">
        <w:rPr>
          <w:rFonts w:eastAsia="Cambria"/>
          <w:sz w:val="16"/>
        </w:rPr>
        <w:t xml:space="preserve">. In their eyes such military interventions are not necessary for the protection of American national interests. Moreover, </w:t>
      </w:r>
      <w:r w:rsidRPr="008D745A">
        <w:rPr>
          <w:rFonts w:eastAsia="Cambria"/>
          <w:u w:val="single"/>
        </w:rPr>
        <w:t xml:space="preserve">such military engagements are </w:t>
      </w:r>
      <w:r w:rsidRPr="008D745A">
        <w:rPr>
          <w:rFonts w:eastAsia="Cambria"/>
          <w:b/>
          <w:u w:val="single"/>
        </w:rPr>
        <w:t>unlikely to succeed</w:t>
      </w:r>
      <w:r w:rsidRPr="008D745A">
        <w:rPr>
          <w:rFonts w:eastAsia="Cambria"/>
          <w:u w:val="single"/>
        </w:rPr>
        <w:t xml:space="preserve"> and</w:t>
      </w:r>
      <w:r w:rsidRPr="008D745A">
        <w:rPr>
          <w:rFonts w:eastAsia="Cambria"/>
          <w:sz w:val="16"/>
        </w:rPr>
        <w:t xml:space="preserve"> in many cases </w:t>
      </w:r>
      <w:r w:rsidRPr="008D745A">
        <w:rPr>
          <w:rFonts w:eastAsia="Cambria"/>
          <w:u w:val="single"/>
        </w:rPr>
        <w:t xml:space="preserve">are </w:t>
      </w:r>
      <w:r w:rsidRPr="008D745A">
        <w:rPr>
          <w:rFonts w:eastAsia="Cambria"/>
          <w:b/>
          <w:u w:val="single"/>
        </w:rPr>
        <w:t>de-stabilizing</w:t>
      </w:r>
      <w:r w:rsidRPr="008D745A">
        <w:rPr>
          <w:rFonts w:eastAsia="Cambria"/>
          <w:u w:val="single"/>
        </w:rPr>
        <w:t xml:space="preserve"> and are causing unnecessary conflicts</w:t>
      </w:r>
      <w:r w:rsidRPr="008D745A">
        <w:rPr>
          <w:rFonts w:eastAsia="Cambria"/>
          <w:sz w:val="16"/>
        </w:rPr>
        <w:t xml:space="preserve">. </w:t>
      </w:r>
      <w:r w:rsidRPr="008D745A">
        <w:rPr>
          <w:rFonts w:eastAsia="Cambria"/>
          <w:u w:val="single"/>
        </w:rPr>
        <w:t xml:space="preserve">Such </w:t>
      </w:r>
      <w:r w:rsidRPr="008D745A">
        <w:rPr>
          <w:rFonts w:eastAsia="Cambria"/>
          <w:highlight w:val="green"/>
          <w:u w:val="single"/>
        </w:rPr>
        <w:t>interventions</w:t>
      </w:r>
      <w:r w:rsidRPr="008D745A">
        <w:rPr>
          <w:rFonts w:eastAsia="Cambria"/>
          <w:sz w:val="16"/>
        </w:rPr>
        <w:t xml:space="preserve"> simply </w:t>
      </w:r>
      <w:r w:rsidRPr="008D745A">
        <w:rPr>
          <w:rFonts w:eastAsia="Cambria"/>
          <w:b/>
          <w:highlight w:val="green"/>
          <w:u w:val="single"/>
        </w:rPr>
        <w:t>increase the perceived threat</w:t>
      </w:r>
      <w:r w:rsidRPr="008D745A">
        <w:rPr>
          <w:rFonts w:eastAsia="Cambria"/>
          <w:u w:val="single"/>
        </w:rPr>
        <w:t xml:space="preserve"> posed by the U.S. to</w:t>
      </w:r>
      <w:r w:rsidRPr="008D745A">
        <w:rPr>
          <w:rFonts w:eastAsia="Cambria"/>
          <w:sz w:val="16"/>
        </w:rPr>
        <w:t xml:space="preserve"> some </w:t>
      </w:r>
      <w:r w:rsidRPr="008D745A">
        <w:rPr>
          <w:rFonts w:eastAsia="Cambria"/>
          <w:u w:val="single"/>
        </w:rPr>
        <w:t>other countries</w:t>
      </w:r>
      <w:r w:rsidRPr="008D745A">
        <w:rPr>
          <w:rFonts w:eastAsia="Cambria"/>
          <w:sz w:val="16"/>
        </w:rPr>
        <w:t xml:space="preserve">. </w:t>
      </w:r>
      <w:r w:rsidRPr="008D745A">
        <w:rPr>
          <w:rFonts w:eastAsia="Cambria"/>
          <w:u w:val="single"/>
        </w:rPr>
        <w:t>Thus</w:t>
      </w:r>
      <w:r w:rsidRPr="008D745A">
        <w:rPr>
          <w:rFonts w:eastAsia="Cambria"/>
          <w:sz w:val="16"/>
        </w:rPr>
        <w:t xml:space="preserve">, lessening—if not </w:t>
      </w:r>
      <w:r w:rsidRPr="008D745A">
        <w:rPr>
          <w:rFonts w:eastAsia="Cambria"/>
          <w:b/>
          <w:highlight w:val="green"/>
          <w:u w:val="single"/>
        </w:rPr>
        <w:t>completely abandoning</w:t>
      </w:r>
      <w:r w:rsidRPr="008D745A">
        <w:rPr>
          <w:rFonts w:eastAsia="Cambria"/>
          <w:sz w:val="16"/>
        </w:rPr>
        <w:t>—</w:t>
      </w:r>
      <w:r w:rsidRPr="008D745A">
        <w:rPr>
          <w:rFonts w:eastAsia="Cambria"/>
          <w:u w:val="single"/>
        </w:rPr>
        <w:t>the U.S. commitment to advance</w:t>
      </w:r>
      <w:r w:rsidRPr="008D745A">
        <w:rPr>
          <w:rFonts w:eastAsia="Cambria"/>
          <w:sz w:val="16"/>
        </w:rPr>
        <w:t xml:space="preserve"> these </w:t>
      </w:r>
      <w:r w:rsidRPr="008D745A">
        <w:rPr>
          <w:rFonts w:eastAsia="Cambria"/>
          <w:u w:val="single"/>
        </w:rPr>
        <w:t>liberal values is likely</w:t>
      </w:r>
      <w:r w:rsidRPr="008D745A">
        <w:rPr>
          <w:rFonts w:eastAsia="Cambria"/>
          <w:sz w:val="16"/>
        </w:rPr>
        <w:t xml:space="preserve">, in realist eyes, </w:t>
      </w:r>
      <w:r w:rsidRPr="008D745A">
        <w:rPr>
          <w:rFonts w:eastAsia="Cambria"/>
          <w:u w:val="single"/>
        </w:rPr>
        <w:t xml:space="preserve">to </w:t>
      </w:r>
      <w:r w:rsidRPr="008D745A">
        <w:rPr>
          <w:rFonts w:eastAsia="Cambria"/>
          <w:b/>
          <w:highlight w:val="green"/>
          <w:u w:val="single"/>
        </w:rPr>
        <w:t>stabilize the</w:t>
      </w:r>
      <w:r w:rsidRPr="008D745A">
        <w:rPr>
          <w:rFonts w:eastAsia="Cambria"/>
          <w:b/>
          <w:u w:val="single"/>
        </w:rPr>
        <w:t xml:space="preserve"> international </w:t>
      </w:r>
      <w:r w:rsidRPr="008D745A">
        <w:rPr>
          <w:rFonts w:eastAsia="Cambria"/>
          <w:b/>
          <w:highlight w:val="green"/>
          <w:u w:val="single"/>
        </w:rPr>
        <w:t>system</w:t>
      </w:r>
      <w:r w:rsidRPr="008D745A">
        <w:rPr>
          <w:rFonts w:eastAsia="Cambria"/>
          <w:b/>
          <w:u w:val="single"/>
        </w:rPr>
        <w:t xml:space="preserve"> </w:t>
      </w:r>
      <w:r w:rsidRPr="008D745A">
        <w:rPr>
          <w:rFonts w:eastAsia="Cambria"/>
          <w:u w:val="single"/>
        </w:rPr>
        <w:t xml:space="preserve">and to </w:t>
      </w:r>
      <w:r w:rsidRPr="008D745A">
        <w:rPr>
          <w:rFonts w:eastAsia="Cambria"/>
          <w:b/>
          <w:u w:val="single"/>
        </w:rPr>
        <w:t>serve well</w:t>
      </w:r>
      <w:r w:rsidRPr="008D745A">
        <w:rPr>
          <w:rFonts w:eastAsia="Cambria"/>
          <w:u w:val="single"/>
        </w:rPr>
        <w:t xml:space="preserve"> the American national security interests</w:t>
      </w:r>
      <w:r w:rsidRPr="008D745A">
        <w:rPr>
          <w:rFonts w:eastAsia="Cambria"/>
          <w:sz w:val="16"/>
        </w:rPr>
        <w:t xml:space="preserve">. Even though liberals see trade as a major pacifying mechanism, realists view </w:t>
      </w:r>
      <w:r w:rsidRPr="008D745A">
        <w:rPr>
          <w:rFonts w:eastAsia="Cambria"/>
          <w:u w:val="single"/>
        </w:rPr>
        <w:t>trade</w:t>
      </w:r>
      <w:r w:rsidRPr="008D745A">
        <w:rPr>
          <w:rFonts w:eastAsia="Cambria"/>
          <w:sz w:val="16"/>
        </w:rPr>
        <w:t>—</w:t>
      </w:r>
      <w:r w:rsidRPr="008D745A">
        <w:rPr>
          <w:rFonts w:eastAsia="Cambria"/>
          <w:u w:val="single"/>
        </w:rPr>
        <w:t>and</w:t>
      </w:r>
      <w:r w:rsidRPr="008D745A">
        <w:rPr>
          <w:rFonts w:eastAsia="Cambria"/>
          <w:sz w:val="16"/>
        </w:rPr>
        <w:t xml:space="preserve"> economic </w:t>
      </w:r>
      <w:r w:rsidRPr="008D745A">
        <w:rPr>
          <w:rFonts w:eastAsia="Cambria"/>
          <w:u w:val="single"/>
        </w:rPr>
        <w:t>interdependence</w:t>
      </w:r>
      <w:r w:rsidRPr="008D745A">
        <w:rPr>
          <w:rFonts w:eastAsia="Cambria"/>
          <w:sz w:val="16"/>
        </w:rPr>
        <w:t xml:space="preserve"> more broadly—as potential </w:t>
      </w:r>
      <w:r w:rsidRPr="008D745A">
        <w:rPr>
          <w:rFonts w:eastAsia="Cambria"/>
          <w:u w:val="single"/>
        </w:rPr>
        <w:t>sources</w:t>
      </w:r>
      <w:r w:rsidRPr="008D745A">
        <w:rPr>
          <w:rFonts w:eastAsia="Cambria"/>
          <w:sz w:val="16"/>
        </w:rPr>
        <w:t xml:space="preserve"> for </w:t>
      </w:r>
      <w:r w:rsidRPr="008D745A">
        <w:rPr>
          <w:rFonts w:eastAsia="Cambria"/>
          <w:u w:val="single"/>
        </w:rPr>
        <w:t>conflict</w:t>
      </w:r>
      <w:r w:rsidRPr="008D745A">
        <w:rPr>
          <w:rFonts w:eastAsia="Cambria"/>
          <w:sz w:val="16"/>
        </w:rPr>
        <w:t xml:space="preserve">.[26] They highlight the earlier U.S. trade conflicts with Japan and currently with Mexico and China. Thus, </w:t>
      </w:r>
      <w:r w:rsidRPr="008D745A">
        <w:rPr>
          <w:rFonts w:eastAsia="Cambria"/>
          <w:u w:val="single"/>
        </w:rPr>
        <w:t>moving away from free trade might diffuse conflicts rather than accelerate them</w:t>
      </w:r>
      <w:r w:rsidRPr="008D745A">
        <w:rPr>
          <w:rFonts w:eastAsia="Cambria"/>
          <w:sz w:val="16"/>
        </w:rPr>
        <w:t xml:space="preserve">. Moreover, </w:t>
      </w:r>
      <w:r w:rsidRPr="008D745A">
        <w:rPr>
          <w:rFonts w:eastAsia="Cambria"/>
          <w:u w:val="single"/>
        </w:rPr>
        <w:t>there is a growing populist opposition</w:t>
      </w:r>
      <w:r w:rsidRPr="008D745A">
        <w:rPr>
          <w:rFonts w:eastAsia="Cambria"/>
          <w:sz w:val="16"/>
        </w:rPr>
        <w:t xml:space="preserve"> in the West </w:t>
      </w:r>
      <w:r w:rsidRPr="008D745A">
        <w:rPr>
          <w:rFonts w:eastAsia="Cambria"/>
          <w:u w:val="single"/>
        </w:rPr>
        <w:t>to globalization</w:t>
      </w:r>
      <w:r w:rsidRPr="008D745A">
        <w:rPr>
          <w:rFonts w:eastAsia="Cambria"/>
          <w:sz w:val="16"/>
        </w:rPr>
        <w:t xml:space="preserve">. In this sense, </w:t>
      </w:r>
      <w:r w:rsidRPr="008D745A">
        <w:rPr>
          <w:rFonts w:eastAsia="Cambria"/>
          <w:u w:val="single"/>
        </w:rPr>
        <w:t>it cannot work as a</w:t>
      </w:r>
      <w:r w:rsidRPr="008D745A">
        <w:rPr>
          <w:rFonts w:eastAsia="Cambria"/>
          <w:sz w:val="16"/>
        </w:rPr>
        <w:t xml:space="preserve"> useful </w:t>
      </w:r>
      <w:r w:rsidRPr="008D745A">
        <w:rPr>
          <w:rFonts w:eastAsia="Cambria"/>
          <w:u w:val="single"/>
        </w:rPr>
        <w:t>recipe for the promotion of peace</w:t>
      </w:r>
      <w:r w:rsidRPr="008D745A">
        <w:rPr>
          <w:rFonts w:eastAsia="Cambria"/>
          <w:sz w:val="16"/>
        </w:rPr>
        <w:t xml:space="preserve">. Similarly, despite the high levels of economic interdependence between Japan and China, for example, </w:t>
      </w:r>
      <w:r w:rsidRPr="008D745A">
        <w:rPr>
          <w:rFonts w:eastAsia="Cambria"/>
          <w:u w:val="single"/>
        </w:rPr>
        <w:t>such interdependence does not prevent conflict</w:t>
      </w:r>
      <w:r w:rsidRPr="008D745A">
        <w:rPr>
          <w:rFonts w:eastAsia="Cambria"/>
          <w:sz w:val="16"/>
        </w:rPr>
        <w:t xml:space="preserve"> between them </w:t>
      </w:r>
      <w:r w:rsidRPr="008D745A">
        <w:rPr>
          <w:rFonts w:eastAsia="Cambria"/>
          <w:u w:val="single"/>
        </w:rPr>
        <w:t>and definitely does not result in</w:t>
      </w:r>
      <w:r w:rsidRPr="008D745A">
        <w:rPr>
          <w:rFonts w:eastAsia="Cambria"/>
          <w:sz w:val="16"/>
        </w:rPr>
        <w:t xml:space="preserve"> stable </w:t>
      </w:r>
      <w:r w:rsidRPr="008D745A">
        <w:rPr>
          <w:rFonts w:eastAsia="Cambria"/>
          <w:u w:val="single"/>
        </w:rPr>
        <w:t>peace even if it</w:t>
      </w:r>
      <w:r w:rsidRPr="008D745A">
        <w:rPr>
          <w:rFonts w:eastAsia="Cambria"/>
          <w:sz w:val="16"/>
        </w:rPr>
        <w:t xml:space="preserve"> might have </w:t>
      </w:r>
      <w:r w:rsidRPr="008D745A">
        <w:rPr>
          <w:rFonts w:eastAsia="Cambria"/>
          <w:u w:val="single"/>
        </w:rPr>
        <w:t>helped to prevent a shooting war</w:t>
      </w:r>
      <w:r w:rsidRPr="008D745A">
        <w:rPr>
          <w:rFonts w:eastAsia="Cambria"/>
          <w:sz w:val="16"/>
        </w:rPr>
        <w:t xml:space="preserve"> between them, at least thus far. Realists are also skeptical about the ability of </w:t>
      </w:r>
      <w:r w:rsidRPr="008D745A">
        <w:rPr>
          <w:rFonts w:eastAsia="Cambria"/>
          <w:highlight w:val="green"/>
          <w:u w:val="single"/>
        </w:rPr>
        <w:t>international institutions</w:t>
      </w:r>
      <w:r w:rsidRPr="008D745A">
        <w:rPr>
          <w:rFonts w:eastAsia="Cambria"/>
          <w:sz w:val="16"/>
        </w:rPr>
        <w:t xml:space="preserve"> to advance stable peace.[27] Such institutions are not independent actors, which can influence the behavior of the member-states in important ways. International institutions just reflect the balance of power among states. States follow their national interests, and even more so in this age of rising nationalism. </w:t>
      </w:r>
      <w:proofErr w:type="gramStart"/>
      <w:r w:rsidRPr="008D745A">
        <w:rPr>
          <w:rFonts w:eastAsia="Cambria"/>
          <w:sz w:val="16"/>
        </w:rPr>
        <w:t>Thus</w:t>
      </w:r>
      <w:proofErr w:type="gramEnd"/>
      <w:r w:rsidRPr="008D745A">
        <w:rPr>
          <w:rFonts w:eastAsia="Cambria"/>
          <w:sz w:val="16"/>
        </w:rPr>
        <w:t xml:space="preserve"> we </w:t>
      </w:r>
      <w:r w:rsidRPr="008D745A">
        <w:rPr>
          <w:rFonts w:eastAsia="Cambria"/>
          <w:b/>
          <w:highlight w:val="green"/>
          <w:u w:val="single"/>
        </w:rPr>
        <w:t>cannot</w:t>
      </w:r>
      <w:r w:rsidRPr="008D745A">
        <w:rPr>
          <w:rFonts w:eastAsia="Cambria"/>
          <w:sz w:val="16"/>
        </w:rPr>
        <w:t xml:space="preserve"> expect much from the ability of international institutions to </w:t>
      </w:r>
      <w:r w:rsidRPr="008D745A">
        <w:rPr>
          <w:rFonts w:eastAsia="Cambria"/>
          <w:b/>
          <w:highlight w:val="green"/>
          <w:u w:val="single"/>
        </w:rPr>
        <w:t>pacify</w:t>
      </w:r>
      <w:r w:rsidRPr="008D745A">
        <w:rPr>
          <w:rFonts w:eastAsia="Cambria"/>
          <w:b/>
          <w:u w:val="single"/>
        </w:rPr>
        <w:t xml:space="preserve"> intense </w:t>
      </w:r>
      <w:r w:rsidRPr="008D745A">
        <w:rPr>
          <w:rFonts w:eastAsia="Cambria"/>
          <w:b/>
          <w:highlight w:val="green"/>
          <w:u w:val="single"/>
        </w:rPr>
        <w:t>conflicts</w:t>
      </w:r>
      <w:r w:rsidRPr="008D745A">
        <w:rPr>
          <w:rFonts w:eastAsia="Cambria"/>
          <w:u w:val="single"/>
        </w:rPr>
        <w:t>, especially among</w:t>
      </w:r>
      <w:r w:rsidRPr="008D745A">
        <w:rPr>
          <w:rFonts w:eastAsia="Cambria"/>
          <w:sz w:val="16"/>
        </w:rPr>
        <w:t xml:space="preserve"> the </w:t>
      </w:r>
      <w:r w:rsidRPr="008D745A">
        <w:rPr>
          <w:rFonts w:eastAsia="Cambria"/>
          <w:u w:val="single"/>
        </w:rPr>
        <w:t>great powers</w:t>
      </w:r>
      <w:r w:rsidRPr="008D745A">
        <w:rPr>
          <w:rFonts w:eastAsia="Cambria"/>
          <w:sz w:val="16"/>
        </w:rPr>
        <w:t xml:space="preserve">. </w:t>
      </w:r>
      <w:r w:rsidRPr="008D745A">
        <w:rPr>
          <w:rFonts w:eastAsia="Cambria"/>
          <w:u w:val="single"/>
        </w:rPr>
        <w:t>Even</w:t>
      </w:r>
      <w:r w:rsidRPr="008D745A">
        <w:rPr>
          <w:rFonts w:eastAsia="Cambria"/>
          <w:sz w:val="16"/>
        </w:rPr>
        <w:t xml:space="preserve"> the most remarkable of international intuitions—</w:t>
      </w:r>
      <w:r w:rsidRPr="008D745A">
        <w:rPr>
          <w:rFonts w:eastAsia="Cambria"/>
          <w:highlight w:val="green"/>
          <w:u w:val="single"/>
        </w:rPr>
        <w:t>the EU</w:t>
      </w:r>
      <w:r w:rsidRPr="008D745A">
        <w:rPr>
          <w:rFonts w:eastAsia="Cambria"/>
          <w:sz w:val="16"/>
        </w:rPr>
        <w:t>—</w:t>
      </w:r>
      <w:r w:rsidRPr="008D745A">
        <w:rPr>
          <w:rFonts w:eastAsia="Cambria"/>
          <w:u w:val="single"/>
        </w:rPr>
        <w:t>has</w:t>
      </w:r>
      <w:r w:rsidRPr="008D745A">
        <w:rPr>
          <w:rFonts w:eastAsia="Cambria"/>
          <w:sz w:val="16"/>
        </w:rPr>
        <w:t xml:space="preserve"> recently </w:t>
      </w:r>
      <w:r w:rsidRPr="008D745A">
        <w:rPr>
          <w:rFonts w:eastAsia="Cambria"/>
          <w:b/>
          <w:highlight w:val="green"/>
          <w:u w:val="single"/>
        </w:rPr>
        <w:t>failed</w:t>
      </w:r>
      <w:r w:rsidRPr="008D745A">
        <w:rPr>
          <w:rFonts w:eastAsia="Cambria"/>
          <w:b/>
          <w:u w:val="single"/>
        </w:rPr>
        <w:t xml:space="preserve"> in advancing </w:t>
      </w:r>
      <w:r w:rsidRPr="008D745A">
        <w:rPr>
          <w:rFonts w:eastAsia="Cambria"/>
          <w:b/>
          <w:highlight w:val="green"/>
          <w:u w:val="single"/>
        </w:rPr>
        <w:t>cooperation</w:t>
      </w:r>
      <w:r w:rsidRPr="008D745A">
        <w:rPr>
          <w:rFonts w:eastAsia="Cambria"/>
          <w:u w:val="single"/>
        </w:rPr>
        <w:t xml:space="preserve"> among its members with regard </w:t>
      </w:r>
      <w:r w:rsidRPr="008D745A">
        <w:rPr>
          <w:rFonts w:eastAsia="Cambria"/>
          <w:highlight w:val="green"/>
          <w:u w:val="single"/>
        </w:rPr>
        <w:t>to</w:t>
      </w:r>
      <w:r w:rsidRPr="008D745A">
        <w:rPr>
          <w:rFonts w:eastAsia="Cambria"/>
          <w:sz w:val="16"/>
        </w:rPr>
        <w:t xml:space="preserve"> the key issues of </w:t>
      </w:r>
      <w:r w:rsidRPr="008D745A">
        <w:rPr>
          <w:rFonts w:eastAsia="Cambria"/>
          <w:highlight w:val="green"/>
          <w:u w:val="single"/>
        </w:rPr>
        <w:t>immigration, terrorism and the</w:t>
      </w:r>
      <w:r w:rsidRPr="008D745A">
        <w:rPr>
          <w:rFonts w:eastAsia="Cambria"/>
          <w:sz w:val="16"/>
        </w:rPr>
        <w:t xml:space="preserve"> Euro </w:t>
      </w:r>
      <w:r w:rsidRPr="008D745A">
        <w:rPr>
          <w:rFonts w:eastAsia="Cambria"/>
          <w:highlight w:val="green"/>
          <w:u w:val="single"/>
        </w:rPr>
        <w:t>financial crisis</w:t>
      </w:r>
      <w:r w:rsidRPr="008D745A">
        <w:rPr>
          <w:rFonts w:eastAsia="Cambria"/>
          <w:sz w:val="16"/>
        </w:rPr>
        <w:t xml:space="preserve">. Realists might be a bit skeptical about a potential reconciliation between the U.S. and Russia based on factors such as the personal friendship between Trump and Russian President Vladimir Putin or the supposedly common traditional/illiberal values of key figures in their respective administrations. Yet, the presence of a common enemy might be a good source of friendship. In this sense the Islamic State and perhaps even China create a potential basis for cooperation and avoidance of conflict between Moscow and Washington. But on the </w:t>
      </w:r>
      <w:proofErr w:type="gramStart"/>
      <w:r w:rsidRPr="008D745A">
        <w:rPr>
          <w:rFonts w:eastAsia="Cambria"/>
          <w:sz w:val="16"/>
        </w:rPr>
        <w:t>whole</w:t>
      </w:r>
      <w:proofErr w:type="gramEnd"/>
      <w:r w:rsidRPr="008D745A">
        <w:rPr>
          <w:rFonts w:eastAsia="Cambria"/>
          <w:sz w:val="16"/>
        </w:rPr>
        <w:t xml:space="preserve"> this will not advance a high-level ‘warm’ peace in Europe or elsewhere; rather it may, at most, lead to some kind of an unstable spheres-of-influence arrangement, which is unlikely to endure for an extended period. In sum, </w:t>
      </w:r>
      <w:r w:rsidRPr="008D745A">
        <w:rPr>
          <w:rFonts w:eastAsia="Cambria"/>
          <w:u w:val="single"/>
        </w:rPr>
        <w:t>while liberals offer</w:t>
      </w:r>
      <w:r w:rsidRPr="008D745A">
        <w:rPr>
          <w:rFonts w:eastAsia="Cambria"/>
          <w:sz w:val="16"/>
        </w:rPr>
        <w:t xml:space="preserve"> a menu of </w:t>
      </w:r>
      <w:r w:rsidRPr="008D745A">
        <w:rPr>
          <w:rFonts w:eastAsia="Cambria"/>
          <w:u w:val="single"/>
        </w:rPr>
        <w:t xml:space="preserve">mechanisms for </w:t>
      </w:r>
      <w:r w:rsidRPr="008D745A">
        <w:rPr>
          <w:rFonts w:eastAsia="Cambria"/>
          <w:highlight w:val="green"/>
          <w:u w:val="single"/>
        </w:rPr>
        <w:t>promoting peace</w:t>
      </w:r>
      <w:r w:rsidRPr="008D745A">
        <w:rPr>
          <w:rFonts w:eastAsia="Cambria"/>
          <w:u w:val="single"/>
        </w:rPr>
        <w:t xml:space="preserve">, these mechanisms </w:t>
      </w:r>
      <w:r w:rsidRPr="008D745A">
        <w:rPr>
          <w:rFonts w:eastAsia="Cambria"/>
          <w:highlight w:val="green"/>
          <w:u w:val="single"/>
        </w:rPr>
        <w:t>seem</w:t>
      </w:r>
      <w:r w:rsidRPr="008D745A">
        <w:rPr>
          <w:rFonts w:eastAsia="Cambria"/>
          <w:sz w:val="16"/>
        </w:rPr>
        <w:t xml:space="preserve"> now </w:t>
      </w:r>
      <w:r w:rsidRPr="008D745A">
        <w:rPr>
          <w:rFonts w:eastAsia="Cambria"/>
          <w:b/>
          <w:highlight w:val="green"/>
          <w:u w:val="single"/>
        </w:rPr>
        <w:t>under assault</w:t>
      </w:r>
      <w:r w:rsidRPr="008D745A">
        <w:rPr>
          <w:rFonts w:eastAsia="Cambria"/>
          <w:sz w:val="16"/>
        </w:rPr>
        <w:t xml:space="preserve"> or in some process of weakening </w:t>
      </w:r>
      <w:r w:rsidRPr="008D745A">
        <w:rPr>
          <w:rFonts w:eastAsia="Cambria"/>
          <w:b/>
          <w:highlight w:val="green"/>
          <w:u w:val="single"/>
        </w:rPr>
        <w:t>under Trumpism</w:t>
      </w:r>
      <w:r w:rsidRPr="008D745A">
        <w:rPr>
          <w:rFonts w:eastAsia="Cambria"/>
          <w:sz w:val="16"/>
        </w:rPr>
        <w:t xml:space="preserve"> and the illiberal turn in quite a few other countries. Realists, for their part, do not believe in the far-reaching peace-producing effects of such liberal mechanisms. They tend to see some level of great-power competition as the natural order under international anarchy. Realists at most expect that there will be </w:t>
      </w:r>
      <w:r w:rsidRPr="008D745A">
        <w:rPr>
          <w:rFonts w:eastAsia="Cambria"/>
          <w:u w:val="single"/>
        </w:rPr>
        <w:t>some stabilizing effects of</w:t>
      </w:r>
      <w:r w:rsidRPr="008D745A">
        <w:rPr>
          <w:rFonts w:eastAsia="Cambria"/>
          <w:sz w:val="16"/>
        </w:rPr>
        <w:t xml:space="preserve"> deterrence, especially </w:t>
      </w:r>
      <w:r w:rsidRPr="008D745A">
        <w:rPr>
          <w:rFonts w:eastAsia="Cambria"/>
          <w:b/>
          <w:u w:val="single"/>
        </w:rPr>
        <w:t>nuclear deterrence</w:t>
      </w:r>
      <w:r w:rsidRPr="008D745A">
        <w:rPr>
          <w:rFonts w:eastAsia="Cambria"/>
          <w:u w:val="single"/>
        </w:rPr>
        <w:t>, and</w:t>
      </w:r>
      <w:r w:rsidRPr="008D745A">
        <w:rPr>
          <w:rFonts w:eastAsia="Cambria"/>
          <w:sz w:val="16"/>
        </w:rPr>
        <w:t xml:space="preserve"> of </w:t>
      </w:r>
      <w:r w:rsidRPr="008D745A">
        <w:rPr>
          <w:rFonts w:eastAsia="Cambria"/>
          <w:u w:val="single"/>
        </w:rPr>
        <w:t>the balance of power</w:t>
      </w:r>
      <w:r w:rsidRPr="008D745A">
        <w:rPr>
          <w:rFonts w:eastAsia="Cambria"/>
          <w:sz w:val="16"/>
        </w:rPr>
        <w:t xml:space="preserve"> among the great powers. </w:t>
      </w:r>
      <w:proofErr w:type="gramStart"/>
      <w:r w:rsidRPr="008D745A">
        <w:rPr>
          <w:rFonts w:eastAsia="Cambria"/>
          <w:sz w:val="16"/>
        </w:rPr>
        <w:t>These kind of factors</w:t>
      </w:r>
      <w:proofErr w:type="gramEnd"/>
      <w:r w:rsidRPr="008D745A">
        <w:rPr>
          <w:rFonts w:eastAsia="Cambria"/>
          <w:sz w:val="16"/>
        </w:rPr>
        <w:t xml:space="preserve"> might — also </w:t>
      </w:r>
      <w:r w:rsidRPr="008D745A">
        <w:rPr>
          <w:rFonts w:eastAsia="Cambria"/>
          <w:u w:val="single"/>
        </w:rPr>
        <w:t>under Trumpism</w:t>
      </w:r>
      <w:r w:rsidRPr="008D745A">
        <w:rPr>
          <w:rFonts w:eastAsia="Cambria"/>
          <w:sz w:val="16"/>
        </w:rPr>
        <w:t>—</w:t>
      </w:r>
      <w:r w:rsidRPr="008D745A">
        <w:rPr>
          <w:rFonts w:eastAsia="Cambria"/>
          <w:b/>
          <w:u w:val="single"/>
        </w:rPr>
        <w:t>maintain world stability</w:t>
      </w:r>
      <w:r w:rsidRPr="008D745A">
        <w:rPr>
          <w:rFonts w:eastAsia="Cambria"/>
          <w:u w:val="single"/>
        </w:rPr>
        <w:t xml:space="preserve"> and </w:t>
      </w:r>
      <w:r w:rsidRPr="008D745A">
        <w:rPr>
          <w:rFonts w:eastAsia="Cambria"/>
          <w:b/>
          <w:u w:val="single"/>
        </w:rPr>
        <w:t>prevent war</w:t>
      </w:r>
      <w:r w:rsidRPr="008D745A">
        <w:rPr>
          <w:rFonts w:eastAsia="Cambria"/>
          <w:sz w:val="16"/>
        </w:rPr>
        <w:t xml:space="preserve"> even if some level of great-power conflict is expected to endure at any rate. </w:t>
      </w:r>
      <w:r w:rsidRPr="008D745A">
        <w:rPr>
          <w:rFonts w:eastAsia="Cambria"/>
          <w:u w:val="single"/>
        </w:rPr>
        <w:t xml:space="preserve">The </w:t>
      </w:r>
      <w:r w:rsidRPr="008D745A">
        <w:rPr>
          <w:rFonts w:eastAsia="Cambria"/>
          <w:b/>
          <w:u w:val="single"/>
        </w:rPr>
        <w:t>most effective instrument</w:t>
      </w:r>
      <w:r w:rsidRPr="008D745A">
        <w:rPr>
          <w:rFonts w:eastAsia="Cambria"/>
          <w:u w:val="single"/>
        </w:rPr>
        <w:t xml:space="preserve"> for cooperation</w:t>
      </w:r>
      <w:r w:rsidRPr="008D745A">
        <w:rPr>
          <w:rFonts w:eastAsia="Cambria"/>
          <w:sz w:val="16"/>
        </w:rPr>
        <w:t xml:space="preserve">—applicable </w:t>
      </w:r>
      <w:r w:rsidRPr="008D745A">
        <w:rPr>
          <w:rFonts w:eastAsia="Cambria"/>
          <w:u w:val="single"/>
        </w:rPr>
        <w:t>even under the illiberal turn</w:t>
      </w:r>
      <w:r w:rsidRPr="008D745A">
        <w:rPr>
          <w:rFonts w:eastAsia="Cambria"/>
          <w:sz w:val="16"/>
        </w:rPr>
        <w:t xml:space="preserve">– </w:t>
      </w:r>
      <w:r w:rsidRPr="008D745A">
        <w:rPr>
          <w:rFonts w:eastAsia="Cambria"/>
          <w:u w:val="single"/>
        </w:rPr>
        <w:t>is</w:t>
      </w:r>
      <w:r w:rsidRPr="008D745A">
        <w:rPr>
          <w:rFonts w:eastAsia="Cambria"/>
          <w:sz w:val="16"/>
        </w:rPr>
        <w:t xml:space="preserve"> based on </w:t>
      </w:r>
      <w:r w:rsidRPr="008D745A">
        <w:rPr>
          <w:rFonts w:eastAsia="Cambria"/>
          <w:u w:val="single"/>
        </w:rPr>
        <w:t>common threats faced by the great powers such as</w:t>
      </w:r>
      <w:r w:rsidRPr="008D745A">
        <w:rPr>
          <w:rFonts w:eastAsia="Cambria"/>
          <w:sz w:val="16"/>
        </w:rPr>
        <w:t xml:space="preserve"> large-scale </w:t>
      </w:r>
      <w:r w:rsidRPr="008D745A">
        <w:rPr>
          <w:rFonts w:eastAsia="Cambria"/>
          <w:u w:val="single"/>
        </w:rPr>
        <w:t>terrorism or</w:t>
      </w:r>
      <w:r w:rsidRPr="008D745A">
        <w:rPr>
          <w:rFonts w:eastAsia="Cambria"/>
          <w:sz w:val="16"/>
        </w:rPr>
        <w:t xml:space="preserve"> risky behavior by a small nuclear power such as </w:t>
      </w:r>
      <w:r w:rsidRPr="008D745A">
        <w:rPr>
          <w:rFonts w:eastAsia="Cambria"/>
          <w:u w:val="single"/>
        </w:rPr>
        <w:t>North Korea and</w:t>
      </w:r>
      <w:r w:rsidRPr="008D745A">
        <w:rPr>
          <w:rFonts w:eastAsia="Cambria"/>
          <w:sz w:val="16"/>
        </w:rPr>
        <w:t xml:space="preserve"> potentially </w:t>
      </w:r>
      <w:r w:rsidRPr="008D745A">
        <w:rPr>
          <w:rFonts w:eastAsia="Cambria"/>
          <w:u w:val="single"/>
        </w:rPr>
        <w:t>Iran</w:t>
      </w:r>
      <w:r w:rsidRPr="008D745A">
        <w:rPr>
          <w:rFonts w:eastAsia="Cambria"/>
          <w:sz w:val="16"/>
        </w:rPr>
        <w:t xml:space="preserve">. </w:t>
      </w:r>
      <w:r w:rsidRPr="008D745A">
        <w:rPr>
          <w:rFonts w:eastAsia="Cambria"/>
          <w:u w:val="single"/>
        </w:rPr>
        <w:t>Evaluation of the Realist and the Liberal Views</w:t>
      </w:r>
      <w:r w:rsidRPr="008D745A">
        <w:rPr>
          <w:rFonts w:eastAsia="Cambria"/>
          <w:sz w:val="16"/>
        </w:rPr>
        <w:t xml:space="preserve"> At this stage, less than three months </w:t>
      </w:r>
      <w:r w:rsidRPr="008D745A">
        <w:rPr>
          <w:rFonts w:eastAsia="Cambria"/>
          <w:u w:val="single"/>
        </w:rPr>
        <w:t>into the Trump administration</w:t>
      </w:r>
      <w:r w:rsidRPr="008D745A">
        <w:rPr>
          <w:rFonts w:eastAsia="Cambria"/>
          <w:sz w:val="16"/>
        </w:rPr>
        <w:t xml:space="preserve">, it is quite difficult to determine which approach is right. Still, </w:t>
      </w:r>
      <w:r w:rsidRPr="008D745A">
        <w:rPr>
          <w:rFonts w:eastAsia="Cambria"/>
          <w:u w:val="single"/>
        </w:rPr>
        <w:t>on the whole</w:t>
      </w:r>
      <w:r w:rsidRPr="008D745A">
        <w:rPr>
          <w:rFonts w:eastAsia="Cambria"/>
          <w:sz w:val="16"/>
        </w:rPr>
        <w:t xml:space="preserve">, we might be able to distinguish between short-term versus long-term effects and among different types of peace. In the short-term, </w:t>
      </w:r>
      <w:r w:rsidRPr="008D745A">
        <w:rPr>
          <w:rFonts w:eastAsia="Cambria"/>
          <w:b/>
          <w:u w:val="single"/>
        </w:rPr>
        <w:t>realists</w:t>
      </w:r>
      <w:r w:rsidRPr="008D745A">
        <w:rPr>
          <w:rFonts w:eastAsia="Cambria"/>
          <w:sz w:val="16"/>
        </w:rPr>
        <w:t xml:space="preserve"> may </w:t>
      </w:r>
      <w:r w:rsidRPr="008D745A">
        <w:rPr>
          <w:rFonts w:eastAsia="Cambria"/>
          <w:b/>
          <w:u w:val="single"/>
        </w:rPr>
        <w:t>have a point</w:t>
      </w:r>
      <w:r w:rsidRPr="008D745A">
        <w:rPr>
          <w:rFonts w:eastAsia="Cambria"/>
          <w:u w:val="single"/>
        </w:rPr>
        <w:t xml:space="preserve">: </w:t>
      </w:r>
      <w:r w:rsidRPr="008D745A">
        <w:rPr>
          <w:rFonts w:eastAsia="Cambria"/>
          <w:highlight w:val="green"/>
          <w:u w:val="single"/>
        </w:rPr>
        <w:t>the avoidance of</w:t>
      </w:r>
      <w:r w:rsidRPr="008D745A">
        <w:rPr>
          <w:rFonts w:eastAsia="Cambria"/>
          <w:u w:val="single"/>
        </w:rPr>
        <w:t xml:space="preserve"> American interventions for </w:t>
      </w:r>
      <w:r w:rsidRPr="008D745A">
        <w:rPr>
          <w:rFonts w:eastAsia="Cambria"/>
          <w:highlight w:val="green"/>
          <w:u w:val="single"/>
        </w:rPr>
        <w:t>democracy-promotion</w:t>
      </w:r>
      <w:r w:rsidRPr="008D745A">
        <w:rPr>
          <w:rFonts w:eastAsia="Cambria"/>
          <w:sz w:val="16"/>
        </w:rPr>
        <w:t xml:space="preserve"> and humanitarian interventions might </w:t>
      </w:r>
      <w:r w:rsidRPr="008D745A">
        <w:rPr>
          <w:rFonts w:eastAsia="Cambria"/>
          <w:b/>
          <w:highlight w:val="green"/>
          <w:u w:val="single"/>
        </w:rPr>
        <w:t>stabilize</w:t>
      </w:r>
      <w:r w:rsidRPr="008D745A">
        <w:rPr>
          <w:rFonts w:eastAsia="Cambria"/>
          <w:b/>
          <w:u w:val="single"/>
        </w:rPr>
        <w:t xml:space="preserve"> the international system</w:t>
      </w:r>
      <w:r w:rsidRPr="008D745A">
        <w:rPr>
          <w:rFonts w:eastAsia="Cambria"/>
          <w:sz w:val="16"/>
        </w:rPr>
        <w:t>. The key American adversaries—</w:t>
      </w:r>
      <w:r w:rsidRPr="008D745A">
        <w:rPr>
          <w:rFonts w:eastAsia="Cambria"/>
          <w:highlight w:val="green"/>
          <w:u w:val="single"/>
        </w:rPr>
        <w:t>Russia, China, and Iran</w:t>
      </w:r>
      <w:r w:rsidRPr="008D745A">
        <w:rPr>
          <w:rFonts w:eastAsia="Cambria"/>
          <w:sz w:val="16"/>
        </w:rPr>
        <w:t xml:space="preserve">— </w:t>
      </w:r>
      <w:r w:rsidRPr="008D745A">
        <w:rPr>
          <w:rFonts w:eastAsia="Cambria"/>
          <w:u w:val="single"/>
        </w:rPr>
        <w:t xml:space="preserve">will be </w:t>
      </w:r>
      <w:r w:rsidRPr="008D745A">
        <w:rPr>
          <w:rFonts w:eastAsia="Cambria"/>
          <w:b/>
          <w:u w:val="single"/>
        </w:rPr>
        <w:t>less troubled</w:t>
      </w:r>
      <w:r w:rsidRPr="008D745A">
        <w:rPr>
          <w:rFonts w:eastAsia="Cambria"/>
          <w:u w:val="single"/>
        </w:rPr>
        <w:t xml:space="preserve"> by regime–change</w:t>
      </w:r>
      <w:r w:rsidRPr="008D745A">
        <w:rPr>
          <w:rFonts w:eastAsia="Cambria"/>
          <w:sz w:val="16"/>
        </w:rPr>
        <w:t xml:space="preserve"> strategies </w:t>
      </w:r>
      <w:r w:rsidRPr="008D745A">
        <w:rPr>
          <w:rFonts w:eastAsia="Cambria"/>
          <w:u w:val="single"/>
        </w:rPr>
        <w:t xml:space="preserve">or ‘color revolutions’ advanced by the U.S. that are </w:t>
      </w:r>
      <w:r w:rsidRPr="008D745A">
        <w:rPr>
          <w:rFonts w:eastAsia="Cambria"/>
          <w:b/>
          <w:u w:val="single"/>
        </w:rPr>
        <w:t>perceived to be posing major threats</w:t>
      </w:r>
      <w:r w:rsidRPr="008D745A">
        <w:rPr>
          <w:rFonts w:eastAsia="Cambria"/>
          <w:u w:val="single"/>
        </w:rPr>
        <w:t xml:space="preserve"> to their regimes</w:t>
      </w:r>
      <w:r w:rsidRPr="008D745A">
        <w:rPr>
          <w:rFonts w:eastAsia="Cambria"/>
          <w:sz w:val="16"/>
        </w:rPr>
        <w:t xml:space="preserve">. </w:t>
      </w:r>
      <w:r w:rsidRPr="008D745A">
        <w:rPr>
          <w:rFonts w:eastAsia="Cambria"/>
          <w:u w:val="single"/>
        </w:rPr>
        <w:t>The eastward expansion of NATO and the EU, which</w:t>
      </w:r>
      <w:r w:rsidRPr="008D745A">
        <w:rPr>
          <w:rFonts w:eastAsia="Cambria"/>
          <w:sz w:val="16"/>
        </w:rPr>
        <w:t xml:space="preserve"> realists argue </w:t>
      </w:r>
      <w:r w:rsidRPr="008D745A">
        <w:rPr>
          <w:rFonts w:eastAsia="Cambria"/>
          <w:u w:val="single"/>
        </w:rPr>
        <w:t xml:space="preserve">has provoked Russia, </w:t>
      </w:r>
      <w:r w:rsidRPr="008D745A">
        <w:rPr>
          <w:rFonts w:eastAsia="Cambria"/>
          <w:b/>
          <w:u w:val="single"/>
        </w:rPr>
        <w:t>will</w:t>
      </w:r>
      <w:r w:rsidRPr="008D745A">
        <w:rPr>
          <w:rFonts w:eastAsia="Cambria"/>
          <w:sz w:val="16"/>
        </w:rPr>
        <w:t xml:space="preserve"> also </w:t>
      </w:r>
      <w:r w:rsidRPr="008D745A">
        <w:rPr>
          <w:rFonts w:eastAsia="Cambria"/>
          <w:b/>
          <w:u w:val="single"/>
        </w:rPr>
        <w:t>stop</w:t>
      </w:r>
      <w:r w:rsidRPr="008D745A">
        <w:rPr>
          <w:rFonts w:eastAsia="Cambria"/>
          <w:sz w:val="16"/>
        </w:rPr>
        <w:t xml:space="preserve">. </w:t>
      </w:r>
      <w:r w:rsidRPr="008D745A">
        <w:rPr>
          <w:rFonts w:eastAsia="Cambria"/>
          <w:u w:val="single"/>
        </w:rPr>
        <w:t xml:space="preserve">Such reassurances are likely to </w:t>
      </w:r>
      <w:r w:rsidRPr="008D745A">
        <w:rPr>
          <w:rFonts w:eastAsia="Cambria"/>
          <w:b/>
          <w:u w:val="single"/>
        </w:rPr>
        <w:t>increase stability</w:t>
      </w:r>
      <w:r w:rsidRPr="008D745A">
        <w:rPr>
          <w:rFonts w:eastAsia="Cambria"/>
          <w:sz w:val="16"/>
        </w:rPr>
        <w:t xml:space="preserve"> in international politics and to produce at least a ‘cold peace’ </w:t>
      </w:r>
      <w:r w:rsidRPr="008D745A">
        <w:rPr>
          <w:rFonts w:eastAsia="Cambria"/>
          <w:u w:val="single"/>
        </w:rPr>
        <w:t>in the international system</w:t>
      </w:r>
      <w:r w:rsidRPr="008D745A">
        <w:rPr>
          <w:rFonts w:eastAsia="Cambria"/>
          <w:sz w:val="16"/>
        </w:rPr>
        <w:t xml:space="preserve"> and in key regions. </w:t>
      </w:r>
    </w:p>
    <w:p w14:paraId="77750E14" w14:textId="77777777" w:rsidR="005B72FB" w:rsidRPr="008D745A" w:rsidRDefault="005B72FB" w:rsidP="005B72FB">
      <w:pPr>
        <w:keepNext/>
        <w:keepLines/>
        <w:spacing w:before="40"/>
        <w:outlineLvl w:val="3"/>
        <w:rPr>
          <w:rFonts w:eastAsia="MS Gothic" w:cs="Times New Roman"/>
          <w:b/>
          <w:iCs/>
          <w:sz w:val="26"/>
        </w:rPr>
      </w:pPr>
      <w:r w:rsidRPr="008D745A">
        <w:rPr>
          <w:rFonts w:eastAsia="MS Gothic" w:cs="Times New Roman"/>
          <w:b/>
          <w:iCs/>
          <w:sz w:val="26"/>
        </w:rPr>
        <w:t xml:space="preserve">Collapse of democracy’s inevitable---transition to </w:t>
      </w:r>
      <w:r w:rsidRPr="008D745A">
        <w:rPr>
          <w:rFonts w:eastAsia="MS Gothic" w:cs="Times New Roman"/>
          <w:b/>
          <w:iCs/>
          <w:sz w:val="26"/>
          <w:u w:val="single"/>
        </w:rPr>
        <w:t>Chinese autocracy</w:t>
      </w:r>
      <w:r w:rsidRPr="008D745A">
        <w:rPr>
          <w:rFonts w:eastAsia="MS Gothic" w:cs="Times New Roman"/>
          <w:b/>
          <w:iCs/>
          <w:sz w:val="26"/>
        </w:rPr>
        <w:t xml:space="preserve"> solves.</w:t>
      </w:r>
    </w:p>
    <w:p w14:paraId="60AA0129" w14:textId="77777777" w:rsidR="005B72FB" w:rsidRPr="008D745A" w:rsidRDefault="005B72FB" w:rsidP="005B72FB">
      <w:pPr>
        <w:rPr>
          <w:rFonts w:eastAsia="Cambria"/>
        </w:rPr>
      </w:pPr>
      <w:proofErr w:type="spellStart"/>
      <w:r w:rsidRPr="008D745A">
        <w:rPr>
          <w:rFonts w:eastAsia="Cambria"/>
          <w:b/>
          <w:bCs/>
          <w:sz w:val="26"/>
        </w:rPr>
        <w:t>Schiavenza</w:t>
      </w:r>
      <w:proofErr w:type="spellEnd"/>
      <w:r w:rsidRPr="008D745A">
        <w:rPr>
          <w:rFonts w:eastAsia="Cambria"/>
          <w:b/>
          <w:bCs/>
          <w:sz w:val="26"/>
        </w:rPr>
        <w:t xml:space="preserve"> 17</w:t>
      </w:r>
      <w:r w:rsidRPr="008D745A">
        <w:rPr>
          <w:rFonts w:eastAsia="Cambria"/>
        </w:rPr>
        <w:t xml:space="preserve"> </w:t>
      </w:r>
      <w:r w:rsidRPr="008D745A">
        <w:rPr>
          <w:rFonts w:eastAsia="Cambria"/>
          <w:sz w:val="16"/>
          <w:szCs w:val="16"/>
        </w:rPr>
        <w:t xml:space="preserve">(Matt; 1/19/17; Senior Content Manager at Asia Society; Asia Society; “Could China's System Replace Democracy?”; </w:t>
      </w:r>
      <w:hyperlink r:id="rId7" w:history="1">
        <w:r w:rsidRPr="008D745A">
          <w:rPr>
            <w:rFonts w:eastAsia="Cambria"/>
            <w:sz w:val="16"/>
            <w:szCs w:val="16"/>
          </w:rPr>
          <w:t>http://asiasociety.org/blog/asia/could-chinas-system-replace-democracy</w:t>
        </w:r>
      </w:hyperlink>
      <w:r w:rsidRPr="008D745A">
        <w:rPr>
          <w:rFonts w:eastAsia="Cambria"/>
          <w:sz w:val="16"/>
          <w:szCs w:val="16"/>
        </w:rPr>
        <w:t>; DOA: 12/6/17)</w:t>
      </w:r>
    </w:p>
    <w:p w14:paraId="74FB714F" w14:textId="77777777" w:rsidR="005B72FB" w:rsidRPr="008D745A" w:rsidRDefault="005B72FB" w:rsidP="005B72FB">
      <w:pPr>
        <w:rPr>
          <w:rFonts w:eastAsia="Cambria"/>
          <w:sz w:val="16"/>
        </w:rPr>
      </w:pPr>
      <w:r w:rsidRPr="008D745A">
        <w:rPr>
          <w:rFonts w:eastAsia="Cambria"/>
          <w:sz w:val="16"/>
        </w:rPr>
        <w:t xml:space="preserve">Two decades later, this notion seems increasingly unfeasible. </w:t>
      </w:r>
      <w:r w:rsidRPr="008D745A">
        <w:rPr>
          <w:rFonts w:eastAsia="Cambria"/>
          <w:b/>
          <w:highlight w:val="green"/>
          <w:u w:val="single"/>
        </w:rPr>
        <w:t>Democracy is</w:t>
      </w:r>
      <w:r w:rsidRPr="008D745A">
        <w:rPr>
          <w:rFonts w:eastAsia="Cambria"/>
          <w:highlight w:val="green"/>
          <w:u w:val="single"/>
        </w:rPr>
        <w:t xml:space="preserve"> </w:t>
      </w:r>
      <w:r w:rsidRPr="008D745A">
        <w:rPr>
          <w:rFonts w:eastAsia="Cambria"/>
          <w:b/>
          <w:highlight w:val="green"/>
          <w:u w:val="single"/>
        </w:rPr>
        <w:t>struggling</w:t>
      </w:r>
      <w:r w:rsidRPr="008D745A">
        <w:rPr>
          <w:rFonts w:eastAsia="Cambria"/>
          <w:sz w:val="16"/>
        </w:rPr>
        <w:t xml:space="preserve">. According to Freedom House, </w:t>
      </w:r>
      <w:r w:rsidRPr="008D745A">
        <w:rPr>
          <w:rFonts w:eastAsia="Cambria"/>
          <w:u w:val="single"/>
        </w:rPr>
        <w:t xml:space="preserve">the number of democracies has </w:t>
      </w:r>
      <w:r w:rsidRPr="008D745A">
        <w:rPr>
          <w:rFonts w:eastAsia="Cambria"/>
          <w:b/>
          <w:u w:val="single"/>
        </w:rPr>
        <w:t>fallen since</w:t>
      </w:r>
      <w:r w:rsidRPr="008D745A">
        <w:rPr>
          <w:rFonts w:eastAsia="Cambria"/>
          <w:sz w:val="16"/>
        </w:rPr>
        <w:t xml:space="preserve"> reaching a peak in </w:t>
      </w:r>
      <w:r w:rsidRPr="008D745A">
        <w:rPr>
          <w:rFonts w:eastAsia="Cambria"/>
          <w:b/>
          <w:u w:val="single"/>
        </w:rPr>
        <w:t>2006</w:t>
      </w:r>
      <w:r w:rsidRPr="008D745A">
        <w:rPr>
          <w:rFonts w:eastAsia="Cambria"/>
          <w:sz w:val="16"/>
        </w:rPr>
        <w:t xml:space="preserve">. </w:t>
      </w:r>
      <w:r w:rsidRPr="008D745A">
        <w:rPr>
          <w:rFonts w:eastAsia="Cambria"/>
          <w:u w:val="single"/>
        </w:rPr>
        <w:t xml:space="preserve">The world’s </w:t>
      </w:r>
      <w:r w:rsidRPr="008D745A">
        <w:rPr>
          <w:rFonts w:eastAsia="Cambria"/>
          <w:highlight w:val="green"/>
          <w:u w:val="single"/>
        </w:rPr>
        <w:t>non-democracies</w:t>
      </w:r>
      <w:r w:rsidRPr="008D745A">
        <w:rPr>
          <w:rFonts w:eastAsia="Cambria"/>
          <w:sz w:val="16"/>
        </w:rPr>
        <w:t xml:space="preserve">, meanwhile, </w:t>
      </w:r>
      <w:r w:rsidRPr="008D745A">
        <w:rPr>
          <w:rFonts w:eastAsia="Cambria"/>
          <w:highlight w:val="green"/>
          <w:u w:val="single"/>
        </w:rPr>
        <w:t xml:space="preserve">have become </w:t>
      </w:r>
      <w:r w:rsidRPr="008D745A">
        <w:rPr>
          <w:rFonts w:eastAsia="Cambria"/>
          <w:b/>
          <w:highlight w:val="green"/>
          <w:u w:val="single"/>
        </w:rPr>
        <w:t>more authoritarian</w:t>
      </w:r>
      <w:r w:rsidRPr="008D745A">
        <w:rPr>
          <w:rFonts w:eastAsia="Cambria"/>
          <w:sz w:val="16"/>
          <w:highlight w:val="green"/>
        </w:rPr>
        <w:t xml:space="preserve">. </w:t>
      </w:r>
      <w:r w:rsidRPr="008D745A">
        <w:rPr>
          <w:rFonts w:eastAsia="Cambria"/>
          <w:highlight w:val="green"/>
          <w:u w:val="single"/>
        </w:rPr>
        <w:t>Russia</w:t>
      </w:r>
      <w:r w:rsidRPr="008D745A">
        <w:rPr>
          <w:rFonts w:eastAsia="Cambria"/>
          <w:u w:val="single"/>
        </w:rPr>
        <w:t>, once a</w:t>
      </w:r>
      <w:r w:rsidRPr="008D745A">
        <w:rPr>
          <w:rFonts w:eastAsia="Cambria"/>
          <w:sz w:val="16"/>
        </w:rPr>
        <w:t xml:space="preserve"> tentative </w:t>
      </w:r>
      <w:r w:rsidRPr="008D745A">
        <w:rPr>
          <w:rFonts w:eastAsia="Cambria"/>
          <w:u w:val="single"/>
        </w:rPr>
        <w:t xml:space="preserve">democracy, </w:t>
      </w:r>
      <w:r w:rsidRPr="008D745A">
        <w:rPr>
          <w:rFonts w:eastAsia="Cambria"/>
          <w:highlight w:val="green"/>
          <w:u w:val="single"/>
        </w:rPr>
        <w:t>is</w:t>
      </w:r>
      <w:r w:rsidRPr="008D745A">
        <w:rPr>
          <w:rFonts w:eastAsia="Cambria"/>
          <w:u w:val="single"/>
        </w:rPr>
        <w:t xml:space="preserve"> now </w:t>
      </w:r>
      <w:r w:rsidRPr="008D745A">
        <w:rPr>
          <w:rFonts w:eastAsia="Cambria"/>
          <w:highlight w:val="green"/>
          <w:u w:val="single"/>
        </w:rPr>
        <w:t>under</w:t>
      </w:r>
      <w:r w:rsidRPr="008D745A">
        <w:rPr>
          <w:rFonts w:eastAsia="Cambria"/>
          <w:sz w:val="16"/>
        </w:rPr>
        <w:t xml:space="preserve"> the control of Vladimir </w:t>
      </w:r>
      <w:r w:rsidRPr="008D745A">
        <w:rPr>
          <w:rFonts w:eastAsia="Cambria"/>
          <w:highlight w:val="green"/>
          <w:u w:val="single"/>
        </w:rPr>
        <w:t xml:space="preserve">Putin, a </w:t>
      </w:r>
      <w:r w:rsidRPr="008D745A">
        <w:rPr>
          <w:rFonts w:eastAsia="Cambria"/>
          <w:b/>
          <w:highlight w:val="green"/>
          <w:u w:val="single"/>
        </w:rPr>
        <w:t>nationalist leader</w:t>
      </w:r>
      <w:r w:rsidRPr="008D745A">
        <w:rPr>
          <w:rFonts w:eastAsia="Cambria"/>
          <w:u w:val="single"/>
        </w:rPr>
        <w:t xml:space="preserve"> whose regime has centralized power, targeted</w:t>
      </w:r>
      <w:r w:rsidRPr="008D745A">
        <w:rPr>
          <w:rFonts w:eastAsia="Cambria"/>
          <w:sz w:val="16"/>
        </w:rPr>
        <w:t xml:space="preserve"> opposition </w:t>
      </w:r>
      <w:r w:rsidRPr="008D745A">
        <w:rPr>
          <w:rFonts w:eastAsia="Cambria"/>
          <w:u w:val="single"/>
        </w:rPr>
        <w:t>journalists, and seized</w:t>
      </w:r>
      <w:r w:rsidRPr="008D745A">
        <w:rPr>
          <w:rFonts w:eastAsia="Cambria"/>
          <w:sz w:val="16"/>
        </w:rPr>
        <w:t xml:space="preserve"> sovereign </w:t>
      </w:r>
      <w:r w:rsidRPr="008D745A">
        <w:rPr>
          <w:rFonts w:eastAsia="Cambria"/>
          <w:u w:val="single"/>
        </w:rPr>
        <w:t>territory</w:t>
      </w:r>
      <w:r w:rsidRPr="008D745A">
        <w:rPr>
          <w:rFonts w:eastAsia="Cambria"/>
          <w:sz w:val="1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8D745A">
        <w:rPr>
          <w:rFonts w:eastAsia="Cambria"/>
          <w:highlight w:val="green"/>
          <w:u w:val="single"/>
        </w:rPr>
        <w:t>China’s</w:t>
      </w:r>
      <w:r w:rsidRPr="008D745A">
        <w:rPr>
          <w:rFonts w:eastAsia="Cambria"/>
          <w:u w:val="single"/>
        </w:rPr>
        <w:t xml:space="preserve"> economic </w:t>
      </w:r>
      <w:r w:rsidRPr="008D745A">
        <w:rPr>
          <w:rFonts w:eastAsia="Cambria"/>
          <w:highlight w:val="green"/>
          <w:u w:val="single"/>
        </w:rPr>
        <w:t>success has</w:t>
      </w:r>
      <w:r w:rsidRPr="008D745A">
        <w:rPr>
          <w:rFonts w:eastAsia="Cambria"/>
          <w:sz w:val="16"/>
        </w:rPr>
        <w:t xml:space="preserve"> only </w:t>
      </w:r>
      <w:r w:rsidRPr="008D745A">
        <w:rPr>
          <w:rFonts w:eastAsia="Cambria"/>
          <w:b/>
          <w:u w:val="single"/>
        </w:rPr>
        <w:t xml:space="preserve">further </w:t>
      </w:r>
      <w:r w:rsidRPr="008D745A">
        <w:rPr>
          <w:rFonts w:eastAsia="Cambria"/>
          <w:b/>
          <w:highlight w:val="green"/>
          <w:u w:val="single"/>
        </w:rPr>
        <w:t>solidified the C</w:t>
      </w:r>
      <w:r w:rsidRPr="008D745A">
        <w:rPr>
          <w:rFonts w:eastAsia="Cambria"/>
          <w:sz w:val="16"/>
        </w:rPr>
        <w:t xml:space="preserve">hinese </w:t>
      </w:r>
      <w:r w:rsidRPr="008D745A">
        <w:rPr>
          <w:rFonts w:eastAsia="Cambria"/>
          <w:b/>
          <w:highlight w:val="green"/>
          <w:u w:val="single"/>
        </w:rPr>
        <w:t>C</w:t>
      </w:r>
      <w:r w:rsidRPr="008D745A">
        <w:rPr>
          <w:rFonts w:eastAsia="Cambria"/>
          <w:sz w:val="16"/>
        </w:rPr>
        <w:t xml:space="preserve">ommunist </w:t>
      </w:r>
      <w:r w:rsidRPr="008D745A">
        <w:rPr>
          <w:rFonts w:eastAsia="Cambria"/>
          <w:b/>
          <w:highlight w:val="green"/>
          <w:u w:val="single"/>
        </w:rPr>
        <w:t>P</w:t>
      </w:r>
      <w:r w:rsidRPr="008D745A">
        <w:rPr>
          <w:rFonts w:eastAsia="Cambria"/>
          <w:sz w:val="16"/>
        </w:rPr>
        <w:t xml:space="preserve">arty: The current ruler, </w:t>
      </w:r>
      <w:r w:rsidRPr="008D745A">
        <w:rPr>
          <w:rFonts w:eastAsia="Cambria"/>
          <w:u w:val="single"/>
        </w:rPr>
        <w:t>Xi</w:t>
      </w:r>
      <w:r w:rsidRPr="008D745A">
        <w:rPr>
          <w:rFonts w:eastAsia="Cambria"/>
          <w:sz w:val="16"/>
        </w:rPr>
        <w:t xml:space="preserve"> Jinping, </w:t>
      </w:r>
      <w:r w:rsidRPr="008D745A">
        <w:rPr>
          <w:rFonts w:eastAsia="Cambria"/>
          <w:u w:val="single"/>
        </w:rPr>
        <w:t>is</w:t>
      </w:r>
      <w:r w:rsidRPr="008D745A">
        <w:rPr>
          <w:rFonts w:eastAsia="Cambria"/>
          <w:sz w:val="16"/>
        </w:rPr>
        <w:t xml:space="preserve"> widely considered to be </w:t>
      </w:r>
      <w:r w:rsidRPr="008D745A">
        <w:rPr>
          <w:rFonts w:eastAsia="Cambria"/>
          <w:u w:val="single"/>
        </w:rPr>
        <w:t xml:space="preserve">the country’s </w:t>
      </w:r>
      <w:r w:rsidRPr="008D745A">
        <w:rPr>
          <w:rFonts w:eastAsia="Cambria"/>
          <w:b/>
          <w:u w:val="single"/>
        </w:rPr>
        <w:t>most powerful</w:t>
      </w:r>
      <w:r w:rsidRPr="008D745A">
        <w:rPr>
          <w:rFonts w:eastAsia="Cambria"/>
          <w:u w:val="single"/>
        </w:rPr>
        <w:t xml:space="preserve"> since Deng</w:t>
      </w:r>
      <w:r w:rsidRPr="008D745A">
        <w:rPr>
          <w:rFonts w:eastAsia="Cambria"/>
          <w:sz w:val="16"/>
        </w:rPr>
        <w:t xml:space="preserve"> Xiaoping. </w:t>
      </w:r>
      <w:r w:rsidRPr="008D745A">
        <w:rPr>
          <w:rFonts w:eastAsia="Cambria"/>
          <w:highlight w:val="green"/>
          <w:u w:val="single"/>
        </w:rPr>
        <w:t>Democracy’s ill health</w:t>
      </w:r>
      <w:r w:rsidRPr="008D745A">
        <w:rPr>
          <w:rFonts w:eastAsia="Cambria"/>
          <w:u w:val="single"/>
        </w:rPr>
        <w:t xml:space="preserve"> has</w:t>
      </w:r>
      <w:r w:rsidRPr="008D745A">
        <w:rPr>
          <w:rFonts w:eastAsia="Cambria"/>
          <w:sz w:val="16"/>
        </w:rPr>
        <w:t xml:space="preserve"> also </w:t>
      </w:r>
      <w:r w:rsidRPr="008D745A">
        <w:rPr>
          <w:rFonts w:eastAsia="Cambria"/>
          <w:b/>
          <w:highlight w:val="green"/>
          <w:u w:val="single"/>
        </w:rPr>
        <w:t>infected the U</w:t>
      </w:r>
      <w:r w:rsidRPr="008D745A">
        <w:rPr>
          <w:rFonts w:eastAsia="Cambria"/>
          <w:sz w:val="16"/>
        </w:rPr>
        <w:t xml:space="preserve">nited </w:t>
      </w:r>
      <w:r w:rsidRPr="008D745A">
        <w:rPr>
          <w:rFonts w:eastAsia="Cambria"/>
          <w:b/>
          <w:highlight w:val="green"/>
          <w:u w:val="single"/>
        </w:rPr>
        <w:t>S</w:t>
      </w:r>
      <w:r w:rsidRPr="008D745A">
        <w:rPr>
          <w:rFonts w:eastAsia="Cambria"/>
          <w:sz w:val="16"/>
        </w:rPr>
        <w:t xml:space="preserve">tates </w:t>
      </w:r>
      <w:r w:rsidRPr="008D745A">
        <w:rPr>
          <w:rFonts w:eastAsia="Cambria"/>
          <w:b/>
          <w:u w:val="single"/>
        </w:rPr>
        <w:t>and Europe</w:t>
      </w:r>
      <w:r w:rsidRPr="008D745A">
        <w:rPr>
          <w:rFonts w:eastAsia="Cambria"/>
          <w:sz w:val="16"/>
        </w:rPr>
        <w:t xml:space="preserve">. </w:t>
      </w:r>
      <w:r w:rsidRPr="008D745A">
        <w:rPr>
          <w:rFonts w:eastAsia="Cambria"/>
          <w:u w:val="single"/>
        </w:rPr>
        <w:t xml:space="preserve">The president of </w:t>
      </w:r>
      <w:r w:rsidRPr="008D745A">
        <w:rPr>
          <w:rFonts w:eastAsia="Cambria"/>
          <w:highlight w:val="green"/>
          <w:u w:val="single"/>
        </w:rPr>
        <w:t>Hungary</w:t>
      </w:r>
      <w:r w:rsidRPr="008D745A">
        <w:rPr>
          <w:rFonts w:eastAsia="Cambria"/>
          <w:sz w:val="16"/>
        </w:rPr>
        <w:t xml:space="preserve">, a formerly Communist state </w:t>
      </w:r>
      <w:r w:rsidRPr="008D745A">
        <w:rPr>
          <w:rFonts w:eastAsia="Cambria"/>
          <w:u w:val="single"/>
        </w:rPr>
        <w:t>whose accession to the E</w:t>
      </w:r>
      <w:r w:rsidRPr="008D745A">
        <w:rPr>
          <w:rFonts w:eastAsia="Cambria"/>
          <w:sz w:val="16"/>
        </w:rPr>
        <w:t xml:space="preserve">uropean </w:t>
      </w:r>
      <w:r w:rsidRPr="008D745A">
        <w:rPr>
          <w:rFonts w:eastAsia="Cambria"/>
          <w:u w:val="single"/>
        </w:rPr>
        <w:t>U</w:t>
      </w:r>
      <w:r w:rsidRPr="008D745A">
        <w:rPr>
          <w:rFonts w:eastAsia="Cambria"/>
          <w:sz w:val="16"/>
        </w:rPr>
        <w:t xml:space="preserve">nion in 2004 </w:t>
      </w:r>
      <w:r w:rsidRPr="008D745A">
        <w:rPr>
          <w:rFonts w:eastAsia="Cambria"/>
          <w:u w:val="single"/>
        </w:rPr>
        <w:t>was a triumph for the West, has sought to “</w:t>
      </w:r>
      <w:r w:rsidRPr="008D745A">
        <w:rPr>
          <w:rFonts w:eastAsia="Cambria"/>
          <w:b/>
          <w:u w:val="single"/>
        </w:rPr>
        <w:t>end liberal democracy</w:t>
      </w:r>
      <w:r w:rsidRPr="008D745A">
        <w:rPr>
          <w:rFonts w:eastAsia="Cambria"/>
          <w:sz w:val="16"/>
        </w:rPr>
        <w:t xml:space="preserve">” in his country </w:t>
      </w:r>
      <w:r w:rsidRPr="008D745A">
        <w:rPr>
          <w:rFonts w:eastAsia="Cambria"/>
          <w:u w:val="single"/>
        </w:rPr>
        <w:t>by clamping down on</w:t>
      </w:r>
      <w:r w:rsidRPr="008D745A">
        <w:rPr>
          <w:rFonts w:eastAsia="Cambria"/>
          <w:sz w:val="16"/>
        </w:rPr>
        <w:t xml:space="preserve"> press </w:t>
      </w:r>
      <w:r w:rsidRPr="008D745A">
        <w:rPr>
          <w:rFonts w:eastAsia="Cambria"/>
          <w:u w:val="single"/>
        </w:rPr>
        <w:t>freedom and judicial independence</w:t>
      </w:r>
      <w:r w:rsidRPr="008D745A">
        <w:rPr>
          <w:rFonts w:eastAsia="Cambria"/>
          <w:sz w:val="16"/>
        </w:rPr>
        <w:t xml:space="preserve">. </w:t>
      </w:r>
      <w:r w:rsidRPr="008D745A">
        <w:rPr>
          <w:rFonts w:eastAsia="Cambria"/>
          <w:u w:val="single"/>
        </w:rPr>
        <w:t>These trends are also evident in</w:t>
      </w:r>
      <w:r w:rsidRPr="008D745A">
        <w:rPr>
          <w:rFonts w:eastAsia="Cambria"/>
          <w:sz w:val="16"/>
        </w:rPr>
        <w:t xml:space="preserve"> neighboring </w:t>
      </w:r>
      <w:r w:rsidRPr="008D745A">
        <w:rPr>
          <w:rFonts w:eastAsia="Cambria"/>
          <w:highlight w:val="green"/>
          <w:u w:val="single"/>
        </w:rPr>
        <w:t>Poland</w:t>
      </w:r>
      <w:r w:rsidRPr="008D745A">
        <w:rPr>
          <w:rFonts w:eastAsia="Cambria"/>
          <w:sz w:val="16"/>
        </w:rPr>
        <w:t xml:space="preserve">. </w:t>
      </w:r>
      <w:r w:rsidRPr="008D745A">
        <w:rPr>
          <w:rFonts w:eastAsia="Cambria"/>
          <w:u w:val="single"/>
        </w:rPr>
        <w:t>Far-right parties</w:t>
      </w:r>
      <w:r w:rsidRPr="008D745A">
        <w:rPr>
          <w:rFonts w:eastAsia="Cambria"/>
          <w:sz w:val="16"/>
        </w:rPr>
        <w:t xml:space="preserve"> — </w:t>
      </w:r>
      <w:r w:rsidRPr="008D745A">
        <w:rPr>
          <w:rFonts w:eastAsia="Cambria"/>
          <w:u w:val="single"/>
        </w:rPr>
        <w:t xml:space="preserve">like </w:t>
      </w:r>
      <w:r w:rsidRPr="008D745A">
        <w:rPr>
          <w:rFonts w:eastAsia="Cambria"/>
          <w:highlight w:val="green"/>
          <w:u w:val="single"/>
        </w:rPr>
        <w:t>the U</w:t>
      </w:r>
      <w:r w:rsidRPr="008D745A">
        <w:rPr>
          <w:rFonts w:eastAsia="Cambria"/>
          <w:sz w:val="16"/>
        </w:rPr>
        <w:t xml:space="preserve">nited </w:t>
      </w:r>
      <w:r w:rsidRPr="008D745A">
        <w:rPr>
          <w:rFonts w:eastAsia="Cambria"/>
          <w:highlight w:val="green"/>
          <w:u w:val="single"/>
        </w:rPr>
        <w:t>K</w:t>
      </w:r>
      <w:r w:rsidRPr="008D745A">
        <w:rPr>
          <w:rFonts w:eastAsia="Cambria"/>
          <w:sz w:val="16"/>
        </w:rPr>
        <w:t xml:space="preserve">ingdom </w:t>
      </w:r>
      <w:r w:rsidRPr="008D745A">
        <w:rPr>
          <w:rFonts w:eastAsia="Cambria"/>
          <w:u w:val="single"/>
        </w:rPr>
        <w:t>Independence Party, the orchestrator of Brexit</w:t>
      </w:r>
      <w:r w:rsidRPr="008D745A">
        <w:rPr>
          <w:rFonts w:eastAsia="Cambria"/>
          <w:sz w:val="16"/>
        </w:rPr>
        <w:t xml:space="preserve"> — </w:t>
      </w:r>
      <w:r w:rsidRPr="008D745A">
        <w:rPr>
          <w:rFonts w:eastAsia="Cambria"/>
          <w:u w:val="single"/>
        </w:rPr>
        <w:t xml:space="preserve">have </w:t>
      </w:r>
      <w:r w:rsidRPr="008D745A">
        <w:rPr>
          <w:rFonts w:eastAsia="Cambria"/>
          <w:b/>
          <w:u w:val="single"/>
        </w:rPr>
        <w:t>gained popularity</w:t>
      </w:r>
      <w:r w:rsidRPr="008D745A">
        <w:rPr>
          <w:rFonts w:eastAsia="Cambria"/>
          <w:u w:val="single"/>
        </w:rPr>
        <w:t xml:space="preserve"> across the continent</w:t>
      </w:r>
      <w:r w:rsidRPr="008D745A">
        <w:rPr>
          <w:rFonts w:eastAsia="Cambria"/>
          <w:sz w:val="16"/>
        </w:rPr>
        <w:t xml:space="preserve">. </w:t>
      </w:r>
      <w:r w:rsidRPr="008D745A">
        <w:rPr>
          <w:rFonts w:eastAsia="Cambria"/>
          <w:u w:val="single"/>
        </w:rPr>
        <w:t>During his</w:t>
      </w:r>
      <w:r w:rsidRPr="008D745A">
        <w:rPr>
          <w:rFonts w:eastAsia="Cambria"/>
          <w:sz w:val="16"/>
        </w:rPr>
        <w:t xml:space="preserve"> successful </w:t>
      </w:r>
      <w:r w:rsidRPr="008D745A">
        <w:rPr>
          <w:rFonts w:eastAsia="Cambria"/>
          <w:u w:val="single"/>
        </w:rPr>
        <w:t>campaign</w:t>
      </w:r>
      <w:r w:rsidRPr="008D745A">
        <w:rPr>
          <w:rFonts w:eastAsia="Cambria"/>
          <w:sz w:val="16"/>
        </w:rPr>
        <w:t xml:space="preserve"> for president of the United States, Donald </w:t>
      </w:r>
      <w:r w:rsidRPr="008D745A">
        <w:rPr>
          <w:rFonts w:eastAsia="Cambria"/>
          <w:u w:val="single"/>
        </w:rPr>
        <w:t>Trump expressed</w:t>
      </w:r>
      <w:r w:rsidRPr="008D745A">
        <w:rPr>
          <w:rFonts w:eastAsia="Cambria"/>
          <w:sz w:val="16"/>
        </w:rPr>
        <w:t xml:space="preserve">, at best, an </w:t>
      </w:r>
      <w:r w:rsidRPr="008D745A">
        <w:rPr>
          <w:rFonts w:eastAsia="Cambria"/>
          <w:u w:val="single"/>
        </w:rPr>
        <w:t>indifference toward democratic norms</w:t>
      </w:r>
      <w:r w:rsidRPr="008D745A">
        <w:rPr>
          <w:rFonts w:eastAsia="Cambria"/>
          <w:sz w:val="16"/>
        </w:rPr>
        <w:t xml:space="preserve"> and ideals. </w:t>
      </w:r>
      <w:r w:rsidRPr="008D745A">
        <w:rPr>
          <w:rFonts w:eastAsia="Cambria"/>
          <w:u w:val="single"/>
        </w:rPr>
        <w:t>Trump called</w:t>
      </w:r>
      <w:r w:rsidRPr="008D745A">
        <w:rPr>
          <w:rFonts w:eastAsia="Cambria"/>
          <w:sz w:val="16"/>
        </w:rPr>
        <w:t xml:space="preserve"> for his opponent, Hillary </w:t>
      </w:r>
      <w:r w:rsidRPr="008D745A">
        <w:rPr>
          <w:rFonts w:eastAsia="Cambria"/>
          <w:u w:val="single"/>
        </w:rPr>
        <w:t>Clinton, to be imprisoned, raised false accusations of voter fraud, threatened legal action against the media, and refused to commit to honoring the results</w:t>
      </w:r>
      <w:r w:rsidRPr="008D745A">
        <w:rPr>
          <w:rFonts w:eastAsia="Cambria"/>
          <w:sz w:val="16"/>
        </w:rPr>
        <w:t xml:space="preserve"> of the election. </w:t>
      </w:r>
      <w:r w:rsidRPr="008D745A">
        <w:rPr>
          <w:rFonts w:eastAsia="Cambria"/>
          <w:u w:val="single"/>
        </w:rPr>
        <w:t xml:space="preserve">Trump has repeatedly professed his </w:t>
      </w:r>
      <w:r w:rsidRPr="008D745A">
        <w:rPr>
          <w:rFonts w:eastAsia="Cambria"/>
          <w:b/>
          <w:u w:val="single"/>
        </w:rPr>
        <w:t>admiration for Putin</w:t>
      </w:r>
      <w:r w:rsidRPr="008D745A">
        <w:rPr>
          <w:rFonts w:eastAsia="Cambria"/>
          <w:sz w:val="16"/>
        </w:rPr>
        <w:t xml:space="preserve">, Russia’s dictatorial leader, </w:t>
      </w:r>
      <w:r w:rsidRPr="008D745A">
        <w:rPr>
          <w:rFonts w:eastAsia="Cambria"/>
          <w:u w:val="single"/>
        </w:rPr>
        <w:t>for being “</w:t>
      </w:r>
      <w:r w:rsidRPr="008D745A">
        <w:rPr>
          <w:rFonts w:eastAsia="Cambria"/>
          <w:b/>
          <w:u w:val="single"/>
        </w:rPr>
        <w:t>a strong leader</w:t>
      </w:r>
      <w:r w:rsidRPr="008D745A">
        <w:rPr>
          <w:rFonts w:eastAsia="Cambria"/>
          <w:sz w:val="16"/>
        </w:rPr>
        <w:t xml:space="preserve">”; as president-elect, </w:t>
      </w:r>
      <w:r w:rsidRPr="008D745A">
        <w:rPr>
          <w:rFonts w:eastAsia="Cambria"/>
          <w:u w:val="single"/>
        </w:rPr>
        <w:t xml:space="preserve">he </w:t>
      </w:r>
      <w:r w:rsidRPr="008D745A">
        <w:rPr>
          <w:rFonts w:eastAsia="Cambria"/>
          <w:b/>
          <w:u w:val="single"/>
        </w:rPr>
        <w:t>praised the Kazakh dictator</w:t>
      </w:r>
      <w:r w:rsidRPr="008D745A">
        <w:rPr>
          <w:rFonts w:eastAsia="Cambria"/>
          <w:sz w:val="16"/>
        </w:rPr>
        <w:t xml:space="preserve"> Nursultan Nazarbayev </w:t>
      </w:r>
      <w:r w:rsidRPr="008D745A">
        <w:rPr>
          <w:rFonts w:eastAsia="Cambria"/>
          <w:u w:val="single"/>
        </w:rPr>
        <w:t>for “achieving a miracle</w:t>
      </w:r>
      <w:r w:rsidRPr="008D745A">
        <w:rPr>
          <w:rFonts w:eastAsia="Cambria"/>
          <w:sz w:val="16"/>
        </w:rPr>
        <w:t xml:space="preserve">” in his country. </w:t>
      </w:r>
      <w:r w:rsidRPr="008D745A">
        <w:rPr>
          <w:rFonts w:eastAsia="Cambria"/>
          <w:u w:val="single"/>
        </w:rPr>
        <w:t>Where Did Democracy Go Wrong?</w:t>
      </w:r>
      <w:r w:rsidRPr="008D745A">
        <w:rPr>
          <w:rFonts w:eastAsia="Cambria"/>
          <w:sz w:val="16"/>
        </w:rPr>
        <w:t xml:space="preserve"> According to Brian </w:t>
      </w:r>
      <w:proofErr w:type="spellStart"/>
      <w:r w:rsidRPr="008D745A">
        <w:rPr>
          <w:rFonts w:eastAsia="Cambria"/>
          <w:sz w:val="16"/>
        </w:rPr>
        <w:t>Klaas</w:t>
      </w:r>
      <w:proofErr w:type="spellEnd"/>
      <w:r w:rsidRPr="008D745A">
        <w:rPr>
          <w:rFonts w:eastAsia="Cambria"/>
          <w:sz w:val="16"/>
        </w:rPr>
        <w:t xml:space="preserve">, author of the new book The Despot’s Accomplice: How the West Is Aiding and Abetting the Decline of Democracy, </w:t>
      </w:r>
      <w:r w:rsidRPr="008D745A">
        <w:rPr>
          <w:rFonts w:eastAsia="Cambria"/>
          <w:u w:val="single"/>
        </w:rPr>
        <w:t xml:space="preserve">there are </w:t>
      </w:r>
      <w:r w:rsidRPr="008D745A">
        <w:rPr>
          <w:rFonts w:eastAsia="Cambria"/>
          <w:b/>
          <w:u w:val="single"/>
        </w:rPr>
        <w:t xml:space="preserve">three main </w:t>
      </w:r>
      <w:r w:rsidRPr="008D745A">
        <w:rPr>
          <w:rFonts w:eastAsia="Cambria"/>
          <w:b/>
          <w:highlight w:val="green"/>
          <w:u w:val="single"/>
        </w:rPr>
        <w:t>reasons</w:t>
      </w:r>
      <w:r w:rsidRPr="008D745A">
        <w:rPr>
          <w:rFonts w:eastAsia="Cambria"/>
          <w:sz w:val="16"/>
        </w:rPr>
        <w:t xml:space="preserve">. </w:t>
      </w:r>
      <w:r w:rsidRPr="008D745A">
        <w:rPr>
          <w:rFonts w:eastAsia="Cambria"/>
          <w:u w:val="single"/>
        </w:rPr>
        <w:t xml:space="preserve">One is </w:t>
      </w:r>
      <w:r w:rsidRPr="008D745A">
        <w:rPr>
          <w:rFonts w:eastAsia="Cambria"/>
          <w:b/>
          <w:highlight w:val="green"/>
          <w:u w:val="single"/>
        </w:rPr>
        <w:t>American hypocrisy</w:t>
      </w:r>
      <w:r w:rsidRPr="008D745A">
        <w:rPr>
          <w:rFonts w:eastAsia="Cambria"/>
          <w:sz w:val="16"/>
        </w:rPr>
        <w:t xml:space="preserve">, or, as </w:t>
      </w:r>
      <w:proofErr w:type="spellStart"/>
      <w:r w:rsidRPr="008D745A">
        <w:rPr>
          <w:rFonts w:eastAsia="Cambria"/>
          <w:sz w:val="16"/>
        </w:rPr>
        <w:t>Klaas</w:t>
      </w:r>
      <w:proofErr w:type="spellEnd"/>
      <w:r w:rsidRPr="008D745A">
        <w:rPr>
          <w:rFonts w:eastAsia="Cambria"/>
          <w:sz w:val="16"/>
        </w:rPr>
        <w:t xml:space="preserve"> puts it, the “Saudi effect.” President George W. </w:t>
      </w:r>
      <w:r w:rsidRPr="008D745A">
        <w:rPr>
          <w:rFonts w:eastAsia="Cambria"/>
          <w:u w:val="single"/>
        </w:rPr>
        <w:t>Bush made democracy promotion an explicit centerpiece of</w:t>
      </w:r>
      <w:r w:rsidRPr="008D745A">
        <w:rPr>
          <w:rFonts w:eastAsia="Cambria"/>
          <w:sz w:val="16"/>
        </w:rPr>
        <w:t xml:space="preserve"> American </w:t>
      </w:r>
      <w:r w:rsidRPr="008D745A">
        <w:rPr>
          <w:rFonts w:eastAsia="Cambria"/>
          <w:u w:val="single"/>
        </w:rPr>
        <w:t>foreign policy</w:t>
      </w:r>
      <w:r w:rsidRPr="008D745A">
        <w:rPr>
          <w:rFonts w:eastAsia="Cambria"/>
          <w:sz w:val="16"/>
        </w:rPr>
        <w:t xml:space="preserve"> during his second inaugural speech in 2005, </w:t>
      </w:r>
      <w:r w:rsidRPr="008D745A">
        <w:rPr>
          <w:rFonts w:eastAsia="Cambria"/>
          <w:u w:val="single"/>
        </w:rPr>
        <w:t>yet</w:t>
      </w:r>
      <w:r w:rsidRPr="008D745A">
        <w:rPr>
          <w:rFonts w:eastAsia="Cambria"/>
          <w:sz w:val="16"/>
        </w:rPr>
        <w:t xml:space="preserve"> the following year </w:t>
      </w:r>
      <w:r w:rsidRPr="008D745A">
        <w:rPr>
          <w:rFonts w:eastAsia="Cambria"/>
          <w:u w:val="single"/>
        </w:rPr>
        <w:t>when Hamas won democratic elections to govern</w:t>
      </w:r>
      <w:r w:rsidRPr="008D745A">
        <w:rPr>
          <w:rFonts w:eastAsia="Cambria"/>
          <w:sz w:val="16"/>
        </w:rPr>
        <w:t xml:space="preserve"> the </w:t>
      </w:r>
      <w:r w:rsidRPr="008D745A">
        <w:rPr>
          <w:rFonts w:eastAsia="Cambria"/>
          <w:u w:val="single"/>
        </w:rPr>
        <w:t>Gaza</w:t>
      </w:r>
      <w:r w:rsidRPr="008D745A">
        <w:rPr>
          <w:rFonts w:eastAsia="Cambria"/>
          <w:sz w:val="16"/>
        </w:rPr>
        <w:t xml:space="preserve"> Strip, </w:t>
      </w:r>
      <w:r w:rsidRPr="008D745A">
        <w:rPr>
          <w:rFonts w:eastAsia="Cambria"/>
          <w:u w:val="single"/>
        </w:rPr>
        <w:t>the U.S. refused to honor the results</w:t>
      </w:r>
      <w:r w:rsidRPr="008D745A">
        <w:rPr>
          <w:rFonts w:eastAsia="Cambria"/>
          <w:sz w:val="16"/>
        </w:rPr>
        <w:t xml:space="preserve">. And </w:t>
      </w:r>
      <w:r w:rsidRPr="008D745A">
        <w:rPr>
          <w:rFonts w:eastAsia="Cambria"/>
          <w:u w:val="single"/>
        </w:rPr>
        <w:t>as Washington invested billions</w:t>
      </w:r>
      <w:r w:rsidRPr="008D745A">
        <w:rPr>
          <w:rFonts w:eastAsia="Cambria"/>
          <w:sz w:val="16"/>
        </w:rPr>
        <w:t xml:space="preserve"> of dollars and thousands of American lives </w:t>
      </w:r>
      <w:r w:rsidRPr="008D745A">
        <w:rPr>
          <w:rFonts w:eastAsia="Cambria"/>
          <w:u w:val="single"/>
        </w:rPr>
        <w:t xml:space="preserve">to </w:t>
      </w:r>
      <w:r w:rsidRPr="008D745A">
        <w:rPr>
          <w:rFonts w:eastAsia="Cambria"/>
          <w:b/>
          <w:u w:val="single"/>
        </w:rPr>
        <w:t>impose democracy by force</w:t>
      </w:r>
      <w:r w:rsidRPr="008D745A">
        <w:rPr>
          <w:rFonts w:eastAsia="Cambria"/>
          <w:u w:val="single"/>
        </w:rPr>
        <w:t xml:space="preserve"> in Iraq and Afghanistan, the</w:t>
      </w:r>
      <w:r w:rsidRPr="008D745A">
        <w:rPr>
          <w:rFonts w:eastAsia="Cambria"/>
          <w:sz w:val="16"/>
        </w:rPr>
        <w:t xml:space="preserve"> U.S. </w:t>
      </w:r>
      <w:r w:rsidRPr="008D745A">
        <w:rPr>
          <w:rFonts w:eastAsia="Cambria"/>
          <w:u w:val="single"/>
        </w:rPr>
        <w:t>government forged a</w:t>
      </w:r>
      <w:r w:rsidRPr="008D745A">
        <w:rPr>
          <w:rFonts w:eastAsia="Cambria"/>
          <w:sz w:val="16"/>
        </w:rPr>
        <w:t xml:space="preserve"> military </w:t>
      </w:r>
      <w:r w:rsidRPr="008D745A">
        <w:rPr>
          <w:rFonts w:eastAsia="Cambria"/>
          <w:u w:val="single"/>
        </w:rPr>
        <w:t>deal with Uzbekistan’s tyrannical regime and maintained</w:t>
      </w:r>
      <w:r w:rsidRPr="008D745A">
        <w:rPr>
          <w:rFonts w:eastAsia="Cambria"/>
          <w:sz w:val="16"/>
        </w:rPr>
        <w:t xml:space="preserve"> a close </w:t>
      </w:r>
      <w:r w:rsidRPr="008D745A">
        <w:rPr>
          <w:rFonts w:eastAsia="Cambria"/>
          <w:u w:val="single"/>
        </w:rPr>
        <w:t>relationship with Saudi Arabia</w:t>
      </w:r>
      <w:r w:rsidRPr="008D745A">
        <w:rPr>
          <w:rFonts w:eastAsia="Cambria"/>
          <w:sz w:val="16"/>
        </w:rPr>
        <w:t xml:space="preserve">, one of the world’s most repressive countries. A </w:t>
      </w:r>
      <w:r w:rsidRPr="008D745A">
        <w:rPr>
          <w:rFonts w:eastAsia="Cambria"/>
          <w:u w:val="single"/>
        </w:rPr>
        <w:t>second</w:t>
      </w:r>
      <w:r w:rsidRPr="008D745A">
        <w:rPr>
          <w:rFonts w:eastAsia="Cambria"/>
          <w:sz w:val="16"/>
        </w:rPr>
        <w:t xml:space="preserve"> reason for democracy’s decline </w:t>
      </w:r>
      <w:r w:rsidRPr="008D745A">
        <w:rPr>
          <w:rFonts w:eastAsia="Cambria"/>
          <w:u w:val="single"/>
        </w:rPr>
        <w:t xml:space="preserve">is the </w:t>
      </w:r>
      <w:r w:rsidRPr="008D745A">
        <w:rPr>
          <w:rFonts w:eastAsia="Cambria"/>
          <w:b/>
          <w:highlight w:val="green"/>
          <w:u w:val="single"/>
        </w:rPr>
        <w:t>resurgence of China and Russia</w:t>
      </w:r>
      <w:r w:rsidRPr="008D745A">
        <w:rPr>
          <w:rFonts w:eastAsia="Cambria"/>
          <w:sz w:val="16"/>
        </w:rPr>
        <w:t xml:space="preserve">. </w:t>
      </w:r>
      <w:r w:rsidRPr="008D745A">
        <w:rPr>
          <w:rFonts w:eastAsia="Cambria"/>
          <w:u w:val="single"/>
        </w:rPr>
        <w:t>As China’s economic rise continued</w:t>
      </w:r>
      <w:r w:rsidRPr="008D745A">
        <w:rPr>
          <w:rFonts w:eastAsia="Cambria"/>
          <w:sz w:val="16"/>
        </w:rPr>
        <w:t xml:space="preserve"> without interruption in the quarter-century after Tiananmen Square, observers began wondering whether </w:t>
      </w:r>
      <w:r w:rsidRPr="008D745A">
        <w:rPr>
          <w:rFonts w:eastAsia="Cambria"/>
          <w:u w:val="single"/>
        </w:rPr>
        <w:t xml:space="preserve">the Chinese miracle was </w:t>
      </w:r>
      <w:r w:rsidRPr="008D745A">
        <w:rPr>
          <w:rFonts w:eastAsia="Cambria"/>
          <w:b/>
          <w:u w:val="single"/>
        </w:rPr>
        <w:t>because of</w:t>
      </w:r>
      <w:r w:rsidRPr="008D745A">
        <w:rPr>
          <w:rFonts w:eastAsia="Cambria"/>
          <w:sz w:val="16"/>
        </w:rPr>
        <w:t xml:space="preserve">, rather than in spite of, </w:t>
      </w:r>
      <w:r w:rsidRPr="008D745A">
        <w:rPr>
          <w:rFonts w:eastAsia="Cambria"/>
          <w:b/>
          <w:u w:val="single"/>
        </w:rPr>
        <w:t>its autocratic government</w:t>
      </w:r>
      <w:r w:rsidRPr="008D745A">
        <w:rPr>
          <w:rFonts w:eastAsia="Cambria"/>
          <w:sz w:val="16"/>
        </w:rPr>
        <w:t>. (</w:t>
      </w:r>
      <w:r w:rsidRPr="008D745A">
        <w:rPr>
          <w:rFonts w:eastAsia="Cambria"/>
          <w:u w:val="single"/>
        </w:rPr>
        <w:t>The slower growth of India, a messy democracy</w:t>
      </w:r>
      <w:r w:rsidRPr="008D745A">
        <w:rPr>
          <w:rFonts w:eastAsia="Cambria"/>
          <w:sz w:val="16"/>
        </w:rPr>
        <w:t xml:space="preserve">, only seemed to </w:t>
      </w:r>
      <w:r w:rsidRPr="008D745A">
        <w:rPr>
          <w:rFonts w:eastAsia="Cambria"/>
          <w:u w:val="single"/>
        </w:rPr>
        <w:t>strengthen this argument</w:t>
      </w:r>
      <w:r w:rsidRPr="008D745A">
        <w:rPr>
          <w:rFonts w:eastAsia="Cambria"/>
          <w:sz w:val="16"/>
        </w:rPr>
        <w:t xml:space="preserve">.) And while </w:t>
      </w:r>
      <w:r w:rsidRPr="008D745A">
        <w:rPr>
          <w:rFonts w:eastAsia="Cambria"/>
          <w:u w:val="single"/>
        </w:rPr>
        <w:t>Russia’s</w:t>
      </w:r>
      <w:r w:rsidRPr="008D745A">
        <w:rPr>
          <w:rFonts w:eastAsia="Cambria"/>
          <w:sz w:val="16"/>
        </w:rPr>
        <w:t xml:space="preserve"> economic fortunes in the Putin era have lived and died with the price of oil, there’s little question that the country is </w:t>
      </w:r>
      <w:r w:rsidRPr="008D745A">
        <w:rPr>
          <w:rFonts w:eastAsia="Cambria"/>
          <w:b/>
          <w:u w:val="single"/>
        </w:rPr>
        <w:t>wealthier and more stable</w:t>
      </w:r>
      <w:r w:rsidRPr="008D745A">
        <w:rPr>
          <w:rFonts w:eastAsia="Cambria"/>
          <w:u w:val="single"/>
        </w:rPr>
        <w:t xml:space="preserve"> than</w:t>
      </w:r>
      <w:r w:rsidRPr="008D745A">
        <w:rPr>
          <w:rFonts w:eastAsia="Cambria"/>
          <w:sz w:val="16"/>
        </w:rPr>
        <w:t xml:space="preserve"> it had been </w:t>
      </w:r>
      <w:r w:rsidRPr="008D745A">
        <w:rPr>
          <w:rFonts w:eastAsia="Cambria"/>
          <w:u w:val="single"/>
        </w:rPr>
        <w:t>under</w:t>
      </w:r>
      <w:r w:rsidRPr="008D745A">
        <w:rPr>
          <w:rFonts w:eastAsia="Cambria"/>
          <w:sz w:val="16"/>
        </w:rPr>
        <w:t xml:space="preserve"> Boris </w:t>
      </w:r>
      <w:r w:rsidRPr="008D745A">
        <w:rPr>
          <w:rFonts w:eastAsia="Cambria"/>
          <w:u w:val="single"/>
        </w:rPr>
        <w:t>Yeltsin</w:t>
      </w:r>
      <w:r w:rsidRPr="008D745A">
        <w:rPr>
          <w:rFonts w:eastAsia="Cambria"/>
          <w:sz w:val="16"/>
        </w:rPr>
        <w:t xml:space="preserve">. </w:t>
      </w:r>
      <w:r w:rsidRPr="008D745A">
        <w:rPr>
          <w:rFonts w:eastAsia="Cambria"/>
          <w:u w:val="single"/>
        </w:rPr>
        <w:t>The success of both countries</w:t>
      </w:r>
      <w:r w:rsidRPr="008D745A">
        <w:rPr>
          <w:rFonts w:eastAsia="Cambria"/>
          <w:sz w:val="16"/>
        </w:rPr>
        <w:t xml:space="preserve">, sustainable or not, seemed to </w:t>
      </w:r>
      <w:r w:rsidRPr="008D745A">
        <w:rPr>
          <w:rFonts w:eastAsia="Cambria"/>
          <w:u w:val="single"/>
        </w:rPr>
        <w:t>indicate that democracy and growth were not</w:t>
      </w:r>
      <w:r w:rsidRPr="008D745A">
        <w:rPr>
          <w:rFonts w:eastAsia="Cambria"/>
          <w:sz w:val="16"/>
        </w:rPr>
        <w:t xml:space="preserve"> necessarily </w:t>
      </w:r>
      <w:r w:rsidRPr="008D745A">
        <w:rPr>
          <w:rFonts w:eastAsia="Cambria"/>
          <w:u w:val="single"/>
        </w:rPr>
        <w:t>co-dependent</w:t>
      </w:r>
      <w:r w:rsidRPr="008D745A">
        <w:rPr>
          <w:rFonts w:eastAsia="Cambria"/>
          <w:sz w:val="16"/>
        </w:rPr>
        <w:t xml:space="preserve">. </w:t>
      </w:r>
      <w:proofErr w:type="spellStart"/>
      <w:r w:rsidRPr="008D745A">
        <w:rPr>
          <w:rFonts w:eastAsia="Cambria"/>
          <w:sz w:val="16"/>
        </w:rPr>
        <w:t>Klaas’</w:t>
      </w:r>
      <w:proofErr w:type="spellEnd"/>
      <w:r w:rsidRPr="008D745A">
        <w:rPr>
          <w:rFonts w:eastAsia="Cambria"/>
          <w:sz w:val="16"/>
        </w:rPr>
        <w:t xml:space="preserve"> </w:t>
      </w:r>
      <w:r w:rsidRPr="008D745A">
        <w:rPr>
          <w:rFonts w:eastAsia="Cambria"/>
          <w:u w:val="single"/>
        </w:rPr>
        <w:t>third</w:t>
      </w:r>
      <w:r w:rsidRPr="008D745A">
        <w:rPr>
          <w:rFonts w:eastAsia="Cambria"/>
          <w:sz w:val="16"/>
        </w:rPr>
        <w:t xml:space="preserve"> reason </w:t>
      </w:r>
      <w:r w:rsidRPr="008D745A">
        <w:rPr>
          <w:rFonts w:eastAsia="Cambria"/>
          <w:u w:val="single"/>
        </w:rPr>
        <w:t xml:space="preserve">is the </w:t>
      </w:r>
      <w:r w:rsidRPr="008D745A">
        <w:rPr>
          <w:rFonts w:eastAsia="Cambria"/>
          <w:b/>
          <w:highlight w:val="green"/>
          <w:u w:val="single"/>
        </w:rPr>
        <w:t>weaknesses embedded in</w:t>
      </w:r>
      <w:r w:rsidRPr="008D745A">
        <w:rPr>
          <w:rFonts w:eastAsia="Cambria"/>
          <w:sz w:val="16"/>
        </w:rPr>
        <w:t xml:space="preserve"> modern </w:t>
      </w:r>
      <w:r w:rsidRPr="008D745A">
        <w:rPr>
          <w:rFonts w:eastAsia="Cambria"/>
          <w:b/>
          <w:highlight w:val="green"/>
          <w:u w:val="single"/>
        </w:rPr>
        <w:t>American democracy</w:t>
      </w:r>
      <w:r w:rsidRPr="008D745A">
        <w:rPr>
          <w:rFonts w:eastAsia="Cambria"/>
          <w:sz w:val="16"/>
        </w:rPr>
        <w:t xml:space="preserve"> itself. </w:t>
      </w:r>
      <w:r w:rsidRPr="008D745A">
        <w:rPr>
          <w:rFonts w:eastAsia="Cambria"/>
          <w:u w:val="single"/>
        </w:rPr>
        <w:t>Last year’s</w:t>
      </w:r>
      <w:r w:rsidRPr="008D745A">
        <w:rPr>
          <w:rFonts w:eastAsia="Cambria"/>
          <w:sz w:val="16"/>
        </w:rPr>
        <w:t xml:space="preserve"> presidential </w:t>
      </w:r>
      <w:r w:rsidRPr="008D745A">
        <w:rPr>
          <w:rFonts w:eastAsia="Cambria"/>
          <w:u w:val="single"/>
        </w:rPr>
        <w:t>election was a multi-billion dollar</w:t>
      </w:r>
      <w:r w:rsidRPr="008D745A">
        <w:rPr>
          <w:rFonts w:eastAsia="Cambria"/>
          <w:sz w:val="16"/>
        </w:rPr>
        <w:t xml:space="preserve">, 18-month </w:t>
      </w:r>
      <w:r w:rsidRPr="008D745A">
        <w:rPr>
          <w:rFonts w:eastAsia="Cambria"/>
          <w:u w:val="single"/>
        </w:rPr>
        <w:t>saga that resulted in the election of a candidate who</w:t>
      </w:r>
      <w:r w:rsidRPr="008D745A">
        <w:rPr>
          <w:rFonts w:eastAsia="Cambria"/>
          <w:sz w:val="16"/>
        </w:rPr>
        <w:t xml:space="preserve"> had </w:t>
      </w:r>
      <w:r w:rsidRPr="008D745A">
        <w:rPr>
          <w:rFonts w:eastAsia="Cambria"/>
          <w:b/>
          <w:u w:val="single"/>
        </w:rPr>
        <w:t>never served in government</w:t>
      </w:r>
      <w:r w:rsidRPr="008D745A">
        <w:rPr>
          <w:rFonts w:eastAsia="Cambria"/>
          <w:sz w:val="16"/>
        </w:rPr>
        <w:t xml:space="preserve"> or the military </w:t>
      </w:r>
      <w:r w:rsidRPr="008D745A">
        <w:rPr>
          <w:rFonts w:eastAsia="Cambria"/>
          <w:u w:val="single"/>
        </w:rPr>
        <w:t>and one</w:t>
      </w:r>
      <w:r w:rsidRPr="008D745A">
        <w:rPr>
          <w:rFonts w:eastAsia="Cambria"/>
          <w:sz w:val="16"/>
        </w:rPr>
        <w:t xml:space="preserve">, incidentally, </w:t>
      </w:r>
      <w:r w:rsidRPr="008D745A">
        <w:rPr>
          <w:rFonts w:eastAsia="Cambria"/>
          <w:u w:val="single"/>
        </w:rPr>
        <w:t xml:space="preserve">who earned </w:t>
      </w:r>
      <w:r w:rsidRPr="008D745A">
        <w:rPr>
          <w:rFonts w:eastAsia="Cambria"/>
          <w:b/>
          <w:u w:val="single"/>
        </w:rPr>
        <w:t>three million fewer votes</w:t>
      </w:r>
      <w:r w:rsidRPr="008D745A">
        <w:rPr>
          <w:rFonts w:eastAsia="Cambria"/>
          <w:u w:val="single"/>
        </w:rPr>
        <w:t xml:space="preserve"> than his main opponent</w:t>
      </w:r>
      <w:r w:rsidRPr="008D745A">
        <w:rPr>
          <w:rFonts w:eastAsia="Cambria"/>
          <w:sz w:val="16"/>
        </w:rPr>
        <w:t xml:space="preserve">. “Not many people looked at our election and thought that they were missing out,” </w:t>
      </w:r>
      <w:proofErr w:type="spellStart"/>
      <w:r w:rsidRPr="008D745A">
        <w:rPr>
          <w:rFonts w:eastAsia="Cambria"/>
          <w:sz w:val="16"/>
        </w:rPr>
        <w:t>Klaas</w:t>
      </w:r>
      <w:proofErr w:type="spellEnd"/>
      <w:r w:rsidRPr="008D745A">
        <w:rPr>
          <w:rFonts w:eastAsia="Cambria"/>
          <w:sz w:val="16"/>
        </w:rPr>
        <w:t xml:space="preserve"> told Asia Society. “</w:t>
      </w:r>
      <w:r w:rsidRPr="008D745A">
        <w:rPr>
          <w:rFonts w:eastAsia="Cambria"/>
          <w:u w:val="single"/>
        </w:rPr>
        <w:t>I</w:t>
      </w:r>
      <w:r w:rsidRPr="008D745A">
        <w:rPr>
          <w:rFonts w:eastAsia="Cambria"/>
          <w:sz w:val="16"/>
        </w:rPr>
        <w:t xml:space="preserve"> even </w:t>
      </w:r>
      <w:r w:rsidRPr="008D745A">
        <w:rPr>
          <w:rFonts w:eastAsia="Cambria"/>
          <w:u w:val="single"/>
        </w:rPr>
        <w:t>heard a Thai general say</w:t>
      </w:r>
      <w:r w:rsidRPr="008D745A">
        <w:rPr>
          <w:rFonts w:eastAsia="Cambria"/>
          <w:sz w:val="16"/>
        </w:rPr>
        <w:t xml:space="preserve"> that </w:t>
      </w:r>
      <w:r w:rsidRPr="008D745A">
        <w:rPr>
          <w:rFonts w:eastAsia="Cambria"/>
          <w:highlight w:val="green"/>
          <w:u w:val="single"/>
        </w:rPr>
        <w:t>if ‘democracy means</w:t>
      </w:r>
      <w:r w:rsidRPr="008D745A">
        <w:rPr>
          <w:rFonts w:eastAsia="Cambria"/>
          <w:sz w:val="16"/>
        </w:rPr>
        <w:t xml:space="preserve"> Donald </w:t>
      </w:r>
      <w:r w:rsidRPr="008D745A">
        <w:rPr>
          <w:rFonts w:eastAsia="Cambria"/>
          <w:highlight w:val="green"/>
          <w:u w:val="single"/>
        </w:rPr>
        <w:t xml:space="preserve">Trump, </w:t>
      </w:r>
      <w:r w:rsidRPr="008D745A">
        <w:rPr>
          <w:rFonts w:eastAsia="Cambria"/>
          <w:b/>
          <w:highlight w:val="green"/>
          <w:u w:val="single"/>
        </w:rPr>
        <w:t>we don’t want it</w:t>
      </w:r>
      <w:r w:rsidRPr="008D745A">
        <w:rPr>
          <w:rFonts w:eastAsia="Cambria"/>
          <w:sz w:val="16"/>
        </w:rPr>
        <w:t xml:space="preserve">.’” What About China's System? </w:t>
      </w:r>
      <w:r w:rsidRPr="008D745A">
        <w:rPr>
          <w:rFonts w:eastAsia="Cambria"/>
          <w:u w:val="single"/>
        </w:rPr>
        <w:t xml:space="preserve">There’s </w:t>
      </w:r>
      <w:r w:rsidRPr="008D745A">
        <w:rPr>
          <w:rFonts w:eastAsia="Cambria"/>
          <w:b/>
          <w:u w:val="single"/>
        </w:rPr>
        <w:t>no doubt</w:t>
      </w:r>
      <w:r w:rsidRPr="008D745A">
        <w:rPr>
          <w:rFonts w:eastAsia="Cambria"/>
          <w:u w:val="single"/>
        </w:rPr>
        <w:t xml:space="preserve"> that</w:t>
      </w:r>
      <w:r w:rsidRPr="008D745A">
        <w:rPr>
          <w:rFonts w:eastAsia="Cambria"/>
          <w:sz w:val="16"/>
        </w:rPr>
        <w:t xml:space="preserve"> liberal </w:t>
      </w:r>
      <w:r w:rsidRPr="008D745A">
        <w:rPr>
          <w:rFonts w:eastAsia="Cambria"/>
          <w:u w:val="single"/>
        </w:rPr>
        <w:t>democracy is in crisis</w:t>
      </w:r>
      <w:r w:rsidRPr="008D745A">
        <w:rPr>
          <w:rFonts w:eastAsia="Cambria"/>
          <w:sz w:val="16"/>
        </w:rPr>
        <w:t xml:space="preserve">. But the next question — whether plausible alternatives exist — is less certain. Consider </w:t>
      </w:r>
      <w:r w:rsidRPr="008D745A">
        <w:rPr>
          <w:rFonts w:eastAsia="Cambria"/>
          <w:highlight w:val="green"/>
          <w:u w:val="single"/>
        </w:rPr>
        <w:t>China</w:t>
      </w:r>
      <w:r w:rsidRPr="008D745A">
        <w:rPr>
          <w:rFonts w:eastAsia="Cambria"/>
          <w:sz w:val="16"/>
        </w:rPr>
        <w:t xml:space="preserve">. The country’s </w:t>
      </w:r>
      <w:r w:rsidRPr="008D745A">
        <w:rPr>
          <w:rFonts w:eastAsia="Cambria"/>
          <w:highlight w:val="green"/>
          <w:u w:val="single"/>
        </w:rPr>
        <w:t>ability to push through</w:t>
      </w:r>
      <w:r w:rsidRPr="008D745A">
        <w:rPr>
          <w:rFonts w:eastAsia="Cambria"/>
          <w:u w:val="single"/>
        </w:rPr>
        <w:t xml:space="preserve"> </w:t>
      </w:r>
      <w:r w:rsidRPr="008D745A">
        <w:rPr>
          <w:rFonts w:eastAsia="Cambria"/>
          <w:b/>
          <w:iCs/>
          <w:u w:val="single"/>
        </w:rPr>
        <w:t>major infrastructure</w:t>
      </w:r>
      <w:r w:rsidRPr="008D745A">
        <w:rPr>
          <w:rFonts w:eastAsia="Cambria"/>
          <w:sz w:val="16"/>
        </w:rPr>
        <w:t xml:space="preserve"> projects, such as a nationwide high-speed rail network, </w:t>
      </w:r>
      <w:r w:rsidRPr="008D745A">
        <w:rPr>
          <w:rFonts w:eastAsia="Cambria"/>
          <w:highlight w:val="green"/>
          <w:u w:val="single"/>
        </w:rPr>
        <w:t>without</w:t>
      </w:r>
      <w:r w:rsidRPr="008D745A">
        <w:rPr>
          <w:rFonts w:eastAsia="Cambria"/>
          <w:u w:val="single"/>
        </w:rPr>
        <w:t xml:space="preserve"> political </w:t>
      </w:r>
      <w:r w:rsidRPr="008D745A">
        <w:rPr>
          <w:rFonts w:eastAsia="Cambria"/>
          <w:highlight w:val="green"/>
          <w:u w:val="single"/>
        </w:rPr>
        <w:t xml:space="preserve">obstruction has </w:t>
      </w:r>
      <w:r w:rsidRPr="008D745A">
        <w:rPr>
          <w:rFonts w:eastAsia="Cambria"/>
          <w:b/>
          <w:iCs/>
          <w:highlight w:val="green"/>
          <w:u w:val="single"/>
        </w:rPr>
        <w:t>dazzled Westerners</w:t>
      </w:r>
      <w:r w:rsidRPr="008D745A">
        <w:rPr>
          <w:rFonts w:eastAsia="Cambria"/>
          <w:highlight w:val="green"/>
          <w:u w:val="single"/>
        </w:rPr>
        <w:t xml:space="preserve"> frustrated at</w:t>
      </w:r>
      <w:r w:rsidRPr="008D745A">
        <w:rPr>
          <w:rFonts w:eastAsia="Cambria"/>
          <w:u w:val="single"/>
        </w:rPr>
        <w:t xml:space="preserve"> the </w:t>
      </w:r>
      <w:r w:rsidRPr="008D745A">
        <w:rPr>
          <w:rFonts w:eastAsia="Cambria"/>
          <w:highlight w:val="green"/>
          <w:u w:val="single"/>
        </w:rPr>
        <w:t>gridlock</w:t>
      </w:r>
      <w:r w:rsidRPr="008D745A">
        <w:rPr>
          <w:rFonts w:eastAsia="Cambria"/>
          <w:u w:val="single"/>
        </w:rPr>
        <w:t xml:space="preserve"> endemic to American politics</w:t>
      </w:r>
      <w:r w:rsidRPr="008D745A">
        <w:rPr>
          <w:rFonts w:eastAsia="Cambria"/>
          <w:sz w:val="16"/>
        </w:rPr>
        <w:t xml:space="preserve">. In a 2010 episode of Meet the Press, the New York Times columnist Thomas Friedman famously admitted to fantasizing that </w:t>
      </w:r>
      <w:r w:rsidRPr="008D745A">
        <w:rPr>
          <w:rFonts w:eastAsia="Cambria"/>
          <w:u w:val="single"/>
        </w:rPr>
        <w:t xml:space="preserve">the U.S. “could be China for a day” </w:t>
      </w:r>
      <w:r w:rsidRPr="008D745A">
        <w:rPr>
          <w:rFonts w:eastAsia="Cambria"/>
          <w:b/>
          <w:iCs/>
          <w:u w:val="single"/>
        </w:rPr>
        <w:t>simply</w:t>
      </w:r>
      <w:r w:rsidRPr="008D745A">
        <w:rPr>
          <w:rFonts w:eastAsia="Cambria"/>
          <w:sz w:val="16"/>
        </w:rPr>
        <w:t xml:space="preserve"> as a means </w:t>
      </w:r>
      <w:r w:rsidRPr="008D745A">
        <w:rPr>
          <w:rFonts w:eastAsia="Cambria"/>
          <w:b/>
          <w:iCs/>
          <w:u w:val="single"/>
        </w:rPr>
        <w:t>to get things done</w:t>
      </w:r>
      <w:r w:rsidRPr="008D745A">
        <w:rPr>
          <w:rFonts w:eastAsia="Cambria"/>
          <w:sz w:val="16"/>
        </w:rPr>
        <w:t xml:space="preserve">. Daniel </w:t>
      </w:r>
      <w:r w:rsidRPr="008D745A">
        <w:rPr>
          <w:rFonts w:eastAsia="Cambria"/>
          <w:u w:val="single"/>
        </w:rPr>
        <w:t>Bell, a professor of political science</w:t>
      </w:r>
      <w:r w:rsidRPr="008D745A">
        <w:rPr>
          <w:rFonts w:eastAsia="Cambria"/>
          <w:sz w:val="16"/>
        </w:rPr>
        <w:t xml:space="preserve"> at Shandong University in eastern China, </w:t>
      </w:r>
      <w:r w:rsidRPr="008D745A">
        <w:rPr>
          <w:rFonts w:eastAsia="Cambria"/>
          <w:u w:val="single"/>
        </w:rPr>
        <w:t xml:space="preserve">has written extensively about the </w:t>
      </w:r>
      <w:r w:rsidRPr="008D745A">
        <w:rPr>
          <w:rFonts w:eastAsia="Cambria"/>
          <w:b/>
          <w:iCs/>
          <w:u w:val="single"/>
        </w:rPr>
        <w:t>meritocratic advantages</w:t>
      </w:r>
      <w:r w:rsidRPr="008D745A">
        <w:rPr>
          <w:rFonts w:eastAsia="Cambria"/>
          <w:u w:val="single"/>
        </w:rPr>
        <w:t xml:space="preserve"> of China’s political system</w:t>
      </w:r>
      <w:r w:rsidRPr="008D745A">
        <w:rPr>
          <w:rFonts w:eastAsia="Cambria"/>
          <w:sz w:val="16"/>
        </w:rPr>
        <w:t xml:space="preserve">. Chinese leaders must pass a series of examinations and negotiate a complex bureaucracy before achieving national power. Xi Jinping may have benefited from </w:t>
      </w:r>
      <w:r w:rsidRPr="008D745A">
        <w:rPr>
          <w:rFonts w:eastAsia="Cambria"/>
          <w:u w:val="single"/>
        </w:rPr>
        <w:t>nepotism</w:t>
      </w:r>
      <w:r w:rsidRPr="008D745A">
        <w:rPr>
          <w:rFonts w:eastAsia="Cambria"/>
          <w:sz w:val="16"/>
        </w:rPr>
        <w:t xml:space="preserve">: His father, Xi </w:t>
      </w:r>
      <w:proofErr w:type="spellStart"/>
      <w:r w:rsidRPr="008D745A">
        <w:rPr>
          <w:rFonts w:eastAsia="Cambria"/>
          <w:sz w:val="16"/>
        </w:rPr>
        <w:t>Zhongxun</w:t>
      </w:r>
      <w:proofErr w:type="spellEnd"/>
      <w:r w:rsidRPr="008D745A">
        <w:rPr>
          <w:rFonts w:eastAsia="Cambria"/>
          <w:sz w:val="16"/>
        </w:rPr>
        <w:t xml:space="preserve">, was a key Mao-era official. But the Chinese president also accumulated experience as the governor of two major Chinese provinces </w:t>
      </w:r>
      <w:r w:rsidRPr="008D745A">
        <w:rPr>
          <w:rFonts w:eastAsia="Cambria"/>
          <w:u w:val="single"/>
        </w:rPr>
        <w:t>and a stint as vice president</w:t>
      </w:r>
      <w:r w:rsidRPr="008D745A">
        <w:rPr>
          <w:rFonts w:eastAsia="Cambria"/>
          <w:sz w:val="16"/>
        </w:rPr>
        <w:t xml:space="preserve">. This, Bell argues, </w:t>
      </w:r>
      <w:r w:rsidRPr="008D745A">
        <w:rPr>
          <w:rFonts w:eastAsia="Cambria"/>
          <w:u w:val="single"/>
        </w:rPr>
        <w:t>has given Xi legitimacy in spite of never having to face voters</w:t>
      </w:r>
      <w:r w:rsidRPr="008D745A">
        <w:rPr>
          <w:rFonts w:eastAsia="Cambria"/>
          <w:sz w:val="16"/>
        </w:rPr>
        <w:t xml:space="preserve">. “I disagree with the view that there’s only one morally legitimate way of selecting leaders: </w:t>
      </w:r>
      <w:r w:rsidRPr="008D745A">
        <w:rPr>
          <w:rFonts w:eastAsia="Cambria"/>
          <w:b/>
          <w:iCs/>
          <w:u w:val="single"/>
        </w:rPr>
        <w:t>one person, one vote</w:t>
      </w:r>
      <w:r w:rsidRPr="008D745A">
        <w:rPr>
          <w:rFonts w:eastAsia="Cambria"/>
          <w:sz w:val="16"/>
        </w:rPr>
        <w:t xml:space="preserve">,” Bell said in an appearance at Asia Society in 2015. State-run media in China spun the chaotic outcome of </w:t>
      </w:r>
      <w:r w:rsidRPr="008D745A">
        <w:rPr>
          <w:rFonts w:eastAsia="Cambria"/>
          <w:u w:val="single"/>
        </w:rPr>
        <w:t>the Arab Spring uprisings</w:t>
      </w:r>
      <w:r w:rsidRPr="008D745A">
        <w:rPr>
          <w:rFonts w:eastAsia="Cambria"/>
          <w:sz w:val="16"/>
        </w:rPr>
        <w:t xml:space="preserve"> as an </w:t>
      </w:r>
      <w:r w:rsidRPr="008D745A">
        <w:rPr>
          <w:rFonts w:eastAsia="Cambria"/>
          <w:u w:val="single"/>
        </w:rPr>
        <w:t>example</w:t>
      </w:r>
      <w:r w:rsidRPr="008D745A">
        <w:rPr>
          <w:rFonts w:eastAsia="Cambria"/>
          <w:sz w:val="16"/>
        </w:rPr>
        <w:t xml:space="preserve"> of </w:t>
      </w:r>
      <w:r w:rsidRPr="008D745A">
        <w:rPr>
          <w:rFonts w:eastAsia="Cambria"/>
          <w:u w:val="single"/>
        </w:rPr>
        <w:t>democracy’s inherent flaws</w:t>
      </w:r>
      <w:r w:rsidRPr="008D745A">
        <w:rPr>
          <w:rFonts w:eastAsia="Cambria"/>
          <w:sz w:val="16"/>
        </w:rPr>
        <w:t xml:space="preserve">. The election of Donald </w:t>
      </w:r>
      <w:r w:rsidRPr="008D745A">
        <w:rPr>
          <w:rFonts w:eastAsia="Cambria"/>
          <w:u w:val="single"/>
        </w:rPr>
        <w:t>Trump only served to</w:t>
      </w:r>
      <w:r w:rsidRPr="008D745A">
        <w:rPr>
          <w:rFonts w:eastAsia="Cambria"/>
          <w:sz w:val="16"/>
        </w:rPr>
        <w:t xml:space="preserve"> further </w:t>
      </w:r>
      <w:r w:rsidRPr="008D745A">
        <w:rPr>
          <w:rFonts w:eastAsia="Cambria"/>
          <w:b/>
          <w:iCs/>
          <w:u w:val="single"/>
        </w:rPr>
        <w:t>reinforce this notion</w:t>
      </w:r>
      <w:r w:rsidRPr="008D745A">
        <w:rPr>
          <w:rFonts w:eastAsia="Cambria"/>
          <w:sz w:val="16"/>
        </w:rPr>
        <w:t xml:space="preserve">. “I remember talking to the Chinese ambassador, and he made a crack about how </w:t>
      </w:r>
      <w:r w:rsidRPr="008D745A">
        <w:rPr>
          <w:rFonts w:eastAsia="Cambria"/>
          <w:u w:val="single"/>
        </w:rPr>
        <w:t>in the U.S. you can be a nobody</w:t>
      </w:r>
      <w:r w:rsidRPr="008D745A">
        <w:rPr>
          <w:rFonts w:eastAsia="Cambria"/>
          <w:sz w:val="16"/>
        </w:rPr>
        <w:t xml:space="preserve"> one day </w:t>
      </w:r>
      <w:r w:rsidRPr="008D745A">
        <w:rPr>
          <w:rFonts w:eastAsia="Cambria"/>
          <w:u w:val="single"/>
        </w:rPr>
        <w:t>and the next day rise to power</w:t>
      </w:r>
      <w:r w:rsidRPr="008D745A">
        <w:rPr>
          <w:rFonts w:eastAsia="Cambria"/>
          <w:sz w:val="16"/>
        </w:rPr>
        <w:t>,” said Isaac Stone Fish, a senior fellow at Asia Society, “</w:t>
      </w:r>
      <w:r w:rsidRPr="008D745A">
        <w:rPr>
          <w:rFonts w:eastAsia="Cambria"/>
          <w:u w:val="single"/>
        </w:rPr>
        <w:t>and you can’t do that in China because you have to</w:t>
      </w:r>
      <w:r w:rsidRPr="008D745A">
        <w:rPr>
          <w:rFonts w:eastAsia="Cambria"/>
          <w:sz w:val="16"/>
        </w:rPr>
        <w:t xml:space="preserve"> go through all these different levels and </w:t>
      </w:r>
      <w:r w:rsidRPr="008D745A">
        <w:rPr>
          <w:rFonts w:eastAsia="Cambria"/>
          <w:u w:val="single"/>
        </w:rPr>
        <w:t>rise through the system</w:t>
      </w:r>
      <w:r w:rsidRPr="008D745A">
        <w:rPr>
          <w:rFonts w:eastAsia="Cambria"/>
          <w:sz w:val="1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8D745A">
        <w:rPr>
          <w:rFonts w:eastAsia="Cambria"/>
          <w:u w:val="single"/>
        </w:rPr>
        <w:t>Defenders of China’s</w:t>
      </w:r>
      <w:r w:rsidRPr="008D745A">
        <w:rPr>
          <w:rFonts w:eastAsia="Cambria"/>
          <w:sz w:val="16"/>
        </w:rPr>
        <w:t xml:space="preserve"> Communist </w:t>
      </w:r>
      <w:r w:rsidRPr="008D745A">
        <w:rPr>
          <w:rFonts w:eastAsia="Cambria"/>
          <w:u w:val="single"/>
        </w:rPr>
        <w:t>Party point to the country’s</w:t>
      </w:r>
      <w:r w:rsidRPr="008D745A">
        <w:rPr>
          <w:rFonts w:eastAsia="Cambria"/>
          <w:sz w:val="16"/>
        </w:rPr>
        <w:t xml:space="preserve"> near-</w:t>
      </w:r>
      <w:r w:rsidRPr="008D745A">
        <w:rPr>
          <w:rFonts w:eastAsia="Cambria"/>
          <w:b/>
          <w:iCs/>
          <w:u w:val="single"/>
        </w:rPr>
        <w:t>four-decade</w:t>
      </w:r>
      <w:r w:rsidRPr="008D745A">
        <w:rPr>
          <w:rFonts w:eastAsia="Cambria"/>
          <w:sz w:val="16"/>
        </w:rPr>
        <w:t xml:space="preserve"> run of </w:t>
      </w:r>
      <w:r w:rsidRPr="008D745A">
        <w:rPr>
          <w:rFonts w:eastAsia="Cambria"/>
          <w:b/>
          <w:iCs/>
          <w:u w:val="single"/>
        </w:rPr>
        <w:t>economic growth</w:t>
      </w:r>
      <w:r w:rsidRPr="008D745A">
        <w:rPr>
          <w:rFonts w:eastAsia="Cambria"/>
          <w:u w:val="single"/>
        </w:rPr>
        <w:t xml:space="preserve"> as proof that the system works</w:t>
      </w:r>
      <w:r w:rsidRPr="008D745A">
        <w:rPr>
          <w:rFonts w:eastAsia="Cambria"/>
          <w:sz w:val="1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w:t>
      </w:r>
      <w:proofErr w:type="spellStart"/>
      <w:r w:rsidRPr="008D745A">
        <w:rPr>
          <w:rFonts w:eastAsia="Cambria"/>
          <w:sz w:val="16"/>
        </w:rPr>
        <w:t>Ruchir</w:t>
      </w:r>
      <w:proofErr w:type="spellEnd"/>
      <w:r w:rsidRPr="008D745A">
        <w:rPr>
          <w:rFonts w:eastAsia="Cambria"/>
          <w:sz w:val="16"/>
        </w:rPr>
        <w:t xml:space="preserve"> Sharma, an economics expert at Morgan Stanley, said of China in an appearance at Asia Society in December. “And in 100 percent of these instances, the country got into a deep economic trouble within the next five years." </w:t>
      </w:r>
      <w:r w:rsidRPr="008D745A">
        <w:rPr>
          <w:rFonts w:eastAsia="Cambria"/>
          <w:u w:val="single"/>
        </w:rPr>
        <w:t xml:space="preserve">China has taken steps to </w:t>
      </w:r>
      <w:r w:rsidRPr="008D745A">
        <w:rPr>
          <w:rFonts w:eastAsia="Cambria"/>
          <w:b/>
          <w:iCs/>
          <w:u w:val="single"/>
        </w:rPr>
        <w:t>systematize its government</w:t>
      </w:r>
      <w:r w:rsidRPr="008D745A">
        <w:rPr>
          <w:rFonts w:eastAsia="Cambria"/>
          <w:u w:val="single"/>
        </w:rPr>
        <w:t xml:space="preserve"> by introducing a mandatory retirement age for senior officials and establishing term limits</w:t>
      </w:r>
      <w:r w:rsidRPr="008D745A">
        <w:rPr>
          <w:rFonts w:eastAsia="Cambria"/>
          <w:sz w:val="16"/>
        </w:rPr>
        <w:t xml:space="preserve"> for its leaders. </w:t>
      </w:r>
      <w:r w:rsidRPr="008D745A">
        <w:rPr>
          <w:rFonts w:eastAsia="Cambria"/>
          <w:u w:val="single"/>
        </w:rPr>
        <w:t>The</w:t>
      </w:r>
      <w:r w:rsidRPr="008D745A">
        <w:rPr>
          <w:rFonts w:eastAsia="Cambria"/>
          <w:sz w:val="16"/>
        </w:rPr>
        <w:t xml:space="preserve"> Communist </w:t>
      </w:r>
      <w:r w:rsidRPr="008D745A">
        <w:rPr>
          <w:rFonts w:eastAsia="Cambria"/>
          <w:u w:val="single"/>
        </w:rPr>
        <w:t>Party’s</w:t>
      </w:r>
      <w:r w:rsidRPr="008D745A">
        <w:rPr>
          <w:rFonts w:eastAsia="Cambria"/>
          <w:sz w:val="16"/>
        </w:rPr>
        <w:t xml:space="preserve"> Standing Committee of the </w:t>
      </w:r>
      <w:r w:rsidRPr="008D745A">
        <w:rPr>
          <w:rFonts w:eastAsia="Cambria"/>
          <w:u w:val="single"/>
        </w:rPr>
        <w:t xml:space="preserve">Politburo, a seven-man body that stands atop China’s government pyramid, is designed to </w:t>
      </w:r>
      <w:r w:rsidRPr="008D745A">
        <w:rPr>
          <w:rFonts w:eastAsia="Cambria"/>
          <w:b/>
          <w:iCs/>
          <w:u w:val="single"/>
        </w:rPr>
        <w:t>divide</w:t>
      </w:r>
      <w:r w:rsidRPr="008D745A">
        <w:rPr>
          <w:rFonts w:eastAsia="Cambria"/>
          <w:sz w:val="16"/>
        </w:rPr>
        <w:t xml:space="preserve"> the </w:t>
      </w:r>
      <w:r w:rsidRPr="008D745A">
        <w:rPr>
          <w:rFonts w:eastAsia="Cambria"/>
          <w:b/>
          <w:iCs/>
          <w:u w:val="single"/>
        </w:rPr>
        <w:t>responsibilities of government</w:t>
      </w:r>
      <w:r w:rsidRPr="008D745A">
        <w:rPr>
          <w:rFonts w:eastAsia="Cambria"/>
          <w:u w:val="single"/>
        </w:rPr>
        <w:t xml:space="preserve"> and ensure </w:t>
      </w:r>
      <w:r w:rsidRPr="008D745A">
        <w:rPr>
          <w:rFonts w:eastAsia="Cambria"/>
          <w:b/>
          <w:iCs/>
          <w:u w:val="single"/>
        </w:rPr>
        <w:t>no one individual assumes too much power</w:t>
      </w:r>
      <w:r w:rsidRPr="008D745A">
        <w:rPr>
          <w:rFonts w:eastAsia="Cambria"/>
          <w:sz w:val="1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w:t>
      </w:r>
      <w:proofErr w:type="gramStart"/>
      <w:r w:rsidRPr="008D745A">
        <w:rPr>
          <w:rFonts w:eastAsia="Cambria"/>
          <w:sz w:val="16"/>
        </w:rPr>
        <w:t>Xi</w:t>
      </w:r>
      <w:proofErr w:type="gramEnd"/>
      <w:r w:rsidRPr="008D745A">
        <w:rPr>
          <w:rFonts w:eastAsia="Cambria"/>
          <w:sz w:val="16"/>
        </w:rPr>
        <w:t xml:space="preserve">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8D745A">
        <w:rPr>
          <w:rFonts w:eastAsia="Cambria"/>
          <w:u w:val="single"/>
        </w:rPr>
        <w:t xml:space="preserve">democracy’s decline may prove </w:t>
      </w:r>
      <w:r w:rsidRPr="008D745A">
        <w:rPr>
          <w:rFonts w:eastAsia="Cambria"/>
          <w:b/>
          <w:iCs/>
          <w:u w:val="single"/>
        </w:rPr>
        <w:t>advantageous to China</w:t>
      </w:r>
      <w:r w:rsidRPr="008D745A">
        <w:rPr>
          <w:rFonts w:eastAsia="Cambria"/>
          <w:sz w:val="16"/>
        </w:rPr>
        <w:t xml:space="preserve"> in other ways. For one, </w:t>
      </w:r>
      <w:r w:rsidRPr="008D745A">
        <w:rPr>
          <w:rFonts w:eastAsia="Cambria"/>
          <w:u w:val="single"/>
        </w:rPr>
        <w:t xml:space="preserve">it would </w:t>
      </w:r>
      <w:r w:rsidRPr="008D745A">
        <w:rPr>
          <w:rFonts w:eastAsia="Cambria"/>
          <w:b/>
          <w:iCs/>
          <w:u w:val="single"/>
        </w:rPr>
        <w:t>weaken the democratic movement</w:t>
      </w:r>
      <w:r w:rsidRPr="008D745A">
        <w:rPr>
          <w:rFonts w:eastAsia="Cambria"/>
          <w:sz w:val="16"/>
        </w:rPr>
        <w:t xml:space="preserve"> in Hong Kong, </w:t>
      </w:r>
      <w:r w:rsidRPr="008D745A">
        <w:rPr>
          <w:rFonts w:eastAsia="Cambria"/>
          <w:u w:val="single"/>
        </w:rPr>
        <w:t>which has</w:t>
      </w:r>
      <w:r w:rsidRPr="008D745A">
        <w:rPr>
          <w:rFonts w:eastAsia="Cambria"/>
          <w:sz w:val="16"/>
        </w:rPr>
        <w:t xml:space="preserve"> vied with pro-Beijing elements for political control of the Chinese territory, and </w:t>
      </w:r>
      <w:r w:rsidRPr="008D745A">
        <w:rPr>
          <w:rFonts w:eastAsia="Cambria"/>
          <w:u w:val="single"/>
        </w:rPr>
        <w:t>deter</w:t>
      </w:r>
      <w:r w:rsidRPr="008D745A">
        <w:rPr>
          <w:rFonts w:eastAsia="Cambria"/>
          <w:sz w:val="16"/>
        </w:rPr>
        <w:t xml:space="preserve"> would-be </w:t>
      </w:r>
      <w:r w:rsidRPr="008D745A">
        <w:rPr>
          <w:rFonts w:eastAsia="Cambria"/>
          <w:u w:val="single"/>
        </w:rPr>
        <w:t>Chinese dissidents from challenging Communist Party rule</w:t>
      </w:r>
      <w:r w:rsidRPr="008D745A">
        <w:rPr>
          <w:rFonts w:eastAsia="Cambria"/>
          <w:sz w:val="16"/>
        </w:rPr>
        <w:t xml:space="preserve"> on the mainland. In addition, </w:t>
      </w:r>
      <w:proofErr w:type="spellStart"/>
      <w:r w:rsidRPr="008D745A">
        <w:rPr>
          <w:rFonts w:eastAsia="Cambria"/>
          <w:sz w:val="16"/>
        </w:rPr>
        <w:t>Klaas</w:t>
      </w:r>
      <w:proofErr w:type="spellEnd"/>
      <w:r w:rsidRPr="008D745A">
        <w:rPr>
          <w:rFonts w:eastAsia="Cambria"/>
          <w:sz w:val="16"/>
        </w:rPr>
        <w:t xml:space="preserve"> argues, </w:t>
      </w:r>
      <w:r w:rsidRPr="008D745A">
        <w:rPr>
          <w:rFonts w:eastAsia="Cambria"/>
          <w:u w:val="single"/>
        </w:rPr>
        <w:t xml:space="preserve">the American absence of support for democracy </w:t>
      </w:r>
      <w:r w:rsidRPr="008D745A">
        <w:rPr>
          <w:rFonts w:eastAsia="Cambria"/>
          <w:b/>
          <w:iCs/>
          <w:u w:val="single"/>
        </w:rPr>
        <w:t>leaves a vacuum</w:t>
      </w:r>
      <w:r w:rsidRPr="008D745A">
        <w:rPr>
          <w:rFonts w:eastAsia="Cambria"/>
          <w:u w:val="single"/>
        </w:rPr>
        <w:t xml:space="preserve"> in emerging states that Washington’s geopolitical rivals in</w:t>
      </w:r>
      <w:r w:rsidRPr="008D745A">
        <w:rPr>
          <w:rFonts w:eastAsia="Cambria"/>
          <w:sz w:val="16"/>
        </w:rPr>
        <w:t xml:space="preserve"> Moscow and </w:t>
      </w:r>
      <w:r w:rsidRPr="008D745A">
        <w:rPr>
          <w:rFonts w:eastAsia="Cambria"/>
          <w:b/>
          <w:iCs/>
          <w:u w:val="single"/>
        </w:rPr>
        <w:t>Beijing might fill</w:t>
      </w:r>
      <w:r w:rsidRPr="008D745A">
        <w:rPr>
          <w:rFonts w:eastAsia="Cambria"/>
          <w:sz w:val="16"/>
        </w:rPr>
        <w:t>. “</w:t>
      </w:r>
      <w:r w:rsidRPr="008D745A">
        <w:rPr>
          <w:rFonts w:eastAsia="Cambria"/>
          <w:u w:val="single"/>
        </w:rPr>
        <w:t>The ‘America First’ mentality</w:t>
      </w:r>
      <w:r w:rsidRPr="008D745A">
        <w:rPr>
          <w:rFonts w:eastAsia="Cambria"/>
          <w:sz w:val="16"/>
        </w:rPr>
        <w:t xml:space="preserve">, or the mentality that it’s not our business, </w:t>
      </w:r>
      <w:r w:rsidRPr="008D745A">
        <w:rPr>
          <w:rFonts w:eastAsia="Cambria"/>
          <w:u w:val="single"/>
        </w:rPr>
        <w:t>makes the mistake that thinking that</w:t>
      </w:r>
      <w:r w:rsidRPr="008D745A">
        <w:rPr>
          <w:rFonts w:eastAsia="Cambria"/>
          <w:sz w:val="16"/>
        </w:rPr>
        <w:t xml:space="preserve"> the </w:t>
      </w:r>
      <w:r w:rsidRPr="008D745A">
        <w:rPr>
          <w:rFonts w:eastAsia="Cambria"/>
          <w:u w:val="single"/>
        </w:rPr>
        <w:t>withdrawal of Western influence means</w:t>
      </w:r>
      <w:r w:rsidRPr="008D745A">
        <w:rPr>
          <w:rFonts w:eastAsia="Cambria"/>
          <w:sz w:val="16"/>
        </w:rPr>
        <w:t xml:space="preserve"> there’s </w:t>
      </w:r>
      <w:r w:rsidRPr="008D745A">
        <w:rPr>
          <w:rFonts w:eastAsia="Cambria"/>
          <w:u w:val="single"/>
        </w:rPr>
        <w:t>self-determination</w:t>
      </w:r>
      <w:r w:rsidRPr="008D745A">
        <w:rPr>
          <w:rFonts w:eastAsia="Cambria"/>
          <w:sz w:val="16"/>
        </w:rPr>
        <w:t xml:space="preserve">,” says </w:t>
      </w:r>
      <w:proofErr w:type="spellStart"/>
      <w:r w:rsidRPr="008D745A">
        <w:rPr>
          <w:rFonts w:eastAsia="Cambria"/>
          <w:sz w:val="16"/>
        </w:rPr>
        <w:t>Klaas</w:t>
      </w:r>
      <w:proofErr w:type="spellEnd"/>
      <w:r w:rsidRPr="008D745A">
        <w:rPr>
          <w:rFonts w:eastAsia="Cambria"/>
          <w:sz w:val="16"/>
        </w:rPr>
        <w:t xml:space="preserve">. </w:t>
      </w:r>
      <w:proofErr w:type="gramStart"/>
      <w:r w:rsidRPr="008D745A">
        <w:rPr>
          <w:rFonts w:eastAsia="Cambria"/>
          <w:sz w:val="16"/>
        </w:rPr>
        <w:t>“ [</w:t>
      </w:r>
      <w:proofErr w:type="gramEnd"/>
      <w:r w:rsidRPr="008D745A">
        <w:rPr>
          <w:rFonts w:eastAsia="Cambria"/>
          <w:u w:val="single"/>
        </w:rPr>
        <w:t xml:space="preserve">But what it means is] that </w:t>
      </w:r>
      <w:r w:rsidRPr="008D745A">
        <w:rPr>
          <w:rFonts w:eastAsia="Cambria"/>
          <w:b/>
          <w:iCs/>
          <w:u w:val="single"/>
        </w:rPr>
        <w:t>China</w:t>
      </w:r>
      <w:r w:rsidRPr="008D745A">
        <w:rPr>
          <w:rFonts w:eastAsia="Cambria"/>
          <w:sz w:val="16"/>
        </w:rPr>
        <w:t xml:space="preserve"> and Russia </w:t>
      </w:r>
      <w:r w:rsidRPr="008D745A">
        <w:rPr>
          <w:rFonts w:eastAsia="Cambria"/>
          <w:b/>
          <w:iCs/>
          <w:u w:val="single"/>
        </w:rPr>
        <w:t>control things</w:t>
      </w:r>
      <w:r w:rsidRPr="008D745A">
        <w:rPr>
          <w:rFonts w:eastAsia="Cambria"/>
          <w:sz w:val="16"/>
        </w:rPr>
        <w:t xml:space="preserve">. </w:t>
      </w:r>
      <w:r w:rsidRPr="008D745A">
        <w:rPr>
          <w:rFonts w:eastAsia="Cambria"/>
          <w:u w:val="single"/>
        </w:rPr>
        <w:t>It’s not</w:t>
      </w:r>
      <w:r w:rsidRPr="008D745A">
        <w:rPr>
          <w:rFonts w:eastAsia="Cambria"/>
          <w:sz w:val="16"/>
        </w:rPr>
        <w:t xml:space="preserve"> something </w:t>
      </w:r>
      <w:r w:rsidRPr="008D745A">
        <w:rPr>
          <w:rFonts w:eastAsia="Cambria"/>
          <w:u w:val="single"/>
        </w:rPr>
        <w:t>where if the West leaves, then</w:t>
      </w:r>
      <w:r w:rsidRPr="008D745A">
        <w:rPr>
          <w:rFonts w:eastAsia="Cambria"/>
          <w:sz w:val="16"/>
        </w:rPr>
        <w:t xml:space="preserve">, say, </w:t>
      </w:r>
      <w:r w:rsidRPr="008D745A">
        <w:rPr>
          <w:rFonts w:eastAsia="Cambria"/>
          <w:u w:val="single"/>
        </w:rPr>
        <w:t>Malawi will be free to choose</w:t>
      </w:r>
      <w:r w:rsidRPr="008D745A">
        <w:rPr>
          <w:rFonts w:eastAsia="Cambria"/>
          <w:sz w:val="16"/>
        </w:rPr>
        <w:t xml:space="preserve">. </w:t>
      </w:r>
      <w:r w:rsidRPr="008D745A">
        <w:rPr>
          <w:rFonts w:eastAsia="Cambria"/>
          <w:u w:val="single"/>
        </w:rPr>
        <w:t xml:space="preserve">It’s a </w:t>
      </w:r>
      <w:r w:rsidRPr="008D745A">
        <w:rPr>
          <w:rFonts w:eastAsia="Cambria"/>
          <w:b/>
          <w:iCs/>
          <w:u w:val="single"/>
        </w:rPr>
        <w:t>global foreign policy battle</w:t>
      </w:r>
      <w:r w:rsidRPr="008D745A">
        <w:rPr>
          <w:rFonts w:eastAsia="Cambria"/>
          <w:u w:val="single"/>
        </w:rPr>
        <w:t xml:space="preserve">, and the West’s losses are </w:t>
      </w:r>
      <w:r w:rsidRPr="008D745A">
        <w:rPr>
          <w:rFonts w:eastAsia="Cambria"/>
          <w:b/>
          <w:iCs/>
          <w:u w:val="single"/>
        </w:rPr>
        <w:t>China's</w:t>
      </w:r>
      <w:r w:rsidRPr="008D745A">
        <w:rPr>
          <w:rFonts w:eastAsia="Cambria"/>
          <w:sz w:val="16"/>
        </w:rPr>
        <w:t xml:space="preserve"> and Russia’s </w:t>
      </w:r>
      <w:r w:rsidRPr="008D745A">
        <w:rPr>
          <w:rFonts w:eastAsia="Cambria"/>
          <w:b/>
          <w:iCs/>
          <w:u w:val="single"/>
        </w:rPr>
        <w:t>gains</w:t>
      </w:r>
      <w:r w:rsidRPr="008D745A">
        <w:rPr>
          <w:rFonts w:eastAsia="Cambria"/>
          <w:sz w:val="16"/>
        </w:rPr>
        <w:t xml:space="preserve">.” Before the U.S. can promote democracy overseas, though the country may need to firm up support for it at home. </w:t>
      </w:r>
      <w:r w:rsidRPr="008D745A">
        <w:rPr>
          <w:rFonts w:eastAsia="Cambria"/>
          <w:u w:val="single"/>
        </w:rPr>
        <w:t>A Harvard study</w:t>
      </w:r>
      <w:r w:rsidRPr="008D745A">
        <w:rPr>
          <w:rFonts w:eastAsia="Cambria"/>
          <w:sz w:val="16"/>
        </w:rPr>
        <w:t xml:space="preserve"> conducted in November </w:t>
      </w:r>
      <w:r w:rsidRPr="008D745A">
        <w:rPr>
          <w:rFonts w:eastAsia="Cambria"/>
          <w:u w:val="single"/>
        </w:rPr>
        <w:t>found that just 19 percent of</w:t>
      </w:r>
      <w:r w:rsidRPr="008D745A">
        <w:rPr>
          <w:rFonts w:eastAsia="Cambria"/>
          <w:sz w:val="16"/>
        </w:rPr>
        <w:t xml:space="preserve"> American </w:t>
      </w:r>
      <w:r w:rsidRPr="008D745A">
        <w:rPr>
          <w:rFonts w:eastAsia="Cambria"/>
          <w:u w:val="single"/>
        </w:rPr>
        <w:t>millennials believe that a military takeover is not legitimate in democracy</w:t>
      </w:r>
      <w:r w:rsidRPr="008D745A">
        <w:rPr>
          <w:rFonts w:eastAsia="Cambria"/>
          <w:sz w:val="16"/>
        </w:rPr>
        <w:t xml:space="preserve"> compared to 45 percent of those older. </w:t>
      </w:r>
      <w:r w:rsidRPr="008D745A">
        <w:rPr>
          <w:rFonts w:eastAsia="Cambria"/>
          <w:u w:val="single"/>
        </w:rPr>
        <w:t>26 percent of millennials</w:t>
      </w:r>
      <w:r w:rsidRPr="008D745A">
        <w:rPr>
          <w:rFonts w:eastAsia="Cambria"/>
          <w:sz w:val="16"/>
        </w:rPr>
        <w:t xml:space="preserve"> likewise </w:t>
      </w:r>
      <w:r w:rsidRPr="008D745A">
        <w:rPr>
          <w:rFonts w:eastAsia="Cambria"/>
          <w:u w:val="single"/>
        </w:rPr>
        <w:t>feel that choosing leaders through free elections is “unimportant</w:t>
      </w:r>
      <w:r w:rsidRPr="008D745A">
        <w:rPr>
          <w:rFonts w:eastAsia="Cambria"/>
          <w:sz w:val="16"/>
        </w:rPr>
        <w:t>,” a sentiment shared by just 14 percent of Baby Boomers. “</w:t>
      </w:r>
      <w:r w:rsidRPr="008D745A">
        <w:rPr>
          <w:rFonts w:eastAsia="Cambria"/>
          <w:u w:val="single"/>
        </w:rPr>
        <w:t>A lot of people</w:t>
      </w:r>
      <w:r w:rsidRPr="008D745A">
        <w:rPr>
          <w:rFonts w:eastAsia="Cambria"/>
          <w:sz w:val="16"/>
        </w:rPr>
        <w:t xml:space="preserve"> growing up </w:t>
      </w:r>
      <w:r w:rsidRPr="008D745A">
        <w:rPr>
          <w:rFonts w:eastAsia="Cambria"/>
          <w:u w:val="single"/>
        </w:rPr>
        <w:t xml:space="preserve">now </w:t>
      </w:r>
      <w:r w:rsidRPr="008D745A">
        <w:rPr>
          <w:rFonts w:eastAsia="Cambria"/>
          <w:b/>
          <w:iCs/>
          <w:u w:val="single"/>
        </w:rPr>
        <w:t>don’t understand</w:t>
      </w:r>
      <w:r w:rsidRPr="008D745A">
        <w:rPr>
          <w:rFonts w:eastAsia="Cambria"/>
          <w:u w:val="single"/>
        </w:rPr>
        <w:t xml:space="preserve"> what it’s like not to live in a free society</w:t>
      </w:r>
      <w:r w:rsidRPr="008D745A">
        <w:rPr>
          <w:rFonts w:eastAsia="Cambria"/>
          <w:sz w:val="16"/>
        </w:rPr>
        <w:t xml:space="preserve"> in the West,” says </w:t>
      </w:r>
      <w:proofErr w:type="spellStart"/>
      <w:r w:rsidRPr="008D745A">
        <w:rPr>
          <w:rFonts w:eastAsia="Cambria"/>
          <w:sz w:val="16"/>
        </w:rPr>
        <w:t>Klaas</w:t>
      </w:r>
      <w:proofErr w:type="spellEnd"/>
      <w:r w:rsidRPr="008D745A">
        <w:rPr>
          <w:rFonts w:eastAsia="Cambria"/>
          <w:sz w:val="16"/>
        </w:rPr>
        <w:t xml:space="preserve">. “That, combined with the "end of history," assumed that democracy is the natural way of things. “In fact, </w:t>
      </w:r>
      <w:r w:rsidRPr="008D745A">
        <w:rPr>
          <w:rFonts w:eastAsia="Cambria"/>
          <w:u w:val="single"/>
        </w:rPr>
        <w:t xml:space="preserve">democracy is the </w:t>
      </w:r>
      <w:r w:rsidRPr="008D745A">
        <w:rPr>
          <w:rFonts w:eastAsia="Cambria"/>
          <w:b/>
          <w:iCs/>
          <w:u w:val="single"/>
        </w:rPr>
        <w:t>least organic and least natural</w:t>
      </w:r>
      <w:r w:rsidRPr="008D745A">
        <w:rPr>
          <w:rFonts w:eastAsia="Cambria"/>
          <w:u w:val="single"/>
        </w:rPr>
        <w:t xml:space="preserve"> way we’ve had</w:t>
      </w:r>
      <w:r w:rsidRPr="008D745A">
        <w:rPr>
          <w:rFonts w:eastAsia="Cambria"/>
          <w:sz w:val="16"/>
        </w:rPr>
        <w:t xml:space="preserve">." </w:t>
      </w:r>
    </w:p>
    <w:p w14:paraId="6D36E7B8" w14:textId="77777777" w:rsidR="005B72FB" w:rsidRPr="009A4188" w:rsidRDefault="005B72FB" w:rsidP="005B72FB"/>
    <w:p w14:paraId="6E648024" w14:textId="77777777" w:rsidR="005B72FB" w:rsidRDefault="005B72FB" w:rsidP="005B72FB">
      <w:pPr>
        <w:pStyle w:val="Heading4"/>
      </w:pPr>
      <w:r>
        <w:t xml:space="preserve">Democracy is </w:t>
      </w:r>
      <w:r>
        <w:rPr>
          <w:u w:val="single"/>
        </w:rPr>
        <w:t>resilient</w:t>
      </w:r>
      <w:r>
        <w:t xml:space="preserve">, but it solves </w:t>
      </w:r>
      <w:r>
        <w:rPr>
          <w:u w:val="single"/>
        </w:rPr>
        <w:t>nothing</w:t>
      </w:r>
      <w:r>
        <w:t>.</w:t>
      </w:r>
    </w:p>
    <w:p w14:paraId="2094E07D" w14:textId="77777777" w:rsidR="005B72FB" w:rsidRPr="006C2A4B" w:rsidRDefault="005B72FB" w:rsidP="005B72FB">
      <w:proofErr w:type="spellStart"/>
      <w:r w:rsidRPr="00BB5E6B">
        <w:rPr>
          <w:rStyle w:val="Style13ptBold"/>
        </w:rPr>
        <w:t>Doorenspleet</w:t>
      </w:r>
      <w:proofErr w:type="spellEnd"/>
      <w:r w:rsidRPr="00BB5E6B">
        <w:rPr>
          <w:rStyle w:val="Style13ptBold"/>
        </w:rPr>
        <w:t xml:space="preserve"> 19</w:t>
      </w:r>
      <w:r>
        <w:t xml:space="preserve"> Renske </w:t>
      </w:r>
      <w:proofErr w:type="spellStart"/>
      <w:r>
        <w:t>Doorenspleet</w:t>
      </w:r>
      <w:proofErr w:type="spellEnd"/>
      <w:r>
        <w:t>, Politics Professor at the University of Warwick. [Rethinking the Value of Democracy: A Comparative Perspective, Palgrave Macmillan, p. 239-243]//BPS</w:t>
      </w:r>
    </w:p>
    <w:p w14:paraId="0A74D52F" w14:textId="51913C82" w:rsidR="005B72FB" w:rsidRDefault="005B72FB" w:rsidP="005B72FB">
      <w:pPr>
        <w:rPr>
          <w:sz w:val="16"/>
        </w:rPr>
      </w:pPr>
      <w:r w:rsidRPr="00976AD1">
        <w:rPr>
          <w:rStyle w:val="StyleUnderline"/>
        </w:rPr>
        <w:t xml:space="preserve">The value of democracy has been </w:t>
      </w:r>
      <w:r w:rsidRPr="00976AD1">
        <w:rPr>
          <w:rStyle w:val="Emphasis"/>
        </w:rPr>
        <w:t>taken for granted</w:t>
      </w:r>
      <w:r w:rsidRPr="006C2A4B">
        <w:rPr>
          <w:sz w:val="16"/>
        </w:rPr>
        <w:t xml:space="preserve"> until recently, but this assumption seems to be under threat now more than ever before. As was explained in Chapter 1, democracy’s claim to be valuable does not rest on just one particular merit, and scholars tend to distinguish three different types of values (Sen 1999). This book focused on the instrumental value of democracy (and hence not on the intrinsic and constructive value), and investigated the value of democracy for peace (Chapters 3 and 4), control of corruption (Chapter 5) and economic development (Chapter 6). </w:t>
      </w:r>
      <w:r w:rsidRPr="009A4188">
        <w:rPr>
          <w:rStyle w:val="StyleUnderline"/>
          <w:highlight w:val="green"/>
        </w:rPr>
        <w:t>This study</w:t>
      </w:r>
      <w:r w:rsidRPr="00976AD1">
        <w:rPr>
          <w:rStyle w:val="StyleUnderline"/>
        </w:rPr>
        <w:t xml:space="preserve"> was based on a </w:t>
      </w:r>
      <w:r w:rsidRPr="009A4188">
        <w:rPr>
          <w:rStyle w:val="StyleUnderline"/>
          <w:highlight w:val="green"/>
        </w:rPr>
        <w:t>search</w:t>
      </w:r>
      <w:r w:rsidRPr="00976AD1">
        <w:rPr>
          <w:rStyle w:val="StyleUnderline"/>
        </w:rPr>
        <w:t xml:space="preserve"> of </w:t>
      </w:r>
      <w:r w:rsidRPr="009A4188">
        <w:rPr>
          <w:rStyle w:val="Emphasis"/>
          <w:highlight w:val="green"/>
        </w:rPr>
        <w:t>a</w:t>
      </w:r>
      <w:r w:rsidRPr="00976AD1">
        <w:rPr>
          <w:rStyle w:val="Emphasis"/>
        </w:rPr>
        <w:t xml:space="preserve">n enormous </w:t>
      </w:r>
      <w:r w:rsidRPr="006C2A4B">
        <w:rPr>
          <w:rStyle w:val="Emphasis"/>
        </w:rPr>
        <w:t xml:space="preserve">academic </w:t>
      </w:r>
      <w:r w:rsidRPr="009A4188">
        <w:rPr>
          <w:rStyle w:val="Emphasis"/>
          <w:highlight w:val="green"/>
        </w:rPr>
        <w:t>database</w:t>
      </w:r>
      <w:r w:rsidRPr="006C2A4B">
        <w:rPr>
          <w:sz w:val="16"/>
        </w:rPr>
        <w:t xml:space="preserve"> for certain keywords,6 </w:t>
      </w:r>
      <w:r w:rsidRPr="00976AD1">
        <w:rPr>
          <w:rStyle w:val="StyleUnderline"/>
        </w:rPr>
        <w:t xml:space="preserve">then </w:t>
      </w:r>
      <w:r w:rsidRPr="009A4188">
        <w:rPr>
          <w:rStyle w:val="StyleUnderline"/>
          <w:highlight w:val="green"/>
        </w:rPr>
        <w:t>pruned</w:t>
      </w:r>
      <w:r w:rsidRPr="00976AD1">
        <w:rPr>
          <w:rStyle w:val="StyleUnderline"/>
        </w:rPr>
        <w:t xml:space="preserve"> </w:t>
      </w:r>
      <w:r w:rsidRPr="00976AD1">
        <w:rPr>
          <w:rStyle w:val="Emphasis"/>
        </w:rPr>
        <w:t xml:space="preserve">the </w:t>
      </w:r>
      <w:r w:rsidRPr="009A4188">
        <w:rPr>
          <w:rStyle w:val="Emphasis"/>
          <w:highlight w:val="green"/>
        </w:rPr>
        <w:t>thousands of articles</w:t>
      </w:r>
      <w:r w:rsidRPr="006C2A4B">
        <w:rPr>
          <w:sz w:val="16"/>
        </w:rPr>
        <w:t xml:space="preserve"> down to a few hundred articles (see Appendix) </w:t>
      </w:r>
      <w:r w:rsidRPr="009A4188">
        <w:rPr>
          <w:rStyle w:val="StyleUnderline"/>
          <w:highlight w:val="green"/>
        </w:rPr>
        <w:t>which</w:t>
      </w:r>
      <w:r w:rsidRPr="00976AD1">
        <w:rPr>
          <w:rStyle w:val="StyleUnderline"/>
        </w:rPr>
        <w:t xml:space="preserve"> </w:t>
      </w:r>
      <w:r w:rsidRPr="00976AD1">
        <w:rPr>
          <w:rStyle w:val="Emphasis"/>
        </w:rPr>
        <w:t xml:space="preserve">statistically </w:t>
      </w:r>
      <w:proofErr w:type="spellStart"/>
      <w:r w:rsidRPr="009A4188">
        <w:rPr>
          <w:rStyle w:val="Emphasis"/>
          <w:highlight w:val="green"/>
        </w:rPr>
        <w:t>analysed</w:t>
      </w:r>
      <w:proofErr w:type="spellEnd"/>
      <w:r w:rsidRPr="00976AD1">
        <w:rPr>
          <w:rStyle w:val="StyleUnderline"/>
        </w:rPr>
        <w:t xml:space="preserve"> the connection between the </w:t>
      </w:r>
      <w:r w:rsidRPr="009A4188">
        <w:rPr>
          <w:rStyle w:val="StyleUnderline"/>
          <w:highlight w:val="green"/>
        </w:rPr>
        <w:t>democracy</w:t>
      </w:r>
      <w:r w:rsidRPr="00976AD1">
        <w:rPr>
          <w:rStyle w:val="StyleUnderline"/>
        </w:rPr>
        <w:t xml:space="preserve"> and the four expected</w:t>
      </w:r>
      <w:r>
        <w:rPr>
          <w:rStyle w:val="StyleUnderline"/>
        </w:rPr>
        <w:t xml:space="preserve"> </w:t>
      </w:r>
      <w:r w:rsidRPr="00976AD1">
        <w:rPr>
          <w:rStyle w:val="StyleUnderline"/>
        </w:rPr>
        <w:t>outcomes</w:t>
      </w:r>
      <w:r w:rsidRPr="006C2A4B">
        <w:rPr>
          <w:sz w:val="16"/>
        </w:rPr>
        <w:t xml:space="preserve">. The </w:t>
      </w:r>
      <w:proofErr w:type="spellStart"/>
      <w:r w:rsidRPr="006C2A4B">
        <w:rPr>
          <w:sz w:val="16"/>
        </w:rPr>
        <w:t>frst</w:t>
      </w:r>
      <w:proofErr w:type="spellEnd"/>
      <w:r w:rsidRPr="006C2A4B">
        <w:rPr>
          <w:sz w:val="16"/>
        </w:rPr>
        <w:t xml:space="preserve"> </w:t>
      </w:r>
      <w:proofErr w:type="spellStart"/>
      <w:r w:rsidRPr="006C2A4B">
        <w:rPr>
          <w:sz w:val="16"/>
        </w:rPr>
        <w:t>fiding</w:t>
      </w:r>
      <w:proofErr w:type="spellEnd"/>
      <w:r w:rsidRPr="006C2A4B">
        <w:rPr>
          <w:sz w:val="16"/>
        </w:rPr>
        <w:t xml:space="preserve"> is that </w:t>
      </w:r>
      <w:r w:rsidRPr="009A4188">
        <w:rPr>
          <w:rStyle w:val="Emphasis"/>
          <w:highlight w:val="green"/>
        </w:rPr>
        <w:t>a</w:t>
      </w:r>
      <w:r w:rsidRPr="006F45FE">
        <w:rPr>
          <w:rStyle w:val="Emphasis"/>
        </w:rPr>
        <w:t xml:space="preserve"> reverse </w:t>
      </w:r>
      <w:r w:rsidRPr="009A4188">
        <w:rPr>
          <w:rStyle w:val="Emphasis"/>
          <w:highlight w:val="green"/>
        </w:rPr>
        <w:t xml:space="preserve">wave away </w:t>
      </w:r>
      <w:r w:rsidRPr="00F23202">
        <w:rPr>
          <w:rStyle w:val="Emphasis"/>
        </w:rPr>
        <w:t>from democracy</w:t>
      </w:r>
      <w:r w:rsidRPr="00F23202">
        <w:rPr>
          <w:rStyle w:val="StyleUnderline"/>
        </w:rPr>
        <w:t xml:space="preserve"> </w:t>
      </w:r>
      <w:r w:rsidRPr="009A4188">
        <w:rPr>
          <w:rStyle w:val="StyleUnderline"/>
          <w:highlight w:val="green"/>
        </w:rPr>
        <w:t>has not happened</w:t>
      </w:r>
      <w:r w:rsidRPr="006C2A4B">
        <w:rPr>
          <w:sz w:val="16"/>
        </w:rPr>
        <w:t xml:space="preserve"> (see Chapter 2). Not yet, at least. </w:t>
      </w:r>
      <w:r w:rsidRPr="009A4188">
        <w:rPr>
          <w:rStyle w:val="StyleUnderline"/>
          <w:highlight w:val="green"/>
        </w:rPr>
        <w:t>Democracy is not</w:t>
      </w:r>
      <w:r w:rsidRPr="008F7173">
        <w:rPr>
          <w:rStyle w:val="StyleUnderline"/>
        </w:rPr>
        <w:t xml:space="preserve"> doing </w:t>
      </w:r>
      <w:r w:rsidRPr="009A4188">
        <w:rPr>
          <w:rStyle w:val="StyleUnderline"/>
          <w:highlight w:val="green"/>
        </w:rPr>
        <w:t>worse than before</w:t>
      </w:r>
      <w:r w:rsidRPr="006C2A4B">
        <w:rPr>
          <w:sz w:val="16"/>
        </w:rPr>
        <w:t xml:space="preserve">, at least not </w:t>
      </w:r>
      <w:r w:rsidRPr="009A4188">
        <w:rPr>
          <w:rStyle w:val="StyleUnderline"/>
          <w:highlight w:val="green"/>
        </w:rPr>
        <w:t>in comparative</w:t>
      </w:r>
      <w:r w:rsidRPr="008F7173">
        <w:rPr>
          <w:rStyle w:val="StyleUnderline"/>
        </w:rPr>
        <w:t xml:space="preserve"> perspective</w:t>
      </w:r>
      <w:r w:rsidRPr="006C2A4B">
        <w:rPr>
          <w:sz w:val="16"/>
        </w:rPr>
        <w:t xml:space="preserve">. While it is true that there is a dramatic decline in democracy in some countries,7 </w:t>
      </w:r>
      <w:r w:rsidRPr="008F7173">
        <w:rPr>
          <w:rStyle w:val="StyleUnderline"/>
        </w:rPr>
        <w:t>a general trend downwards cannot yet be detected</w:t>
      </w:r>
      <w:r w:rsidRPr="006C2A4B">
        <w:rPr>
          <w:sz w:val="16"/>
        </w:rPr>
        <w:t xml:space="preserve">. It would be better to talk about ‘stagnation’, as not many dictatorships have democratized recently, while democracies have not yet collapsed. Another </w:t>
      </w:r>
      <w:proofErr w:type="spellStart"/>
      <w:r w:rsidRPr="006C2A4B">
        <w:rPr>
          <w:sz w:val="16"/>
        </w:rPr>
        <w:t>fnding</w:t>
      </w:r>
      <w:proofErr w:type="spellEnd"/>
      <w:r w:rsidRPr="006C2A4B">
        <w:rPr>
          <w:sz w:val="16"/>
        </w:rPr>
        <w:t xml:space="preserve"> is that the instrumental value of democracy is very questionable. The </w:t>
      </w:r>
      <w:proofErr w:type="spellStart"/>
      <w:r w:rsidRPr="006C2A4B">
        <w:rPr>
          <w:sz w:val="16"/>
        </w:rPr>
        <w:t>feld</w:t>
      </w:r>
      <w:proofErr w:type="spellEnd"/>
      <w:r w:rsidRPr="006C2A4B">
        <w:rPr>
          <w:sz w:val="16"/>
        </w:rPr>
        <w:t xml:space="preserve"> has been deeply polarized between researchers who endorse a link between democracy and positive outcomes, and those who reject this optimistic idea and instead emphasize the negative effects of democracy. </w:t>
      </w:r>
      <w:r w:rsidRPr="00C265DC">
        <w:rPr>
          <w:rStyle w:val="StyleUnderline"/>
        </w:rPr>
        <w:t xml:space="preserve">There has been </w:t>
      </w:r>
      <w:r w:rsidRPr="009A4188">
        <w:rPr>
          <w:rStyle w:val="Emphasis"/>
          <w:highlight w:val="green"/>
        </w:rPr>
        <w:t>‘no consensus’</w:t>
      </w:r>
      <w:r w:rsidRPr="009A4188">
        <w:rPr>
          <w:rStyle w:val="StyleUnderline"/>
          <w:highlight w:val="green"/>
        </w:rPr>
        <w:t xml:space="preserve"> in</w:t>
      </w:r>
      <w:r w:rsidRPr="00C265DC">
        <w:rPr>
          <w:rStyle w:val="StyleUnderline"/>
        </w:rPr>
        <w:t xml:space="preserve"> </w:t>
      </w:r>
      <w:r w:rsidRPr="00C265DC">
        <w:rPr>
          <w:rStyle w:val="Emphasis"/>
        </w:rPr>
        <w:t>the quantitative</w:t>
      </w:r>
      <w:r>
        <w:rPr>
          <w:rStyle w:val="Emphasis"/>
        </w:rPr>
        <w:t xml:space="preserve"> </w:t>
      </w:r>
      <w:r w:rsidRPr="009A4188">
        <w:rPr>
          <w:rStyle w:val="Emphasis"/>
          <w:highlight w:val="green"/>
        </w:rPr>
        <w:t>lit</w:t>
      </w:r>
      <w:r w:rsidRPr="00C265DC">
        <w:rPr>
          <w:rStyle w:val="Emphasis"/>
        </w:rPr>
        <w:t>erature</w:t>
      </w:r>
      <w:r w:rsidRPr="00C265DC">
        <w:rPr>
          <w:rStyle w:val="StyleUnderline"/>
        </w:rPr>
        <w:t xml:space="preserve"> on whether democracy has</w:t>
      </w:r>
      <w:r w:rsidRPr="006C2A4B">
        <w:rPr>
          <w:sz w:val="16"/>
        </w:rPr>
        <w:t xml:space="preserve"> instrumental value which leads some </w:t>
      </w:r>
      <w:r w:rsidRPr="00C265DC">
        <w:rPr>
          <w:rStyle w:val="Emphasis"/>
        </w:rPr>
        <w:t>beneficial general outcomes</w:t>
      </w:r>
      <w:r w:rsidRPr="00C265DC">
        <w:rPr>
          <w:rStyle w:val="StyleUnderline"/>
        </w:rPr>
        <w:t xml:space="preserve">. Some </w:t>
      </w:r>
      <w:r w:rsidRPr="009A4188">
        <w:rPr>
          <w:rStyle w:val="StyleUnderline"/>
          <w:highlight w:val="green"/>
        </w:rPr>
        <w:t>scholars claim there is a consensus</w:t>
      </w:r>
      <w:r w:rsidRPr="00C265DC">
        <w:rPr>
          <w:rStyle w:val="StyleUnderline"/>
        </w:rPr>
        <w:t xml:space="preserve">, but they only do so </w:t>
      </w:r>
      <w:r w:rsidRPr="009A4188">
        <w:rPr>
          <w:rStyle w:val="StyleUnderline"/>
          <w:highlight w:val="green"/>
        </w:rPr>
        <w:t>by ignoring</w:t>
      </w:r>
      <w:r w:rsidRPr="00C265DC">
        <w:rPr>
          <w:rStyle w:val="StyleUnderline"/>
        </w:rPr>
        <w:t xml:space="preserve"> </w:t>
      </w:r>
      <w:r w:rsidRPr="00C265DC">
        <w:rPr>
          <w:rStyle w:val="Emphasis"/>
        </w:rPr>
        <w:t xml:space="preserve">a huge amount of </w:t>
      </w:r>
      <w:r w:rsidRPr="009A4188">
        <w:rPr>
          <w:rStyle w:val="Emphasis"/>
          <w:highlight w:val="green"/>
        </w:rPr>
        <w:t>lit</w:t>
      </w:r>
      <w:r w:rsidRPr="006C2A4B">
        <w:rPr>
          <w:rStyle w:val="Emphasis"/>
        </w:rPr>
        <w:t>er</w:t>
      </w:r>
      <w:r w:rsidRPr="00C265DC">
        <w:rPr>
          <w:rStyle w:val="Emphasis"/>
        </w:rPr>
        <w:t>ature</w:t>
      </w:r>
      <w:r w:rsidRPr="00C265DC">
        <w:rPr>
          <w:rStyle w:val="StyleUnderline"/>
        </w:rPr>
        <w:t xml:space="preserve"> which</w:t>
      </w:r>
      <w:r>
        <w:rPr>
          <w:rStyle w:val="StyleUnderline"/>
        </w:rPr>
        <w:t xml:space="preserve"> </w:t>
      </w:r>
      <w:r w:rsidRPr="00C265DC">
        <w:rPr>
          <w:rStyle w:val="StyleUnderline"/>
        </w:rPr>
        <w:t>rejects their own point of view</w:t>
      </w:r>
      <w:r w:rsidRPr="006C2A4B">
        <w:rPr>
          <w:sz w:val="16"/>
        </w:rPr>
        <w:t xml:space="preserve">. After undertaking a large-scale analysis of carefully selected articles published on the topic (see Appendix), </w:t>
      </w:r>
      <w:r w:rsidRPr="00C265DC">
        <w:rPr>
          <w:rStyle w:val="StyleUnderline"/>
        </w:rPr>
        <w:t>this book can conclude that the connections between democracy and</w:t>
      </w:r>
      <w:r>
        <w:rPr>
          <w:rStyle w:val="StyleUnderline"/>
        </w:rPr>
        <w:t xml:space="preserve"> </w:t>
      </w:r>
      <w:r w:rsidRPr="00C265DC">
        <w:rPr>
          <w:rStyle w:val="StyleUnderline"/>
        </w:rPr>
        <w:t xml:space="preserve">expected </w:t>
      </w:r>
      <w:proofErr w:type="spellStart"/>
      <w:r w:rsidRPr="009A4188">
        <w:rPr>
          <w:rStyle w:val="StyleUnderline"/>
          <w:highlight w:val="green"/>
        </w:rPr>
        <w:t>benefts</w:t>
      </w:r>
      <w:proofErr w:type="spellEnd"/>
      <w:r w:rsidRPr="009A4188">
        <w:rPr>
          <w:rStyle w:val="StyleUnderline"/>
          <w:highlight w:val="green"/>
        </w:rPr>
        <w:t xml:space="preserve"> are</w:t>
      </w:r>
      <w:r w:rsidRPr="006C2A4B">
        <w:rPr>
          <w:rStyle w:val="StyleUnderline"/>
        </w:rPr>
        <w:t xml:space="preserve"> </w:t>
      </w:r>
      <w:r w:rsidRPr="006C2A4B">
        <w:rPr>
          <w:rStyle w:val="Emphasis"/>
        </w:rPr>
        <w:t>not</w:t>
      </w:r>
      <w:r w:rsidRPr="006C2A4B">
        <w:rPr>
          <w:sz w:val="16"/>
        </w:rPr>
        <w:t xml:space="preserve"> as </w:t>
      </w:r>
      <w:r w:rsidRPr="006C2A4B">
        <w:rPr>
          <w:rStyle w:val="Emphasis"/>
        </w:rPr>
        <w:t>strong</w:t>
      </w:r>
      <w:r w:rsidRPr="006C2A4B">
        <w:rPr>
          <w:sz w:val="16"/>
        </w:rPr>
        <w:t xml:space="preserve"> as they seem. Hence, we should not overstate the links between the phenomena. </w:t>
      </w:r>
      <w:r w:rsidRPr="00C265DC">
        <w:rPr>
          <w:rStyle w:val="Emphasis"/>
        </w:rPr>
        <w:t>The overall evidence</w:t>
      </w:r>
      <w:r w:rsidRPr="00C265DC">
        <w:rPr>
          <w:rStyle w:val="StyleUnderline"/>
        </w:rPr>
        <w:t xml:space="preserve"> is </w:t>
      </w:r>
      <w:r w:rsidRPr="009A4188">
        <w:rPr>
          <w:rStyle w:val="Emphasis"/>
          <w:highlight w:val="green"/>
        </w:rPr>
        <w:t>weak</w:t>
      </w:r>
      <w:r w:rsidRPr="006C2A4B">
        <w:rPr>
          <w:sz w:val="16"/>
        </w:rPr>
        <w:t xml:space="preserve">. Take the expected impact of democracy on peace for example. As Chapter 3 showed, the study of democracy and interstate war has been a </w:t>
      </w:r>
      <w:proofErr w:type="spellStart"/>
      <w:r w:rsidRPr="006C2A4B">
        <w:rPr>
          <w:sz w:val="16"/>
        </w:rPr>
        <w:t>fourishing</w:t>
      </w:r>
      <w:proofErr w:type="spellEnd"/>
      <w:r w:rsidRPr="006C2A4B">
        <w:rPr>
          <w:sz w:val="16"/>
        </w:rPr>
        <w:t xml:space="preserve"> theme in political science, particularly since the 1970s. However, there are four reasons why democracy does not cause peace between countries, and why the empirical support for the popular idea of democratic peace is quite weak. </w:t>
      </w:r>
      <w:r w:rsidRPr="00C265DC">
        <w:rPr>
          <w:rStyle w:val="Emphasis"/>
        </w:rPr>
        <w:t>Most statistical</w:t>
      </w:r>
      <w:r>
        <w:rPr>
          <w:rStyle w:val="Emphasis"/>
        </w:rPr>
        <w:t xml:space="preserve"> </w:t>
      </w:r>
      <w:r w:rsidRPr="009A4188">
        <w:rPr>
          <w:rStyle w:val="Emphasis"/>
          <w:highlight w:val="green"/>
        </w:rPr>
        <w:t>studies</w:t>
      </w:r>
      <w:r w:rsidRPr="009A4188">
        <w:rPr>
          <w:rStyle w:val="StyleUnderline"/>
          <w:highlight w:val="green"/>
        </w:rPr>
        <w:t xml:space="preserve"> have not found </w:t>
      </w:r>
      <w:r w:rsidRPr="009A4188">
        <w:rPr>
          <w:rStyle w:val="Emphasis"/>
          <w:highlight w:val="green"/>
        </w:rPr>
        <w:t>a</w:t>
      </w:r>
      <w:r w:rsidRPr="00C265DC">
        <w:rPr>
          <w:rStyle w:val="Emphasis"/>
        </w:rPr>
        <w:t xml:space="preserve"> strong </w:t>
      </w:r>
      <w:r w:rsidRPr="009A4188">
        <w:rPr>
          <w:rStyle w:val="Emphasis"/>
          <w:highlight w:val="green"/>
        </w:rPr>
        <w:t>correlation</w:t>
      </w:r>
      <w:r w:rsidRPr="009A4188">
        <w:rPr>
          <w:rStyle w:val="StyleUnderline"/>
          <w:highlight w:val="green"/>
        </w:rPr>
        <w:t xml:space="preserve"> between</w:t>
      </w:r>
      <w:r w:rsidRPr="00C265DC">
        <w:rPr>
          <w:rStyle w:val="StyleUnderline"/>
        </w:rPr>
        <w:t xml:space="preserve"> democracy and</w:t>
      </w:r>
      <w:r>
        <w:rPr>
          <w:rStyle w:val="StyleUnderline"/>
        </w:rPr>
        <w:t xml:space="preserve"> </w:t>
      </w:r>
      <w:r w:rsidRPr="006C2A4B">
        <w:rPr>
          <w:rStyle w:val="Emphasis"/>
        </w:rPr>
        <w:t xml:space="preserve">interstate </w:t>
      </w:r>
      <w:r w:rsidRPr="009A4188">
        <w:rPr>
          <w:rStyle w:val="Emphasis"/>
          <w:highlight w:val="green"/>
        </w:rPr>
        <w:t>war</w:t>
      </w:r>
      <w:r w:rsidRPr="009A4188">
        <w:rPr>
          <w:rStyle w:val="StyleUnderline"/>
          <w:highlight w:val="green"/>
        </w:rPr>
        <w:t xml:space="preserve"> at </w:t>
      </w:r>
      <w:r w:rsidRPr="009A4188">
        <w:rPr>
          <w:rStyle w:val="Emphasis"/>
          <w:highlight w:val="green"/>
        </w:rPr>
        <w:t>the dyadic</w:t>
      </w:r>
      <w:r w:rsidRPr="00C265DC">
        <w:rPr>
          <w:rStyle w:val="Emphasis"/>
        </w:rPr>
        <w:t xml:space="preserve"> level</w:t>
      </w:r>
      <w:r w:rsidRPr="006C2A4B">
        <w:rPr>
          <w:sz w:val="16"/>
        </w:rPr>
        <w:t xml:space="preserve">. They show that </w:t>
      </w:r>
      <w:r w:rsidRPr="009A4188">
        <w:rPr>
          <w:rStyle w:val="StyleUnderline"/>
          <w:highlight w:val="green"/>
        </w:rPr>
        <w:t xml:space="preserve">there </w:t>
      </w:r>
      <w:proofErr w:type="gramStart"/>
      <w:r w:rsidRPr="009A4188">
        <w:rPr>
          <w:rStyle w:val="StyleUnderline"/>
          <w:highlight w:val="green"/>
        </w:rPr>
        <w:t>are</w:t>
      </w:r>
      <w:proofErr w:type="gramEnd"/>
      <w:r w:rsidRPr="00C265DC">
        <w:rPr>
          <w:rStyle w:val="StyleUnderline"/>
        </w:rPr>
        <w:t xml:space="preserve"> other—</w:t>
      </w:r>
      <w:r w:rsidRPr="009A4188">
        <w:rPr>
          <w:rStyle w:val="Emphasis"/>
          <w:highlight w:val="green"/>
        </w:rPr>
        <w:t>more powerful</w:t>
      </w:r>
      <w:r w:rsidRPr="009A4188">
        <w:rPr>
          <w:rStyle w:val="StyleUnderline"/>
          <w:highlight w:val="green"/>
        </w:rPr>
        <w:t>—explanations</w:t>
      </w:r>
      <w:r w:rsidRPr="00C265DC">
        <w:rPr>
          <w:rStyle w:val="StyleUnderline"/>
        </w:rPr>
        <w:t xml:space="preserve"> for war</w:t>
      </w:r>
      <w:r w:rsidRPr="006C2A4B">
        <w:rPr>
          <w:sz w:val="16"/>
        </w:rPr>
        <w:t xml:space="preserve"> and peace, and even that </w:t>
      </w:r>
      <w:r w:rsidRPr="00C265DC">
        <w:rPr>
          <w:rStyle w:val="StyleUnderline"/>
        </w:rPr>
        <w:t>the impact</w:t>
      </w:r>
      <w:r>
        <w:rPr>
          <w:rStyle w:val="StyleUnderline"/>
        </w:rPr>
        <w:t xml:space="preserve"> </w:t>
      </w:r>
      <w:r w:rsidRPr="00C265DC">
        <w:rPr>
          <w:rStyle w:val="StyleUnderline"/>
        </w:rPr>
        <w:t xml:space="preserve">of </w:t>
      </w:r>
      <w:r w:rsidRPr="009A4188">
        <w:rPr>
          <w:rStyle w:val="StyleUnderline"/>
          <w:highlight w:val="green"/>
        </w:rPr>
        <w:t>democracy is</w:t>
      </w:r>
      <w:r w:rsidRPr="00C265DC">
        <w:rPr>
          <w:rStyle w:val="StyleUnderline"/>
        </w:rPr>
        <w:t xml:space="preserve"> </w:t>
      </w:r>
      <w:r w:rsidRPr="00C265DC">
        <w:rPr>
          <w:rStyle w:val="Emphasis"/>
        </w:rPr>
        <w:t xml:space="preserve">a </w:t>
      </w:r>
      <w:r w:rsidRPr="009A4188">
        <w:rPr>
          <w:rStyle w:val="Emphasis"/>
          <w:highlight w:val="green"/>
        </w:rPr>
        <w:t>spurious</w:t>
      </w:r>
      <w:r w:rsidRPr="00C265DC">
        <w:rPr>
          <w:rStyle w:val="Emphasis"/>
        </w:rPr>
        <w:t xml:space="preserve"> one</w:t>
      </w:r>
      <w:r w:rsidRPr="006C2A4B">
        <w:rPr>
          <w:sz w:val="16"/>
        </w:rPr>
        <w:t xml:space="preserve"> (caveat 1). Moreover, </w:t>
      </w:r>
      <w:r w:rsidRPr="00C265DC">
        <w:rPr>
          <w:rStyle w:val="StyleUnderline"/>
        </w:rPr>
        <w:t>the theoretical</w:t>
      </w:r>
      <w:r>
        <w:rPr>
          <w:rStyle w:val="StyleUnderline"/>
        </w:rPr>
        <w:t xml:space="preserve"> </w:t>
      </w:r>
      <w:r w:rsidRPr="00C265DC">
        <w:rPr>
          <w:rStyle w:val="StyleUnderline"/>
        </w:rPr>
        <w:t xml:space="preserve">foundation of the democratic peace hypothesis is </w:t>
      </w:r>
      <w:r w:rsidRPr="00C265DC">
        <w:rPr>
          <w:rStyle w:val="Emphasis"/>
        </w:rPr>
        <w:t>weak</w:t>
      </w:r>
      <w:r w:rsidRPr="006C2A4B">
        <w:rPr>
          <w:sz w:val="16"/>
        </w:rPr>
        <w:t xml:space="preserve">, and </w:t>
      </w:r>
      <w:r w:rsidRPr="00C265DC">
        <w:rPr>
          <w:rStyle w:val="StyleUnderline"/>
        </w:rPr>
        <w:t xml:space="preserve">the </w:t>
      </w:r>
      <w:r w:rsidRPr="009A4188">
        <w:rPr>
          <w:rStyle w:val="StyleUnderline"/>
          <w:highlight w:val="green"/>
        </w:rPr>
        <w:t xml:space="preserve">causal mechanisms are </w:t>
      </w:r>
      <w:r w:rsidRPr="009A4188">
        <w:rPr>
          <w:rStyle w:val="Emphasis"/>
          <w:highlight w:val="green"/>
        </w:rPr>
        <w:t>unclear</w:t>
      </w:r>
      <w:r w:rsidRPr="006C2A4B">
        <w:rPr>
          <w:sz w:val="16"/>
        </w:rPr>
        <w:t xml:space="preserve"> (caveat 2). In addition, </w:t>
      </w:r>
      <w:r w:rsidRPr="009A4188">
        <w:rPr>
          <w:rStyle w:val="StyleUnderline"/>
          <w:highlight w:val="green"/>
        </w:rPr>
        <w:t>democracies are not</w:t>
      </w:r>
      <w:r w:rsidRPr="006C2A4B">
        <w:rPr>
          <w:sz w:val="16"/>
        </w:rPr>
        <w:t xml:space="preserve"> necessarily </w:t>
      </w:r>
      <w:r w:rsidRPr="009A4188">
        <w:rPr>
          <w:rStyle w:val="Emphasis"/>
          <w:highlight w:val="green"/>
        </w:rPr>
        <w:t>more peaceful</w:t>
      </w:r>
      <w:r w:rsidRPr="00C265DC">
        <w:rPr>
          <w:rStyle w:val="Emphasis"/>
        </w:rPr>
        <w:t xml:space="preserve"> in general</w:t>
      </w:r>
      <w:r w:rsidRPr="006C2A4B">
        <w:rPr>
          <w:sz w:val="16"/>
        </w:rPr>
        <w:t xml:space="preserve">, and </w:t>
      </w:r>
      <w:r w:rsidRPr="00C265DC">
        <w:rPr>
          <w:rStyle w:val="StyleUnderline"/>
        </w:rPr>
        <w:t xml:space="preserve">the </w:t>
      </w:r>
      <w:r w:rsidRPr="009A4188">
        <w:rPr>
          <w:rStyle w:val="StyleUnderline"/>
          <w:highlight w:val="green"/>
        </w:rPr>
        <w:t>evidence</w:t>
      </w:r>
      <w:r w:rsidRPr="006C2A4B">
        <w:rPr>
          <w:sz w:val="16"/>
        </w:rPr>
        <w:t xml:space="preserve"> for the democratic peace hypothesis </w:t>
      </w:r>
      <w:r w:rsidRPr="009A4188">
        <w:rPr>
          <w:rStyle w:val="StyleUnderline"/>
          <w:highlight w:val="green"/>
        </w:rPr>
        <w:t xml:space="preserve">at </w:t>
      </w:r>
      <w:r w:rsidRPr="009A4188">
        <w:rPr>
          <w:rStyle w:val="Emphasis"/>
          <w:highlight w:val="green"/>
        </w:rPr>
        <w:t>the monadic</w:t>
      </w:r>
      <w:r w:rsidRPr="006C2A4B">
        <w:rPr>
          <w:rStyle w:val="Emphasis"/>
        </w:rPr>
        <w:t xml:space="preserve"> level</w:t>
      </w:r>
      <w:r w:rsidRPr="00C265DC">
        <w:rPr>
          <w:rStyle w:val="StyleUnderline"/>
        </w:rPr>
        <w:t xml:space="preserve"> </w:t>
      </w:r>
      <w:r w:rsidRPr="009A4188">
        <w:rPr>
          <w:rStyle w:val="StyleUnderline"/>
          <w:highlight w:val="green"/>
        </w:rPr>
        <w:t xml:space="preserve">is </w:t>
      </w:r>
      <w:r w:rsidRPr="009A4188">
        <w:rPr>
          <w:rStyle w:val="Emphasis"/>
          <w:highlight w:val="green"/>
        </w:rPr>
        <w:t>inconclusive</w:t>
      </w:r>
      <w:r w:rsidRPr="006C2A4B">
        <w:rPr>
          <w:sz w:val="16"/>
        </w:rPr>
        <w:t xml:space="preserve"> (caveat 3). Finally, the process of </w:t>
      </w:r>
      <w:r w:rsidRPr="006C2A4B">
        <w:rPr>
          <w:rStyle w:val="StyleUnderline"/>
        </w:rPr>
        <w:t xml:space="preserve">democratization is </w:t>
      </w:r>
      <w:r w:rsidRPr="006C2A4B">
        <w:rPr>
          <w:rStyle w:val="Emphasis"/>
        </w:rPr>
        <w:t>dangerous</w:t>
      </w:r>
      <w:r w:rsidRPr="006C2A4B">
        <w:rPr>
          <w:sz w:val="16"/>
        </w:rPr>
        <w:t xml:space="preserve">. Living in a democratizing country means living in a less peaceful country (caveat 4). With regard to peace between countries, we cannot defend the idea that democracy has instrumental value. </w:t>
      </w:r>
      <w:r w:rsidRPr="00C265DC">
        <w:rPr>
          <w:rStyle w:val="StyleUnderline"/>
        </w:rPr>
        <w:t>Can the</w:t>
      </w:r>
      <w:r w:rsidRPr="006C2A4B">
        <w:rPr>
          <w:sz w:val="16"/>
        </w:rPr>
        <w:t xml:space="preserve"> (instrumental) </w:t>
      </w:r>
      <w:r w:rsidRPr="00C265DC">
        <w:rPr>
          <w:rStyle w:val="StyleUnderline"/>
        </w:rPr>
        <w:t>value</w:t>
      </w:r>
      <w:r w:rsidRPr="006C2A4B">
        <w:rPr>
          <w:sz w:val="16"/>
        </w:rPr>
        <w:t xml:space="preserve"> of democracy </w:t>
      </w:r>
      <w:r w:rsidRPr="00C265DC">
        <w:rPr>
          <w:rStyle w:val="StyleUnderline"/>
        </w:rPr>
        <w:t>be found in the prevention of civil war?</w:t>
      </w:r>
      <w:r w:rsidRPr="006C2A4B">
        <w:rPr>
          <w:sz w:val="16"/>
        </w:rPr>
        <w:t xml:space="preserve"> Or is the evidence for the opposite idea more convincing, and does democracy have a ‘dark side’ which makes civil war more likely? The findings are confusing, which is exacerbated by the fact that different aspects of civil war (prevalence, onset, duration and severity) are mixed up in some civil war studies. Moreover, defining civil war is a delicate, politically sensitive issue. Determining whether there is a civil war in a particular country is incredibly </w:t>
      </w:r>
      <w:proofErr w:type="spellStart"/>
      <w:r w:rsidRPr="006C2A4B">
        <w:rPr>
          <w:sz w:val="16"/>
        </w:rPr>
        <w:t>diffcult</w:t>
      </w:r>
      <w:proofErr w:type="spellEnd"/>
      <w:r w:rsidRPr="006C2A4B">
        <w:rPr>
          <w:sz w:val="16"/>
        </w:rPr>
        <w:t xml:space="preserve">, while measurements suffer from many weaknesses (caveat 1). Moreover, </w:t>
      </w:r>
      <w:r w:rsidRPr="009A4188">
        <w:rPr>
          <w:rStyle w:val="StyleUnderline"/>
          <w:highlight w:val="green"/>
        </w:rPr>
        <w:t xml:space="preserve">there is </w:t>
      </w:r>
      <w:r w:rsidRPr="009A4188">
        <w:rPr>
          <w:rStyle w:val="Emphasis"/>
          <w:highlight w:val="green"/>
        </w:rPr>
        <w:t>no</w:t>
      </w:r>
      <w:r w:rsidRPr="00C265DC">
        <w:rPr>
          <w:rStyle w:val="Emphasis"/>
        </w:rPr>
        <w:t xml:space="preserve"> linear </w:t>
      </w:r>
      <w:r w:rsidRPr="009A4188">
        <w:rPr>
          <w:rStyle w:val="Emphasis"/>
          <w:highlight w:val="green"/>
        </w:rPr>
        <w:t>link</w:t>
      </w:r>
      <w:r w:rsidRPr="009A4188">
        <w:rPr>
          <w:rStyle w:val="StyleUnderline"/>
          <w:highlight w:val="green"/>
        </w:rPr>
        <w:t xml:space="preserve">: civil wars are </w:t>
      </w:r>
      <w:r w:rsidRPr="009A4188">
        <w:rPr>
          <w:rStyle w:val="Emphasis"/>
          <w:highlight w:val="green"/>
        </w:rPr>
        <w:t>just as unlikely</w:t>
      </w:r>
      <w:r w:rsidRPr="009A4188">
        <w:rPr>
          <w:rStyle w:val="StyleUnderline"/>
          <w:highlight w:val="green"/>
        </w:rPr>
        <w:t xml:space="preserve"> in democracies</w:t>
      </w:r>
      <w:r w:rsidRPr="00C265DC">
        <w:rPr>
          <w:rStyle w:val="StyleUnderline"/>
        </w:rPr>
        <w:t xml:space="preserve"> as in dictatorships</w:t>
      </w:r>
      <w:r w:rsidRPr="006C2A4B">
        <w:rPr>
          <w:sz w:val="16"/>
        </w:rPr>
        <w:t xml:space="preserve"> (caveat 2). Civil war is most likely in times of political change. </w:t>
      </w:r>
      <w:r w:rsidRPr="009A4188">
        <w:rPr>
          <w:rStyle w:val="StyleUnderline"/>
          <w:highlight w:val="green"/>
        </w:rPr>
        <w:t>Democratization</w:t>
      </w:r>
      <w:r w:rsidRPr="00C265DC">
        <w:rPr>
          <w:rStyle w:val="StyleUnderline"/>
        </w:rPr>
        <w:t xml:space="preserve"> is </w:t>
      </w:r>
      <w:r w:rsidRPr="00C265DC">
        <w:rPr>
          <w:rStyle w:val="Emphasis"/>
        </w:rPr>
        <w:t>a very</w:t>
      </w:r>
      <w:r>
        <w:rPr>
          <w:rStyle w:val="Emphasis"/>
        </w:rPr>
        <w:t xml:space="preserve"> </w:t>
      </w:r>
      <w:r w:rsidRPr="009A4188">
        <w:rPr>
          <w:rStyle w:val="Emphasis"/>
          <w:highlight w:val="green"/>
        </w:rPr>
        <w:t>unpredictable</w:t>
      </w:r>
      <w:r w:rsidRPr="009A4188">
        <w:rPr>
          <w:rStyle w:val="StyleUnderline"/>
          <w:highlight w:val="green"/>
        </w:rPr>
        <w:t xml:space="preserve">, </w:t>
      </w:r>
      <w:r w:rsidRPr="009A4188">
        <w:rPr>
          <w:rStyle w:val="Emphasis"/>
          <w:highlight w:val="green"/>
        </w:rPr>
        <w:t>dangerous</w:t>
      </w:r>
      <w:r w:rsidRPr="00C265DC">
        <w:rPr>
          <w:rStyle w:val="Emphasis"/>
        </w:rPr>
        <w:t xml:space="preserve"> process</w:t>
      </w:r>
      <w:r w:rsidRPr="00C265DC">
        <w:rPr>
          <w:rStyle w:val="StyleUnderline"/>
        </w:rPr>
        <w:t xml:space="preserve">, </w:t>
      </w:r>
      <w:r w:rsidRPr="009A4188">
        <w:rPr>
          <w:rStyle w:val="StyleUnderline"/>
          <w:highlight w:val="green"/>
        </w:rPr>
        <w:t>increasing</w:t>
      </w:r>
      <w:r w:rsidRPr="00C265DC">
        <w:rPr>
          <w:rStyle w:val="StyleUnderline"/>
        </w:rPr>
        <w:t xml:space="preserve"> the chance of </w:t>
      </w:r>
      <w:r w:rsidRPr="009A4188">
        <w:rPr>
          <w:rStyle w:val="StyleUnderline"/>
          <w:highlight w:val="green"/>
        </w:rPr>
        <w:t>civil war</w:t>
      </w:r>
      <w:r w:rsidRPr="00C265DC">
        <w:rPr>
          <w:rStyle w:val="StyleUnderline"/>
        </w:rPr>
        <w:t xml:space="preserve"> significantly</w:t>
      </w:r>
      <w:r w:rsidRPr="006C2A4B">
        <w:rPr>
          <w:sz w:val="16"/>
        </w:rPr>
        <w:t xml:space="preserve">. Hybrid systems are at risk as well: the chance of civil war is much higher compared to other political systems (caveat 3). More </w:t>
      </w:r>
      <w:proofErr w:type="spellStart"/>
      <w:r w:rsidRPr="006C2A4B">
        <w:rPr>
          <w:sz w:val="16"/>
        </w:rPr>
        <w:t>specifcally</w:t>
      </w:r>
      <w:proofErr w:type="spellEnd"/>
      <w:r w:rsidRPr="006C2A4B">
        <w:rPr>
          <w:sz w:val="16"/>
        </w:rPr>
        <w:t xml:space="preserve">, both the strength and type of political institutions matter when explaining civil war. However, </w:t>
      </w:r>
      <w:r w:rsidRPr="00C265DC">
        <w:rPr>
          <w:rStyle w:val="StyleUnderline"/>
        </w:rPr>
        <w:t>the type of political system (</w:t>
      </w:r>
      <w:proofErr w:type="gramStart"/>
      <w:r w:rsidRPr="00C265DC">
        <w:rPr>
          <w:rStyle w:val="StyleUnderline"/>
        </w:rPr>
        <w:t>e.g.</w:t>
      </w:r>
      <w:proofErr w:type="gramEnd"/>
      <w:r w:rsidRPr="00C265DC">
        <w:rPr>
          <w:rStyle w:val="StyleUnderline"/>
        </w:rPr>
        <w:t xml:space="preserve"> democracy or dictatorship) is </w:t>
      </w:r>
      <w:r w:rsidRPr="00C265DC">
        <w:rPr>
          <w:rStyle w:val="Emphasis"/>
        </w:rPr>
        <w:t>not the decisive factor at all</w:t>
      </w:r>
      <w:r w:rsidRPr="006C2A4B">
        <w:rPr>
          <w:sz w:val="16"/>
        </w:rPr>
        <w:t xml:space="preserve"> (caveat 4). Finally, democracy has only limited explanatory power (caveat 5). </w:t>
      </w:r>
      <w:r w:rsidRPr="00C265DC">
        <w:rPr>
          <w:rStyle w:val="StyleUnderline"/>
        </w:rPr>
        <w:t>Economic factors are far more</w:t>
      </w:r>
      <w:r>
        <w:rPr>
          <w:rStyle w:val="StyleUnderline"/>
        </w:rPr>
        <w:t xml:space="preserve"> significant</w:t>
      </w:r>
      <w:r w:rsidRPr="00C265DC">
        <w:rPr>
          <w:rStyle w:val="StyleUnderline"/>
        </w:rPr>
        <w:t xml:space="preserve"> than political factors</w:t>
      </w:r>
      <w:r w:rsidRPr="006C2A4B">
        <w:rPr>
          <w:sz w:val="16"/>
        </w:rPr>
        <w:t xml:space="preserve"> (such as having a democratic system) when explaining the onset, duration and severity of civil war. To prevent civil war, it would make more sense to make poorer countries richer, instead of promoting democracy. </w:t>
      </w:r>
      <w:r w:rsidRPr="00C265DC">
        <w:rPr>
          <w:rStyle w:val="StyleUnderline"/>
        </w:rPr>
        <w:t>Helping countries</w:t>
      </w:r>
      <w:r w:rsidRPr="006C2A4B">
        <w:rPr>
          <w:sz w:val="16"/>
        </w:rPr>
        <w:t xml:space="preserve"> to </w:t>
      </w:r>
      <w:r w:rsidRPr="00C265DC">
        <w:rPr>
          <w:rStyle w:val="StyleUnderline"/>
        </w:rPr>
        <w:t xml:space="preserve">democratize would </w:t>
      </w:r>
      <w:r w:rsidRPr="00C265DC">
        <w:rPr>
          <w:rStyle w:val="Emphasis"/>
        </w:rPr>
        <w:t>even be</w:t>
      </w:r>
      <w:r>
        <w:rPr>
          <w:rStyle w:val="Emphasis"/>
        </w:rPr>
        <w:t xml:space="preserve"> </w:t>
      </w:r>
      <w:r w:rsidRPr="00C265DC">
        <w:rPr>
          <w:rStyle w:val="Emphasis"/>
        </w:rPr>
        <w:t>a very dangerous idea</w:t>
      </w:r>
      <w:r w:rsidRPr="006C2A4B">
        <w:rPr>
          <w:sz w:val="16"/>
        </w:rPr>
        <w:t xml:space="preserve">, as countries with changing levels of democracy are most vulnerable, making civil wars most likely. It is true that there is evidence that the chance of civil war decreases when the extent of democracy increases considerably. The problem however is that most countries do not go through big political changes but through small changes instead; those small steps—away or towards more democracy—are dangerous. Not only is the onset of civil war likely under such circumstances, but civil wars also tend to be longer, and the </w:t>
      </w:r>
      <w:proofErr w:type="spellStart"/>
      <w:r w:rsidRPr="006C2A4B">
        <w:rPr>
          <w:sz w:val="16"/>
        </w:rPr>
        <w:t>confict</w:t>
      </w:r>
      <w:proofErr w:type="spellEnd"/>
      <w:r w:rsidRPr="006C2A4B">
        <w:rPr>
          <w:sz w:val="16"/>
        </w:rPr>
        <w:t xml:space="preserve"> is </w:t>
      </w:r>
      <w:proofErr w:type="gramStart"/>
      <w:r w:rsidRPr="006C2A4B">
        <w:rPr>
          <w:sz w:val="16"/>
        </w:rPr>
        <w:t>more cruel</w:t>
      </w:r>
      <w:proofErr w:type="gramEnd"/>
      <w:r w:rsidRPr="006C2A4B">
        <w:rPr>
          <w:sz w:val="16"/>
        </w:rPr>
        <w:t xml:space="preserve"> leading to more victims, destruction and killings (see Chapter 4). A more encouraging story can be told around the value for democracy to control corruption in a country (see Chapter 5). Fighting corruption has been high on the agenda of international organizations such as the World Bank and the IMF. Moreover, the theme of corruption has been studied thoroughly in many different academic disciplines—mainly in economics, but also in sociology, political science and law. Democracy has often been suggested as one of the remedies when </w:t>
      </w:r>
      <w:proofErr w:type="spellStart"/>
      <w:r w:rsidRPr="006C2A4B">
        <w:rPr>
          <w:sz w:val="16"/>
        </w:rPr>
        <w:t>fghting</w:t>
      </w:r>
      <w:proofErr w:type="spellEnd"/>
      <w:r w:rsidRPr="006C2A4B">
        <w:rPr>
          <w:sz w:val="16"/>
        </w:rPr>
        <w:t xml:space="preserve"> against high levels of continuous corruption. So far, the statistical evidence has strongly supported this idea. As Chapter 5 showed, dozens of studies with broad quantitative, cross-national and comparative research have found statistically </w:t>
      </w:r>
      <w:proofErr w:type="spellStart"/>
      <w:r w:rsidRPr="006C2A4B">
        <w:rPr>
          <w:sz w:val="16"/>
        </w:rPr>
        <w:t>signifcant</w:t>
      </w:r>
      <w:proofErr w:type="spellEnd"/>
      <w:r w:rsidRPr="006C2A4B">
        <w:rPr>
          <w:sz w:val="16"/>
        </w:rPr>
        <w:t xml:space="preserve"> associations between (less) democracy and (more) corruption. However, there are vast problems around conceptualization (caveat 1) and measurement (caveat 2) of ‘corruption’. Another caveat is that </w:t>
      </w:r>
      <w:r w:rsidRPr="009A4188">
        <w:rPr>
          <w:rStyle w:val="StyleUnderline"/>
          <w:highlight w:val="green"/>
        </w:rPr>
        <w:t>democratizing countries are</w:t>
      </w:r>
      <w:r w:rsidRPr="004160F0">
        <w:rPr>
          <w:rStyle w:val="StyleUnderline"/>
        </w:rPr>
        <w:t xml:space="preserve"> </w:t>
      </w:r>
      <w:r w:rsidRPr="004160F0">
        <w:rPr>
          <w:rStyle w:val="Emphasis"/>
        </w:rPr>
        <w:t xml:space="preserve">the </w:t>
      </w:r>
      <w:r w:rsidRPr="009A4188">
        <w:rPr>
          <w:rStyle w:val="Emphasis"/>
          <w:highlight w:val="green"/>
        </w:rPr>
        <w:t>poor</w:t>
      </w:r>
      <w:r w:rsidRPr="004160F0">
        <w:rPr>
          <w:rStyle w:val="Emphasis"/>
        </w:rPr>
        <w:t xml:space="preserve">est </w:t>
      </w:r>
      <w:r w:rsidRPr="006C2A4B">
        <w:rPr>
          <w:rStyle w:val="Emphasis"/>
        </w:rPr>
        <w:t>performers</w:t>
      </w:r>
      <w:r w:rsidRPr="006C2A4B">
        <w:rPr>
          <w:rStyle w:val="StyleUnderline"/>
        </w:rPr>
        <w:t xml:space="preserve"> </w:t>
      </w:r>
      <w:r w:rsidRPr="009A4188">
        <w:rPr>
          <w:rStyle w:val="StyleUnderline"/>
          <w:highlight w:val="green"/>
        </w:rPr>
        <w:t>with</w:t>
      </w:r>
      <w:r w:rsidRPr="006C2A4B">
        <w:t xml:space="preserve"> r</w:t>
      </w:r>
      <w:r w:rsidRPr="006C2A4B">
        <w:rPr>
          <w:sz w:val="16"/>
        </w:rPr>
        <w:t xml:space="preserve">egard to </w:t>
      </w:r>
      <w:r w:rsidRPr="004160F0">
        <w:rPr>
          <w:rStyle w:val="StyleUnderline"/>
        </w:rPr>
        <w:t xml:space="preserve">controlling </w:t>
      </w:r>
      <w:r w:rsidRPr="009A4188">
        <w:rPr>
          <w:rStyle w:val="StyleUnderline"/>
          <w:highlight w:val="green"/>
        </w:rPr>
        <w:t>corruption</w:t>
      </w:r>
      <w:r w:rsidRPr="006C2A4B">
        <w:rPr>
          <w:sz w:val="16"/>
        </w:rPr>
        <w:t xml:space="preserve"> (caveat 3). Moreover, it is not democracy in general, but particular political institutions which have an impact on the control of corruption; and a free press also helps a lot in order to limit corruptive practices in a country (caveat 4). In addition, democracies seem to be less affected by corruption than dictatorships, but at the same time, there is clear evidence that economic factors have more explanatory power (caveat 5). In conclusion, more democracy means less corruption, but we need to be modest (as other factors matter more) and cautious (as there are many caveats). The perceived impact of democracy on development has been highly contested as well (see Chapter 6). Some scholars argue that democratic systems have a positive impact, while others argue that high levels of democracy actually reduce the levels of economic growth and development. Particularly since the 1990s, statistical studies have focused on this debate, and </w:t>
      </w:r>
      <w:r w:rsidRPr="004160F0">
        <w:rPr>
          <w:rStyle w:val="StyleUnderline"/>
        </w:rPr>
        <w:t xml:space="preserve">the empirical </w:t>
      </w:r>
      <w:r w:rsidRPr="009A4188">
        <w:rPr>
          <w:rStyle w:val="StyleUnderline"/>
          <w:highlight w:val="green"/>
        </w:rPr>
        <w:t>ev</w:t>
      </w:r>
      <w:r w:rsidRPr="009B3A89">
        <w:rPr>
          <w:rStyle w:val="StyleUnderline"/>
        </w:rPr>
        <w:t>i</w:t>
      </w:r>
      <w:r w:rsidRPr="004160F0">
        <w:rPr>
          <w:rStyle w:val="StyleUnderline"/>
        </w:rPr>
        <w:t xml:space="preserve">dence </w:t>
      </w:r>
      <w:r w:rsidRPr="009A4188">
        <w:rPr>
          <w:rStyle w:val="StyleUnderline"/>
          <w:highlight w:val="green"/>
        </w:rPr>
        <w:t xml:space="preserve">is </w:t>
      </w:r>
      <w:r w:rsidRPr="009A4188">
        <w:rPr>
          <w:rStyle w:val="Emphasis"/>
          <w:highlight w:val="green"/>
        </w:rPr>
        <w:t>clear</w:t>
      </w:r>
      <w:r w:rsidRPr="009A4188">
        <w:rPr>
          <w:rStyle w:val="StyleUnderline"/>
          <w:highlight w:val="green"/>
        </w:rPr>
        <w:t xml:space="preserve">: there is </w:t>
      </w:r>
      <w:r w:rsidRPr="009A4188">
        <w:rPr>
          <w:rStyle w:val="Emphasis"/>
          <w:highlight w:val="green"/>
        </w:rPr>
        <w:t>no</w:t>
      </w:r>
      <w:r w:rsidRPr="004160F0">
        <w:rPr>
          <w:rStyle w:val="Emphasis"/>
        </w:rPr>
        <w:t xml:space="preserve"> direct </w:t>
      </w:r>
      <w:r w:rsidRPr="009A4188">
        <w:rPr>
          <w:rStyle w:val="Emphasis"/>
          <w:highlight w:val="green"/>
        </w:rPr>
        <w:t>impact</w:t>
      </w:r>
      <w:r w:rsidRPr="009A4188">
        <w:rPr>
          <w:rStyle w:val="StyleUnderline"/>
          <w:highlight w:val="green"/>
        </w:rPr>
        <w:t xml:space="preserve"> of democracy on</w:t>
      </w:r>
      <w:r w:rsidRPr="004160F0">
        <w:rPr>
          <w:rStyle w:val="StyleUnderline"/>
        </w:rPr>
        <w:t xml:space="preserve"> development</w:t>
      </w:r>
      <w:r w:rsidRPr="006C2A4B">
        <w:rPr>
          <w:sz w:val="16"/>
        </w:rPr>
        <w:t xml:space="preserve">. Hence, both approaches cannot be supported (see caveat 1). The indirect impact via other factors is also questionable (caveat 2). Moreover, </w:t>
      </w:r>
      <w:r w:rsidRPr="004160F0">
        <w:rPr>
          <w:rStyle w:val="StyleUnderline"/>
        </w:rPr>
        <w:t xml:space="preserve">there is </w:t>
      </w:r>
      <w:r w:rsidRPr="004160F0">
        <w:rPr>
          <w:rStyle w:val="Emphasis"/>
        </w:rPr>
        <w:t>too much variation</w:t>
      </w:r>
      <w:r w:rsidRPr="004160F0">
        <w:rPr>
          <w:rStyle w:val="StyleUnderline"/>
        </w:rPr>
        <w:t xml:space="preserve"> in</w:t>
      </w:r>
      <w:r w:rsidRPr="006C2A4B">
        <w:rPr>
          <w:sz w:val="16"/>
        </w:rPr>
        <w:t xml:space="preserve"> levels of economic </w:t>
      </w:r>
      <w:r w:rsidRPr="009A4188">
        <w:rPr>
          <w:rStyle w:val="StyleUnderline"/>
          <w:highlight w:val="green"/>
        </w:rPr>
        <w:t>growth</w:t>
      </w:r>
      <w:r w:rsidRPr="006C2A4B">
        <w:rPr>
          <w:sz w:val="16"/>
        </w:rPr>
        <w:t xml:space="preserve"> and development </w:t>
      </w:r>
      <w:r w:rsidRPr="004160F0">
        <w:rPr>
          <w:rStyle w:val="StyleUnderline"/>
        </w:rPr>
        <w:t>among the dictatorial systems</w:t>
      </w:r>
      <w:r w:rsidRPr="006C2A4B">
        <w:rPr>
          <w:sz w:val="16"/>
        </w:rPr>
        <w:t>, and there are huge regional differences (caveat 3). Adopting a one-size-</w:t>
      </w:r>
      <w:proofErr w:type="spellStart"/>
      <w:r w:rsidRPr="006C2A4B">
        <w:rPr>
          <w:sz w:val="16"/>
        </w:rPr>
        <w:t>ftsall</w:t>
      </w:r>
      <w:proofErr w:type="spellEnd"/>
      <w:r w:rsidRPr="006C2A4B">
        <w:rPr>
          <w:sz w:val="16"/>
        </w:rPr>
        <w:t xml:space="preserve"> approach would not be wise at all. In addition, in order to increase development, it would be better to focus on alternative factors such as improving institutional quality and good governance (caveat 4). There is not </w:t>
      </w:r>
      <w:proofErr w:type="spellStart"/>
      <w:r w:rsidRPr="006C2A4B">
        <w:rPr>
          <w:sz w:val="16"/>
        </w:rPr>
        <w:t>suffcient</w:t>
      </w:r>
      <w:proofErr w:type="spellEnd"/>
      <w:r w:rsidRPr="006C2A4B">
        <w:rPr>
          <w:sz w:val="16"/>
        </w:rPr>
        <w:t xml:space="preserve"> evidence to state that democracy has instrumental value, at least not with regard to economic growth. However, future research needs to include broader concepts and measurements of development in their models, as so far studies have mainly focused on explaining cross-national differences in growth of GDP (caveat 5). Overall, </w:t>
      </w:r>
      <w:r w:rsidRPr="009B3A89">
        <w:rPr>
          <w:rStyle w:val="Emphasis"/>
        </w:rPr>
        <w:t xml:space="preserve">the instrumental </w:t>
      </w:r>
      <w:r w:rsidRPr="009A4188">
        <w:rPr>
          <w:rStyle w:val="Emphasis"/>
          <w:highlight w:val="green"/>
        </w:rPr>
        <w:t>value</w:t>
      </w:r>
      <w:r w:rsidRPr="009B3A89">
        <w:rPr>
          <w:rStyle w:val="Emphasis"/>
        </w:rPr>
        <w:t xml:space="preserve"> of democracy</w:t>
      </w:r>
      <w:r w:rsidRPr="004160F0">
        <w:rPr>
          <w:rStyle w:val="StyleUnderline"/>
        </w:rPr>
        <w:t xml:space="preserve"> </w:t>
      </w:r>
      <w:r w:rsidRPr="009A4188">
        <w:rPr>
          <w:rStyle w:val="StyleUnderline"/>
          <w:highlight w:val="green"/>
        </w:rPr>
        <w:t>is</w:t>
      </w:r>
      <w:r w:rsidRPr="006C2A4B">
        <w:rPr>
          <w:sz w:val="16"/>
        </w:rPr>
        <w:t>—at best—tentative, or—if being less mild—</w:t>
      </w:r>
      <w:r w:rsidRPr="004160F0">
        <w:rPr>
          <w:rStyle w:val="Emphasis"/>
        </w:rPr>
        <w:t xml:space="preserve">simply </w:t>
      </w:r>
      <w:r w:rsidRPr="009A4188">
        <w:rPr>
          <w:rStyle w:val="Emphasis"/>
          <w:highlight w:val="green"/>
        </w:rPr>
        <w:t>non-existent</w:t>
      </w:r>
      <w:r w:rsidRPr="009A4188">
        <w:rPr>
          <w:rStyle w:val="StyleUnderline"/>
          <w:highlight w:val="green"/>
        </w:rPr>
        <w:t xml:space="preserve">. Democracy is </w:t>
      </w:r>
      <w:r w:rsidRPr="009A4188">
        <w:rPr>
          <w:rStyle w:val="Emphasis"/>
          <w:highlight w:val="green"/>
        </w:rPr>
        <w:t>not</w:t>
      </w:r>
      <w:r w:rsidRPr="004160F0">
        <w:rPr>
          <w:rStyle w:val="Emphasis"/>
        </w:rPr>
        <w:t xml:space="preserve"> necessarily</w:t>
      </w:r>
      <w:r>
        <w:rPr>
          <w:rStyle w:val="Emphasis"/>
        </w:rPr>
        <w:t xml:space="preserve"> </w:t>
      </w:r>
      <w:r w:rsidRPr="009A4188">
        <w:rPr>
          <w:rStyle w:val="Emphasis"/>
          <w:highlight w:val="green"/>
        </w:rPr>
        <w:t>better</w:t>
      </w:r>
      <w:r w:rsidRPr="004160F0">
        <w:rPr>
          <w:rStyle w:val="StyleUnderline"/>
        </w:rPr>
        <w:t xml:space="preserve"> than </w:t>
      </w:r>
      <w:r w:rsidRPr="004160F0">
        <w:rPr>
          <w:rStyle w:val="Emphasis"/>
        </w:rPr>
        <w:t>any alternative form of government</w:t>
      </w:r>
      <w:r w:rsidRPr="004160F0">
        <w:rPr>
          <w:rStyle w:val="StyleUnderline"/>
        </w:rPr>
        <w:t xml:space="preserve">. </w:t>
      </w:r>
      <w:r w:rsidRPr="009A4188">
        <w:rPr>
          <w:rStyle w:val="StyleUnderline"/>
          <w:highlight w:val="green"/>
        </w:rPr>
        <w:t>With</w:t>
      </w:r>
      <w:r w:rsidRPr="006C2A4B">
        <w:rPr>
          <w:sz w:val="16"/>
        </w:rPr>
        <w:t xml:space="preserve"> regard to </w:t>
      </w:r>
      <w:r w:rsidRPr="004160F0">
        <w:rPr>
          <w:rStyle w:val="StyleUnderline"/>
        </w:rPr>
        <w:t>many</w:t>
      </w:r>
      <w:r w:rsidRPr="006C2A4B">
        <w:rPr>
          <w:sz w:val="16"/>
        </w:rPr>
        <w:t xml:space="preserve"> of the expected </w:t>
      </w:r>
      <w:proofErr w:type="spellStart"/>
      <w:r w:rsidRPr="004160F0">
        <w:rPr>
          <w:rStyle w:val="StyleUnderline"/>
        </w:rPr>
        <w:t>benefts</w:t>
      </w:r>
      <w:proofErr w:type="spellEnd"/>
      <w:r w:rsidRPr="004160F0">
        <w:rPr>
          <w:rStyle w:val="StyleUnderline"/>
        </w:rPr>
        <w:t xml:space="preserve">—such as less </w:t>
      </w:r>
      <w:r w:rsidRPr="009A4188">
        <w:rPr>
          <w:rStyle w:val="StyleUnderline"/>
          <w:highlight w:val="green"/>
        </w:rPr>
        <w:t>war</w:t>
      </w:r>
      <w:r w:rsidRPr="004160F0">
        <w:rPr>
          <w:rStyle w:val="StyleUnderline"/>
        </w:rPr>
        <w:t xml:space="preserve">, less </w:t>
      </w:r>
      <w:r w:rsidRPr="009A4188">
        <w:rPr>
          <w:rStyle w:val="StyleUnderline"/>
          <w:highlight w:val="green"/>
        </w:rPr>
        <w:t>corruption</w:t>
      </w:r>
      <w:r w:rsidRPr="004160F0">
        <w:rPr>
          <w:rStyle w:val="StyleUnderline"/>
        </w:rPr>
        <w:t xml:space="preserve"> </w:t>
      </w:r>
      <w:r w:rsidRPr="009A4188">
        <w:rPr>
          <w:rStyle w:val="StyleUnderline"/>
          <w:highlight w:val="green"/>
        </w:rPr>
        <w:t>and</w:t>
      </w:r>
      <w:r w:rsidRPr="004160F0">
        <w:rPr>
          <w:rStyle w:val="StyleUnderline"/>
        </w:rPr>
        <w:t xml:space="preserve"> more economic </w:t>
      </w:r>
      <w:r w:rsidRPr="009A4188">
        <w:rPr>
          <w:rStyle w:val="StyleUnderline"/>
          <w:highlight w:val="green"/>
        </w:rPr>
        <w:t xml:space="preserve">development—democracy </w:t>
      </w:r>
      <w:r w:rsidRPr="009A4188">
        <w:rPr>
          <w:rStyle w:val="Emphasis"/>
          <w:highlight w:val="green"/>
        </w:rPr>
        <w:t>does deliver</w:t>
      </w:r>
      <w:r w:rsidRPr="009B3A89">
        <w:rPr>
          <w:rStyle w:val="Emphasis"/>
        </w:rPr>
        <w:t xml:space="preserve">, but </w:t>
      </w:r>
      <w:r w:rsidRPr="009A4188">
        <w:rPr>
          <w:rStyle w:val="Emphasis"/>
          <w:highlight w:val="green"/>
        </w:rPr>
        <w:t>so do nondemocratic systems</w:t>
      </w:r>
      <w:r w:rsidRPr="006C2A4B">
        <w:rPr>
          <w:sz w:val="16"/>
        </w:rPr>
        <w:t xml:space="preserve">. High or low levels of democracy do not make a distinctive difference. Mid-range democracy levels do matter though. Hybrid systems can be associated with many negative outcomes, while this is also the case for democratizing countries. Moreover, other explanations—typically certain </w:t>
      </w:r>
      <w:proofErr w:type="spellStart"/>
      <w:r w:rsidRPr="006C2A4B">
        <w:rPr>
          <w:sz w:val="16"/>
        </w:rPr>
        <w:t>favourable</w:t>
      </w:r>
      <w:proofErr w:type="spellEnd"/>
      <w:r w:rsidRPr="006C2A4B">
        <w:rPr>
          <w:sz w:val="16"/>
        </w:rPr>
        <w:t xml:space="preserve"> economic factors in a country—are much more powerful to explain the expected </w:t>
      </w:r>
      <w:proofErr w:type="spellStart"/>
      <w:r w:rsidRPr="006C2A4B">
        <w:rPr>
          <w:sz w:val="16"/>
        </w:rPr>
        <w:t>benefts</w:t>
      </w:r>
      <w:proofErr w:type="spellEnd"/>
      <w:r w:rsidRPr="006C2A4B">
        <w:rPr>
          <w:sz w:val="16"/>
        </w:rPr>
        <w:t>, at least compared to the single fact that a country is a democracy or not. The impact of democracy fades away in the powerful shadows of the economic factors.8</w:t>
      </w:r>
    </w:p>
    <w:p w14:paraId="4BCB232A" w14:textId="21A414A3" w:rsidR="005B72FB" w:rsidRPr="006C2A4B" w:rsidRDefault="005B72FB" w:rsidP="005B72FB">
      <w:pPr>
        <w:pStyle w:val="Heading3"/>
      </w:pPr>
      <w:r>
        <w:t>NC--- Fragmentation</w:t>
      </w:r>
    </w:p>
    <w:p w14:paraId="3F232146" w14:textId="77777777" w:rsidR="005B72FB" w:rsidRPr="00BE0ECD" w:rsidRDefault="005B72FB" w:rsidP="005B72FB"/>
    <w:p w14:paraId="41C052EC" w14:textId="77777777" w:rsidR="005B72FB" w:rsidRPr="00985E67" w:rsidRDefault="005B72FB" w:rsidP="005B72FB">
      <w:pPr>
        <w:pStyle w:val="Heading4"/>
        <w:rPr>
          <w:rFonts w:cs="Arial"/>
        </w:rPr>
      </w:pPr>
      <w:bookmarkStart w:id="0" w:name="_Hlk62938041"/>
      <w:r w:rsidRPr="00985E67">
        <w:rPr>
          <w:rFonts w:cs="Arial"/>
        </w:rPr>
        <w:t xml:space="preserve">Democracy doesn’t solve war---leads to </w:t>
      </w:r>
      <w:r w:rsidRPr="00985E67">
        <w:rPr>
          <w:rFonts w:cs="Arial"/>
          <w:u w:val="single"/>
        </w:rPr>
        <w:t>fractured states</w:t>
      </w:r>
      <w:r w:rsidRPr="00985E67">
        <w:rPr>
          <w:rFonts w:cs="Arial"/>
        </w:rPr>
        <w:t xml:space="preserve"> and </w:t>
      </w:r>
      <w:r w:rsidRPr="00985E67">
        <w:rPr>
          <w:rFonts w:cs="Arial"/>
          <w:u w:val="single"/>
        </w:rPr>
        <w:t>perpetual intervention</w:t>
      </w:r>
      <w:r w:rsidRPr="00985E67">
        <w:rPr>
          <w:rFonts w:cs="Arial"/>
        </w:rPr>
        <w:t>.</w:t>
      </w:r>
    </w:p>
    <w:p w14:paraId="0A39EF12" w14:textId="77777777" w:rsidR="005B72FB" w:rsidRPr="00D76EBE" w:rsidRDefault="005B72FB" w:rsidP="005B72FB">
      <w:r w:rsidRPr="00D76EBE">
        <w:t xml:space="preserve">Michael </w:t>
      </w:r>
      <w:proofErr w:type="spellStart"/>
      <w:r w:rsidRPr="00B27C7F">
        <w:rPr>
          <w:rStyle w:val="Style13ptBold"/>
        </w:rPr>
        <w:t>Neiberg</w:t>
      </w:r>
      <w:proofErr w:type="spellEnd"/>
      <w:r w:rsidRPr="00B27C7F">
        <w:rPr>
          <w:rStyle w:val="Style13ptBold"/>
        </w:rPr>
        <w:t xml:space="preserve"> 18</w:t>
      </w:r>
      <w:r w:rsidRPr="00D76EBE">
        <w:t xml:space="preserve">. Chair of War Studies in the Department of National Security and Strategy at the United States Army War College. 06-19-18. “Predicting War.” Lawfare. </w:t>
      </w:r>
      <w:hyperlink r:id="rId8" w:history="1">
        <w:r w:rsidRPr="00D76EBE">
          <w:rPr>
            <w:rStyle w:val="Hyperlink"/>
          </w:rPr>
          <w:t>https://www.lawfareblog.com/predicting-war</w:t>
        </w:r>
      </w:hyperlink>
    </w:p>
    <w:p w14:paraId="6B953604" w14:textId="77777777" w:rsidR="005B72FB" w:rsidRPr="00D3555E" w:rsidRDefault="005B72FB" w:rsidP="005B72FB">
      <w:r w:rsidRPr="00985E67">
        <w:rPr>
          <w:sz w:val="16"/>
        </w:rPr>
        <w:t xml:space="preserve">Whether influenced by Hollywood or Santa Monica (the California headquarters of RAND), the history of war as Freedman relates it is essentially conceptual. The end of the dominant Cold War paradigm is a case in point. </w:t>
      </w:r>
      <w:r w:rsidRPr="00985E67">
        <w:rPr>
          <w:rStyle w:val="StyleUnderline"/>
        </w:rPr>
        <w:t>The ahistorical euphoria of the supposed</w:t>
      </w:r>
      <w:r w:rsidRPr="00985E67">
        <w:rPr>
          <w:sz w:val="16"/>
        </w:rPr>
        <w:t xml:space="preserve"> </w:t>
      </w:r>
      <w:r w:rsidRPr="00985E67">
        <w:rPr>
          <w:rStyle w:val="StyleUnderline"/>
        </w:rPr>
        <w:t>“end of history”</w:t>
      </w:r>
      <w:r w:rsidRPr="00985E67">
        <w:rPr>
          <w:sz w:val="16"/>
        </w:rPr>
        <w:t xml:space="preserve"> </w:t>
      </w:r>
      <w:r w:rsidRPr="00985E67">
        <w:rPr>
          <w:rStyle w:val="Emphasis"/>
        </w:rPr>
        <w:t>misled</w:t>
      </w:r>
      <w:r w:rsidRPr="00985E67">
        <w:rPr>
          <w:sz w:val="16"/>
        </w:rPr>
        <w:t xml:space="preserve"> </w:t>
      </w:r>
      <w:r w:rsidRPr="00985E67">
        <w:rPr>
          <w:rStyle w:val="StyleUnderline"/>
        </w:rPr>
        <w:t>many</w:t>
      </w:r>
      <w:r w:rsidRPr="00985E67">
        <w:rPr>
          <w:sz w:val="16"/>
        </w:rPr>
        <w:t xml:space="preserve"> </w:t>
      </w:r>
      <w:r w:rsidRPr="00985E67">
        <w:rPr>
          <w:rStyle w:val="StyleUnderline"/>
        </w:rPr>
        <w:t>western experts</w:t>
      </w:r>
      <w:r w:rsidRPr="00985E67">
        <w:rPr>
          <w:sz w:val="16"/>
        </w:rPr>
        <w:t xml:space="preserve"> </w:t>
      </w:r>
      <w:r w:rsidRPr="00985E67">
        <w:rPr>
          <w:rStyle w:val="StyleUnderline"/>
        </w:rPr>
        <w:t>into predicting that an age of perpetual peace would at long last come into view because</w:t>
      </w:r>
      <w:r w:rsidRPr="00985E67">
        <w:rPr>
          <w:sz w:val="16"/>
        </w:rPr>
        <w:t xml:space="preserve">, as one specialist in this period wrote, </w:t>
      </w:r>
      <w:r w:rsidRPr="00985E67">
        <w:rPr>
          <w:rStyle w:val="StyleUnderline"/>
        </w:rPr>
        <w:t>the</w:t>
      </w:r>
      <w:r w:rsidRPr="00985E67">
        <w:rPr>
          <w:sz w:val="16"/>
        </w:rPr>
        <w:t xml:space="preserve"> “</w:t>
      </w:r>
      <w:r w:rsidRPr="00985E67">
        <w:rPr>
          <w:rStyle w:val="StyleUnderline"/>
        </w:rPr>
        <w:t>absence of war between democracies</w:t>
      </w:r>
      <w:r w:rsidRPr="00985E67">
        <w:rPr>
          <w:sz w:val="16"/>
        </w:rPr>
        <w:t xml:space="preserve"> </w:t>
      </w:r>
      <w:r w:rsidRPr="00985E67">
        <w:rPr>
          <w:rStyle w:val="StyleUnderline"/>
        </w:rPr>
        <w:t>comes</w:t>
      </w:r>
      <w:r w:rsidRPr="00985E67">
        <w:rPr>
          <w:sz w:val="16"/>
        </w:rPr>
        <w:t xml:space="preserve"> as </w:t>
      </w:r>
      <w:r w:rsidRPr="00985E67">
        <w:rPr>
          <w:rStyle w:val="StyleUnderline"/>
        </w:rPr>
        <w:t>close</w:t>
      </w:r>
      <w:r w:rsidRPr="00985E67">
        <w:rPr>
          <w:sz w:val="16"/>
        </w:rPr>
        <w:t xml:space="preserve"> as anything we have </w:t>
      </w:r>
      <w:r w:rsidRPr="00985E67">
        <w:rPr>
          <w:rStyle w:val="StyleUnderline"/>
        </w:rPr>
        <w:t>to an empirical law</w:t>
      </w:r>
      <w:r w:rsidRPr="00985E67">
        <w:rPr>
          <w:sz w:val="16"/>
        </w:rPr>
        <w:t xml:space="preserve"> in international relations,” thus undergirding the rise of global governance ideals of liberal internationalism. The way forward in those early years after the fall of the Iron Curtain seemed therefore not technological, but conceptual. The key to peace lay in finding ways to help this one supposedly empirical historical law to take hold.</w:t>
      </w:r>
      <w:r>
        <w:rPr>
          <w:sz w:val="16"/>
        </w:rPr>
        <w:t xml:space="preserve"> </w:t>
      </w:r>
      <w:r w:rsidRPr="009A4188">
        <w:rPr>
          <w:rStyle w:val="Emphasis"/>
          <w:highlight w:val="green"/>
        </w:rPr>
        <w:t>Rather than bring peace</w:t>
      </w:r>
      <w:r w:rsidRPr="00D76EBE">
        <w:rPr>
          <w:rStyle w:val="StyleUnderline"/>
        </w:rPr>
        <w:t>, however, the pursuit of the concept of perpetual security</w:t>
      </w:r>
      <w:r w:rsidRPr="00985E67">
        <w:rPr>
          <w:rStyle w:val="StyleUnderline"/>
        </w:rPr>
        <w:t xml:space="preserve"> through</w:t>
      </w:r>
      <w:r w:rsidRPr="00D76EBE">
        <w:rPr>
          <w:rStyle w:val="StyleUnderline"/>
        </w:rPr>
        <w:t xml:space="preserve"> </w:t>
      </w:r>
      <w:r w:rsidRPr="009A4188">
        <w:rPr>
          <w:rStyle w:val="Emphasis"/>
          <w:highlight w:val="green"/>
        </w:rPr>
        <w:t>democracy</w:t>
      </w:r>
      <w:r w:rsidRPr="009A4188">
        <w:rPr>
          <w:rStyle w:val="StyleUnderline"/>
          <w:highlight w:val="green"/>
        </w:rPr>
        <w:t xml:space="preserve"> only</w:t>
      </w:r>
      <w:r w:rsidRPr="00985E67">
        <w:rPr>
          <w:sz w:val="16"/>
        </w:rPr>
        <w:t xml:space="preserve"> </w:t>
      </w:r>
      <w:r w:rsidRPr="009A4188">
        <w:rPr>
          <w:rStyle w:val="Emphasis"/>
          <w:highlight w:val="green"/>
        </w:rPr>
        <w:t>produced a new</w:t>
      </w:r>
      <w:r w:rsidRPr="00D76EBE">
        <w:rPr>
          <w:rStyle w:val="StyleUnderline"/>
        </w:rPr>
        <w:t xml:space="preserve"> idea of </w:t>
      </w:r>
      <w:r w:rsidRPr="009A4188">
        <w:rPr>
          <w:rStyle w:val="Emphasis"/>
          <w:highlight w:val="green"/>
        </w:rPr>
        <w:t>war</w:t>
      </w:r>
      <w:r w:rsidRPr="00985E67">
        <w:rPr>
          <w:sz w:val="16"/>
        </w:rPr>
        <w:t xml:space="preserve">. </w:t>
      </w:r>
      <w:r w:rsidRPr="00D76EBE">
        <w:rPr>
          <w:rStyle w:val="StyleUnderline"/>
        </w:rPr>
        <w:t>It convinced</w:t>
      </w:r>
      <w:r w:rsidRPr="00D76EBE">
        <w:rPr>
          <w:sz w:val="16"/>
        </w:rPr>
        <w:t xml:space="preserve"> </w:t>
      </w:r>
      <w:r w:rsidRPr="00D76EBE">
        <w:rPr>
          <w:rStyle w:val="StyleUnderline"/>
        </w:rPr>
        <w:t>western leaders of the need to advance the speed of historical progress</w:t>
      </w:r>
      <w:r w:rsidRPr="00D76EBE">
        <w:rPr>
          <w:sz w:val="16"/>
        </w:rPr>
        <w:t xml:space="preserve"> </w:t>
      </w:r>
      <w:r w:rsidRPr="00D76EBE">
        <w:rPr>
          <w:rStyle w:val="StyleUnderline"/>
        </w:rPr>
        <w:t>through</w:t>
      </w:r>
      <w:r w:rsidRPr="00D76EBE">
        <w:rPr>
          <w:sz w:val="16"/>
        </w:rPr>
        <w:t xml:space="preserve"> carefully </w:t>
      </w:r>
      <w:r w:rsidRPr="00D76EBE">
        <w:rPr>
          <w:rStyle w:val="Emphasis"/>
        </w:rPr>
        <w:t>managed</w:t>
      </w:r>
      <w:r w:rsidRPr="00985E67">
        <w:rPr>
          <w:rStyle w:val="Emphasis"/>
        </w:rPr>
        <w:t xml:space="preserve"> </w:t>
      </w:r>
      <w:r w:rsidRPr="009A4188">
        <w:rPr>
          <w:rStyle w:val="Emphasis"/>
          <w:highlight w:val="green"/>
        </w:rPr>
        <w:t>military action</w:t>
      </w:r>
      <w:r w:rsidRPr="00985E67">
        <w:rPr>
          <w:sz w:val="16"/>
        </w:rPr>
        <w:t xml:space="preserve"> </w:t>
      </w:r>
      <w:r w:rsidRPr="009A4188">
        <w:rPr>
          <w:rStyle w:val="StyleUnderline"/>
          <w:highlight w:val="green"/>
        </w:rPr>
        <w:t>against</w:t>
      </w:r>
      <w:r w:rsidRPr="00985E67">
        <w:rPr>
          <w:sz w:val="16"/>
        </w:rPr>
        <w:t xml:space="preserve"> a select number of </w:t>
      </w:r>
      <w:r w:rsidRPr="009A4188">
        <w:rPr>
          <w:rStyle w:val="Emphasis"/>
          <w:highlight w:val="green"/>
        </w:rPr>
        <w:t>dictators</w:t>
      </w:r>
      <w:r w:rsidRPr="00985E67">
        <w:rPr>
          <w:sz w:val="16"/>
        </w:rPr>
        <w:t xml:space="preserve">. </w:t>
      </w:r>
      <w:r w:rsidRPr="00985E67">
        <w:rPr>
          <w:rStyle w:val="StyleUnderline"/>
        </w:rPr>
        <w:t>As prosecuted by</w:t>
      </w:r>
      <w:r w:rsidRPr="00985E67">
        <w:rPr>
          <w:sz w:val="16"/>
        </w:rPr>
        <w:t xml:space="preserve"> </w:t>
      </w:r>
      <w:r w:rsidRPr="00985E67">
        <w:rPr>
          <w:rStyle w:val="Emphasis"/>
        </w:rPr>
        <w:t>Geo</w:t>
      </w:r>
      <w:r w:rsidRPr="00D76EBE">
        <w:rPr>
          <w:rStyle w:val="Emphasis"/>
        </w:rPr>
        <w:t>rge W. Bush</w:t>
      </w:r>
      <w:r w:rsidRPr="00D76EBE">
        <w:rPr>
          <w:sz w:val="16"/>
        </w:rPr>
        <w:t xml:space="preserve">, </w:t>
      </w:r>
      <w:r w:rsidRPr="00D76EBE">
        <w:rPr>
          <w:rStyle w:val="Emphasis"/>
        </w:rPr>
        <w:t>Tony Blair</w:t>
      </w:r>
      <w:r w:rsidRPr="00D76EBE">
        <w:rPr>
          <w:sz w:val="16"/>
        </w:rPr>
        <w:t xml:space="preserve">, </w:t>
      </w:r>
      <w:r w:rsidRPr="00D76EBE">
        <w:rPr>
          <w:rStyle w:val="StyleUnderline"/>
        </w:rPr>
        <w:t>and their advisers</w:t>
      </w:r>
      <w:r w:rsidRPr="00D76EBE">
        <w:rPr>
          <w:sz w:val="16"/>
        </w:rPr>
        <w:t xml:space="preserve">, </w:t>
      </w:r>
      <w:r w:rsidRPr="00D76EBE">
        <w:rPr>
          <w:rStyle w:val="StyleUnderline"/>
        </w:rPr>
        <w:t>the new paradigm</w:t>
      </w:r>
      <w:r w:rsidRPr="00D76EBE">
        <w:rPr>
          <w:sz w:val="16"/>
        </w:rPr>
        <w:t xml:space="preserve"> </w:t>
      </w:r>
      <w:r w:rsidRPr="00D76EBE">
        <w:rPr>
          <w:rStyle w:val="StyleUnderline"/>
        </w:rPr>
        <w:t xml:space="preserve">not only </w:t>
      </w:r>
      <w:r w:rsidRPr="009A4188">
        <w:rPr>
          <w:rStyle w:val="StyleUnderline"/>
          <w:highlight w:val="green"/>
        </w:rPr>
        <w:t>made it possible</w:t>
      </w:r>
      <w:r w:rsidRPr="00D76EBE">
        <w:rPr>
          <w:rStyle w:val="StyleUnderline"/>
        </w:rPr>
        <w:t xml:space="preserve"> for</w:t>
      </w:r>
      <w:r w:rsidRPr="00D76EBE">
        <w:rPr>
          <w:sz w:val="16"/>
        </w:rPr>
        <w:t xml:space="preserve"> </w:t>
      </w:r>
      <w:r w:rsidRPr="00D76EBE">
        <w:rPr>
          <w:rStyle w:val="Emphasis"/>
        </w:rPr>
        <w:t xml:space="preserve">great powers </w:t>
      </w:r>
      <w:r w:rsidRPr="009A4188">
        <w:rPr>
          <w:rStyle w:val="Emphasis"/>
          <w:highlight w:val="green"/>
        </w:rPr>
        <w:t>to</w:t>
      </w:r>
      <w:r w:rsidRPr="00D76EBE">
        <w:rPr>
          <w:rStyle w:val="Emphasis"/>
        </w:rPr>
        <w:t xml:space="preserve"> consider </w:t>
      </w:r>
      <w:r w:rsidRPr="009A4188">
        <w:rPr>
          <w:rStyle w:val="Emphasis"/>
          <w:highlight w:val="green"/>
        </w:rPr>
        <w:t>meddl</w:t>
      </w:r>
      <w:r w:rsidRPr="00D76EBE">
        <w:rPr>
          <w:rStyle w:val="Emphasis"/>
        </w:rPr>
        <w:t xml:space="preserve">ing </w:t>
      </w:r>
      <w:r w:rsidRPr="009A4188">
        <w:rPr>
          <w:rStyle w:val="Emphasis"/>
          <w:highlight w:val="green"/>
        </w:rPr>
        <w:t>in</w:t>
      </w:r>
      <w:r w:rsidRPr="00D76EBE">
        <w:rPr>
          <w:rStyle w:val="Emphasis"/>
        </w:rPr>
        <w:t xml:space="preserve"> the domestic politics</w:t>
      </w:r>
      <w:r w:rsidRPr="00D76EBE">
        <w:rPr>
          <w:sz w:val="16"/>
        </w:rPr>
        <w:t xml:space="preserve"> </w:t>
      </w:r>
      <w:r w:rsidRPr="00D76EBE">
        <w:rPr>
          <w:rStyle w:val="StyleUnderline"/>
        </w:rPr>
        <w:t xml:space="preserve">of </w:t>
      </w:r>
      <w:r w:rsidRPr="009A4188">
        <w:rPr>
          <w:rStyle w:val="Emphasis"/>
          <w:highlight w:val="green"/>
        </w:rPr>
        <w:t>smaller states</w:t>
      </w:r>
      <w:r w:rsidRPr="00D76EBE">
        <w:rPr>
          <w:sz w:val="16"/>
        </w:rPr>
        <w:t xml:space="preserve">, </w:t>
      </w:r>
      <w:r w:rsidRPr="00D76EBE">
        <w:rPr>
          <w:rStyle w:val="Emphasis"/>
        </w:rPr>
        <w:t>it impelled them to do so</w:t>
      </w:r>
      <w:r w:rsidRPr="00D76EBE">
        <w:rPr>
          <w:sz w:val="16"/>
        </w:rPr>
        <w:t xml:space="preserve">. </w:t>
      </w:r>
      <w:r w:rsidRPr="00D76EBE">
        <w:rPr>
          <w:rStyle w:val="StyleUnderline"/>
        </w:rPr>
        <w:t>By making more states democratic</w:t>
      </w:r>
      <w:r w:rsidRPr="00D76EBE">
        <w:rPr>
          <w:sz w:val="16"/>
        </w:rPr>
        <w:t xml:space="preserve">, </w:t>
      </w:r>
      <w:r w:rsidRPr="00D76EBE">
        <w:rPr>
          <w:rStyle w:val="Emphasis"/>
        </w:rPr>
        <w:t>through</w:t>
      </w:r>
      <w:r w:rsidRPr="00D76EBE">
        <w:rPr>
          <w:sz w:val="16"/>
        </w:rPr>
        <w:t xml:space="preserve"> the use of </w:t>
      </w:r>
      <w:proofErr w:type="gramStart"/>
      <w:r w:rsidRPr="00D76EBE">
        <w:rPr>
          <w:rStyle w:val="Emphasis"/>
        </w:rPr>
        <w:t>force</w:t>
      </w:r>
      <w:proofErr w:type="gramEnd"/>
      <w:r w:rsidRPr="00D76EBE">
        <w:rPr>
          <w:sz w:val="16"/>
        </w:rPr>
        <w:t xml:space="preserve"> if necessary, </w:t>
      </w:r>
      <w:r w:rsidRPr="00D76EBE">
        <w:rPr>
          <w:rStyle w:val="StyleUnderline"/>
        </w:rPr>
        <w:t>these interventions would make the world safer</w:t>
      </w:r>
      <w:r w:rsidRPr="00D76EBE">
        <w:rPr>
          <w:sz w:val="16"/>
        </w:rPr>
        <w:t xml:space="preserve">. The idea was at least as old as Woodrow Wilson, but the eras of the world wars and the Cold War had made it too difficult to put in practice. After 1989, with the seemingly insurmountable dominance of western military organizations, the absence of a Soviet Union to balance western intervention, and the general post-Cold War hubris of western leaders, the environment was right for it to return. </w:t>
      </w:r>
      <w:r w:rsidRPr="00D76EBE">
        <w:rPr>
          <w:rStyle w:val="StyleUnderline"/>
        </w:rPr>
        <w:t>The result</w:t>
      </w:r>
      <w:r w:rsidRPr="00D76EBE">
        <w:rPr>
          <w:sz w:val="16"/>
        </w:rPr>
        <w:t xml:space="preserve">, </w:t>
      </w:r>
      <w:r w:rsidRPr="00D76EBE">
        <w:rPr>
          <w:rStyle w:val="StyleUnderline"/>
        </w:rPr>
        <w:t>of course</w:t>
      </w:r>
      <w:r w:rsidRPr="00D76EBE">
        <w:rPr>
          <w:sz w:val="16"/>
        </w:rPr>
        <w:t xml:space="preserve">, </w:t>
      </w:r>
      <w:r w:rsidRPr="00D76EBE">
        <w:rPr>
          <w:rStyle w:val="StyleUnderline"/>
        </w:rPr>
        <w:t>has not been an end of history and perpetual peace</w:t>
      </w:r>
      <w:r w:rsidRPr="00D76EBE">
        <w:rPr>
          <w:sz w:val="16"/>
        </w:rPr>
        <w:t xml:space="preserve">, </w:t>
      </w:r>
      <w:r w:rsidRPr="00D76EBE">
        <w:rPr>
          <w:rStyle w:val="StyleUnderline"/>
        </w:rPr>
        <w:t>but</w:t>
      </w:r>
      <w:r w:rsidRPr="00D76EBE">
        <w:rPr>
          <w:sz w:val="16"/>
        </w:rPr>
        <w:t xml:space="preserve"> </w:t>
      </w:r>
      <w:r w:rsidRPr="00D76EBE">
        <w:rPr>
          <w:rStyle w:val="Emphasis"/>
        </w:rPr>
        <w:t>an extension of conflict</w:t>
      </w:r>
      <w:r w:rsidRPr="00D76EBE">
        <w:rPr>
          <w:sz w:val="16"/>
        </w:rPr>
        <w:t xml:space="preserve"> </w:t>
      </w:r>
      <w:r w:rsidRPr="00D76EBE">
        <w:rPr>
          <w:rStyle w:val="StyleUnderline"/>
        </w:rPr>
        <w:t>and a</w:t>
      </w:r>
      <w:r w:rsidRPr="00D76EBE">
        <w:rPr>
          <w:sz w:val="16"/>
        </w:rPr>
        <w:t xml:space="preserve"> </w:t>
      </w:r>
      <w:r w:rsidRPr="00D76EBE">
        <w:rPr>
          <w:rStyle w:val="Emphasis"/>
        </w:rPr>
        <w:t>reawakening of older grievances</w:t>
      </w:r>
      <w:r w:rsidRPr="00D76EBE">
        <w:rPr>
          <w:sz w:val="16"/>
        </w:rPr>
        <w:t xml:space="preserve">. </w:t>
      </w:r>
      <w:r w:rsidRPr="00D76EBE">
        <w:rPr>
          <w:rStyle w:val="StyleUnderline"/>
        </w:rPr>
        <w:t>The central problem</w:t>
      </w:r>
      <w:r w:rsidRPr="00D76EBE">
        <w:rPr>
          <w:sz w:val="16"/>
        </w:rPr>
        <w:t xml:space="preserve">, as “The Future of War” depicts it, </w:t>
      </w:r>
      <w:r w:rsidRPr="00D76EBE">
        <w:rPr>
          <w:rStyle w:val="StyleUnderline"/>
        </w:rPr>
        <w:t>was an all-too-eager willingness to accept the basic principle of democratic peace theory</w:t>
      </w:r>
      <w:r w:rsidRPr="00D76EBE">
        <w:rPr>
          <w:sz w:val="16"/>
        </w:rPr>
        <w:t xml:space="preserve"> </w:t>
      </w:r>
      <w:r w:rsidRPr="00D76EBE">
        <w:rPr>
          <w:rStyle w:val="StyleUnderline"/>
        </w:rPr>
        <w:t>without thinking through the</w:t>
      </w:r>
      <w:r w:rsidRPr="00985E67">
        <w:rPr>
          <w:rStyle w:val="StyleUnderline"/>
        </w:rPr>
        <w:t xml:space="preserve"> limits of the theory or fully examining alternatives</w:t>
      </w:r>
      <w:r w:rsidRPr="00985E67">
        <w:rPr>
          <w:sz w:val="16"/>
        </w:rPr>
        <w:t>.</w:t>
      </w:r>
      <w:r>
        <w:rPr>
          <w:sz w:val="16"/>
        </w:rPr>
        <w:t xml:space="preserve"> </w:t>
      </w:r>
      <w:r w:rsidRPr="00985E67">
        <w:rPr>
          <w:rStyle w:val="Emphasis"/>
        </w:rPr>
        <w:t>One cl</w:t>
      </w:r>
      <w:r w:rsidRPr="00D76EBE">
        <w:rPr>
          <w:rStyle w:val="Emphasis"/>
        </w:rPr>
        <w:t>ear alternative theory</w:t>
      </w:r>
      <w:r w:rsidRPr="00D76EBE">
        <w:rPr>
          <w:sz w:val="16"/>
        </w:rPr>
        <w:t xml:space="preserve"> </w:t>
      </w:r>
      <w:r w:rsidRPr="00D76EBE">
        <w:rPr>
          <w:rStyle w:val="StyleUnderline"/>
        </w:rPr>
        <w:t>had already begun to emerge</w:t>
      </w:r>
      <w:r w:rsidRPr="00D76EBE">
        <w:rPr>
          <w:sz w:val="16"/>
        </w:rPr>
        <w:t xml:space="preserve"> </w:t>
      </w:r>
      <w:r w:rsidRPr="00D76EBE">
        <w:rPr>
          <w:rStyle w:val="StyleUnderline"/>
        </w:rPr>
        <w:t>from</w:t>
      </w:r>
      <w:r w:rsidRPr="00D76EBE">
        <w:rPr>
          <w:sz w:val="16"/>
        </w:rPr>
        <w:t xml:space="preserve"> the minds of theorists like Mary </w:t>
      </w:r>
      <w:r w:rsidRPr="00D76EBE">
        <w:rPr>
          <w:rStyle w:val="StyleUnderline"/>
        </w:rPr>
        <w:t>Kaldor</w:t>
      </w:r>
      <w:r w:rsidRPr="00D76EBE">
        <w:rPr>
          <w:sz w:val="16"/>
        </w:rPr>
        <w:t xml:space="preserve"> </w:t>
      </w:r>
      <w:r w:rsidRPr="00D76EBE">
        <w:rPr>
          <w:rStyle w:val="StyleUnderline"/>
        </w:rPr>
        <w:t>and</w:t>
      </w:r>
      <w:r w:rsidRPr="00D76EBE">
        <w:rPr>
          <w:sz w:val="16"/>
        </w:rPr>
        <w:t xml:space="preserve"> Rupert </w:t>
      </w:r>
      <w:r w:rsidRPr="00D76EBE">
        <w:rPr>
          <w:rStyle w:val="StyleUnderline"/>
        </w:rPr>
        <w:t>Smith</w:t>
      </w:r>
      <w:r w:rsidRPr="00D76EBE">
        <w:rPr>
          <w:sz w:val="16"/>
        </w:rPr>
        <w:t xml:space="preserve">. </w:t>
      </w:r>
      <w:r w:rsidRPr="00D76EBE">
        <w:rPr>
          <w:rStyle w:val="StyleUnderline"/>
        </w:rPr>
        <w:t>Their works</w:t>
      </w:r>
      <w:r w:rsidRPr="00D76EBE">
        <w:rPr>
          <w:sz w:val="16"/>
        </w:rPr>
        <w:t xml:space="preserve"> essentially </w:t>
      </w:r>
      <w:r w:rsidRPr="00D76EBE">
        <w:rPr>
          <w:rStyle w:val="StyleUnderline"/>
        </w:rPr>
        <w:t>argued that war</w:t>
      </w:r>
      <w:r w:rsidRPr="00D76EBE">
        <w:rPr>
          <w:sz w:val="16"/>
        </w:rPr>
        <w:t xml:space="preserve"> </w:t>
      </w:r>
      <w:r w:rsidRPr="00D76EBE">
        <w:rPr>
          <w:rStyle w:val="StyleUnderline"/>
        </w:rPr>
        <w:t>as once understood</w:t>
      </w:r>
      <w:r w:rsidRPr="00D76EBE">
        <w:rPr>
          <w:sz w:val="16"/>
        </w:rPr>
        <w:t xml:space="preserve"> </w:t>
      </w:r>
      <w:r w:rsidRPr="00D76EBE">
        <w:rPr>
          <w:rStyle w:val="StyleUnderline"/>
        </w:rPr>
        <w:t>no longer existed</w:t>
      </w:r>
      <w:r w:rsidRPr="00D76EBE">
        <w:rPr>
          <w:sz w:val="16"/>
        </w:rPr>
        <w:t xml:space="preserve">. </w:t>
      </w:r>
      <w:r w:rsidRPr="00D76EBE">
        <w:rPr>
          <w:rStyle w:val="StyleUnderline"/>
        </w:rPr>
        <w:t>The</w:t>
      </w:r>
      <w:r w:rsidRPr="00D76EBE">
        <w:rPr>
          <w:sz w:val="16"/>
        </w:rPr>
        <w:t xml:space="preserve"> </w:t>
      </w:r>
      <w:r w:rsidRPr="00D76EBE">
        <w:rPr>
          <w:rStyle w:val="StyleUnderline"/>
        </w:rPr>
        <w:t>future belonged to the side that could best</w:t>
      </w:r>
      <w:r w:rsidRPr="00D76EBE">
        <w:rPr>
          <w:sz w:val="16"/>
        </w:rPr>
        <w:t xml:space="preserve"> </w:t>
      </w:r>
      <w:r w:rsidRPr="00D76EBE">
        <w:rPr>
          <w:rStyle w:val="Emphasis"/>
        </w:rPr>
        <w:t>exploit the disintegration of s</w:t>
      </w:r>
      <w:r w:rsidRPr="00985E67">
        <w:rPr>
          <w:rStyle w:val="Emphasis"/>
        </w:rPr>
        <w:t>tate authority</w:t>
      </w:r>
      <w:r w:rsidRPr="00985E67">
        <w:rPr>
          <w:sz w:val="16"/>
        </w:rPr>
        <w:t xml:space="preserve">, control the messaging, and work among the people in the new megacities. Anne-Marie Slaughter saw </w:t>
      </w:r>
      <w:r w:rsidRPr="00985E67">
        <w:rPr>
          <w:rStyle w:val="StyleUnderline"/>
        </w:rPr>
        <w:t xml:space="preserve">the inevitable </w:t>
      </w:r>
      <w:r w:rsidRPr="009A4188">
        <w:rPr>
          <w:rStyle w:val="StyleUnderline"/>
          <w:highlight w:val="green"/>
        </w:rPr>
        <w:t>splintering of the</w:t>
      </w:r>
      <w:r w:rsidRPr="00D76EBE">
        <w:rPr>
          <w:rStyle w:val="StyleUnderline"/>
        </w:rPr>
        <w:t xml:space="preserve"> “sovereign </w:t>
      </w:r>
      <w:r w:rsidRPr="009A4188">
        <w:rPr>
          <w:rStyle w:val="Emphasis"/>
          <w:highlight w:val="green"/>
        </w:rPr>
        <w:t>state</w:t>
      </w:r>
      <w:r w:rsidRPr="009A4188">
        <w:rPr>
          <w:rStyle w:val="StyleUnderline"/>
          <w:highlight w:val="green"/>
        </w:rPr>
        <w:t xml:space="preserve">” into </w:t>
      </w:r>
      <w:r w:rsidRPr="009A4188">
        <w:rPr>
          <w:rStyle w:val="Emphasis"/>
          <w:highlight w:val="green"/>
        </w:rPr>
        <w:t>sub-sovereign</w:t>
      </w:r>
      <w:r w:rsidRPr="00985E67">
        <w:rPr>
          <w:rStyle w:val="StyleUnderline"/>
        </w:rPr>
        <w:t xml:space="preserve"> </w:t>
      </w:r>
      <w:r w:rsidRPr="00D76EBE">
        <w:rPr>
          <w:rStyle w:val="StyleUnderline"/>
        </w:rPr>
        <w:t>centers of</w:t>
      </w:r>
      <w:r w:rsidRPr="00985E67">
        <w:rPr>
          <w:rStyle w:val="StyleUnderline"/>
        </w:rPr>
        <w:t xml:space="preserve"> governance </w:t>
      </w:r>
      <w:r w:rsidRPr="009A4188">
        <w:rPr>
          <w:rStyle w:val="StyleUnderline"/>
          <w:highlight w:val="green"/>
        </w:rPr>
        <w:t>power</w:t>
      </w:r>
      <w:r w:rsidRPr="00985E67">
        <w:rPr>
          <w:sz w:val="16"/>
        </w:rPr>
        <w:t xml:space="preserve">, thereby squeezing out sovereignty in favor of power exercised by non-sovereign or less-than-sovereign institutions, on the one hand, and the ascendant rule of supra-national institutions, on the other. </w:t>
      </w:r>
      <w:r w:rsidRPr="00985E67">
        <w:rPr>
          <w:rStyle w:val="StyleUnderline"/>
        </w:rPr>
        <w:t>One might argue</w:t>
      </w:r>
      <w:r w:rsidRPr="00985E67">
        <w:rPr>
          <w:sz w:val="16"/>
        </w:rPr>
        <w:t xml:space="preserve">, although Freedman does not, </w:t>
      </w:r>
      <w:r w:rsidRPr="00985E67">
        <w:rPr>
          <w:rStyle w:val="StyleUnderline"/>
        </w:rPr>
        <w:t>that</w:t>
      </w:r>
      <w:r w:rsidRPr="00985E67">
        <w:rPr>
          <w:sz w:val="16"/>
        </w:rPr>
        <w:t xml:space="preserve"> </w:t>
      </w:r>
      <w:r w:rsidRPr="009A4188">
        <w:rPr>
          <w:rStyle w:val="Emphasis"/>
          <w:highlight w:val="green"/>
        </w:rPr>
        <w:t>Hezbollah</w:t>
      </w:r>
      <w:r w:rsidRPr="009A4188">
        <w:rPr>
          <w:rStyle w:val="StyleUnderline"/>
          <w:highlight w:val="green"/>
        </w:rPr>
        <w:t xml:space="preserve">, </w:t>
      </w:r>
      <w:r w:rsidRPr="009A4188">
        <w:rPr>
          <w:rStyle w:val="Emphasis"/>
          <w:highlight w:val="green"/>
        </w:rPr>
        <w:t>FARC</w:t>
      </w:r>
      <w:r w:rsidRPr="009A4188">
        <w:rPr>
          <w:rStyle w:val="StyleUnderline"/>
          <w:highlight w:val="green"/>
        </w:rPr>
        <w:t xml:space="preserve">, </w:t>
      </w:r>
      <w:r w:rsidRPr="009A4188">
        <w:rPr>
          <w:rStyle w:val="Emphasis"/>
          <w:highlight w:val="green"/>
        </w:rPr>
        <w:t>Hamas</w:t>
      </w:r>
      <w:r w:rsidRPr="009A4188">
        <w:rPr>
          <w:rStyle w:val="StyleUnderline"/>
          <w:highlight w:val="green"/>
        </w:rPr>
        <w:t xml:space="preserve">, </w:t>
      </w:r>
      <w:r w:rsidRPr="009A4188">
        <w:rPr>
          <w:rStyle w:val="Emphasis"/>
          <w:highlight w:val="green"/>
        </w:rPr>
        <w:t>a</w:t>
      </w:r>
      <w:r w:rsidRPr="00D76EBE">
        <w:rPr>
          <w:rStyle w:val="StyleUnderline"/>
        </w:rPr>
        <w:t>l-</w:t>
      </w:r>
      <w:r w:rsidRPr="009A4188">
        <w:rPr>
          <w:rStyle w:val="Emphasis"/>
          <w:highlight w:val="green"/>
        </w:rPr>
        <w:t>Q</w:t>
      </w:r>
      <w:r w:rsidRPr="00D76EBE">
        <w:rPr>
          <w:rStyle w:val="StyleUnderline"/>
        </w:rPr>
        <w:t xml:space="preserve">aeda, the </w:t>
      </w:r>
      <w:r w:rsidRPr="009A4188">
        <w:rPr>
          <w:rStyle w:val="Emphasis"/>
          <w:highlight w:val="green"/>
        </w:rPr>
        <w:t>I</w:t>
      </w:r>
      <w:r w:rsidRPr="00D76EBE">
        <w:rPr>
          <w:rStyle w:val="StyleUnderline"/>
        </w:rPr>
        <w:t xml:space="preserve">slamic </w:t>
      </w:r>
      <w:r w:rsidRPr="009A4188">
        <w:rPr>
          <w:rStyle w:val="Emphasis"/>
          <w:highlight w:val="green"/>
        </w:rPr>
        <w:t>S</w:t>
      </w:r>
      <w:r w:rsidRPr="00D76EBE">
        <w:rPr>
          <w:rStyle w:val="StyleUnderline"/>
        </w:rPr>
        <w:t>tate, and</w:t>
      </w:r>
      <w:r w:rsidRPr="00985E67">
        <w:rPr>
          <w:rStyle w:val="StyleUnderline"/>
        </w:rPr>
        <w:t xml:space="preserve"> others </w:t>
      </w:r>
      <w:r w:rsidRPr="00D76EBE">
        <w:rPr>
          <w:rStyle w:val="StyleUnderline"/>
        </w:rPr>
        <w:t xml:space="preserve">have been able to </w:t>
      </w:r>
      <w:r w:rsidRPr="009A4188">
        <w:rPr>
          <w:rStyle w:val="StyleUnderline"/>
          <w:highlight w:val="green"/>
        </w:rPr>
        <w:t>survive</w:t>
      </w:r>
      <w:r w:rsidRPr="00985E67">
        <w:rPr>
          <w:rStyle w:val="StyleUnderline"/>
        </w:rPr>
        <w:t xml:space="preserve"> against much more technologically sophisticated states</w:t>
      </w:r>
      <w:r w:rsidRPr="00985E67">
        <w:rPr>
          <w:sz w:val="16"/>
        </w:rPr>
        <w:t xml:space="preserve"> </w:t>
      </w:r>
      <w:r w:rsidRPr="009A4188">
        <w:rPr>
          <w:rStyle w:val="Emphasis"/>
          <w:highlight w:val="green"/>
        </w:rPr>
        <w:t>because</w:t>
      </w:r>
      <w:r w:rsidRPr="009A4188">
        <w:rPr>
          <w:sz w:val="16"/>
          <w:highlight w:val="green"/>
        </w:rPr>
        <w:t xml:space="preserve"> </w:t>
      </w:r>
      <w:r w:rsidRPr="009A4188">
        <w:rPr>
          <w:rStyle w:val="StyleUnderline"/>
          <w:highlight w:val="green"/>
        </w:rPr>
        <w:t>they</w:t>
      </w:r>
      <w:r w:rsidRPr="00985E67">
        <w:rPr>
          <w:rStyle w:val="StyleUnderline"/>
        </w:rPr>
        <w:t xml:space="preserve"> have</w:t>
      </w:r>
      <w:r w:rsidRPr="00985E67">
        <w:rPr>
          <w:sz w:val="16"/>
        </w:rPr>
        <w:t xml:space="preserve"> indeed </w:t>
      </w:r>
      <w:r w:rsidRPr="009A4188">
        <w:rPr>
          <w:rStyle w:val="StyleUnderline"/>
          <w:highlight w:val="green"/>
        </w:rPr>
        <w:t>made the</w:t>
      </w:r>
      <w:r w:rsidRPr="00985E67">
        <w:rPr>
          <w:rStyle w:val="StyleUnderline"/>
        </w:rPr>
        <w:t xml:space="preserve"> intellectual </w:t>
      </w:r>
      <w:r w:rsidRPr="009A4188">
        <w:rPr>
          <w:rStyle w:val="StyleUnderline"/>
          <w:highlight w:val="green"/>
        </w:rPr>
        <w:t>shift</w:t>
      </w:r>
      <w:r w:rsidRPr="00985E67">
        <w:rPr>
          <w:sz w:val="16"/>
        </w:rPr>
        <w:t xml:space="preserve"> </w:t>
      </w:r>
      <w:r w:rsidRPr="00985E67">
        <w:rPr>
          <w:rStyle w:val="StyleUnderline"/>
        </w:rPr>
        <w:t>to the kind of conflict that Kaldor and Smith described</w:t>
      </w:r>
      <w:r w:rsidRPr="00985E67">
        <w:rPr>
          <w:sz w:val="16"/>
        </w:rPr>
        <w:t>.</w:t>
      </w:r>
      <w:r>
        <w:rPr>
          <w:sz w:val="16"/>
        </w:rPr>
        <w:t xml:space="preserve"> </w:t>
      </w:r>
      <w:r w:rsidRPr="00985E67">
        <w:rPr>
          <w:rStyle w:val="StyleUnderline"/>
        </w:rPr>
        <w:t>The west has struggled against such adversaries</w:t>
      </w:r>
      <w:r w:rsidRPr="00985E67">
        <w:rPr>
          <w:sz w:val="16"/>
        </w:rPr>
        <w:t xml:space="preserve"> </w:t>
      </w:r>
      <w:r w:rsidRPr="00985E67">
        <w:rPr>
          <w:rStyle w:val="StyleUnderline"/>
        </w:rPr>
        <w:t>not on the technological level</w:t>
      </w:r>
      <w:r w:rsidRPr="00985E67">
        <w:rPr>
          <w:sz w:val="16"/>
        </w:rPr>
        <w:t xml:space="preserve"> </w:t>
      </w:r>
      <w:r w:rsidRPr="00985E67">
        <w:rPr>
          <w:rStyle w:val="Emphasis"/>
        </w:rPr>
        <w:t>but on the conceptual one</w:t>
      </w:r>
      <w:r w:rsidRPr="00985E67">
        <w:rPr>
          <w:sz w:val="16"/>
        </w:rPr>
        <w:t xml:space="preserve">. </w:t>
      </w:r>
      <w:r w:rsidRPr="009A4188">
        <w:rPr>
          <w:rStyle w:val="StyleUnderline"/>
          <w:highlight w:val="green"/>
        </w:rPr>
        <w:t>The west</w:t>
      </w:r>
      <w:r w:rsidRPr="00985E67">
        <w:rPr>
          <w:rStyle w:val="StyleUnderline"/>
        </w:rPr>
        <w:t xml:space="preserve"> </w:t>
      </w:r>
      <w:r w:rsidRPr="009A4188">
        <w:rPr>
          <w:rStyle w:val="StyleUnderline"/>
          <w:highlight w:val="green"/>
        </w:rPr>
        <w:t>had two models</w:t>
      </w:r>
      <w:r w:rsidRPr="00985E67">
        <w:rPr>
          <w:rStyle w:val="StyleUnderline"/>
        </w:rPr>
        <w:t xml:space="preserve"> on which to draw</w:t>
      </w:r>
      <w:r w:rsidRPr="00985E67">
        <w:rPr>
          <w:sz w:val="16"/>
        </w:rPr>
        <w:t xml:space="preserve">, </w:t>
      </w:r>
      <w:r w:rsidRPr="00985E67">
        <w:rPr>
          <w:rStyle w:val="StyleUnderline"/>
        </w:rPr>
        <w:t>neither of which helped them</w:t>
      </w:r>
      <w:r w:rsidRPr="00985E67">
        <w:rPr>
          <w:sz w:val="16"/>
        </w:rPr>
        <w:t xml:space="preserve"> </w:t>
      </w:r>
      <w:r w:rsidRPr="00985E67">
        <w:rPr>
          <w:rStyle w:val="StyleUnderline"/>
        </w:rPr>
        <w:t>conceptualize</w:t>
      </w:r>
      <w:r w:rsidRPr="00985E67">
        <w:rPr>
          <w:sz w:val="16"/>
        </w:rPr>
        <w:t xml:space="preserve"> the central </w:t>
      </w:r>
      <w:r w:rsidRPr="00985E67">
        <w:rPr>
          <w:rStyle w:val="StyleUnderline"/>
        </w:rPr>
        <w:t>problem</w:t>
      </w:r>
      <w:r w:rsidRPr="00985E67">
        <w:rPr>
          <w:sz w:val="16"/>
        </w:rPr>
        <w:t xml:space="preserve">. </w:t>
      </w:r>
      <w:r w:rsidRPr="00985E67">
        <w:rPr>
          <w:rStyle w:val="StyleUnderline"/>
        </w:rPr>
        <w:t>The</w:t>
      </w:r>
      <w:r w:rsidRPr="00985E67">
        <w:rPr>
          <w:sz w:val="16"/>
        </w:rPr>
        <w:t xml:space="preserve"> </w:t>
      </w:r>
      <w:r w:rsidRPr="00985E67">
        <w:rPr>
          <w:rStyle w:val="Emphasis"/>
        </w:rPr>
        <w:t>“</w:t>
      </w:r>
      <w:r w:rsidRPr="009A4188">
        <w:rPr>
          <w:rStyle w:val="Emphasis"/>
          <w:highlight w:val="green"/>
        </w:rPr>
        <w:t>aid to civil power”</w:t>
      </w:r>
      <w:r w:rsidRPr="00985E67">
        <w:rPr>
          <w:rStyle w:val="Emphasis"/>
        </w:rPr>
        <w:t xml:space="preserve"> </w:t>
      </w:r>
      <w:r w:rsidRPr="00985E67">
        <w:rPr>
          <w:rStyle w:val="StyleUnderline"/>
        </w:rPr>
        <w:t>model suggested building up the capabilities of local authorities</w:t>
      </w:r>
      <w:r w:rsidRPr="00985E67">
        <w:rPr>
          <w:sz w:val="16"/>
        </w:rPr>
        <w:t xml:space="preserve"> so that they could care for their own security needs and maybe even become an exporter of regional security. </w:t>
      </w:r>
      <w:r w:rsidRPr="00985E67">
        <w:rPr>
          <w:rStyle w:val="StyleUnderline"/>
        </w:rPr>
        <w:t>The second model focused on</w:t>
      </w:r>
      <w:r w:rsidRPr="00985E67">
        <w:rPr>
          <w:sz w:val="16"/>
        </w:rPr>
        <w:t xml:space="preserve"> </w:t>
      </w:r>
      <w:r w:rsidRPr="009A4188">
        <w:rPr>
          <w:rStyle w:val="Emphasis"/>
          <w:highlight w:val="green"/>
        </w:rPr>
        <w:t>“peacekeeping,”</w:t>
      </w:r>
      <w:r w:rsidRPr="00985E67">
        <w:rPr>
          <w:sz w:val="16"/>
        </w:rPr>
        <w:t xml:space="preserve"> </w:t>
      </w:r>
      <w:r w:rsidRPr="00985E67">
        <w:rPr>
          <w:rStyle w:val="StyleUnderline"/>
        </w:rPr>
        <w:t>which required armies to act impartially</w:t>
      </w:r>
      <w:r w:rsidRPr="00985E67">
        <w:rPr>
          <w:sz w:val="16"/>
        </w:rPr>
        <w:t xml:space="preserve"> </w:t>
      </w:r>
      <w:r w:rsidRPr="00985E67">
        <w:rPr>
          <w:rStyle w:val="StyleUnderline"/>
        </w:rPr>
        <w:t>even when</w:t>
      </w:r>
      <w:r w:rsidRPr="00985E67">
        <w:rPr>
          <w:sz w:val="16"/>
        </w:rPr>
        <w:t xml:space="preserve">, as in Yugoslavia, </w:t>
      </w:r>
      <w:r w:rsidRPr="00985E67">
        <w:rPr>
          <w:rStyle w:val="StyleUnderline"/>
        </w:rPr>
        <w:t>such a model</w:t>
      </w:r>
      <w:r w:rsidRPr="00985E67">
        <w:rPr>
          <w:sz w:val="16"/>
        </w:rPr>
        <w:t xml:space="preserve"> </w:t>
      </w:r>
      <w:r w:rsidRPr="00985E67">
        <w:rPr>
          <w:rStyle w:val="Emphasis"/>
        </w:rPr>
        <w:t xml:space="preserve">indirectly </w:t>
      </w:r>
      <w:r w:rsidRPr="009A4188">
        <w:rPr>
          <w:rStyle w:val="Emphasis"/>
          <w:highlight w:val="green"/>
        </w:rPr>
        <w:t>empowered malicious actors</w:t>
      </w:r>
      <w:r w:rsidRPr="00985E67">
        <w:rPr>
          <w:sz w:val="16"/>
        </w:rPr>
        <w:t xml:space="preserve"> like Slobodan Milosevic. Both models were frustrating, but they had just enough successes to keep them viable and allow them to survive intellectual challenges like the ones posed by Kaldor and Smith.</w:t>
      </w:r>
    </w:p>
    <w:bookmarkEnd w:id="0"/>
    <w:p w14:paraId="5646254C" w14:textId="77777777" w:rsidR="005B72FB" w:rsidRPr="001425B6" w:rsidRDefault="005B72FB" w:rsidP="005B72FB"/>
    <w:p w14:paraId="5C11B989" w14:textId="77777777" w:rsidR="005B72FB" w:rsidRPr="00A85BCD" w:rsidRDefault="005B72FB" w:rsidP="005B72FB">
      <w:pPr>
        <w:pStyle w:val="Heading4"/>
      </w:pPr>
      <w:r>
        <w:t xml:space="preserve">Democratic peace is false unsustainable - </w:t>
      </w:r>
      <w:r w:rsidRPr="00A85BCD">
        <w:t xml:space="preserve">new tech, non-state </w:t>
      </w:r>
      <w:r w:rsidRPr="000D5D40">
        <w:t>actors</w:t>
      </w:r>
      <w:r w:rsidRPr="00A85BCD">
        <w:t>, military autonomy, and eroding institutional constrains undermine DPT</w:t>
      </w:r>
    </w:p>
    <w:p w14:paraId="2F07B04F" w14:textId="77777777" w:rsidR="005B72FB" w:rsidRPr="00A85BCD" w:rsidRDefault="005B72FB" w:rsidP="005B72FB">
      <w:r w:rsidRPr="00A85BCD">
        <w:t xml:space="preserve">Philip </w:t>
      </w:r>
      <w:r w:rsidRPr="00A85BCD">
        <w:rPr>
          <w:rStyle w:val="Style13ptBold"/>
        </w:rPr>
        <w:t>Potter, 16</w:t>
      </w:r>
      <w:r w:rsidRPr="00A85BCD">
        <w:t xml:space="preserve"> - Assistant Professor in the Department of Politics at the University of Virginia, "Four Trends That Could Put the Democratic Peace at Risk," </w:t>
      </w:r>
      <w:r w:rsidRPr="00A85BCD">
        <w:rPr>
          <w:i/>
        </w:rPr>
        <w:t>Political Violence at a Glance</w:t>
      </w:r>
      <w:r w:rsidRPr="00A85BCD">
        <w:t>, 10-14-2016</w:t>
      </w:r>
    </w:p>
    <w:p w14:paraId="5503A3FC" w14:textId="77777777" w:rsidR="005B72FB" w:rsidRPr="00A85BCD" w:rsidRDefault="005B72FB" w:rsidP="005B72FB">
      <w:pPr>
        <w:rPr>
          <w:sz w:val="16"/>
        </w:rPr>
      </w:pPr>
      <w:r w:rsidRPr="00A85BCD">
        <w:rPr>
          <w:sz w:val="16"/>
        </w:rPr>
        <w:t xml:space="preserve">The point is </w:t>
      </w:r>
      <w:r w:rsidRPr="00A85BCD">
        <w:rPr>
          <w:rStyle w:val="Emphasis"/>
        </w:rPr>
        <w:t xml:space="preserve">that </w:t>
      </w:r>
      <w:r w:rsidRPr="009A4188">
        <w:rPr>
          <w:rStyle w:val="Emphasis"/>
          <w:highlight w:val="green"/>
        </w:rPr>
        <w:t>it’s not democracy</w:t>
      </w:r>
      <w:r w:rsidRPr="00A85BCD">
        <w:rPr>
          <w:rStyle w:val="Emphasis"/>
        </w:rPr>
        <w:t xml:space="preserve"> alone </w:t>
      </w:r>
      <w:r w:rsidRPr="009A4188">
        <w:rPr>
          <w:rStyle w:val="Emphasis"/>
          <w:highlight w:val="green"/>
        </w:rPr>
        <w:t>that matters</w:t>
      </w:r>
      <w:r w:rsidRPr="00A85BCD">
        <w:rPr>
          <w:sz w:val="16"/>
        </w:rPr>
        <w:t>. Rather it is the limits that these regimes can put on their leaders to force them to be careful and selective when doing things like making threats and starting fights. This also means it’s not a baked-in advantage that a democracy can take lightly – even well-meaning leaders in democracies have every incentive to figure out how to slip these constraints. Limits yield long-term advantages, but in the immediate term they tie leaders’ hands, preventing them from engaging with the international problems or opportunities that they feel they should.</w:t>
      </w:r>
    </w:p>
    <w:p w14:paraId="07B6D9DC" w14:textId="77777777" w:rsidR="005B72FB" w:rsidRPr="00A85BCD" w:rsidRDefault="005B72FB" w:rsidP="005B72FB">
      <w:pPr>
        <w:rPr>
          <w:sz w:val="16"/>
        </w:rPr>
      </w:pPr>
      <w:r w:rsidRPr="00A85BCD">
        <w:rPr>
          <w:sz w:val="16"/>
        </w:rPr>
        <w:t>There are four trends that indicate this process is well under way and is putting the “democratic advantage” at risk.</w:t>
      </w:r>
    </w:p>
    <w:p w14:paraId="0CD08233" w14:textId="77777777" w:rsidR="005B72FB" w:rsidRPr="00A85BCD" w:rsidRDefault="005B72FB" w:rsidP="005B72FB">
      <w:pPr>
        <w:rPr>
          <w:rStyle w:val="Emphasis"/>
        </w:rPr>
      </w:pPr>
      <w:r w:rsidRPr="009A4188">
        <w:rPr>
          <w:rStyle w:val="Emphasis"/>
          <w:highlight w:val="green"/>
        </w:rPr>
        <w:t>Militaries are less closely tied to voters</w:t>
      </w:r>
    </w:p>
    <w:p w14:paraId="361F97A0" w14:textId="77777777" w:rsidR="005B72FB" w:rsidRPr="00A85BCD" w:rsidRDefault="005B72FB" w:rsidP="005B72FB">
      <w:pPr>
        <w:rPr>
          <w:sz w:val="16"/>
        </w:rPr>
      </w:pPr>
      <w:r w:rsidRPr="00A85BCD">
        <w:rPr>
          <w:sz w:val="16"/>
        </w:rPr>
        <w:t>Democratic advantages in conflict are commonly traced to the nature of democratic militaries and their relationship with political power. Going all the way back to Kant, there has been the notion that societies with citizen soldiers and the vote are not going to support unnecessary wars when they are going to bear the costs. The problem is that Kant’s vision isn’t what modern armies look like, and they’re intentionally moving away from the target rather than toward it.</w:t>
      </w:r>
    </w:p>
    <w:p w14:paraId="75089855" w14:textId="77777777" w:rsidR="005B72FB" w:rsidRPr="00A85BCD" w:rsidRDefault="005B72FB" w:rsidP="005B72FB">
      <w:pPr>
        <w:rPr>
          <w:sz w:val="16"/>
        </w:rPr>
      </w:pPr>
      <w:r w:rsidRPr="00A85BCD">
        <w:rPr>
          <w:sz w:val="16"/>
        </w:rPr>
        <w:t xml:space="preserve">In the US, military service is all-volunteer, and the recruits are increasingly drawn from concentrated segments of society. This divorces the consequences of fighting from the day-to-day experience of most voters. Increasingly, </w:t>
      </w:r>
      <w:r w:rsidRPr="00A85BCD">
        <w:rPr>
          <w:rStyle w:val="StyleUnderline"/>
        </w:rPr>
        <w:t>this is a limited force supplemented by private sector contractors</w:t>
      </w:r>
      <w:r w:rsidRPr="00A85BCD">
        <w:rPr>
          <w:sz w:val="16"/>
        </w:rPr>
        <w:t xml:space="preserve">, </w:t>
      </w:r>
      <w:r w:rsidRPr="00A85BCD">
        <w:rPr>
          <w:rStyle w:val="StyleUnderline"/>
        </w:rPr>
        <w:t>placing even more distance between the individual with the gun and the democratic process</w:t>
      </w:r>
      <w:r w:rsidRPr="00A85BCD">
        <w:rPr>
          <w:sz w:val="16"/>
        </w:rPr>
        <w:t>.</w:t>
      </w:r>
    </w:p>
    <w:p w14:paraId="65C8F275" w14:textId="77777777" w:rsidR="005B72FB" w:rsidRPr="00A85BCD" w:rsidRDefault="005B72FB" w:rsidP="005B72FB">
      <w:pPr>
        <w:rPr>
          <w:sz w:val="16"/>
        </w:rPr>
      </w:pPr>
      <w:r w:rsidRPr="00A85BCD">
        <w:rPr>
          <w:sz w:val="16"/>
        </w:rPr>
        <w:t xml:space="preserve">The </w:t>
      </w:r>
      <w:r w:rsidRPr="00A85BCD">
        <w:rPr>
          <w:rStyle w:val="StyleUnderline"/>
        </w:rPr>
        <w:t xml:space="preserve">emphases on </w:t>
      </w:r>
      <w:r w:rsidRPr="009A4188">
        <w:rPr>
          <w:rStyle w:val="StyleUnderline"/>
          <w:highlight w:val="green"/>
        </w:rPr>
        <w:t>covert operations</w:t>
      </w:r>
      <w:r w:rsidRPr="00A85BCD">
        <w:rPr>
          <w:sz w:val="16"/>
        </w:rPr>
        <w:t xml:space="preserve">, </w:t>
      </w:r>
      <w:r w:rsidRPr="00A85BCD">
        <w:rPr>
          <w:rStyle w:val="StyleUnderline"/>
        </w:rPr>
        <w:t>Special Forces</w:t>
      </w:r>
      <w:r w:rsidRPr="00A85BCD">
        <w:rPr>
          <w:sz w:val="16"/>
        </w:rPr>
        <w:t xml:space="preserve">, </w:t>
      </w:r>
      <w:r w:rsidRPr="009A4188">
        <w:rPr>
          <w:rStyle w:val="StyleUnderline"/>
          <w:highlight w:val="green"/>
        </w:rPr>
        <w:t>and tech</w:t>
      </w:r>
      <w:r w:rsidRPr="00A85BCD">
        <w:rPr>
          <w:rStyle w:val="StyleUnderline"/>
        </w:rPr>
        <w:t xml:space="preserve">nological </w:t>
      </w:r>
      <w:r w:rsidRPr="009A4188">
        <w:rPr>
          <w:rStyle w:val="StyleUnderline"/>
          <w:highlight w:val="green"/>
        </w:rPr>
        <w:t>superiority</w:t>
      </w:r>
      <w:r w:rsidRPr="00A85BCD">
        <w:rPr>
          <w:rStyle w:val="StyleUnderline"/>
        </w:rPr>
        <w:t xml:space="preserve"> further </w:t>
      </w:r>
      <w:r w:rsidRPr="009A4188">
        <w:rPr>
          <w:rStyle w:val="Emphasis"/>
          <w:highlight w:val="green"/>
        </w:rPr>
        <w:t>water down</w:t>
      </w:r>
      <w:r w:rsidRPr="00A85BCD">
        <w:rPr>
          <w:rStyle w:val="Emphasis"/>
        </w:rPr>
        <w:t xml:space="preserve"> the </w:t>
      </w:r>
      <w:r w:rsidRPr="009A4188">
        <w:rPr>
          <w:rStyle w:val="Emphasis"/>
          <w:highlight w:val="green"/>
        </w:rPr>
        <w:t>link between society and soldiers</w:t>
      </w:r>
      <w:r w:rsidRPr="00A85BCD">
        <w:rPr>
          <w:sz w:val="16"/>
        </w:rPr>
        <w:t xml:space="preserve">. This was, in fact, part of the point of moving to an all-volunteer force and one of the rationales for investments in stealth, information technology, and precision guided munitions, </w:t>
      </w:r>
      <w:proofErr w:type="gramStart"/>
      <w:r w:rsidRPr="00A85BCD">
        <w:rPr>
          <w:sz w:val="16"/>
        </w:rPr>
        <w:t>e.g.</w:t>
      </w:r>
      <w:proofErr w:type="gramEnd"/>
      <w:r w:rsidRPr="00A85BCD">
        <w:rPr>
          <w:sz w:val="16"/>
        </w:rPr>
        <w:t xml:space="preserve"> the precision strike complex. </w:t>
      </w:r>
      <w:r w:rsidRPr="00A85BCD">
        <w:rPr>
          <w:rStyle w:val="StyleUnderline"/>
        </w:rPr>
        <w:t>By replacing bodies with dollars, planners have consistently sought to increase the flexibility that the US has in its use of force</w:t>
      </w:r>
      <w:r w:rsidRPr="00A85BCD">
        <w:rPr>
          <w:sz w:val="16"/>
        </w:rPr>
        <w:t xml:space="preserve">. In the immediate term, that goal makes sense – it allows policy makers to do what they believe needs to be done without having to worry about a fickle public. But </w:t>
      </w:r>
      <w:r w:rsidRPr="00A85BCD">
        <w:rPr>
          <w:rStyle w:val="StyleUnderline"/>
        </w:rPr>
        <w:t>over the long term</w:t>
      </w:r>
      <w:r w:rsidRPr="00A85BCD">
        <w:rPr>
          <w:sz w:val="16"/>
        </w:rPr>
        <w:t xml:space="preserve">, </w:t>
      </w:r>
      <w:r w:rsidRPr="00A85BCD">
        <w:rPr>
          <w:rStyle w:val="StyleUnderline"/>
        </w:rPr>
        <w:t xml:space="preserve">it has the potential to </w:t>
      </w:r>
      <w:r w:rsidRPr="009A4188">
        <w:rPr>
          <w:rStyle w:val="StyleUnderline"/>
          <w:highlight w:val="green"/>
        </w:rPr>
        <w:t>lead to</w:t>
      </w:r>
      <w:r w:rsidRPr="00A85BCD">
        <w:rPr>
          <w:rStyle w:val="StyleUnderline"/>
        </w:rPr>
        <w:t xml:space="preserve"> </w:t>
      </w:r>
      <w:r w:rsidRPr="009A4188">
        <w:rPr>
          <w:rStyle w:val="Emphasis"/>
          <w:highlight w:val="green"/>
        </w:rPr>
        <w:t>less caution</w:t>
      </w:r>
      <w:r w:rsidRPr="00A85BCD">
        <w:rPr>
          <w:sz w:val="16"/>
        </w:rPr>
        <w:t xml:space="preserve"> </w:t>
      </w:r>
      <w:r w:rsidRPr="009A4188">
        <w:rPr>
          <w:rStyle w:val="StyleUnderline"/>
          <w:highlight w:val="green"/>
        </w:rPr>
        <w:t>and</w:t>
      </w:r>
      <w:r w:rsidRPr="00A85BCD">
        <w:rPr>
          <w:sz w:val="16"/>
        </w:rPr>
        <w:t xml:space="preserve"> </w:t>
      </w:r>
      <w:r w:rsidRPr="009A4188">
        <w:rPr>
          <w:rStyle w:val="Emphasis"/>
          <w:highlight w:val="green"/>
        </w:rPr>
        <w:t>selectivity when engaging in conflicts</w:t>
      </w:r>
      <w:r w:rsidRPr="00A85BCD">
        <w:rPr>
          <w:sz w:val="16"/>
        </w:rPr>
        <w:t>.</w:t>
      </w:r>
    </w:p>
    <w:p w14:paraId="690A5CD3" w14:textId="77777777" w:rsidR="005B72FB" w:rsidRPr="00A85BCD" w:rsidRDefault="005B72FB" w:rsidP="005B72FB">
      <w:pPr>
        <w:rPr>
          <w:rStyle w:val="Emphasis"/>
        </w:rPr>
      </w:pPr>
      <w:r w:rsidRPr="00A85BCD">
        <w:rPr>
          <w:rStyle w:val="Emphasis"/>
        </w:rPr>
        <w:t xml:space="preserve">Adversaries are proliferating and changing </w:t>
      </w:r>
    </w:p>
    <w:p w14:paraId="4D980130" w14:textId="77777777" w:rsidR="005B72FB" w:rsidRPr="00A85BCD" w:rsidRDefault="005B72FB" w:rsidP="005B72FB">
      <w:pPr>
        <w:rPr>
          <w:sz w:val="16"/>
        </w:rPr>
      </w:pPr>
      <w:r w:rsidRPr="00A85BCD">
        <w:rPr>
          <w:sz w:val="16"/>
        </w:rPr>
        <w:t xml:space="preserve">The </w:t>
      </w:r>
      <w:r w:rsidRPr="009A4188">
        <w:rPr>
          <w:rStyle w:val="StyleUnderline"/>
          <w:highlight w:val="green"/>
        </w:rPr>
        <w:t>emergence of non-state actors</w:t>
      </w:r>
      <w:r w:rsidRPr="00A85BCD">
        <w:rPr>
          <w:rStyle w:val="StyleUnderline"/>
        </w:rPr>
        <w:t xml:space="preserve"> as a primary threat has further </w:t>
      </w:r>
      <w:r w:rsidRPr="009A4188">
        <w:rPr>
          <w:rStyle w:val="Emphasis"/>
          <w:highlight w:val="green"/>
        </w:rPr>
        <w:t>loosened constraints</w:t>
      </w:r>
      <w:r w:rsidRPr="00A85BCD">
        <w:rPr>
          <w:sz w:val="16"/>
        </w:rPr>
        <w:t xml:space="preserve"> on leaders. </w:t>
      </w:r>
      <w:r w:rsidRPr="00A85BCD">
        <w:rPr>
          <w:rStyle w:val="StyleUnderline"/>
        </w:rPr>
        <w:t>The shift from the possibility of total war with</w:t>
      </w:r>
      <w:r w:rsidRPr="00A85BCD">
        <w:rPr>
          <w:sz w:val="16"/>
        </w:rPr>
        <w:t xml:space="preserve"> the </w:t>
      </w:r>
      <w:r w:rsidRPr="00A85BCD">
        <w:rPr>
          <w:rStyle w:val="StyleUnderline"/>
        </w:rPr>
        <w:t>Soviet</w:t>
      </w:r>
      <w:r w:rsidRPr="00A85BCD">
        <w:rPr>
          <w:sz w:val="16"/>
        </w:rPr>
        <w:t xml:space="preserve"> Union </w:t>
      </w:r>
      <w:r w:rsidRPr="00A85BCD">
        <w:rPr>
          <w:rStyle w:val="StyleUnderline"/>
        </w:rPr>
        <w:t xml:space="preserve">to myriad smaller-scale challenges </w:t>
      </w:r>
      <w:r w:rsidRPr="00A85BCD">
        <w:rPr>
          <w:rStyle w:val="Emphasis"/>
        </w:rPr>
        <w:t>accelerated the transition</w:t>
      </w:r>
      <w:r w:rsidRPr="00A85BCD">
        <w:rPr>
          <w:sz w:val="16"/>
        </w:rPr>
        <w:t xml:space="preserve"> </w:t>
      </w:r>
      <w:r w:rsidRPr="00A85BCD">
        <w:rPr>
          <w:rStyle w:val="StyleUnderline"/>
        </w:rPr>
        <w:t>from a mass military to an elite</w:t>
      </w:r>
      <w:r w:rsidRPr="00A85BCD">
        <w:rPr>
          <w:sz w:val="16"/>
        </w:rPr>
        <w:t xml:space="preserve">, </w:t>
      </w:r>
      <w:r w:rsidRPr="00A85BCD">
        <w:rPr>
          <w:rStyle w:val="StyleUnderline"/>
        </w:rPr>
        <w:t>highly specialized force more isolated from society</w:t>
      </w:r>
      <w:r w:rsidRPr="00A85BCD">
        <w:rPr>
          <w:sz w:val="16"/>
        </w:rPr>
        <w:t xml:space="preserve">. Compounding the challenge, this type of adversary and conflict leads to more significant informational advantages for leaders, which make democratic constraints less binding. Citizens and political opposition are always playing catch-up with the executive when it comes to foreign policy information, but the challenge is harder when the </w:t>
      </w:r>
      <w:r w:rsidRPr="009A4188">
        <w:rPr>
          <w:rStyle w:val="Emphasis"/>
          <w:highlight w:val="green"/>
        </w:rPr>
        <w:t>adversaries are less familiar</w:t>
      </w:r>
      <w:r w:rsidRPr="00A85BCD">
        <w:rPr>
          <w:sz w:val="16"/>
        </w:rPr>
        <w:t xml:space="preserve">, the </w:t>
      </w:r>
      <w:r w:rsidRPr="009A4188">
        <w:rPr>
          <w:rStyle w:val="Emphasis"/>
          <w:highlight w:val="green"/>
        </w:rPr>
        <w:t>engagements shorter</w:t>
      </w:r>
      <w:r w:rsidRPr="00A85BCD">
        <w:t>,</w:t>
      </w:r>
      <w:r w:rsidRPr="00A85BCD">
        <w:rPr>
          <w:sz w:val="16"/>
        </w:rPr>
        <w:t xml:space="preserve"> </w:t>
      </w:r>
      <w:r w:rsidRPr="009A4188">
        <w:rPr>
          <w:rStyle w:val="StyleUnderline"/>
          <w:highlight w:val="green"/>
        </w:rPr>
        <w:t>and</w:t>
      </w:r>
      <w:r w:rsidRPr="00A85BCD">
        <w:rPr>
          <w:sz w:val="16"/>
        </w:rPr>
        <w:t xml:space="preserve"> </w:t>
      </w:r>
      <w:r w:rsidRPr="00A85BCD">
        <w:rPr>
          <w:rStyle w:val="StyleUnderline"/>
        </w:rPr>
        <w:t xml:space="preserve">the </w:t>
      </w:r>
      <w:r w:rsidRPr="009A4188">
        <w:rPr>
          <w:rStyle w:val="StyleUnderline"/>
          <w:highlight w:val="green"/>
        </w:rPr>
        <w:t xml:space="preserve">issues </w:t>
      </w:r>
      <w:r w:rsidRPr="009A4188">
        <w:rPr>
          <w:rStyle w:val="Emphasis"/>
          <w:highlight w:val="green"/>
        </w:rPr>
        <w:t>more complex</w:t>
      </w:r>
      <w:r w:rsidRPr="00A85BCD">
        <w:rPr>
          <w:sz w:val="16"/>
        </w:rPr>
        <w:t>.</w:t>
      </w:r>
    </w:p>
    <w:p w14:paraId="5B7275EA" w14:textId="77777777" w:rsidR="005B72FB" w:rsidRPr="00A85BCD" w:rsidRDefault="005B72FB" w:rsidP="005B72FB">
      <w:pPr>
        <w:rPr>
          <w:rStyle w:val="Emphasis"/>
        </w:rPr>
      </w:pPr>
      <w:r w:rsidRPr="009A4188">
        <w:rPr>
          <w:rStyle w:val="Emphasis"/>
          <w:highlight w:val="green"/>
        </w:rPr>
        <w:t>Tech</w:t>
      </w:r>
      <w:r w:rsidRPr="00A85BCD">
        <w:rPr>
          <w:rStyle w:val="Emphasis"/>
        </w:rPr>
        <w:t xml:space="preserve">nology </w:t>
      </w:r>
      <w:r w:rsidRPr="009A4188">
        <w:rPr>
          <w:rStyle w:val="Emphasis"/>
          <w:highlight w:val="green"/>
        </w:rPr>
        <w:t>is reducing constraint</w:t>
      </w:r>
    </w:p>
    <w:p w14:paraId="512265ED" w14:textId="77777777" w:rsidR="005B72FB" w:rsidRPr="00A85BCD" w:rsidRDefault="005B72FB" w:rsidP="005B72FB">
      <w:pPr>
        <w:rPr>
          <w:sz w:val="16"/>
        </w:rPr>
      </w:pPr>
      <w:r w:rsidRPr="00A85BCD">
        <w:rPr>
          <w:rStyle w:val="StyleUnderline"/>
        </w:rPr>
        <w:t>New technologies are driving citizens and political opposition ever further out of the loop</w:t>
      </w:r>
      <w:r w:rsidRPr="00A85BCD">
        <w:rPr>
          <w:sz w:val="16"/>
        </w:rPr>
        <w:t xml:space="preserve">. </w:t>
      </w:r>
      <w:r w:rsidRPr="00A85BCD">
        <w:rPr>
          <w:rStyle w:val="StyleUnderline"/>
        </w:rPr>
        <w:t xml:space="preserve">The extraordinary rise of </w:t>
      </w:r>
      <w:r w:rsidRPr="00835D9E">
        <w:rPr>
          <w:rStyle w:val="StyleUnderline"/>
          <w:strike/>
        </w:rPr>
        <w:t>unmanned</w:t>
      </w:r>
      <w:r>
        <w:rPr>
          <w:rStyle w:val="StyleUnderline"/>
          <w:strike/>
        </w:rPr>
        <w:t>—</w:t>
      </w:r>
      <w:proofErr w:type="gramStart"/>
      <w:r w:rsidRPr="009A4188">
        <w:rPr>
          <w:rStyle w:val="StyleUnderline"/>
          <w:highlight w:val="green"/>
        </w:rPr>
        <w:t>autonomous  vehicles</w:t>
      </w:r>
      <w:proofErr w:type="gramEnd"/>
      <w:r w:rsidRPr="00A85BCD">
        <w:rPr>
          <w:rStyle w:val="StyleUnderline"/>
        </w:rPr>
        <w:t xml:space="preserve"> in combat </w:t>
      </w:r>
      <w:r w:rsidRPr="009A4188">
        <w:rPr>
          <w:rStyle w:val="StyleUnderline"/>
          <w:highlight w:val="green"/>
        </w:rPr>
        <w:t>reduce</w:t>
      </w:r>
      <w:r>
        <w:rPr>
          <w:rStyle w:val="StyleUnderline"/>
        </w:rPr>
        <w:t xml:space="preserve"> </w:t>
      </w:r>
      <w:r w:rsidRPr="009A4188">
        <w:rPr>
          <w:rStyle w:val="StyleUnderline"/>
          <w:highlight w:val="green"/>
        </w:rPr>
        <w:t xml:space="preserve"> the risk of casualties and extends</w:t>
      </w:r>
      <w:r w:rsidRPr="00A85BCD">
        <w:rPr>
          <w:sz w:val="16"/>
        </w:rPr>
        <w:t xml:space="preserve"> the </w:t>
      </w:r>
      <w:r w:rsidRPr="00A85BCD">
        <w:rPr>
          <w:rStyle w:val="StyleUnderline"/>
        </w:rPr>
        <w:t xml:space="preserve">range for projecting </w:t>
      </w:r>
      <w:r w:rsidRPr="009A4188">
        <w:rPr>
          <w:rStyle w:val="StyleUnderline"/>
          <w:highlight w:val="green"/>
        </w:rPr>
        <w:t>force</w:t>
      </w:r>
      <w:r w:rsidRPr="00A85BCD">
        <w:rPr>
          <w:sz w:val="16"/>
        </w:rPr>
        <w:t xml:space="preserve">. This has undeniable strategic advantages, but </w:t>
      </w:r>
      <w:r w:rsidRPr="009A4188">
        <w:rPr>
          <w:rStyle w:val="Emphasis"/>
          <w:highlight w:val="green"/>
        </w:rPr>
        <w:t>there is less visibility and</w:t>
      </w:r>
      <w:r w:rsidRPr="00A85BCD">
        <w:rPr>
          <w:sz w:val="16"/>
        </w:rPr>
        <w:t xml:space="preserve">, accordingly, </w:t>
      </w:r>
      <w:r w:rsidRPr="009A4188">
        <w:rPr>
          <w:rStyle w:val="Emphasis"/>
          <w:highlight w:val="green"/>
        </w:rPr>
        <w:t>less accountability</w:t>
      </w:r>
      <w:r w:rsidRPr="00A85BCD">
        <w:rPr>
          <w:sz w:val="16"/>
        </w:rPr>
        <w:t xml:space="preserve"> associated with the use of this technology. This means </w:t>
      </w:r>
      <w:r w:rsidRPr="00A85BCD">
        <w:rPr>
          <w:rStyle w:val="StyleUnderline"/>
        </w:rPr>
        <w:t>leaders worry less about the ex-post constraints and costs that typically come with casualties</w:t>
      </w:r>
      <w:r w:rsidRPr="00A85BCD">
        <w:rPr>
          <w:sz w:val="16"/>
        </w:rPr>
        <w:t>.</w:t>
      </w:r>
    </w:p>
    <w:p w14:paraId="2FAD1FB9" w14:textId="77777777" w:rsidR="005B72FB" w:rsidRPr="00A85BCD" w:rsidRDefault="005B72FB" w:rsidP="005B72FB">
      <w:pPr>
        <w:rPr>
          <w:rStyle w:val="Emphasis"/>
        </w:rPr>
      </w:pPr>
      <w:r w:rsidRPr="009A4188">
        <w:rPr>
          <w:rStyle w:val="Emphasis"/>
          <w:highlight w:val="green"/>
        </w:rPr>
        <w:t>Institutions and practices increasingly favor the president</w:t>
      </w:r>
    </w:p>
    <w:p w14:paraId="1FA6C1E5" w14:textId="77777777" w:rsidR="005B72FB" w:rsidRPr="00A85BCD" w:rsidRDefault="005B72FB" w:rsidP="005B72FB">
      <w:pPr>
        <w:rPr>
          <w:sz w:val="16"/>
        </w:rPr>
      </w:pPr>
      <w:r w:rsidRPr="00A85BCD">
        <w:rPr>
          <w:sz w:val="16"/>
        </w:rPr>
        <w:t xml:space="preserve">The recent nuclear agreement with Iran was an executive agreement rather than a treaty. This is the norm – </w:t>
      </w:r>
      <w:r w:rsidRPr="00A85BCD">
        <w:rPr>
          <w:rStyle w:val="StyleUnderline"/>
        </w:rPr>
        <w:t>most international agreements are now unilateral actions of the president</w:t>
      </w:r>
      <w:r w:rsidRPr="00A85BCD">
        <w:rPr>
          <w:sz w:val="16"/>
        </w:rPr>
        <w:t xml:space="preserve">. A polarized Congress is ever more cautious in its exercise of what little foreign policy power it has; two years into the campaign against Islamic State and Congress still hasn’t weighed in one way or the other. In the US this is an expansion of the widely accepted argument that there are two presidencies – a constrained one in domestic politics and a relatively autonomous one abroad. What’s unappreciated is that </w:t>
      </w:r>
      <w:r w:rsidRPr="00A85BCD">
        <w:rPr>
          <w:rStyle w:val="StyleUnderline"/>
        </w:rPr>
        <w:t xml:space="preserve">this </w:t>
      </w:r>
      <w:r w:rsidRPr="009A4188">
        <w:rPr>
          <w:rStyle w:val="StyleUnderline"/>
          <w:highlight w:val="green"/>
        </w:rPr>
        <w:t>growing</w:t>
      </w:r>
      <w:r w:rsidRPr="00A85BCD">
        <w:rPr>
          <w:rStyle w:val="StyleUnderline"/>
        </w:rPr>
        <w:t xml:space="preserve"> presidential </w:t>
      </w:r>
      <w:r w:rsidRPr="009A4188">
        <w:rPr>
          <w:rStyle w:val="StyleUnderline"/>
          <w:highlight w:val="green"/>
        </w:rPr>
        <w:t>autonomy</w:t>
      </w:r>
      <w:r w:rsidRPr="00A85BCD">
        <w:rPr>
          <w:sz w:val="16"/>
        </w:rPr>
        <w:t xml:space="preserve"> (which may well be needed to run a Superpower) also </w:t>
      </w:r>
      <w:r w:rsidRPr="009A4188">
        <w:rPr>
          <w:rStyle w:val="Emphasis"/>
          <w:highlight w:val="green"/>
        </w:rPr>
        <w:t>decreases constraint</w:t>
      </w:r>
      <w:r w:rsidRPr="00A85BCD">
        <w:rPr>
          <w:sz w:val="16"/>
        </w:rPr>
        <w:t xml:space="preserve"> </w:t>
      </w:r>
      <w:r w:rsidRPr="00A85BCD">
        <w:rPr>
          <w:rStyle w:val="StyleUnderline"/>
        </w:rPr>
        <w:t>and with it the foreign policy “advantages” we associate with democracy</w:t>
      </w:r>
      <w:r w:rsidRPr="00A85BCD">
        <w:rPr>
          <w:sz w:val="16"/>
        </w:rPr>
        <w:t>.</w:t>
      </w:r>
    </w:p>
    <w:p w14:paraId="5B691ED2" w14:textId="77777777" w:rsidR="005B72FB" w:rsidRPr="00A85BCD" w:rsidRDefault="005B72FB" w:rsidP="005B72FB">
      <w:pPr>
        <w:rPr>
          <w:sz w:val="16"/>
        </w:rPr>
      </w:pPr>
      <w:r w:rsidRPr="00A85BCD">
        <w:rPr>
          <w:sz w:val="16"/>
        </w:rPr>
        <w:t xml:space="preserve">While </w:t>
      </w:r>
      <w:r w:rsidRPr="00A85BCD">
        <w:rPr>
          <w:rStyle w:val="StyleUnderline"/>
        </w:rPr>
        <w:t>these advantages are</w:t>
      </w:r>
      <w:r w:rsidRPr="00A85BCD">
        <w:rPr>
          <w:sz w:val="16"/>
        </w:rPr>
        <w:t xml:space="preserve"> real, they are also </w:t>
      </w:r>
      <w:r w:rsidRPr="00A85BCD">
        <w:rPr>
          <w:rStyle w:val="Emphasis"/>
        </w:rPr>
        <w:t>fragile</w:t>
      </w:r>
      <w:r w:rsidRPr="00A85BCD">
        <w:rPr>
          <w:sz w:val="16"/>
        </w:rPr>
        <w:t xml:space="preserve">. </w:t>
      </w:r>
      <w:r w:rsidRPr="00A85BCD">
        <w:rPr>
          <w:rStyle w:val="StyleUnderline"/>
        </w:rPr>
        <w:t xml:space="preserve">Key </w:t>
      </w:r>
      <w:r w:rsidRPr="009A4188">
        <w:rPr>
          <w:rStyle w:val="StyleUnderline"/>
          <w:highlight w:val="green"/>
        </w:rPr>
        <w:t>institutional constraints</w:t>
      </w:r>
      <w:r w:rsidRPr="00A85BCD">
        <w:rPr>
          <w:sz w:val="16"/>
        </w:rPr>
        <w:t xml:space="preserve"> – such as a robust political opposition and a knowledgeable citizenry – </w:t>
      </w:r>
      <w:r w:rsidRPr="009A4188">
        <w:rPr>
          <w:rStyle w:val="StyleUnderline"/>
          <w:highlight w:val="green"/>
        </w:rPr>
        <w:t xml:space="preserve">are susceptible to seemingly </w:t>
      </w:r>
      <w:r w:rsidRPr="009A4188">
        <w:rPr>
          <w:rStyle w:val="Emphasis"/>
          <w:highlight w:val="green"/>
        </w:rPr>
        <w:t>minor changes</w:t>
      </w:r>
      <w:r w:rsidRPr="00A85BCD">
        <w:rPr>
          <w:sz w:val="16"/>
        </w:rPr>
        <w:t xml:space="preserve"> </w:t>
      </w:r>
      <w:r w:rsidRPr="00A85BCD">
        <w:rPr>
          <w:rStyle w:val="StyleUnderline"/>
        </w:rPr>
        <w:t>in institutions and/or practices that loosen the limits of leaders’ foreign policy decisions</w:t>
      </w:r>
      <w:r w:rsidRPr="00A85BCD">
        <w:rPr>
          <w:sz w:val="16"/>
        </w:rPr>
        <w:t xml:space="preserve">. </w:t>
      </w:r>
      <w:r w:rsidRPr="00A85BCD">
        <w:rPr>
          <w:rStyle w:val="StyleUnderline"/>
        </w:rPr>
        <w:t>As technologies advance</w:t>
      </w:r>
      <w:r w:rsidRPr="00A85BCD">
        <w:rPr>
          <w:sz w:val="16"/>
        </w:rPr>
        <w:t xml:space="preserve">, </w:t>
      </w:r>
      <w:r w:rsidRPr="00A85BCD">
        <w:rPr>
          <w:rStyle w:val="StyleUnderline"/>
        </w:rPr>
        <w:t>threats shift</w:t>
      </w:r>
      <w:r w:rsidRPr="00A85BCD">
        <w:rPr>
          <w:sz w:val="16"/>
        </w:rPr>
        <w:t xml:space="preserve">, </w:t>
      </w:r>
      <w:r w:rsidRPr="00A85BCD">
        <w:rPr>
          <w:rStyle w:val="StyleUnderline"/>
        </w:rPr>
        <w:t>and institutional constraints wax and wane</w:t>
      </w:r>
      <w:r w:rsidRPr="00A85BCD">
        <w:rPr>
          <w:sz w:val="16"/>
        </w:rPr>
        <w:t xml:space="preserve">, </w:t>
      </w:r>
      <w:r w:rsidRPr="009A4188">
        <w:rPr>
          <w:rStyle w:val="Emphasis"/>
          <w:highlight w:val="green"/>
        </w:rPr>
        <w:t>the foreign policy advantages embedded within democratic systems may begin to erode</w:t>
      </w:r>
      <w:r w:rsidRPr="00A85BCD">
        <w:rPr>
          <w:sz w:val="16"/>
        </w:rPr>
        <w:t>. The potential for such a shift is a possibility that should not be taken lightly.</w:t>
      </w:r>
    </w:p>
    <w:p w14:paraId="6AD033B4" w14:textId="77777777" w:rsidR="005B72FB" w:rsidRPr="00953870" w:rsidRDefault="005B72FB" w:rsidP="005B72FB">
      <w:pPr>
        <w:pStyle w:val="Heading4"/>
        <w:rPr>
          <w:rFonts w:cs="Times New Roman"/>
          <w:bCs/>
        </w:rPr>
      </w:pPr>
      <w:r w:rsidRPr="00953870">
        <w:rPr>
          <w:rFonts w:cs="Times New Roman"/>
          <w:bCs/>
        </w:rPr>
        <w:t>DPT is a statistical artifact---empirical analysis.</w:t>
      </w:r>
    </w:p>
    <w:p w14:paraId="505C834A" w14:textId="77777777" w:rsidR="005B72FB" w:rsidRDefault="005B72FB" w:rsidP="005B72FB">
      <w:r>
        <w:t xml:space="preserve">Michael </w:t>
      </w:r>
      <w:proofErr w:type="spellStart"/>
      <w:r>
        <w:rPr>
          <w:b/>
        </w:rPr>
        <w:t>Mousseau</w:t>
      </w:r>
      <w:proofErr w:type="spellEnd"/>
      <w:r>
        <w:rPr>
          <w:b/>
        </w:rPr>
        <w:t xml:space="preserve"> 18</w:t>
      </w:r>
      <w:r>
        <w:t xml:space="preserve">. Professor @ UCF, PhD </w:t>
      </w:r>
      <w:proofErr w:type="spellStart"/>
      <w:r>
        <w:t>PoliSci</w:t>
      </w:r>
      <w:proofErr w:type="spellEnd"/>
      <w:r>
        <w:t xml:space="preserve"> @ Binghamton. Conflict Management and Peace Science, “Grasping the scientific evidence: The </w:t>
      </w:r>
      <w:proofErr w:type="spellStart"/>
      <w:r>
        <w:t>contractualist</w:t>
      </w:r>
      <w:proofErr w:type="spellEnd"/>
      <w:r>
        <w:t xml:space="preserve"> peace supersedes the democratic peace”, Vol 35(2) 175-192, </w:t>
      </w:r>
      <w:proofErr w:type="spellStart"/>
      <w:r>
        <w:t>SagePub</w:t>
      </w:r>
      <w:proofErr w:type="spellEnd"/>
      <w:r>
        <w:t xml:space="preserve">.  </w:t>
      </w:r>
    </w:p>
    <w:p w14:paraId="08259450" w14:textId="2EB87254" w:rsidR="005B72FB" w:rsidRDefault="005B72FB" w:rsidP="005B72FB">
      <w:pPr>
        <w:rPr>
          <w:sz w:val="16"/>
        </w:rPr>
      </w:pPr>
      <w:r>
        <w:rPr>
          <w:sz w:val="16"/>
        </w:rPr>
        <w:t>A weighty controversy has enveloped the study of international conflict: whether the democratic peace, the observed dearth of militarized conflict between democratic nations, may be spurious and accounted for by institutionalized market ‘‘</w:t>
      </w:r>
      <w:proofErr w:type="spellStart"/>
      <w:r>
        <w:rPr>
          <w:sz w:val="16"/>
        </w:rPr>
        <w:t>contractualist</w:t>
      </w:r>
      <w:proofErr w:type="spellEnd"/>
      <w:r>
        <w:rPr>
          <w:sz w:val="16"/>
        </w:rPr>
        <w:t xml:space="preserve">’’ economy. I have offered theory and evidence that economic norms, specifically </w:t>
      </w:r>
      <w:proofErr w:type="spellStart"/>
      <w:r>
        <w:rPr>
          <w:sz w:val="16"/>
        </w:rPr>
        <w:t>contractualist</w:t>
      </w:r>
      <w:proofErr w:type="spellEnd"/>
      <w:r>
        <w:rPr>
          <w:sz w:val="16"/>
        </w:rPr>
        <w:t xml:space="preserve"> economy, appear to account for both the explanans (democracy) and the explanandum (peace) in the democratic peace research program (</w:t>
      </w:r>
      <w:proofErr w:type="spellStart"/>
      <w:r>
        <w:rPr>
          <w:sz w:val="16"/>
        </w:rPr>
        <w:t>Mousseau</w:t>
      </w:r>
      <w:proofErr w:type="spellEnd"/>
      <w:r>
        <w:rPr>
          <w:sz w:val="16"/>
        </w:rPr>
        <w:t xml:space="preserve">, 2009, 2012a, 2013; see also </w:t>
      </w:r>
      <w:proofErr w:type="spellStart"/>
      <w:r>
        <w:rPr>
          <w:sz w:val="16"/>
        </w:rPr>
        <w:t>Mousseau</w:t>
      </w:r>
      <w:proofErr w:type="spellEnd"/>
      <w:r>
        <w:rPr>
          <w:sz w:val="16"/>
        </w:rPr>
        <w:t xml:space="preserve"> et al., 2013a, b). Five studies have responded with several arguments for why we should continue to believe that democracy causes peace (Dafoe, 2011; Dafoe and </w:t>
      </w:r>
      <w:proofErr w:type="spellStart"/>
      <w:r>
        <w:rPr>
          <w:sz w:val="16"/>
        </w:rPr>
        <w:t>Russett</w:t>
      </w:r>
      <w:proofErr w:type="spellEnd"/>
      <w:r>
        <w:rPr>
          <w:sz w:val="16"/>
        </w:rPr>
        <w:t xml:space="preserve">, 2013; Dafoe et al., 2013; Ray, 2013; </w:t>
      </w:r>
      <w:proofErr w:type="spellStart"/>
      <w:r>
        <w:rPr>
          <w:sz w:val="16"/>
        </w:rPr>
        <w:t>Russett</w:t>
      </w:r>
      <w:proofErr w:type="spellEnd"/>
      <w:r>
        <w:rPr>
          <w:sz w:val="16"/>
        </w:rPr>
        <w:t xml:space="preserve">, 2010). Resolution of this controversy is fundamental to the study and practice of international relations. The observation of democratic peace is ‘‘the closest thing we have to an empirical law’’ in the study of global politics (Levy, 1988: 662), and carries the profound implication that the spread of democracy will end war. New economic norms theory, on the other hand, yields the contrary implication that universal democracy will not end war. Instead, it is market-oriented development that creates a culture of contracting, and this culture legitimates democracy within nations and causes peace among them. The policy implications could hardly be more divergent: to end war (and support democracy), the </w:t>
      </w:r>
      <w:proofErr w:type="spellStart"/>
      <w:r>
        <w:rPr>
          <w:sz w:val="16"/>
        </w:rPr>
        <w:t>contractualist</w:t>
      </w:r>
      <w:proofErr w:type="spellEnd"/>
      <w:r>
        <w:rPr>
          <w:sz w:val="16"/>
        </w:rPr>
        <w:t xml:space="preserve"> democracies should promote the economies of nations at risk (Krieger and </w:t>
      </w:r>
      <w:proofErr w:type="spellStart"/>
      <w:r>
        <w:rPr>
          <w:sz w:val="16"/>
        </w:rPr>
        <w:t>Meierrieks</w:t>
      </w:r>
      <w:proofErr w:type="spellEnd"/>
      <w:r>
        <w:rPr>
          <w:sz w:val="16"/>
        </w:rPr>
        <w:t xml:space="preserve">, 2015; </w:t>
      </w:r>
      <w:proofErr w:type="spellStart"/>
      <w:r>
        <w:rPr>
          <w:sz w:val="16"/>
        </w:rPr>
        <w:t>Meierrieks</w:t>
      </w:r>
      <w:proofErr w:type="spellEnd"/>
      <w:r>
        <w:rPr>
          <w:sz w:val="16"/>
        </w:rPr>
        <w:t xml:space="preserve">, 2012; </w:t>
      </w:r>
      <w:proofErr w:type="spellStart"/>
      <w:r>
        <w:rPr>
          <w:sz w:val="16"/>
        </w:rPr>
        <w:t>Mousseau</w:t>
      </w:r>
      <w:proofErr w:type="spellEnd"/>
      <w:r>
        <w:rPr>
          <w:sz w:val="16"/>
        </w:rPr>
        <w:t>, 2000, 2009, 2012a, 2013; Nieman, 2015). In the literature are five factual claims for why we should continue to believe that democracy causes peace: (1) an assertion that in three of the five studies that overturned the democratic peace (</w:t>
      </w:r>
      <w:proofErr w:type="spellStart"/>
      <w:r>
        <w:rPr>
          <w:sz w:val="16"/>
        </w:rPr>
        <w:t>Mousseau</w:t>
      </w:r>
      <w:proofErr w:type="spellEnd"/>
      <w:r>
        <w:rPr>
          <w:sz w:val="16"/>
        </w:rPr>
        <w:t xml:space="preserve">, 2013; </w:t>
      </w:r>
      <w:proofErr w:type="spellStart"/>
      <w:r>
        <w:rPr>
          <w:sz w:val="16"/>
        </w:rPr>
        <w:t>Mousseau</w:t>
      </w:r>
      <w:proofErr w:type="spellEnd"/>
      <w:r>
        <w:rPr>
          <w:sz w:val="16"/>
        </w:rPr>
        <w:t xml:space="preserve"> et al., 2013a, b), the insignificance of democracy controlling for </w:t>
      </w:r>
      <w:proofErr w:type="spellStart"/>
      <w:r>
        <w:rPr>
          <w:sz w:val="16"/>
        </w:rPr>
        <w:t>contractualist</w:t>
      </w:r>
      <w:proofErr w:type="spellEnd"/>
      <w:r>
        <w:rPr>
          <w:sz w:val="16"/>
        </w:rPr>
        <w:t xml:space="preserve"> economy is due to the treatment of missing data for </w:t>
      </w:r>
      <w:proofErr w:type="spellStart"/>
      <w:r>
        <w:rPr>
          <w:sz w:val="16"/>
        </w:rPr>
        <w:t>contractualist</w:t>
      </w:r>
      <w:proofErr w:type="spellEnd"/>
      <w:r>
        <w:rPr>
          <w:sz w:val="16"/>
        </w:rPr>
        <w:t xml:space="preserve"> economy (Dafoe et al., 2013, henceforth DOR); (2) a claim of error in the measure for conflict (DOR) that appears in one of the five studies that overturned the democratic peace (</w:t>
      </w:r>
      <w:proofErr w:type="spellStart"/>
      <w:r>
        <w:rPr>
          <w:sz w:val="16"/>
        </w:rPr>
        <w:t>Mousseau</w:t>
      </w:r>
      <w:proofErr w:type="spellEnd"/>
      <w:r>
        <w:rPr>
          <w:sz w:val="16"/>
        </w:rPr>
        <w:t>, 2013); (3) an alleged misinterpretation of an interaction term that appears in one of the five studies (</w:t>
      </w:r>
      <w:proofErr w:type="spellStart"/>
      <w:r>
        <w:rPr>
          <w:sz w:val="16"/>
        </w:rPr>
        <w:t>Mousseau</w:t>
      </w:r>
      <w:proofErr w:type="spellEnd"/>
      <w:r>
        <w:rPr>
          <w:sz w:val="16"/>
        </w:rPr>
        <w:t xml:space="preserve">, 2009) that overturned the democratic peace, along with in inference of democratic causality from an interaction of democracy with </w:t>
      </w:r>
      <w:proofErr w:type="spellStart"/>
      <w:r>
        <w:rPr>
          <w:sz w:val="16"/>
        </w:rPr>
        <w:t>contractualist</w:t>
      </w:r>
      <w:proofErr w:type="spellEnd"/>
      <w:r>
        <w:rPr>
          <w:sz w:val="16"/>
        </w:rPr>
        <w:t xml:space="preserve"> economy (Dafoe and </w:t>
      </w:r>
      <w:proofErr w:type="spellStart"/>
      <w:r>
        <w:rPr>
          <w:sz w:val="16"/>
        </w:rPr>
        <w:t>Russett</w:t>
      </w:r>
      <w:proofErr w:type="spellEnd"/>
      <w:r>
        <w:rPr>
          <w:sz w:val="16"/>
        </w:rPr>
        <w:t xml:space="preserve">, 2013; DOR); (4) a claim of reverse causality, of democracy causing </w:t>
      </w:r>
      <w:proofErr w:type="spellStart"/>
      <w:r>
        <w:rPr>
          <w:sz w:val="16"/>
        </w:rPr>
        <w:t>contractualist</w:t>
      </w:r>
      <w:proofErr w:type="spellEnd"/>
      <w:r>
        <w:rPr>
          <w:sz w:val="16"/>
        </w:rPr>
        <w:t xml:space="preserve"> economy (Ray, 2013); and (5) a report of multiple regressions with most said to show democratic significance after controlling for </w:t>
      </w:r>
      <w:proofErr w:type="spellStart"/>
      <w:r>
        <w:rPr>
          <w:sz w:val="16"/>
        </w:rPr>
        <w:t>contractualist</w:t>
      </w:r>
      <w:proofErr w:type="spellEnd"/>
      <w:r>
        <w:rPr>
          <w:sz w:val="16"/>
        </w:rPr>
        <w:t xml:space="preserve"> economy (DOR). This study investigates all five of these factual claims. I begin by addressing the issue of missing data by constructing two entirely new measures for </w:t>
      </w:r>
      <w:proofErr w:type="spellStart"/>
      <w:r>
        <w:rPr>
          <w:sz w:val="16"/>
        </w:rPr>
        <w:t>contractualist</w:t>
      </w:r>
      <w:proofErr w:type="spellEnd"/>
      <w:r>
        <w:rPr>
          <w:sz w:val="16"/>
        </w:rPr>
        <w:t xml:space="preserve"> economy. I then take up possible measurement error in the dependent variable by reporting tests using both my own (</w:t>
      </w:r>
      <w:proofErr w:type="spellStart"/>
      <w:r>
        <w:rPr>
          <w:sz w:val="16"/>
        </w:rPr>
        <w:t>Mousseau</w:t>
      </w:r>
      <w:proofErr w:type="spellEnd"/>
      <w:r>
        <w:rPr>
          <w:sz w:val="16"/>
        </w:rPr>
        <w:t xml:space="preserve">, 2013) and DOR’s measures for conflict. Next, I disaggregate the data to investigate a causal interaction of democracy with </w:t>
      </w:r>
      <w:proofErr w:type="spellStart"/>
      <w:r>
        <w:rPr>
          <w:sz w:val="16"/>
        </w:rPr>
        <w:t>contractualist</w:t>
      </w:r>
      <w:proofErr w:type="spellEnd"/>
      <w:r>
        <w:rPr>
          <w:sz w:val="16"/>
        </w:rPr>
        <w:t xml:space="preserve"> economy. I then examine the evidence for reverse causality, and scrutinize the competing test models to pinpoint the exact factors that can account for differences in test outcomes. The </w:t>
      </w:r>
      <w:r w:rsidRPr="009A4188">
        <w:rPr>
          <w:rStyle w:val="StyleUnderline"/>
          <w:highlight w:val="green"/>
        </w:rPr>
        <w:t xml:space="preserve">results are consistent across </w:t>
      </w:r>
      <w:r w:rsidRPr="009A4188">
        <w:rPr>
          <w:rStyle w:val="Emphasis"/>
          <w:highlight w:val="green"/>
        </w:rPr>
        <w:t>all tests</w:t>
      </w:r>
      <w:r w:rsidRPr="009A4188">
        <w:rPr>
          <w:rStyle w:val="StyleUnderline"/>
          <w:highlight w:val="green"/>
        </w:rPr>
        <w:t xml:space="preserve">: </w:t>
      </w:r>
      <w:r w:rsidRPr="009A4188">
        <w:rPr>
          <w:rStyle w:val="Emphasis"/>
          <w:highlight w:val="green"/>
        </w:rPr>
        <w:t>there</w:t>
      </w:r>
      <w:r>
        <w:rPr>
          <w:rStyle w:val="StyleUnderline"/>
        </w:rPr>
        <w:t xml:space="preserve"> i</w:t>
      </w:r>
      <w:r w:rsidRPr="009A4188">
        <w:rPr>
          <w:rStyle w:val="Emphasis"/>
          <w:highlight w:val="green"/>
        </w:rPr>
        <w:t>s</w:t>
      </w:r>
      <w:r w:rsidRPr="009A4188">
        <w:rPr>
          <w:rStyle w:val="StyleUnderline"/>
          <w:highlight w:val="green"/>
        </w:rPr>
        <w:t xml:space="preserve"> </w:t>
      </w:r>
      <w:r w:rsidRPr="009A4188">
        <w:rPr>
          <w:rStyle w:val="Emphasis"/>
          <w:highlight w:val="green"/>
        </w:rPr>
        <w:t>no credible evidence</w:t>
      </w:r>
      <w:r>
        <w:rPr>
          <w:rStyle w:val="StyleUnderline"/>
        </w:rPr>
        <w:t xml:space="preserve"> </w:t>
      </w:r>
      <w:r w:rsidRPr="009A4188">
        <w:rPr>
          <w:rStyle w:val="StyleUnderline"/>
          <w:highlight w:val="green"/>
        </w:rPr>
        <w:t>supporting democracy as a cause of peace</w:t>
      </w:r>
      <w:r>
        <w:rPr>
          <w:sz w:val="16"/>
        </w:rPr>
        <w:t xml:space="preserve">. Using DOR’s base model, </w:t>
      </w:r>
      <w:r w:rsidRPr="009A4188">
        <w:rPr>
          <w:rStyle w:val="StyleUnderline"/>
          <w:highlight w:val="green"/>
        </w:rPr>
        <w:t>the impact</w:t>
      </w:r>
      <w:r>
        <w:rPr>
          <w:rStyle w:val="StyleUnderline"/>
        </w:rPr>
        <w:t xml:space="preserve"> of democracy </w:t>
      </w:r>
      <w:r w:rsidRPr="009A4188">
        <w:rPr>
          <w:rStyle w:val="StyleUnderline"/>
          <w:highlight w:val="green"/>
        </w:rPr>
        <w:t xml:space="preserve">is </w:t>
      </w:r>
      <w:r w:rsidRPr="009A4188">
        <w:rPr>
          <w:rStyle w:val="Emphasis"/>
          <w:highlight w:val="green"/>
        </w:rPr>
        <w:t>zero</w:t>
      </w:r>
      <w:r w:rsidRPr="009A4188">
        <w:rPr>
          <w:sz w:val="16"/>
          <w:highlight w:val="green"/>
        </w:rPr>
        <w:t xml:space="preserve"> </w:t>
      </w:r>
      <w:r w:rsidRPr="009A4188">
        <w:rPr>
          <w:rStyle w:val="Emphasis"/>
          <w:highlight w:val="green"/>
        </w:rPr>
        <w:t>regardless</w:t>
      </w:r>
      <w:r w:rsidRPr="009A4188">
        <w:rPr>
          <w:rStyle w:val="StyleUnderline"/>
          <w:highlight w:val="green"/>
        </w:rPr>
        <w:t xml:space="preserve"> of how</w:t>
      </w:r>
      <w:r>
        <w:rPr>
          <w:rStyle w:val="StyleUnderline"/>
        </w:rPr>
        <w:t xml:space="preserve"> </w:t>
      </w:r>
      <w:proofErr w:type="spellStart"/>
      <w:r>
        <w:rPr>
          <w:sz w:val="16"/>
        </w:rPr>
        <w:t>contractualist</w:t>
      </w:r>
      <w:proofErr w:type="spellEnd"/>
      <w:r>
        <w:rPr>
          <w:sz w:val="16"/>
        </w:rPr>
        <w:t xml:space="preserve"> economy or</w:t>
      </w:r>
      <w:r>
        <w:rPr>
          <w:rStyle w:val="StyleUnderline"/>
        </w:rPr>
        <w:t xml:space="preserve"> interstate </w:t>
      </w:r>
      <w:r w:rsidRPr="009A4188">
        <w:rPr>
          <w:rStyle w:val="StyleUnderline"/>
          <w:highlight w:val="green"/>
        </w:rPr>
        <w:t>conflict is measured</w:t>
      </w:r>
      <w:r>
        <w:rPr>
          <w:sz w:val="16"/>
        </w:rPr>
        <w:t xml:space="preserve">. There is no misinterpreted interaction term in any study that has overturned the democratic peace, and the disaggregation of the data yields no support for a causal interaction of democracy with </w:t>
      </w:r>
      <w:proofErr w:type="spellStart"/>
      <w:r>
        <w:rPr>
          <w:sz w:val="16"/>
        </w:rPr>
        <w:t>contractualist</w:t>
      </w:r>
      <w:proofErr w:type="spellEnd"/>
      <w:r>
        <w:rPr>
          <w:sz w:val="16"/>
        </w:rPr>
        <w:t xml:space="preserve"> economy. Ray’s (2013) </w:t>
      </w:r>
      <w:r w:rsidRPr="009A4188">
        <w:rPr>
          <w:rStyle w:val="StyleUnderline"/>
          <w:highlight w:val="green"/>
        </w:rPr>
        <w:t xml:space="preserve">evidence for </w:t>
      </w:r>
      <w:r w:rsidRPr="009A4188">
        <w:rPr>
          <w:rStyle w:val="Emphasis"/>
          <w:highlight w:val="green"/>
        </w:rPr>
        <w:t>reverse</w:t>
      </w:r>
      <w:r w:rsidRPr="009A4188">
        <w:rPr>
          <w:rStyle w:val="StyleUnderline"/>
          <w:highlight w:val="green"/>
        </w:rPr>
        <w:t xml:space="preserve"> causality</w:t>
      </w:r>
      <w:r>
        <w:rPr>
          <w:rStyle w:val="StyleUnderline"/>
        </w:rPr>
        <w:t xml:space="preserve"> from democracy to </w:t>
      </w:r>
      <w:proofErr w:type="spellStart"/>
      <w:r>
        <w:rPr>
          <w:rStyle w:val="StyleUnderline"/>
        </w:rPr>
        <w:t>contractualist</w:t>
      </w:r>
      <w:proofErr w:type="spellEnd"/>
      <w:r>
        <w:rPr>
          <w:rStyle w:val="StyleUnderline"/>
        </w:rPr>
        <w:t xml:space="preserve"> economy </w:t>
      </w:r>
      <w:r w:rsidRPr="009A4188">
        <w:rPr>
          <w:rStyle w:val="StyleUnderline"/>
          <w:highlight w:val="green"/>
        </w:rPr>
        <w:t>is</w:t>
      </w:r>
      <w:r>
        <w:rPr>
          <w:rStyle w:val="StyleUnderline"/>
        </w:rPr>
        <w:t xml:space="preserve"> shown to be </w:t>
      </w:r>
      <w:r w:rsidRPr="009A4188">
        <w:rPr>
          <w:rStyle w:val="StyleUnderline"/>
          <w:highlight w:val="green"/>
        </w:rPr>
        <w:t>based on</w:t>
      </w:r>
      <w:r>
        <w:rPr>
          <w:rStyle w:val="StyleUnderline"/>
        </w:rPr>
        <w:t xml:space="preserve"> an </w:t>
      </w:r>
      <w:r w:rsidRPr="009A4188">
        <w:rPr>
          <w:rStyle w:val="Emphasis"/>
          <w:highlight w:val="green"/>
        </w:rPr>
        <w:t>erroneous</w:t>
      </w:r>
      <w:r>
        <w:rPr>
          <w:rStyle w:val="StyleUnderline"/>
        </w:rPr>
        <w:t xml:space="preserve"> research </w:t>
      </w:r>
      <w:r w:rsidRPr="009A4188">
        <w:rPr>
          <w:rStyle w:val="Emphasis"/>
          <w:highlight w:val="green"/>
        </w:rPr>
        <w:t>design</w:t>
      </w:r>
      <w:r>
        <w:rPr>
          <w:sz w:val="16"/>
        </w:rPr>
        <w:t xml:space="preserve">. And of DOR’s 120 separate regressions that consider </w:t>
      </w:r>
      <w:proofErr w:type="spellStart"/>
      <w:r>
        <w:rPr>
          <w:sz w:val="16"/>
        </w:rPr>
        <w:t>contractualist</w:t>
      </w:r>
      <w:proofErr w:type="spellEnd"/>
      <w:r>
        <w:rPr>
          <w:sz w:val="16"/>
        </w:rPr>
        <w:t xml:space="preserve"> economy, 116 contain controversial measurement and specification practices; the remaining four are analyses of all (fatal and non-fatal) disputes, where the correlation of democracy with peace is limited to </w:t>
      </w:r>
      <w:proofErr w:type="spellStart"/>
      <w:r>
        <w:rPr>
          <w:sz w:val="16"/>
        </w:rPr>
        <w:t>mixedeconomic</w:t>
      </w:r>
      <w:proofErr w:type="spellEnd"/>
      <w:r>
        <w:rPr>
          <w:sz w:val="16"/>
        </w:rPr>
        <w:t xml:space="preserve"> dyads, those where one state has a </w:t>
      </w:r>
      <w:proofErr w:type="spellStart"/>
      <w:r>
        <w:rPr>
          <w:sz w:val="16"/>
        </w:rPr>
        <w:t>contractualist</w:t>
      </w:r>
      <w:proofErr w:type="spellEnd"/>
      <w:r>
        <w:rPr>
          <w:sz w:val="16"/>
        </w:rPr>
        <w:t xml:space="preserve"> economy and the other does not, a subset that includes only 27% of dyads from 1951 to 2001, including only 50% of democratic dyads. It is further shown that this </w:t>
      </w:r>
      <w:r>
        <w:rPr>
          <w:rStyle w:val="StyleUnderline"/>
        </w:rPr>
        <w:t xml:space="preserve">marginal peace is a </w:t>
      </w:r>
      <w:r>
        <w:rPr>
          <w:rStyle w:val="Emphasis"/>
        </w:rPr>
        <w:t>statistical artifact</w:t>
      </w:r>
      <w:r>
        <w:rPr>
          <w:rStyle w:val="StyleUnderline"/>
        </w:rPr>
        <w:t xml:space="preserve"> since it does not exist among neighbors where everyone has an equal opportunity to fight. </w:t>
      </w:r>
      <w:r>
        <w:rPr>
          <w:sz w:val="16"/>
        </w:rPr>
        <w:t xml:space="preserve">The </w:t>
      </w:r>
      <w:r>
        <w:rPr>
          <w:rStyle w:val="StyleUnderline"/>
        </w:rPr>
        <w:t>results</w:t>
      </w:r>
      <w:r>
        <w:rPr>
          <w:sz w:val="16"/>
        </w:rPr>
        <w:t xml:space="preserve"> of this study should not be surprising, as they </w:t>
      </w:r>
      <w:r>
        <w:rPr>
          <w:rStyle w:val="StyleUnderline"/>
        </w:rPr>
        <w:t>merely corroborate the present state of knowledge</w:t>
      </w:r>
      <w:r>
        <w:rPr>
          <w:sz w:val="16"/>
        </w:rPr>
        <w:t xml:space="preserve">. This is because, while DOR ardently assert that four alleged errors, when corrected, each independently save the democratic peace proposition—multiple imputation, the exclusion of ongoing dispute years, an interaction term, and their alternative measure for </w:t>
      </w:r>
      <w:proofErr w:type="spellStart"/>
      <w:r>
        <w:rPr>
          <w:sz w:val="16"/>
        </w:rPr>
        <w:t>contractualist</w:t>
      </w:r>
      <w:proofErr w:type="spellEnd"/>
      <w:r>
        <w:rPr>
          <w:sz w:val="16"/>
        </w:rPr>
        <w:t xml:space="preserve"> economy—they never actually report any clear-cut evidence in support of their claims. One issue not addressed is Dafoe and </w:t>
      </w:r>
      <w:proofErr w:type="spellStart"/>
      <w:r>
        <w:rPr>
          <w:sz w:val="16"/>
        </w:rPr>
        <w:t>Russett’s</w:t>
      </w:r>
      <w:proofErr w:type="spellEnd"/>
      <w:r>
        <w:rPr>
          <w:sz w:val="16"/>
        </w:rPr>
        <w:t xml:space="preserve"> (2013) challenge to </w:t>
      </w:r>
      <w:proofErr w:type="spellStart"/>
      <w:r>
        <w:rPr>
          <w:sz w:val="16"/>
        </w:rPr>
        <w:t>Mousseau</w:t>
      </w:r>
      <w:proofErr w:type="spellEnd"/>
      <w:r>
        <w:rPr>
          <w:sz w:val="16"/>
        </w:rPr>
        <w:t xml:space="preserve"> et al. (2013a) on the grounds that our reported insignificance of democracy is not significant. Like the four claims of error made by DOR addressed here, Dafoe and </w:t>
      </w:r>
      <w:proofErr w:type="spellStart"/>
      <w:r>
        <w:rPr>
          <w:sz w:val="16"/>
        </w:rPr>
        <w:t>Russett</w:t>
      </w:r>
      <w:proofErr w:type="spellEnd"/>
      <w:r>
        <w:rPr>
          <w:sz w:val="16"/>
        </w:rPr>
        <w:t xml:space="preserve"> (2013) made this charge without supporting it. </w:t>
      </w:r>
      <w:proofErr w:type="spellStart"/>
      <w:r>
        <w:rPr>
          <w:sz w:val="16"/>
        </w:rPr>
        <w:t>Mousseau</w:t>
      </w:r>
      <w:proofErr w:type="spellEnd"/>
      <w:r>
        <w:rPr>
          <w:sz w:val="16"/>
        </w:rPr>
        <w:t xml:space="preserve"> et al. (2013b) then investigated it and showed that it too has no support. This issue appears resolved, as </w:t>
      </w:r>
      <w:proofErr w:type="spellStart"/>
      <w:r>
        <w:rPr>
          <w:sz w:val="16"/>
        </w:rPr>
        <w:t>Russett</w:t>
      </w:r>
      <w:proofErr w:type="spellEnd"/>
      <w:r>
        <w:rPr>
          <w:sz w:val="16"/>
        </w:rPr>
        <w:t xml:space="preserve"> and colleagues (DOR) did not raise it again. Nor have DOR or anyone else disputed the overturning of the democratic peace as reported in </w:t>
      </w:r>
      <w:proofErr w:type="spellStart"/>
      <w:r>
        <w:rPr>
          <w:sz w:val="16"/>
        </w:rPr>
        <w:t>Mousseau</w:t>
      </w:r>
      <w:proofErr w:type="spellEnd"/>
      <w:r>
        <w:rPr>
          <w:sz w:val="16"/>
        </w:rPr>
        <w:t xml:space="preserve"> (2012a), which has not been contested with any assertion, supported or unsupported. The </w:t>
      </w:r>
      <w:r>
        <w:rPr>
          <w:rStyle w:val="StyleUnderline"/>
        </w:rPr>
        <w:t xml:space="preserve">implications of this study are </w:t>
      </w:r>
      <w:r>
        <w:rPr>
          <w:rStyle w:val="Emphasis"/>
        </w:rPr>
        <w:t>far from trivial</w:t>
      </w:r>
      <w:r>
        <w:rPr>
          <w:sz w:val="16"/>
        </w:rPr>
        <w:t xml:space="preserve">: </w:t>
      </w:r>
      <w:r>
        <w:rPr>
          <w:rStyle w:val="StyleUnderline"/>
        </w:rPr>
        <w:t xml:space="preserve">the observation of </w:t>
      </w:r>
      <w:r w:rsidRPr="009A4188">
        <w:rPr>
          <w:rStyle w:val="StyleUnderline"/>
          <w:highlight w:val="green"/>
        </w:rPr>
        <w:t xml:space="preserve">democratic peace is a </w:t>
      </w:r>
      <w:r w:rsidRPr="009A4188">
        <w:rPr>
          <w:rStyle w:val="Emphasis"/>
          <w:highlight w:val="green"/>
        </w:rPr>
        <w:t>statistical artifact</w:t>
      </w:r>
      <w:r>
        <w:rPr>
          <w:rStyle w:val="StyleUnderline"/>
        </w:rPr>
        <w:t xml:space="preserve">, seemingly explained by economic conditions. </w:t>
      </w:r>
      <w:r>
        <w:rPr>
          <w:sz w:val="16"/>
        </w:rPr>
        <w:t xml:space="preserve">If scientific knowledge progresses and the field of interstate conflict processes is to abide by the scientific rules of evidence, then </w:t>
      </w:r>
      <w:r w:rsidRPr="009A4188">
        <w:rPr>
          <w:rStyle w:val="StyleUnderline"/>
          <w:highlight w:val="green"/>
        </w:rPr>
        <w:t>we must stop</w:t>
      </w:r>
      <w:r>
        <w:rPr>
          <w:rStyle w:val="StyleUnderline"/>
        </w:rPr>
        <w:t xml:space="preserve"> describing democracy as a ‘‘known’’ cause or correlate of peace, and stop </w:t>
      </w:r>
      <w:r w:rsidRPr="009A4188">
        <w:rPr>
          <w:rStyle w:val="StyleUnderline"/>
          <w:highlight w:val="green"/>
        </w:rPr>
        <w:t xml:space="preserve">tossing in a variable for democracy, </w:t>
      </w:r>
      <w:r w:rsidRPr="009A4188">
        <w:rPr>
          <w:rStyle w:val="Emphasis"/>
          <w:highlight w:val="green"/>
        </w:rPr>
        <w:t>willy-nilly</w:t>
      </w:r>
      <w:r>
        <w:rPr>
          <w:rStyle w:val="StyleUnderline"/>
        </w:rPr>
        <w:t>, in quantitative analyses of international conflict;</w:t>
      </w:r>
      <w:r>
        <w:rPr>
          <w:sz w:val="16"/>
        </w:rPr>
        <w:t xml:space="preserve"> the variable to replace it is </w:t>
      </w:r>
      <w:proofErr w:type="spellStart"/>
      <w:r>
        <w:rPr>
          <w:sz w:val="16"/>
        </w:rPr>
        <w:t>contractualist</w:t>
      </w:r>
      <w:proofErr w:type="spellEnd"/>
      <w:r>
        <w:rPr>
          <w:sz w:val="16"/>
        </w:rPr>
        <w:t xml:space="preserve"> economy. </w:t>
      </w:r>
      <w:r w:rsidRPr="009A4188">
        <w:rPr>
          <w:rStyle w:val="StyleUnderline"/>
          <w:highlight w:val="green"/>
        </w:rPr>
        <w:t>If nations want</w:t>
      </w:r>
      <w:r>
        <w:rPr>
          <w:rStyle w:val="StyleUnderline"/>
        </w:rPr>
        <w:t xml:space="preserve"> to advance </w:t>
      </w:r>
      <w:r w:rsidRPr="009A4188">
        <w:rPr>
          <w:rStyle w:val="StyleUnderline"/>
          <w:highlight w:val="green"/>
        </w:rPr>
        <w:t>peace</w:t>
      </w:r>
      <w:r>
        <w:rPr>
          <w:sz w:val="16"/>
        </w:rPr>
        <w:t xml:space="preserve"> abroad, the </w:t>
      </w:r>
      <w:r>
        <w:rPr>
          <w:rStyle w:val="StyleUnderline"/>
        </w:rPr>
        <w:t xml:space="preserve">promotion of </w:t>
      </w:r>
      <w:r w:rsidRPr="009A4188">
        <w:rPr>
          <w:rStyle w:val="StyleUnderline"/>
          <w:highlight w:val="green"/>
        </w:rPr>
        <w:t>democracy will not achieve it</w:t>
      </w:r>
      <w:r>
        <w:rPr>
          <w:sz w:val="16"/>
        </w:rPr>
        <w:t xml:space="preserve">: the policy to replace it is the promotion of economic opportunity The economic norms account for how </w:t>
      </w:r>
      <w:proofErr w:type="spellStart"/>
      <w:r>
        <w:rPr>
          <w:sz w:val="16"/>
        </w:rPr>
        <w:t>contractualist</w:t>
      </w:r>
      <w:proofErr w:type="spellEnd"/>
      <w:r>
        <w:rPr>
          <w:sz w:val="16"/>
        </w:rPr>
        <w:t xml:space="preserve"> economy can cause both democracy and peace has been explicated in numerous prior studies and need not be repeated here (</w:t>
      </w:r>
      <w:proofErr w:type="spellStart"/>
      <w:r>
        <w:rPr>
          <w:sz w:val="16"/>
        </w:rPr>
        <w:t>Mousseau</w:t>
      </w:r>
      <w:proofErr w:type="spellEnd"/>
      <w:r>
        <w:rPr>
          <w:sz w:val="16"/>
        </w:rPr>
        <w:t xml:space="preserve">, 2000, 2009, 2012a, 2013). An abundance of prior studies </w:t>
      </w:r>
      <w:proofErr w:type="gramStart"/>
      <w:r>
        <w:rPr>
          <w:sz w:val="16"/>
        </w:rPr>
        <w:t>have</w:t>
      </w:r>
      <w:proofErr w:type="gramEnd"/>
      <w:r>
        <w:rPr>
          <w:sz w:val="16"/>
        </w:rPr>
        <w:t xml:space="preserve"> also corroborated various novel predictions of the theory in wider domains (</w:t>
      </w:r>
      <w:proofErr w:type="spellStart"/>
      <w:r>
        <w:rPr>
          <w:sz w:val="16"/>
        </w:rPr>
        <w:t>Ungerer</w:t>
      </w:r>
      <w:proofErr w:type="spellEnd"/>
      <w:r>
        <w:rPr>
          <w:sz w:val="16"/>
        </w:rPr>
        <w:t xml:space="preserve">, 2012), and no one has disputed the multiple reports that </w:t>
      </w:r>
      <w:proofErr w:type="spellStart"/>
      <w:r>
        <w:rPr>
          <w:sz w:val="16"/>
        </w:rPr>
        <w:t>contractualist</w:t>
      </w:r>
      <w:proofErr w:type="spellEnd"/>
      <w:r>
        <w:rPr>
          <w:sz w:val="16"/>
        </w:rPr>
        <w:t xml:space="preserve"> economy is the strongest non-trivial predictor of peace both within (</w:t>
      </w:r>
      <w:proofErr w:type="spellStart"/>
      <w:r>
        <w:rPr>
          <w:sz w:val="16"/>
        </w:rPr>
        <w:t>Mousseau</w:t>
      </w:r>
      <w:proofErr w:type="spellEnd"/>
      <w:r>
        <w:rPr>
          <w:sz w:val="16"/>
        </w:rPr>
        <w:t>, 2012b) and between nations (</w:t>
      </w:r>
      <w:proofErr w:type="spellStart"/>
      <w:r>
        <w:rPr>
          <w:sz w:val="16"/>
        </w:rPr>
        <w:t>Mousseau</w:t>
      </w:r>
      <w:proofErr w:type="spellEnd"/>
      <w:r>
        <w:rPr>
          <w:sz w:val="16"/>
        </w:rPr>
        <w:t xml:space="preserve">, 2013; see also Nieman, 2015). The only matter in controversy is whether democracy has any observable impact on peace between nations after consideration of </w:t>
      </w:r>
      <w:proofErr w:type="spellStart"/>
      <w:r>
        <w:rPr>
          <w:sz w:val="16"/>
        </w:rPr>
        <w:t>contractualist</w:t>
      </w:r>
      <w:proofErr w:type="spellEnd"/>
      <w:r>
        <w:rPr>
          <w:sz w:val="16"/>
        </w:rPr>
        <w:t xml:space="preserve"> economy. My investigation begins below with the allegation of measurement error. </w:t>
      </w:r>
    </w:p>
    <w:p w14:paraId="7506D46F" w14:textId="522C703D" w:rsidR="005B72FB" w:rsidRPr="00953870" w:rsidRDefault="005B72FB" w:rsidP="005B72FB">
      <w:pPr>
        <w:pStyle w:val="Heading3"/>
      </w:pPr>
      <w:r>
        <w:t>NC---Modeling</w:t>
      </w:r>
    </w:p>
    <w:p w14:paraId="24B78027" w14:textId="77777777" w:rsidR="005B72FB" w:rsidRPr="00A85BCD" w:rsidRDefault="005B72FB" w:rsidP="005B72FB">
      <w:pPr>
        <w:pStyle w:val="Heading4"/>
        <w:rPr>
          <w:rFonts w:cs="Calibri"/>
        </w:rPr>
      </w:pPr>
      <w:r>
        <w:rPr>
          <w:rFonts w:cs="Calibri"/>
        </w:rPr>
        <w:t xml:space="preserve">Modeling fails and causes nuclear war </w:t>
      </w:r>
      <w:r w:rsidRPr="00A85BCD">
        <w:rPr>
          <w:rFonts w:cs="Calibri"/>
        </w:rPr>
        <w:t xml:space="preserve">– backsliding solves </w:t>
      </w:r>
    </w:p>
    <w:p w14:paraId="2EBC2FC3" w14:textId="77777777" w:rsidR="005B72FB" w:rsidRPr="00A85BCD" w:rsidRDefault="005B72FB" w:rsidP="005B72FB">
      <w:pPr>
        <w:rPr>
          <w:sz w:val="15"/>
          <w:szCs w:val="15"/>
        </w:rPr>
      </w:pPr>
      <w:r w:rsidRPr="00A85BCD">
        <w:rPr>
          <w:rStyle w:val="Style13ptBold"/>
          <w:sz w:val="28"/>
        </w:rPr>
        <w:t>Muller</w:t>
      </w:r>
      <w:r w:rsidRPr="00A85BCD">
        <w:rPr>
          <w:sz w:val="15"/>
          <w:szCs w:val="15"/>
        </w:rPr>
        <w:t xml:space="preserve">, director of the Peace Research Institute in Frankfurt, professor of International Relations at Goethe University, </w:t>
      </w:r>
      <w:r w:rsidRPr="00A85BCD">
        <w:rPr>
          <w:rStyle w:val="Style13ptBold"/>
          <w:sz w:val="28"/>
        </w:rPr>
        <w:t>15</w:t>
      </w:r>
    </w:p>
    <w:p w14:paraId="04810C48" w14:textId="77777777" w:rsidR="005B72FB" w:rsidRPr="00A85BCD" w:rsidRDefault="005B72FB" w:rsidP="005B72FB">
      <w:pPr>
        <w:rPr>
          <w:sz w:val="15"/>
          <w:szCs w:val="15"/>
        </w:rPr>
      </w:pPr>
      <w:r w:rsidRPr="00A85BCD">
        <w:rPr>
          <w:sz w:val="15"/>
          <w:szCs w:val="15"/>
        </w:rPr>
        <w:t>(Harald, Democracy, Peace, and Security, Lexington Books pp. 44-49)</w:t>
      </w:r>
    </w:p>
    <w:p w14:paraId="65C0E1B9" w14:textId="77777777" w:rsidR="005B72FB" w:rsidRPr="00A85BCD" w:rsidRDefault="005B72FB" w:rsidP="005B72FB">
      <w:pPr>
        <w:rPr>
          <w:sz w:val="15"/>
          <w:szCs w:val="15"/>
        </w:rPr>
      </w:pPr>
      <w:r w:rsidRPr="00A85BCD">
        <w:rPr>
          <w:rStyle w:val="StyleUnderline"/>
        </w:rPr>
        <w:t>My</w:t>
      </w:r>
      <w:r w:rsidRPr="00A85BCD">
        <w:rPr>
          <w:sz w:val="15"/>
          <w:szCs w:val="15"/>
        </w:rPr>
        <w:t xml:space="preserve"> own </w:t>
      </w:r>
      <w:r w:rsidRPr="00A85BCD">
        <w:rPr>
          <w:rStyle w:val="StyleUnderline"/>
        </w:rPr>
        <w:t>proposal</w:t>
      </w:r>
      <w:r w:rsidRPr="00A85BCD">
        <w:rPr>
          <w:sz w:val="15"/>
          <w:szCs w:val="15"/>
        </w:rPr>
        <w:t xml:space="preserve"> for solving the problem. developed together with my colleague Jonas Wolff (</w:t>
      </w:r>
      <w:proofErr w:type="spellStart"/>
      <w:r w:rsidRPr="00A85BCD">
        <w:rPr>
          <w:sz w:val="15"/>
          <w:szCs w:val="15"/>
        </w:rPr>
        <w:t>Müllcr</w:t>
      </w:r>
      <w:proofErr w:type="spellEnd"/>
      <w:r w:rsidRPr="00A85BCD">
        <w:rPr>
          <w:sz w:val="15"/>
          <w:szCs w:val="15"/>
        </w:rPr>
        <w:t xml:space="preserve"> 2004. Muller/Wolff 2006). </w:t>
      </w:r>
      <w:r w:rsidRPr="00A85BCD">
        <w:rPr>
          <w:rStyle w:val="Emphasis"/>
        </w:rPr>
        <w:t>turns the issue upside down</w:t>
      </w:r>
      <w:r w:rsidRPr="00A85BCD">
        <w:rPr>
          <w:sz w:val="15"/>
          <w:szCs w:val="15"/>
        </w:rPr>
        <w:t xml:space="preserve">: </w:t>
      </w:r>
      <w:r w:rsidRPr="00A85BCD">
        <w:rPr>
          <w:rStyle w:val="StyleUnderline"/>
        </w:rPr>
        <w:t>We do not start with explaining mutual democratic peacefulness</w:t>
      </w:r>
      <w:r w:rsidRPr="00A85BCD">
        <w:rPr>
          <w:sz w:val="15"/>
          <w:szCs w:val="15"/>
        </w:rPr>
        <w:t xml:space="preserve">, </w:t>
      </w:r>
      <w:r w:rsidRPr="00A85BCD">
        <w:rPr>
          <w:rStyle w:val="StyleUnderline"/>
        </w:rPr>
        <w:t>but</w:t>
      </w:r>
      <w:r w:rsidRPr="00A85BCD">
        <w:rPr>
          <w:sz w:val="15"/>
          <w:szCs w:val="15"/>
        </w:rPr>
        <w:t xml:space="preserve"> its opposite. </w:t>
      </w:r>
      <w:r w:rsidRPr="00A85BCD">
        <w:rPr>
          <w:rStyle w:val="StyleUnderline"/>
        </w:rPr>
        <w:t xml:space="preserve">the proven capability of </w:t>
      </w:r>
      <w:r w:rsidRPr="009A4188">
        <w:rPr>
          <w:rStyle w:val="StyleUnderline"/>
          <w:highlight w:val="green"/>
        </w:rPr>
        <w:t xml:space="preserve">democracies </w:t>
      </w:r>
      <w:r w:rsidRPr="00A85BCD">
        <w:rPr>
          <w:rStyle w:val="StyleUnderline"/>
        </w:rPr>
        <w:t xml:space="preserve">to </w:t>
      </w:r>
      <w:r w:rsidRPr="009A4188">
        <w:rPr>
          <w:rStyle w:val="Emphasis"/>
          <w:highlight w:val="green"/>
        </w:rPr>
        <w:t>act aggressively</w:t>
      </w:r>
      <w:r w:rsidRPr="009A4188">
        <w:rPr>
          <w:sz w:val="15"/>
          <w:szCs w:val="15"/>
          <w:highlight w:val="green"/>
        </w:rPr>
        <w:t xml:space="preserve"> </w:t>
      </w:r>
      <w:r w:rsidRPr="009A4188">
        <w:rPr>
          <w:rStyle w:val="StyleUnderline"/>
          <w:highlight w:val="green"/>
        </w:rPr>
        <w:t>against non-democracies</w:t>
      </w:r>
      <w:r w:rsidRPr="00A85BCD">
        <w:rPr>
          <w:sz w:val="15"/>
          <w:szCs w:val="15"/>
        </w:rPr>
        <w:t>. We note that—</w:t>
      </w:r>
      <w:r w:rsidRPr="00A85BCD">
        <w:rPr>
          <w:rStyle w:val="StyleUnderline"/>
        </w:rPr>
        <w:t xml:space="preserve">apart from </w:t>
      </w:r>
      <w:r w:rsidRPr="00A85BCD">
        <w:rPr>
          <w:rStyle w:val="Emphasis"/>
        </w:rPr>
        <w:t>self-defense</w:t>
      </w:r>
      <w:r w:rsidRPr="00A85BCD">
        <w:rPr>
          <w:sz w:val="15"/>
          <w:szCs w:val="15"/>
        </w:rPr>
        <w:t xml:space="preserve"> </w:t>
      </w:r>
      <w:r w:rsidRPr="00A85BCD">
        <w:rPr>
          <w:rStyle w:val="StyleUnderline"/>
        </w:rPr>
        <w:t>where there is no difference between democracies and non-democracies</w:t>
      </w:r>
      <w:r w:rsidRPr="00A85BCD">
        <w:rPr>
          <w:sz w:val="15"/>
          <w:szCs w:val="15"/>
        </w:rPr>
        <w:t>——</w:t>
      </w:r>
      <w:r w:rsidRPr="009A4188">
        <w:rPr>
          <w:rStyle w:val="Emphasis"/>
          <w:highlight w:val="green"/>
        </w:rPr>
        <w:t>democratic states go to war</w:t>
      </w:r>
      <w:r w:rsidRPr="00A85BCD">
        <w:rPr>
          <w:sz w:val="15"/>
          <w:szCs w:val="15"/>
        </w:rPr>
        <w:t>—</w:t>
      </w:r>
      <w:r w:rsidRPr="00A85BCD">
        <w:rPr>
          <w:rStyle w:val="StyleUnderline"/>
        </w:rPr>
        <w:t>in contrast to non-democracies</w:t>
      </w:r>
      <w:r w:rsidRPr="00A85BCD">
        <w:rPr>
          <w:sz w:val="15"/>
          <w:szCs w:val="15"/>
        </w:rPr>
        <w:t>—</w:t>
      </w:r>
      <w:r w:rsidRPr="009A4188">
        <w:rPr>
          <w:rStyle w:val="StyleUnderline"/>
          <w:highlight w:val="green"/>
        </w:rPr>
        <w:t xml:space="preserve">to uphold </w:t>
      </w:r>
      <w:r w:rsidRPr="009A4188">
        <w:rPr>
          <w:rStyle w:val="Emphasis"/>
          <w:highlight w:val="green"/>
        </w:rPr>
        <w:t>international law</w:t>
      </w:r>
      <w:r w:rsidRPr="009A4188">
        <w:rPr>
          <w:sz w:val="15"/>
          <w:szCs w:val="15"/>
          <w:highlight w:val="green"/>
        </w:rPr>
        <w:t xml:space="preserve"> </w:t>
      </w:r>
      <w:r w:rsidRPr="00A85BCD">
        <w:rPr>
          <w:sz w:val="15"/>
          <w:szCs w:val="15"/>
        </w:rPr>
        <w:t xml:space="preserve">(or their own interpretation thereof), </w:t>
      </w:r>
      <w:r w:rsidRPr="00A85BCD">
        <w:rPr>
          <w:rStyle w:val="Emphasis"/>
        </w:rPr>
        <w:t xml:space="preserve">to </w:t>
      </w:r>
      <w:r w:rsidRPr="009A4188">
        <w:rPr>
          <w:rStyle w:val="Emphasis"/>
          <w:highlight w:val="green"/>
        </w:rPr>
        <w:t>prevent anarchy</w:t>
      </w:r>
      <w:r w:rsidRPr="009A4188">
        <w:rPr>
          <w:sz w:val="15"/>
          <w:szCs w:val="15"/>
          <w:highlight w:val="green"/>
        </w:rPr>
        <w:t xml:space="preserve"> </w:t>
      </w:r>
      <w:r w:rsidRPr="00A85BCD">
        <w:rPr>
          <w:sz w:val="15"/>
          <w:szCs w:val="15"/>
        </w:rPr>
        <w:t xml:space="preserve">through state failure, </w:t>
      </w:r>
      <w:r w:rsidRPr="00A85BCD">
        <w:rPr>
          <w:rStyle w:val="StyleUnderline"/>
        </w:rPr>
        <w:t xml:space="preserve">to </w:t>
      </w:r>
      <w:r w:rsidRPr="00A85BCD">
        <w:rPr>
          <w:rStyle w:val="Emphasis"/>
        </w:rPr>
        <w:t>“</w:t>
      </w:r>
      <w:r w:rsidRPr="009A4188">
        <w:rPr>
          <w:rStyle w:val="Emphasis"/>
          <w:highlight w:val="green"/>
        </w:rPr>
        <w:t>save strangers</w:t>
      </w:r>
      <w:r w:rsidRPr="00A85BCD">
        <w:rPr>
          <w:rStyle w:val="Emphasis"/>
        </w:rPr>
        <w:t>”</w:t>
      </w:r>
      <w:r w:rsidRPr="00A85BCD">
        <w:rPr>
          <w:sz w:val="15"/>
          <w:szCs w:val="15"/>
        </w:rPr>
        <w:t xml:space="preserve"> when dictatorships massacre their own people, </w:t>
      </w:r>
      <w:r w:rsidRPr="009A4188">
        <w:rPr>
          <w:rStyle w:val="StyleUnderline"/>
          <w:highlight w:val="green"/>
        </w:rPr>
        <w:t xml:space="preserve">and </w:t>
      </w:r>
      <w:r w:rsidRPr="00A85BCD">
        <w:rPr>
          <w:rStyle w:val="StyleUnderline"/>
        </w:rPr>
        <w:t xml:space="preserve">to </w:t>
      </w:r>
      <w:r w:rsidRPr="009A4188">
        <w:rPr>
          <w:rStyle w:val="Emphasis"/>
          <w:highlight w:val="green"/>
        </w:rPr>
        <w:t>promote democracy</w:t>
      </w:r>
      <w:r w:rsidRPr="00A85BCD">
        <w:rPr>
          <w:sz w:val="15"/>
          <w:szCs w:val="15"/>
        </w:rPr>
        <w:t xml:space="preserve">. </w:t>
      </w:r>
      <w:r w:rsidRPr="00A85BCD">
        <w:rPr>
          <w:rStyle w:val="StyleUnderline"/>
        </w:rPr>
        <w:t>None of these acts is likely to find its target in a democracy</w:t>
      </w:r>
      <w:r w:rsidRPr="00A85BCD">
        <w:rPr>
          <w:sz w:val="15"/>
          <w:szCs w:val="15"/>
        </w:rPr>
        <w:t xml:space="preserve">. Since the use of force by democracies is hardly possible without public justification, even the rhetorical use of the said reasons will not stand public scrutiny when uttered against a democracy—people will not believe it, </w:t>
      </w:r>
      <w:r w:rsidRPr="00A85BCD">
        <w:rPr>
          <w:rStyle w:val="StyleUnderline"/>
        </w:rPr>
        <w:t xml:space="preserve">War </w:t>
      </w:r>
      <w:r w:rsidRPr="00A85BCD">
        <w:rPr>
          <w:rStyle w:val="Emphasis"/>
        </w:rPr>
        <w:t>other than for self-defense</w:t>
      </w:r>
      <w:r w:rsidRPr="00A85BCD">
        <w:rPr>
          <w:rStyle w:val="StyleUnderline"/>
        </w:rPr>
        <w:t xml:space="preserve"> thus can only be fought </w:t>
      </w:r>
      <w:r w:rsidRPr="00A85BCD">
        <w:rPr>
          <w:rStyle w:val="Emphasis"/>
        </w:rPr>
        <w:t>by democracies</w:t>
      </w:r>
      <w:r w:rsidRPr="00A85BCD">
        <w:rPr>
          <w:sz w:val="15"/>
          <w:szCs w:val="15"/>
        </w:rPr>
        <w:t xml:space="preserve"> against non-democracies </w:t>
      </w:r>
      <w:r w:rsidRPr="00A85BCD">
        <w:rPr>
          <w:rStyle w:val="StyleUnderline"/>
        </w:rPr>
        <w:t xml:space="preserve">because </w:t>
      </w:r>
      <w:r w:rsidRPr="00A85BCD">
        <w:rPr>
          <w:rStyle w:val="Emphasis"/>
        </w:rPr>
        <w:t>against a fellow democracy</w:t>
      </w:r>
      <w:r w:rsidRPr="00A85BCD">
        <w:rPr>
          <w:rStyle w:val="StyleUnderline"/>
        </w:rPr>
        <w:t xml:space="preserve"> justification </w:t>
      </w:r>
      <w:r w:rsidRPr="00A85BCD">
        <w:rPr>
          <w:rStyle w:val="Emphasis"/>
        </w:rPr>
        <w:t>would fail.</w:t>
      </w:r>
      <w:r w:rsidRPr="00A85BCD">
        <w:rPr>
          <w:rStyle w:val="StyleUnderline"/>
        </w:rPr>
        <w:t xml:space="preserve"> </w:t>
      </w:r>
      <w:r w:rsidRPr="00A85BCD">
        <w:rPr>
          <w:sz w:val="15"/>
          <w:szCs w:val="15"/>
        </w:rPr>
        <w:t xml:space="preserve">Because whether this is the case or not to a degree that justifies war as the ‘ultimate means” must rely on practical judgments. and practical judgments can differ among even reasonable people. democracies might disagree whether or not the judgment applies in specific cases. Democracies also show variance in that regard due (o a systematic. political-culturally rooted different propensity to judge situations as </w:t>
      </w:r>
      <w:proofErr w:type="spellStart"/>
      <w:r w:rsidRPr="00A85BCD">
        <w:rPr>
          <w:sz w:val="15"/>
          <w:szCs w:val="15"/>
        </w:rPr>
        <w:t>justifing</w:t>
      </w:r>
      <w:proofErr w:type="spellEnd"/>
      <w:r w:rsidRPr="00A85BCD">
        <w:rPr>
          <w:sz w:val="15"/>
          <w:szCs w:val="15"/>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fairly warlike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A85BCD">
        <w:rPr>
          <w:sz w:val="15"/>
          <w:szCs w:val="15"/>
        </w:rPr>
        <w:t>undcr</w:t>
      </w:r>
      <w:proofErr w:type="spellEnd"/>
      <w:r w:rsidRPr="00A85BCD">
        <w:rPr>
          <w:sz w:val="15"/>
          <w:szCs w:val="15"/>
        </w:rPr>
        <w:t xml:space="preserve"> way which potentially pose an even greater threat than this diverse collection of non-interstate problems presently does. </w:t>
      </w:r>
      <w:r w:rsidRPr="00A85BCD">
        <w:rPr>
          <w:rStyle w:val="StyleUnderline"/>
        </w:rPr>
        <w:t>We are living in an era of rather rapid and disturbing power change</w:t>
      </w:r>
      <w:r w:rsidRPr="00A85BCD">
        <w:rPr>
          <w:sz w:val="15"/>
          <w:szCs w:val="15"/>
        </w:rPr>
        <w:t xml:space="preserve"> (</w:t>
      </w:r>
      <w:proofErr w:type="spellStart"/>
      <w:r w:rsidRPr="00A85BCD">
        <w:rPr>
          <w:sz w:val="15"/>
          <w:szCs w:val="15"/>
        </w:rPr>
        <w:t>Tammcn</w:t>
      </w:r>
      <w:proofErr w:type="spellEnd"/>
      <w:r w:rsidRPr="00A85BCD">
        <w:rPr>
          <w:sz w:val="15"/>
          <w:szCs w:val="15"/>
        </w:rPr>
        <w:t xml:space="preserve"> et al. 2000). The United States are still the leading power of the world with unprecedented </w:t>
      </w:r>
      <w:proofErr w:type="spellStart"/>
      <w:r w:rsidRPr="00A85BCD">
        <w:rPr>
          <w:sz w:val="15"/>
          <w:szCs w:val="15"/>
        </w:rPr>
        <w:t>militany</w:t>
      </w:r>
      <w:proofErr w:type="spellEnd"/>
      <w:r w:rsidRPr="00A85BCD">
        <w:rPr>
          <w:sz w:val="15"/>
          <w:szCs w:val="15"/>
        </w:rPr>
        <w:t xml:space="preserve"> and economic </w:t>
      </w:r>
      <w:proofErr w:type="spellStart"/>
      <w:r w:rsidRPr="00A85BCD">
        <w:rPr>
          <w:sz w:val="15"/>
          <w:szCs w:val="15"/>
        </w:rPr>
        <w:t>poer</w:t>
      </w:r>
      <w:proofErr w:type="spellEnd"/>
      <w:r w:rsidRPr="00A85BCD">
        <w:rPr>
          <w:sz w:val="15"/>
          <w:szCs w:val="15"/>
        </w:rPr>
        <w:t xml:space="preserve">. But others are coming closer: China. India. </w:t>
      </w:r>
      <w:proofErr w:type="spellStart"/>
      <w:r w:rsidRPr="00A85BCD">
        <w:rPr>
          <w:sz w:val="15"/>
          <w:szCs w:val="15"/>
        </w:rPr>
        <w:t>Braiil</w:t>
      </w:r>
      <w:proofErr w:type="spellEnd"/>
      <w:r w:rsidRPr="00A85BCD">
        <w:rPr>
          <w:sz w:val="15"/>
          <w:szCs w:val="15"/>
        </w:rPr>
        <w:t xml:space="preserve"> and Indonesia, China is at the top of this cohort, </w:t>
      </w:r>
      <w:proofErr w:type="gramStart"/>
      <w:r w:rsidRPr="00A85BCD">
        <w:rPr>
          <w:sz w:val="15"/>
          <w:szCs w:val="15"/>
        </w:rPr>
        <w:t>All</w:t>
      </w:r>
      <w:proofErr w:type="gramEnd"/>
      <w:r w:rsidRPr="00A85BCD">
        <w:rPr>
          <w:sz w:val="15"/>
          <w:szCs w:val="15"/>
        </w:rPr>
        <w:t xml:space="preserve"> major power changes </w:t>
      </w:r>
      <w:proofErr w:type="spellStart"/>
      <w:r w:rsidRPr="00A85BCD">
        <w:rPr>
          <w:sz w:val="15"/>
          <w:szCs w:val="15"/>
        </w:rPr>
        <w:t>chal</w:t>
      </w:r>
      <w:proofErr w:type="spellEnd"/>
      <w:r w:rsidRPr="00A85BCD">
        <w:rPr>
          <w:sz w:val="15"/>
          <w:szCs w:val="15"/>
        </w:rPr>
        <w:t xml:space="preserve"> </w:t>
      </w:r>
      <w:proofErr w:type="spellStart"/>
      <w:r w:rsidRPr="00A85BCD">
        <w:rPr>
          <w:sz w:val="15"/>
          <w:szCs w:val="15"/>
        </w:rPr>
        <w:t>lenge</w:t>
      </w:r>
      <w:proofErr w:type="spellEnd"/>
      <w:r w:rsidRPr="00A85BCD">
        <w:rPr>
          <w:sz w:val="15"/>
          <w:szCs w:val="15"/>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counter-measures that further propel a political </w:t>
      </w:r>
      <w:proofErr w:type="spellStart"/>
      <w:r w:rsidRPr="00A85BCD">
        <w:rPr>
          <w:sz w:val="15"/>
          <w:szCs w:val="15"/>
        </w:rPr>
        <w:t>escala</w:t>
      </w:r>
      <w:proofErr w:type="spellEnd"/>
      <w:r w:rsidRPr="00A85BCD">
        <w:rPr>
          <w:sz w:val="15"/>
          <w:szCs w:val="15"/>
        </w:rPr>
        <w:t xml:space="preserve"> </w:t>
      </w:r>
      <w:proofErr w:type="spellStart"/>
      <w:r w:rsidRPr="00A85BCD">
        <w:rPr>
          <w:sz w:val="15"/>
          <w:szCs w:val="15"/>
        </w:rPr>
        <w:t>tion</w:t>
      </w:r>
      <w:proofErr w:type="spellEnd"/>
      <w:r w:rsidRPr="00A85BCD">
        <w:rPr>
          <w:sz w:val="15"/>
          <w:szCs w:val="15"/>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A85BCD">
        <w:rPr>
          <w:sz w:val="15"/>
          <w:szCs w:val="15"/>
        </w:rPr>
        <w:t>arc</w:t>
      </w:r>
      <w:proofErr w:type="spellEnd"/>
      <w:r w:rsidRPr="00A85BCD">
        <w:rPr>
          <w:sz w:val="15"/>
          <w:szCs w:val="15"/>
        </w:rPr>
        <w:t xml:space="preserve"> no natural laws saving that changes in the world’s power structure must end in war, despite all </w:t>
      </w:r>
      <w:proofErr w:type="spellStart"/>
      <w:r w:rsidRPr="00A85BCD">
        <w:rPr>
          <w:sz w:val="15"/>
          <w:szCs w:val="15"/>
        </w:rPr>
        <w:t>distur</w:t>
      </w:r>
      <w:proofErr w:type="spellEnd"/>
      <w:r w:rsidRPr="00A85BCD">
        <w:rPr>
          <w:sz w:val="15"/>
          <w:szCs w:val="15"/>
        </w:rPr>
        <w:t xml:space="preserve"> </w:t>
      </w:r>
      <w:proofErr w:type="spellStart"/>
      <w:r w:rsidRPr="00A85BCD">
        <w:rPr>
          <w:sz w:val="15"/>
          <w:szCs w:val="15"/>
        </w:rPr>
        <w:t>bances</w:t>
      </w:r>
      <w:proofErr w:type="spellEnd"/>
      <w:r w:rsidRPr="00A85BCD">
        <w:rPr>
          <w:sz w:val="15"/>
          <w:szCs w:val="15"/>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A85BCD">
        <w:rPr>
          <w:sz w:val="15"/>
          <w:szCs w:val="15"/>
        </w:rPr>
        <w:t>thc</w:t>
      </w:r>
      <w:proofErr w:type="spellEnd"/>
      <w:r w:rsidRPr="00A85BCD">
        <w:rPr>
          <w:sz w:val="15"/>
          <w:szCs w:val="15"/>
        </w:rPr>
        <w:t xml:space="preserve"> relations of only one emerging power with the present hegemon appear to be partially conflict-</w:t>
      </w:r>
      <w:proofErr w:type="spellStart"/>
      <w:r w:rsidRPr="00A85BCD">
        <w:rPr>
          <w:sz w:val="15"/>
          <w:szCs w:val="15"/>
        </w:rPr>
        <w:t>pronc</w:t>
      </w:r>
      <w:proofErr w:type="spellEnd"/>
      <w:r w:rsidRPr="00A85BCD">
        <w:rPr>
          <w:sz w:val="15"/>
          <w:szCs w:val="15"/>
        </w:rPr>
        <w:t xml:space="preserve">. and seriously so: it concerns the pair China/United States. The Iwo great powers are rivals for preponderance in East and South East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A85BCD">
        <w:rPr>
          <w:sz w:val="15"/>
          <w:szCs w:val="15"/>
        </w:rPr>
        <w:t>thc</w:t>
      </w:r>
      <w:proofErr w:type="spellEnd"/>
      <w:r w:rsidRPr="00A85BCD">
        <w:rPr>
          <w:sz w:val="15"/>
          <w:szCs w:val="15"/>
        </w:rPr>
        <w:t xml:space="preserve"> key to a peaceful. tense or even violent future at the world stage. A small group of </w:t>
      </w:r>
      <w:r w:rsidRPr="00A85BCD">
        <w:rPr>
          <w:rStyle w:val="StyleUnderline"/>
        </w:rPr>
        <w:t>major powers</w:t>
      </w:r>
      <w:r w:rsidRPr="00A85BCD">
        <w:rPr>
          <w:sz w:val="15"/>
          <w:szCs w:val="15"/>
        </w:rPr>
        <w:t xml:space="preserve">. Including the United States and China, is interconnected today by a complex conflict system. China has territorial claims against Japan, South Korea, Vietnam. the Philippines. </w:t>
      </w:r>
      <w:proofErr w:type="spellStart"/>
      <w:r w:rsidRPr="00A85BCD">
        <w:rPr>
          <w:sz w:val="15"/>
          <w:szCs w:val="15"/>
        </w:rPr>
        <w:t>Brunci</w:t>
      </w:r>
      <w:proofErr w:type="spellEnd"/>
      <w:r w:rsidRPr="00A85BCD">
        <w:rPr>
          <w:sz w:val="15"/>
          <w:szCs w:val="15"/>
        </w:rPr>
        <w:t xml:space="preserve">. and India which it pursues by a variety of means, not shying away from the limited, small scale </w:t>
      </w:r>
      <w:proofErr w:type="spellStart"/>
      <w:r w:rsidRPr="00A85BCD">
        <w:rPr>
          <w:sz w:val="15"/>
          <w:szCs w:val="15"/>
        </w:rPr>
        <w:t>usc</w:t>
      </w:r>
      <w:proofErr w:type="spellEnd"/>
      <w:r w:rsidRPr="00A85BCD">
        <w:rPr>
          <w:sz w:val="15"/>
          <w:szCs w:val="15"/>
        </w:rPr>
        <w:t xml:space="preserve"> of </w:t>
      </w:r>
      <w:proofErr w:type="spellStart"/>
      <w:r w:rsidRPr="00A85BCD">
        <w:rPr>
          <w:sz w:val="15"/>
          <w:szCs w:val="15"/>
        </w:rPr>
        <w:t>militan</w:t>
      </w:r>
      <w:proofErr w:type="spellEnd"/>
      <w:r w:rsidRPr="00A85BCD">
        <w:rPr>
          <w:sz w:val="15"/>
          <w:szCs w:val="15"/>
        </w:rPr>
        <w:t xml:space="preserve"> force in some cases, notably against obviously weaker counterparts (</w:t>
      </w:r>
      <w:proofErr w:type="spellStart"/>
      <w:r w:rsidRPr="00A85BCD">
        <w:rPr>
          <w:sz w:val="15"/>
          <w:szCs w:val="15"/>
        </w:rPr>
        <w:t>Ellcman</w:t>
      </w:r>
      <w:proofErr w:type="spellEnd"/>
      <w:r w:rsidRPr="00A85BCD">
        <w:rPr>
          <w:sz w:val="15"/>
          <w:szCs w:val="15"/>
        </w:rPr>
        <w:t xml:space="preserve"> ci al. 2012). China’s relation (o wards Japan is the one most burdened by China’s past as a victim of Japanese oppression and related cruelties, and the </w:t>
      </w:r>
      <w:proofErr w:type="spellStart"/>
      <w:r w:rsidRPr="00A85BCD">
        <w:rPr>
          <w:sz w:val="15"/>
          <w:szCs w:val="15"/>
        </w:rPr>
        <w:t>propcnsit</w:t>
      </w:r>
      <w:proofErr w:type="spellEnd"/>
      <w:r w:rsidRPr="00A85BCD">
        <w:rPr>
          <w:sz w:val="15"/>
          <w:szCs w:val="15"/>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A85BCD">
        <w:rPr>
          <w:rStyle w:val="StyleUnderline"/>
        </w:rPr>
        <w:t>Territorial claims are always emotionalized and dangerous</w:t>
      </w:r>
      <w:r w:rsidRPr="00A85BCD">
        <w:rPr>
          <w:sz w:val="15"/>
          <w:szCs w:val="15"/>
        </w:rPr>
        <w:t xml:space="preserve">. </w:t>
      </w:r>
      <w:r w:rsidRPr="00A85BCD">
        <w:rPr>
          <w:rStyle w:val="StyleUnderline"/>
        </w:rPr>
        <w:t xml:space="preserve">Territorial claims by a </w:t>
      </w:r>
      <w:proofErr w:type="gramStart"/>
      <w:r w:rsidRPr="00A85BCD">
        <w:rPr>
          <w:rStyle w:val="StyleUnderline"/>
        </w:rPr>
        <w:t>major power bear particular risks</w:t>
      </w:r>
      <w:proofErr w:type="gramEnd"/>
      <w:r w:rsidRPr="00A85BCD">
        <w:rPr>
          <w:rStyle w:val="StyleUnderline"/>
        </w:rPr>
        <w:t>, because threatened countries look for protective allies which are,</w:t>
      </w:r>
      <w:r w:rsidRPr="00A85BCD">
        <w:rPr>
          <w:sz w:val="15"/>
          <w:szCs w:val="15"/>
        </w:rPr>
        <w:t xml:space="preserve"> by necessity, </w:t>
      </w:r>
      <w:r w:rsidRPr="00A85BCD">
        <w:rPr>
          <w:rStyle w:val="Emphasis"/>
        </w:rPr>
        <w:t>major powers</w:t>
      </w:r>
      <w:r w:rsidRPr="00A85BCD">
        <w:rPr>
          <w:sz w:val="15"/>
          <w:szCs w:val="15"/>
        </w:rPr>
        <w:t xml:space="preserve"> </w:t>
      </w:r>
      <w:r w:rsidRPr="00A85BCD">
        <w:rPr>
          <w:rStyle w:val="StyleUnderline"/>
        </w:rPr>
        <w:t>with the capability to project power into the region of concern.</w:t>
      </w:r>
      <w:r w:rsidRPr="00A85BCD">
        <w:rPr>
          <w:sz w:val="15"/>
          <w:szCs w:val="15"/>
        </w:rPr>
        <w:t xml:space="preserve"> </w:t>
      </w:r>
      <w:r w:rsidRPr="00A85BCD">
        <w:rPr>
          <w:rStyle w:val="Emphasis"/>
        </w:rPr>
        <w:t>The great power claimant and the great power protector then position themselves on the opposite sides of the conflict</w:t>
      </w:r>
      <w:r w:rsidRPr="00A85BCD">
        <w:rPr>
          <w:sz w:val="15"/>
          <w:szCs w:val="15"/>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A85BCD">
        <w:rPr>
          <w:sz w:val="15"/>
          <w:szCs w:val="15"/>
        </w:rPr>
        <w:t>ith</w:t>
      </w:r>
      <w:proofErr w:type="spellEnd"/>
      <w:r w:rsidRPr="00A85BCD">
        <w:rPr>
          <w:sz w:val="15"/>
          <w:szCs w:val="15"/>
        </w:rPr>
        <w:t xml:space="preserve"> the United </w:t>
      </w:r>
      <w:proofErr w:type="spellStart"/>
      <w:r w:rsidRPr="00A85BCD">
        <w:rPr>
          <w:sz w:val="15"/>
          <w:szCs w:val="15"/>
        </w:rPr>
        <w:t>Slates</w:t>
      </w:r>
      <w:proofErr w:type="spellEnd"/>
      <w:r w:rsidRPr="00A85BCD">
        <w:rPr>
          <w:sz w:val="15"/>
          <w:szCs w:val="15"/>
        </w:rPr>
        <w:t xml:space="preserve">. India and Vietnam today entertain </w:t>
      </w:r>
      <w:proofErr w:type="spellStart"/>
      <w:r w:rsidRPr="00A85BCD">
        <w:rPr>
          <w:sz w:val="15"/>
          <w:szCs w:val="15"/>
        </w:rPr>
        <w:t>rda</w:t>
      </w:r>
      <w:proofErr w:type="spellEnd"/>
      <w:r w:rsidRPr="00A85BCD">
        <w:rPr>
          <w:sz w:val="15"/>
          <w:szCs w:val="15"/>
        </w:rPr>
        <w:t xml:space="preserve"> (ions </w:t>
      </w:r>
      <w:proofErr w:type="spellStart"/>
      <w:r w:rsidRPr="00A85BCD">
        <w:rPr>
          <w:sz w:val="15"/>
          <w:szCs w:val="15"/>
        </w:rPr>
        <w:t>ith</w:t>
      </w:r>
      <w:proofErr w:type="spellEnd"/>
      <w:r w:rsidRPr="00A85BCD">
        <w:rPr>
          <w:sz w:val="15"/>
          <w:szCs w:val="15"/>
        </w:rPr>
        <w:t xml:space="preserve"> the United States that can be depicted as cordial entente, already include military cooperation, and might move further towards an alliance. depending on </w:t>
      </w:r>
      <w:proofErr w:type="spellStart"/>
      <w:r w:rsidRPr="00A85BCD">
        <w:rPr>
          <w:sz w:val="15"/>
          <w:szCs w:val="15"/>
        </w:rPr>
        <w:t>deelopmens</w:t>
      </w:r>
      <w:proofErr w:type="spellEnd"/>
      <w:r w:rsidRPr="00A85BCD">
        <w:rPr>
          <w:sz w:val="15"/>
          <w:szCs w:val="15"/>
        </w:rPr>
        <w:t xml:space="preserve"> in Asia. The United States is also a protector of Taiwan. officially a Chinese province, </w:t>
      </w:r>
      <w:proofErr w:type="spellStart"/>
      <w:r w:rsidRPr="00A85BCD">
        <w:rPr>
          <w:sz w:val="15"/>
          <w:szCs w:val="15"/>
        </w:rPr>
        <w:t>factualh</w:t>
      </w:r>
      <w:proofErr w:type="spellEnd"/>
      <w:r w:rsidRPr="00A85BCD">
        <w:rPr>
          <w:sz w:val="15"/>
          <w:szCs w:val="15"/>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A85BCD">
        <w:rPr>
          <w:rStyle w:val="StyleUnderline"/>
        </w:rPr>
        <w:t xml:space="preserve">Russia and China have a </w:t>
      </w:r>
      <w:r w:rsidRPr="00A85BCD">
        <w:rPr>
          <w:rStyle w:val="Emphasis"/>
        </w:rPr>
        <w:t xml:space="preserve">fairly ambivalent relation </w:t>
      </w:r>
      <w:r w:rsidRPr="00A85BCD">
        <w:rPr>
          <w:sz w:val="15"/>
          <w:szCs w:val="15"/>
        </w:rPr>
        <w:t xml:space="preserve">with each other that is officially called a strategic partnership. </w:t>
      </w:r>
      <w:r w:rsidRPr="00A85BCD">
        <w:rPr>
          <w:rStyle w:val="StyleUnderline"/>
        </w:rPr>
        <w:t>Ambiguous as this relationship is</w:t>
      </w:r>
      <w:r w:rsidRPr="00A85BCD">
        <w:rPr>
          <w:sz w:val="15"/>
          <w:szCs w:val="15"/>
        </w:rPr>
        <w:t xml:space="preserve">, </w:t>
      </w:r>
      <w:r w:rsidRPr="00A85BCD">
        <w:rPr>
          <w:rStyle w:val="Emphasis"/>
        </w:rPr>
        <w:t>it is predictable</w:t>
      </w:r>
      <w:r w:rsidRPr="00A85BCD">
        <w:rPr>
          <w:sz w:val="15"/>
          <w:szCs w:val="15"/>
        </w:rPr>
        <w:t xml:space="preserve"> </w:t>
      </w:r>
      <w:r w:rsidRPr="00A85BCD">
        <w:rPr>
          <w:rStyle w:val="StyleUnderline"/>
        </w:rPr>
        <w:t>that the more the West and Russia are at loggerheads, the closer the Russian—Chinese relations might become</w:t>
      </w:r>
      <w:r w:rsidRPr="00A85BCD">
        <w:rPr>
          <w:sz w:val="15"/>
          <w:szCs w:val="15"/>
        </w:rPr>
        <w:t>. On the other hand</w:t>
      </w:r>
      <w:r w:rsidRPr="00A85BCD">
        <w:rPr>
          <w:rStyle w:val="StyleUnderline"/>
        </w:rPr>
        <w:t xml:space="preserve">. Chi </w:t>
      </w:r>
      <w:proofErr w:type="spellStart"/>
      <w:r w:rsidRPr="00A85BCD">
        <w:rPr>
          <w:rStyle w:val="StyleUnderline"/>
        </w:rPr>
        <w:t>na</w:t>
      </w:r>
      <w:proofErr w:type="spellEnd"/>
      <w:r w:rsidRPr="00A85BCD">
        <w:rPr>
          <w:rStyle w:val="StyleUnderline"/>
        </w:rPr>
        <w:t xml:space="preserve"> is the stronger partner and harbors not completely friendly feelings </w:t>
      </w:r>
      <w:proofErr w:type="spellStart"/>
      <w:r w:rsidRPr="00A85BCD">
        <w:rPr>
          <w:rStyle w:val="StyleUnderline"/>
        </w:rPr>
        <w:t>to wards</w:t>
      </w:r>
      <w:proofErr w:type="spellEnd"/>
      <w:r w:rsidRPr="00A85BCD">
        <w:rPr>
          <w:rStyle w:val="StyleUnderline"/>
        </w:rPr>
        <w:t xml:space="preserve"> Moscow</w:t>
      </w:r>
      <w:r w:rsidRPr="00A85BCD">
        <w:rPr>
          <w:sz w:val="15"/>
          <w:szCs w:val="15"/>
        </w:rPr>
        <w:t xml:space="preserve">. as Russia took part in China’s humiliation during the </w:t>
      </w:r>
      <w:proofErr w:type="spellStart"/>
      <w:r w:rsidRPr="00A85BCD">
        <w:rPr>
          <w:sz w:val="15"/>
          <w:szCs w:val="15"/>
        </w:rPr>
        <w:t>imperi</w:t>
      </w:r>
      <w:proofErr w:type="spellEnd"/>
      <w:r w:rsidRPr="00A85BCD">
        <w:rPr>
          <w:sz w:val="15"/>
          <w:szCs w:val="15"/>
        </w:rPr>
        <w:t xml:space="preserve"> </w:t>
      </w:r>
      <w:proofErr w:type="spellStart"/>
      <w:r w:rsidRPr="00A85BCD">
        <w:rPr>
          <w:sz w:val="15"/>
          <w:szCs w:val="15"/>
        </w:rPr>
        <w:t>alist</w:t>
      </w:r>
      <w:proofErr w:type="spellEnd"/>
      <w:r w:rsidRPr="00A85BCD">
        <w:rPr>
          <w:sz w:val="15"/>
          <w:szCs w:val="15"/>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A85BCD">
        <w:rPr>
          <w:sz w:val="15"/>
          <w:szCs w:val="15"/>
        </w:rPr>
        <w:t>Gilbov</w:t>
      </w:r>
      <w:proofErr w:type="spellEnd"/>
      <w:r w:rsidRPr="00A85BCD">
        <w:rPr>
          <w:sz w:val="15"/>
          <w:szCs w:val="15"/>
        </w:rPr>
        <w:t>/</w:t>
      </w:r>
      <w:proofErr w:type="spellStart"/>
      <w:r w:rsidRPr="00A85BCD">
        <w:rPr>
          <w:sz w:val="15"/>
          <w:szCs w:val="15"/>
        </w:rPr>
        <w:t>Hcginbotham</w:t>
      </w:r>
      <w:proofErr w:type="spellEnd"/>
      <w:r w:rsidRPr="00A85BCD">
        <w:rPr>
          <w:sz w:val="15"/>
          <w:szCs w:val="15"/>
        </w:rPr>
        <w:t xml:space="preserve"> 2012). Both </w:t>
      </w:r>
      <w:proofErr w:type="gramStart"/>
      <w:r w:rsidRPr="00A85BCD">
        <w:rPr>
          <w:sz w:val="15"/>
          <w:szCs w:val="15"/>
        </w:rPr>
        <w:t>arc</w:t>
      </w:r>
      <w:proofErr w:type="gramEnd"/>
      <w:r w:rsidRPr="00A85BCD">
        <w:rPr>
          <w:sz w:val="15"/>
          <w:szCs w:val="15"/>
        </w:rPr>
        <w:t xml:space="preserve"> developing rapidly. with China still ahead. Territorial disputes. India’s </w:t>
      </w:r>
      <w:proofErr w:type="spellStart"/>
      <w:r w:rsidRPr="00A85BCD">
        <w:rPr>
          <w:sz w:val="15"/>
          <w:szCs w:val="15"/>
        </w:rPr>
        <w:t>liospitalit</w:t>
      </w:r>
      <w:proofErr w:type="spellEnd"/>
      <w:r w:rsidRPr="00A85BCD">
        <w:rPr>
          <w:sz w:val="15"/>
          <w:szCs w:val="15"/>
        </w:rPr>
        <w:t xml:space="preserve"> Lo </w:t>
      </w:r>
      <w:proofErr w:type="spellStart"/>
      <w:r w:rsidRPr="00A85BCD">
        <w:rPr>
          <w:sz w:val="15"/>
          <w:szCs w:val="15"/>
        </w:rPr>
        <w:t>TibeLan</w:t>
      </w:r>
      <w:proofErr w:type="spellEnd"/>
      <w:r w:rsidRPr="00A85BCD">
        <w:rPr>
          <w:sz w:val="15"/>
          <w:szCs w:val="15"/>
        </w:rPr>
        <w:t xml:space="preserve"> exiles including the Dalai Lama. China’s close relation to Pakistan and a growing naval rivalry spanning the Indian Ocean from the Strait of Malacca to Iranian shores (</w:t>
      </w:r>
      <w:proofErr w:type="spellStart"/>
      <w:r w:rsidRPr="00A85BCD">
        <w:rPr>
          <w:sz w:val="15"/>
          <w:szCs w:val="15"/>
        </w:rPr>
        <w:t>Garofano</w:t>
      </w:r>
      <w:proofErr w:type="spellEnd"/>
      <w:r w:rsidRPr="00A85BCD">
        <w:rPr>
          <w:sz w:val="15"/>
          <w:szCs w:val="15"/>
        </w:rPr>
        <w:t xml:space="preserve">/Dew 2013) run parallel to rapidly growing economic relations and ostensible efforts </w:t>
      </w:r>
      <w:proofErr w:type="spellStart"/>
      <w:r w:rsidRPr="00A85BCD">
        <w:rPr>
          <w:sz w:val="15"/>
          <w:szCs w:val="15"/>
        </w:rPr>
        <w:t>lo</w:t>
      </w:r>
      <w:proofErr w:type="spellEnd"/>
      <w:r w:rsidRPr="00A85BCD">
        <w:rPr>
          <w:sz w:val="15"/>
          <w:szCs w:val="15"/>
        </w:rPr>
        <w:t xml:space="preserve"> present the relationship if not as amiable then at least as partner-like. </w:t>
      </w:r>
      <w:r w:rsidRPr="009A4188">
        <w:rPr>
          <w:rStyle w:val="StyleUnderline"/>
          <w:highlight w:val="green"/>
        </w:rPr>
        <w:t>The U</w:t>
      </w:r>
      <w:r w:rsidRPr="00A85BCD">
        <w:rPr>
          <w:rStyle w:val="StyleUnderline"/>
        </w:rPr>
        <w:t xml:space="preserve">nited </w:t>
      </w:r>
      <w:r w:rsidRPr="009A4188">
        <w:rPr>
          <w:rStyle w:val="StyleUnderline"/>
          <w:highlight w:val="green"/>
        </w:rPr>
        <w:t>S</w:t>
      </w:r>
      <w:r w:rsidRPr="00A85BCD">
        <w:rPr>
          <w:rStyle w:val="StyleUnderline"/>
        </w:rPr>
        <w:t xml:space="preserve">tates, </w:t>
      </w:r>
      <w:r w:rsidRPr="009A4188">
        <w:rPr>
          <w:rStyle w:val="StyleUnderline"/>
          <w:highlight w:val="green"/>
        </w:rPr>
        <w:t xml:space="preserve">China, Russia and India </w:t>
      </w:r>
      <w:r w:rsidRPr="00A85BCD">
        <w:rPr>
          <w:sz w:val="15"/>
          <w:szCs w:val="15"/>
        </w:rPr>
        <w:t>even today</w:t>
      </w:r>
      <w:r w:rsidRPr="00A85BCD">
        <w:rPr>
          <w:rStyle w:val="StyleUnderline"/>
        </w:rPr>
        <w:t xml:space="preserve"> </w:t>
      </w:r>
      <w:r w:rsidRPr="009A4188">
        <w:rPr>
          <w:rStyle w:val="StyleUnderline"/>
          <w:highlight w:val="green"/>
        </w:rPr>
        <w:t xml:space="preserve">conduct </w:t>
      </w:r>
      <w:r w:rsidRPr="009A4188">
        <w:rPr>
          <w:rStyle w:val="Emphasis"/>
          <w:highlight w:val="green"/>
        </w:rPr>
        <w:t>a multi- pronged nuclear arms race</w:t>
      </w:r>
      <w:r w:rsidRPr="009A4188">
        <w:rPr>
          <w:sz w:val="15"/>
          <w:szCs w:val="15"/>
          <w:highlight w:val="green"/>
        </w:rPr>
        <w:t xml:space="preserve"> </w:t>
      </w:r>
      <w:r w:rsidRPr="00A85BCD">
        <w:rPr>
          <w:sz w:val="15"/>
          <w:szCs w:val="15"/>
        </w:rPr>
        <w:t>(</w:t>
      </w:r>
      <w:proofErr w:type="spellStart"/>
      <w:r w:rsidRPr="00A85BCD">
        <w:rPr>
          <w:sz w:val="15"/>
          <w:szCs w:val="15"/>
        </w:rPr>
        <w:t>Fingar</w:t>
      </w:r>
      <w:proofErr w:type="spellEnd"/>
      <w:r w:rsidRPr="00A85BCD">
        <w:rPr>
          <w:sz w:val="15"/>
          <w:szCs w:val="15"/>
        </w:rPr>
        <w:t xml:space="preserve"> 2011: </w:t>
      </w:r>
      <w:proofErr w:type="spellStart"/>
      <w:r w:rsidRPr="00A85BCD">
        <w:rPr>
          <w:sz w:val="15"/>
          <w:szCs w:val="15"/>
        </w:rPr>
        <w:t>Gangul</w:t>
      </w:r>
      <w:proofErr w:type="spellEnd"/>
      <w:r w:rsidRPr="00A85BCD">
        <w:rPr>
          <w:sz w:val="15"/>
          <w:szCs w:val="15"/>
        </w:rPr>
        <w:t xml:space="preserve"> /Thompson 2011: O’Neill 2013. </w:t>
      </w:r>
      <w:proofErr w:type="spellStart"/>
      <w:r w:rsidRPr="00A85BCD">
        <w:rPr>
          <w:sz w:val="15"/>
          <w:szCs w:val="15"/>
        </w:rPr>
        <w:t>Müllcr</w:t>
      </w:r>
      <w:proofErr w:type="spellEnd"/>
      <w:r w:rsidRPr="00A85BCD">
        <w:rPr>
          <w:sz w:val="15"/>
          <w:szCs w:val="15"/>
        </w:rPr>
        <w:t xml:space="preserve"> 2014). In this race, conventional components like missile de </w:t>
      </w:r>
      <w:proofErr w:type="spellStart"/>
      <w:r w:rsidRPr="00A85BCD">
        <w:rPr>
          <w:sz w:val="15"/>
          <w:szCs w:val="15"/>
        </w:rPr>
        <w:t>fense</w:t>
      </w:r>
      <w:proofErr w:type="spellEnd"/>
      <w:r w:rsidRPr="00A85BCD">
        <w:rPr>
          <w:sz w:val="15"/>
          <w:szCs w:val="15"/>
        </w:rPr>
        <w:t xml:space="preserve">. Intercontinental strike options, space-based assets and the specter of </w:t>
      </w:r>
      <w:proofErr w:type="spellStart"/>
      <w:r w:rsidRPr="00A85BCD">
        <w:rPr>
          <w:sz w:val="15"/>
          <w:szCs w:val="15"/>
        </w:rPr>
        <w:t>cbcr</w:t>
      </w:r>
      <w:proofErr w:type="spellEnd"/>
      <w:r w:rsidRPr="00A85BCD">
        <w:rPr>
          <w:sz w:val="15"/>
          <w:szCs w:val="15"/>
        </w:rPr>
        <w:t xml:space="preserve"> war play their role, as does the issue of extended </w:t>
      </w:r>
      <w:proofErr w:type="spellStart"/>
      <w:r w:rsidRPr="00A85BCD">
        <w:rPr>
          <w:sz w:val="15"/>
          <w:szCs w:val="15"/>
        </w:rPr>
        <w:t>dcterrcncc</w:t>
      </w:r>
      <w:proofErr w:type="spellEnd"/>
      <w:r w:rsidRPr="00A85BCD">
        <w:rPr>
          <w:sz w:val="15"/>
          <w:szCs w:val="15"/>
        </w:rPr>
        <w:t xml:space="preserve"> </w:t>
      </w:r>
      <w:proofErr w:type="gramStart"/>
      <w:r w:rsidRPr="00A85BCD">
        <w:rPr>
          <w:sz w:val="15"/>
          <w:szCs w:val="15"/>
        </w:rPr>
        <w:t>The</w:t>
      </w:r>
      <w:proofErr w:type="gramEnd"/>
      <w:r w:rsidRPr="00A85BCD">
        <w:rPr>
          <w:sz w:val="15"/>
          <w:szCs w:val="15"/>
        </w:rPr>
        <w:t xml:space="preserve"> general US </w:t>
      </w:r>
      <w:proofErr w:type="spellStart"/>
      <w:r w:rsidRPr="00A85BCD">
        <w:rPr>
          <w:sz w:val="15"/>
          <w:szCs w:val="15"/>
        </w:rPr>
        <w:t>militar</w:t>
      </w:r>
      <w:proofErr w:type="spellEnd"/>
      <w:r w:rsidRPr="00A85BCD">
        <w:rPr>
          <w:sz w:val="15"/>
          <w:szCs w:val="15"/>
        </w:rPr>
        <w:t xml:space="preserve">’ superiority induces Russia and China to improve their nuclear arsenals, while India tries not to be left too far behind the Chinese in terms of nuclear capability. Pakistan and North Korea </w:t>
      </w:r>
      <w:proofErr w:type="spellStart"/>
      <w:r w:rsidRPr="00A85BCD">
        <w:rPr>
          <w:sz w:val="15"/>
          <w:szCs w:val="15"/>
        </w:rPr>
        <w:t>ork</w:t>
      </w:r>
      <w:proofErr w:type="spellEnd"/>
      <w:r w:rsidRPr="00A85BCD">
        <w:rPr>
          <w:sz w:val="15"/>
          <w:szCs w:val="15"/>
        </w:rPr>
        <w:t xml:space="preserve"> as potential spoilers at the fringe of this arms race. They are not powerful but </w:t>
      </w:r>
      <w:proofErr w:type="spellStart"/>
      <w:r w:rsidRPr="00A85BCD">
        <w:rPr>
          <w:sz w:val="15"/>
          <w:szCs w:val="15"/>
        </w:rPr>
        <w:t>thc</w:t>
      </w:r>
      <w:proofErr w:type="spellEnd"/>
      <w:r w:rsidRPr="00A85BCD">
        <w:rPr>
          <w:sz w:val="15"/>
          <w:szCs w:val="15"/>
        </w:rPr>
        <w:t xml:space="preserve"> arc capable of stirring up trouble, whenever they move. In </w:t>
      </w:r>
      <w:proofErr w:type="spellStart"/>
      <w:r w:rsidRPr="00A85BCD">
        <w:rPr>
          <w:sz w:val="15"/>
          <w:szCs w:val="15"/>
        </w:rPr>
        <w:t>tems</w:t>
      </w:r>
      <w:proofErr w:type="spellEnd"/>
      <w:r w:rsidRPr="00A85BCD">
        <w:rPr>
          <w:sz w:val="15"/>
          <w:szCs w:val="15"/>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A85BCD">
        <w:rPr>
          <w:sz w:val="15"/>
          <w:szCs w:val="15"/>
        </w:rPr>
        <w:t>ceived</w:t>
      </w:r>
      <w:proofErr w:type="spellEnd"/>
      <w:r w:rsidRPr="00A85BCD">
        <w:rPr>
          <w:sz w:val="15"/>
          <w:szCs w:val="15"/>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A85BCD">
        <w:rPr>
          <w:sz w:val="15"/>
          <w:szCs w:val="15"/>
        </w:rPr>
        <w:t>desiroy</w:t>
      </w:r>
      <w:proofErr w:type="spellEnd"/>
      <w:r w:rsidRPr="00A85BCD">
        <w:rPr>
          <w:sz w:val="15"/>
          <w:szCs w:val="15"/>
        </w:rPr>
        <w:t xml:space="preserve"> US Air Force assets in Okinawa. while the United States is developing means to neutralize exactly these Chinese capabilities. </w:t>
      </w:r>
      <w:r w:rsidRPr="009A4188">
        <w:rPr>
          <w:rStyle w:val="Emphasis"/>
          <w:highlight w:val="green"/>
        </w:rPr>
        <w:t xml:space="preserve">They are steering towards a hair-trigger security dilemma </w:t>
      </w:r>
      <w:r w:rsidRPr="00A85BCD">
        <w:rPr>
          <w:sz w:val="15"/>
          <w:szCs w:val="15"/>
        </w:rPr>
        <w:t xml:space="preserve">in which the mutual postures cry out for being used first before the enemy might destroy them (Goldstein 2013: Le </w:t>
      </w:r>
      <w:proofErr w:type="spellStart"/>
      <w:r w:rsidRPr="00A85BCD">
        <w:rPr>
          <w:sz w:val="15"/>
          <w:szCs w:val="15"/>
        </w:rPr>
        <w:t>Miôre</w:t>
      </w:r>
      <w:proofErr w:type="spellEnd"/>
      <w:r w:rsidRPr="00A85BCD">
        <w:rPr>
          <w:sz w:val="15"/>
          <w:szCs w:val="15"/>
        </w:rPr>
        <w:t xml:space="preserve"> 2012). </w:t>
      </w:r>
      <w:r w:rsidRPr="00A85BCD">
        <w:rPr>
          <w:rStyle w:val="StyleUnderline"/>
        </w:rPr>
        <w:t>It cannot be excluded that this whole conflict system might collapse into two opposing blocks</w:t>
      </w:r>
      <w:r w:rsidRPr="00A85BCD">
        <w:rPr>
          <w:sz w:val="15"/>
          <w:szCs w:val="15"/>
        </w:rPr>
        <w:t xml:space="preserve"> one da the spark </w:t>
      </w:r>
      <w:r w:rsidRPr="00A85BCD">
        <w:rPr>
          <w:rStyle w:val="StyleUnderline"/>
        </w:rPr>
        <w:t xml:space="preserve">for a major violent cataclysm could even be lighted by uncontrolled non-state actors inside some of the powers. </w:t>
      </w:r>
      <w:r w:rsidRPr="00A85BCD">
        <w:rPr>
          <w:sz w:val="15"/>
          <w:szCs w:val="15"/>
        </w:rPr>
        <w:t>or—</w:t>
      </w:r>
      <w:r w:rsidRPr="00A85BCD">
        <w:rPr>
          <w:rStyle w:val="StyleUnderline"/>
        </w:rPr>
        <w:t>in analogy to</w:t>
      </w:r>
      <w:r w:rsidRPr="00A85BCD">
        <w:rPr>
          <w:sz w:val="15"/>
          <w:szCs w:val="15"/>
        </w:rPr>
        <w:t xml:space="preserve"> the role of </w:t>
      </w:r>
      <w:r w:rsidRPr="00A85BCD">
        <w:rPr>
          <w:rStyle w:val="Emphasis"/>
        </w:rPr>
        <w:t>Serbia in 1914</w:t>
      </w:r>
      <w:r w:rsidRPr="00A85BCD">
        <w:rPr>
          <w:sz w:val="15"/>
          <w:szCs w:val="15"/>
        </w:rPr>
        <w:t xml:space="preserve">— </w:t>
      </w:r>
      <w:r w:rsidRPr="00A85BCD">
        <w:rPr>
          <w:rStyle w:val="Emphasis"/>
        </w:rPr>
        <w:t>a ‘spoiler” state</w:t>
      </w:r>
      <w:r w:rsidRPr="00A85BCD">
        <w:rPr>
          <w:sz w:val="15"/>
          <w:szCs w:val="15"/>
        </w:rPr>
        <w:t xml:space="preserve"> with a particularly </w:t>
      </w:r>
      <w:proofErr w:type="spellStart"/>
      <w:r w:rsidRPr="00A85BCD">
        <w:rPr>
          <w:sz w:val="15"/>
          <w:szCs w:val="15"/>
        </w:rPr>
        <w:t>idios</w:t>
      </w:r>
      <w:proofErr w:type="spellEnd"/>
      <w:r w:rsidRPr="00A85BCD">
        <w:rPr>
          <w:sz w:val="15"/>
          <w:szCs w:val="15"/>
        </w:rPr>
        <w:t xml:space="preserve"> </w:t>
      </w:r>
      <w:proofErr w:type="spellStart"/>
      <w:r w:rsidRPr="00A85BCD">
        <w:rPr>
          <w:sz w:val="15"/>
          <w:szCs w:val="15"/>
        </w:rPr>
        <w:t>ncralic</w:t>
      </w:r>
      <w:proofErr w:type="spellEnd"/>
      <w:r w:rsidRPr="00A85BCD">
        <w:rPr>
          <w:sz w:val="15"/>
          <w:szCs w:val="15"/>
        </w:rPr>
        <w:t xml:space="preserve"> agenda. Pakistan. North Korea or Tai an arc con </w:t>
      </w:r>
      <w:proofErr w:type="spellStart"/>
      <w:r w:rsidRPr="00A85BCD">
        <w:rPr>
          <w:sz w:val="15"/>
          <w:szCs w:val="15"/>
        </w:rPr>
        <w:t>ceivable</w:t>
      </w:r>
      <w:proofErr w:type="spellEnd"/>
      <w:r w:rsidRPr="00A85BCD">
        <w:rPr>
          <w:sz w:val="15"/>
          <w:szCs w:val="15"/>
        </w:rPr>
        <w:t xml:space="preserve"> in this role. Even Japan might be considered, if nationalism in Nippon grows further and seeks confrontation with the old rival China. If anything. </w:t>
      </w:r>
      <w:r w:rsidRPr="009A4188">
        <w:rPr>
          <w:rStyle w:val="StyleUnderline"/>
          <w:highlight w:val="green"/>
        </w:rPr>
        <w:t>this</w:t>
      </w:r>
      <w:r w:rsidRPr="00A85BCD">
        <w:rPr>
          <w:sz w:val="15"/>
          <w:szCs w:val="15"/>
        </w:rPr>
        <w:t xml:space="preserve"> </w:t>
      </w:r>
      <w:r w:rsidRPr="00A85BCD">
        <w:rPr>
          <w:rStyle w:val="StyleUnderline"/>
        </w:rPr>
        <w:t xml:space="preserve">constellation does not look much better than the one which drove </w:t>
      </w:r>
      <w:r w:rsidRPr="00A85BCD">
        <w:rPr>
          <w:rStyle w:val="Emphasis"/>
        </w:rPr>
        <w:t>Europe into World War I</w:t>
      </w:r>
      <w:r w:rsidRPr="00A85BCD">
        <w:rPr>
          <w:sz w:val="15"/>
          <w:szCs w:val="15"/>
        </w:rPr>
        <w:t xml:space="preserve"> </w:t>
      </w:r>
      <w:proofErr w:type="gramStart"/>
      <w:r w:rsidRPr="00A85BCD">
        <w:rPr>
          <w:sz w:val="15"/>
          <w:szCs w:val="15"/>
        </w:rPr>
        <w:t>a</w:t>
      </w:r>
      <w:proofErr w:type="gramEnd"/>
      <w:r w:rsidRPr="00A85BCD">
        <w:rPr>
          <w:sz w:val="15"/>
          <w:szCs w:val="15"/>
        </w:rPr>
        <w:t xml:space="preserve"> century ago. </w:t>
      </w:r>
      <w:r w:rsidRPr="00A85BCD">
        <w:rPr>
          <w:rStyle w:val="StyleUnderline"/>
        </w:rPr>
        <w:t>and</w:t>
      </w:r>
      <w:r w:rsidRPr="00A85BCD">
        <w:rPr>
          <w:sz w:val="15"/>
          <w:szCs w:val="15"/>
        </w:rPr>
        <w:t xml:space="preserve"> </w:t>
      </w:r>
      <w:r w:rsidRPr="00A85BCD">
        <w:rPr>
          <w:rStyle w:val="Emphasis"/>
        </w:rPr>
        <w:t xml:space="preserve">it </w:t>
      </w:r>
      <w:r w:rsidRPr="009A4188">
        <w:rPr>
          <w:rStyle w:val="Emphasis"/>
          <w:highlight w:val="green"/>
        </w:rPr>
        <w:t>contains a nuclear component.</w:t>
      </w:r>
      <w:r w:rsidRPr="00A85BCD">
        <w:rPr>
          <w:sz w:val="15"/>
          <w:szCs w:val="15"/>
        </w:rPr>
        <w:t xml:space="preserve"> </w:t>
      </w:r>
      <w:r w:rsidRPr="00A85BCD">
        <w:rPr>
          <w:rStyle w:val="StyleUnderline"/>
        </w:rPr>
        <w:t xml:space="preserve">To trust in the infallibility of nuclear deterrence in this mufti- pronged constellation </w:t>
      </w:r>
      <w:r w:rsidRPr="00A85BCD">
        <w:rPr>
          <w:rStyle w:val="Emphasis"/>
        </w:rPr>
        <w:t xml:space="preserve">needs quite a lot of optimism </w:t>
      </w:r>
      <w:r w:rsidRPr="00A85BCD">
        <w:rPr>
          <w:rStyle w:val="StyleUnderline"/>
        </w:rPr>
        <w:t xml:space="preserve">Can democratic peace be helpful in this constellation? </w:t>
      </w:r>
      <w:r w:rsidRPr="00A85BCD">
        <w:rPr>
          <w:sz w:val="15"/>
          <w:szCs w:val="15"/>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9A4188">
        <w:rPr>
          <w:rStyle w:val="StyleUnderline"/>
          <w:highlight w:val="green"/>
        </w:rPr>
        <w:t xml:space="preserve">democracies </w:t>
      </w:r>
      <w:r w:rsidRPr="00A85BCD">
        <w:rPr>
          <w:rStyle w:val="StyleUnderline"/>
        </w:rPr>
        <w:t xml:space="preserve">like Ukraine and Georgia may feature rather importantly as potential </w:t>
      </w:r>
      <w:r w:rsidRPr="009A4188">
        <w:rPr>
          <w:rStyle w:val="StyleUnderline"/>
          <w:highlight w:val="green"/>
        </w:rPr>
        <w:t xml:space="preserve">triggers for </w:t>
      </w:r>
      <w:r w:rsidRPr="009A4188">
        <w:rPr>
          <w:rStyle w:val="Emphasis"/>
          <w:highlight w:val="green"/>
        </w:rPr>
        <w:t>a worsening of relationship</w:t>
      </w:r>
      <w:r w:rsidRPr="00A85BCD">
        <w:rPr>
          <w:rStyle w:val="Emphasis"/>
        </w:rPr>
        <w:t xml:space="preserve">s. </w:t>
      </w:r>
      <w:r w:rsidRPr="00A85BCD">
        <w:rPr>
          <w:rStyle w:val="StyleUnderline"/>
        </w:rPr>
        <w:t xml:space="preserve">While democracy is useful in excluding certain </w:t>
      </w:r>
      <w:r w:rsidRPr="00A85BCD">
        <w:rPr>
          <w:rStyle w:val="Emphasis"/>
        </w:rPr>
        <w:t xml:space="preserve">conflict dyads </w:t>
      </w:r>
      <w:r w:rsidRPr="00A85BCD">
        <w:rPr>
          <w:sz w:val="15"/>
          <w:szCs w:val="15"/>
        </w:rPr>
        <w:t xml:space="preserve">in the whole complex, </w:t>
      </w:r>
      <w:r w:rsidRPr="00A85BCD">
        <w:rPr>
          <w:rStyle w:val="StyleUnderline"/>
        </w:rPr>
        <w:t xml:space="preserve">such as </w:t>
      </w:r>
      <w:r w:rsidRPr="00A85BCD">
        <w:rPr>
          <w:rStyle w:val="Emphasis"/>
        </w:rPr>
        <w:t>India</w:t>
      </w:r>
      <w:r w:rsidRPr="00A85BCD">
        <w:rPr>
          <w:rStyle w:val="StyleUnderline"/>
        </w:rPr>
        <w:t xml:space="preserve"> and the </w:t>
      </w:r>
      <w:r w:rsidRPr="00A85BCD">
        <w:rPr>
          <w:rStyle w:val="Emphasis"/>
        </w:rPr>
        <w:t>U</w:t>
      </w:r>
      <w:r w:rsidRPr="00A85BCD">
        <w:rPr>
          <w:sz w:val="15"/>
          <w:szCs w:val="15"/>
        </w:rPr>
        <w:t xml:space="preserve">nited </w:t>
      </w:r>
      <w:r w:rsidRPr="00A85BCD">
        <w:rPr>
          <w:rStyle w:val="Emphasis"/>
        </w:rPr>
        <w:t>S</w:t>
      </w:r>
      <w:r w:rsidRPr="00A85BCD">
        <w:rPr>
          <w:sz w:val="15"/>
          <w:szCs w:val="15"/>
        </w:rPr>
        <w:t xml:space="preserve">tates. Japan and the United States. Japan and India. from the risk that they might escalate into a violent conflict, and as democratic peace is pacifying parts of the world. such as South America or Europe. </w:t>
      </w:r>
      <w:r w:rsidRPr="009A4188">
        <w:rPr>
          <w:rStyle w:val="Emphasis"/>
          <w:highlight w:val="green"/>
        </w:rPr>
        <w:t>it helps little in disputes between democracies and non-democracies</w:t>
      </w:r>
      <w:r w:rsidRPr="00A85BCD">
        <w:rPr>
          <w:rStyle w:val="Emphasis"/>
        </w:rPr>
        <w:t xml:space="preserve">. </w:t>
      </w:r>
      <w:r w:rsidRPr="00A85BCD">
        <w:rPr>
          <w:sz w:val="15"/>
          <w:szCs w:val="15"/>
        </w:rPr>
        <w:t xml:space="preserve">To the contrary: as discussed above, </w:t>
      </w:r>
      <w:r w:rsidRPr="00A85BCD">
        <w:rPr>
          <w:rStyle w:val="StyleUnderline"/>
        </w:rPr>
        <w:t xml:space="preserve">democracies have a more or less </w:t>
      </w:r>
      <w:r w:rsidRPr="00A85BCD">
        <w:rPr>
          <w:rStyle w:val="Emphasis"/>
        </w:rPr>
        <w:t>moral-emotional inclination</w:t>
      </w:r>
      <w:r w:rsidRPr="00A85BCD">
        <w:rPr>
          <w:sz w:val="15"/>
          <w:szCs w:val="15"/>
        </w:rPr>
        <w:t xml:space="preserve"> </w:t>
      </w:r>
      <w:r w:rsidRPr="00A85BCD">
        <w:rPr>
          <w:rStyle w:val="Emphasis"/>
        </w:rPr>
        <w:t xml:space="preserve">to </w:t>
      </w:r>
      <w:r w:rsidRPr="009A4188">
        <w:rPr>
          <w:rStyle w:val="Emphasis"/>
          <w:highlight w:val="green"/>
        </w:rPr>
        <w:t>demonize non-democracies</w:t>
      </w:r>
      <w:r w:rsidRPr="00A85BCD">
        <w:rPr>
          <w:rStyle w:val="Emphasis"/>
        </w:rPr>
        <w:t xml:space="preserve"> once they </w:t>
      </w:r>
      <w:proofErr w:type="spellStart"/>
      <w:r w:rsidRPr="00A85BCD">
        <w:rPr>
          <w:rStyle w:val="Emphasis"/>
        </w:rPr>
        <w:t>dis</w:t>
      </w:r>
      <w:proofErr w:type="spellEnd"/>
      <w:r w:rsidRPr="00A85BCD">
        <w:rPr>
          <w:rStyle w:val="Emphasis"/>
        </w:rPr>
        <w:t xml:space="preserve"> agree, </w:t>
      </w:r>
      <w:r w:rsidRPr="00A85BCD">
        <w:rPr>
          <w:rStyle w:val="StyleUnderline"/>
        </w:rPr>
        <w:t xml:space="preserve">and to feel a missionary drive </w:t>
      </w:r>
      <w:r w:rsidRPr="00A85BCD">
        <w:rPr>
          <w:rStyle w:val="Emphasis"/>
        </w:rPr>
        <w:t>to turn them democratic</w:t>
      </w:r>
      <w:r w:rsidRPr="00A85BCD">
        <w:rPr>
          <w:sz w:val="15"/>
          <w:szCs w:val="15"/>
        </w:rPr>
        <w:t xml:space="preserve">. </w:t>
      </w:r>
      <w:r w:rsidRPr="00A85BCD">
        <w:rPr>
          <w:rStyle w:val="StyleUnderline"/>
        </w:rPr>
        <w:t xml:space="preserve">This might exacerbate </w:t>
      </w:r>
      <w:r w:rsidRPr="00A85BCD">
        <w:rPr>
          <w:rStyle w:val="Emphasis"/>
        </w:rPr>
        <w:t>the existing</w:t>
      </w:r>
      <w:r w:rsidRPr="00A85BCD">
        <w:rPr>
          <w:rStyle w:val="StyleUnderline"/>
        </w:rPr>
        <w:t>,</w:t>
      </w:r>
      <w:r w:rsidRPr="00A85BCD">
        <w:rPr>
          <w:sz w:val="15"/>
          <w:szCs w:val="15"/>
        </w:rPr>
        <w:t xml:space="preserve"> more </w:t>
      </w:r>
      <w:r w:rsidRPr="00A85BCD">
        <w:rPr>
          <w:rStyle w:val="Emphasis"/>
        </w:rPr>
        <w:t>interest-based conflicts</w:t>
      </w:r>
      <w:r w:rsidRPr="00A85BCD">
        <w:rPr>
          <w:sz w:val="15"/>
          <w:szCs w:val="15"/>
        </w:rPr>
        <w:t xml:space="preserve"> </w:t>
      </w:r>
      <w:r w:rsidRPr="00A85BCD">
        <w:rPr>
          <w:rStyle w:val="StyleUnderline"/>
        </w:rPr>
        <w:t xml:space="preserve">between democracies and non-democracies, and it </w:t>
      </w:r>
      <w:r w:rsidRPr="00A85BCD">
        <w:rPr>
          <w:rStyle w:val="Emphasis"/>
        </w:rPr>
        <w:t>creates fears</w:t>
      </w:r>
      <w:r w:rsidRPr="00A85BCD">
        <w:rPr>
          <w:rStyle w:val="StyleUnderline"/>
        </w:rPr>
        <w:t xml:space="preserve"> in the hearts of </w:t>
      </w:r>
      <w:r w:rsidRPr="00A85BCD">
        <w:rPr>
          <w:rStyle w:val="Emphasis"/>
        </w:rPr>
        <w:t>autocratic leaders</w:t>
      </w:r>
      <w:r w:rsidRPr="00A85BCD">
        <w:rPr>
          <w:rStyle w:val="StyleUnderline"/>
        </w:rPr>
        <w:t xml:space="preserve"> that </w:t>
      </w:r>
      <w:r w:rsidRPr="00A85BCD">
        <w:rPr>
          <w:rStyle w:val="Emphasis"/>
        </w:rPr>
        <w:t>they might be up for democratization sooner or later</w:t>
      </w:r>
      <w:r w:rsidRPr="00A85BCD">
        <w:rPr>
          <w:sz w:val="15"/>
          <w:szCs w:val="15"/>
        </w:rPr>
        <w:t xml:space="preserve">. </w:t>
      </w:r>
      <w:r w:rsidRPr="00A85BCD">
        <w:rPr>
          <w:rStyle w:val="StyleUnderline"/>
        </w:rPr>
        <w:t xml:space="preserve">The close inter- democratic relations which democratic peace </w:t>
      </w:r>
      <w:r w:rsidRPr="00A85BCD">
        <w:rPr>
          <w:rStyle w:val="Emphasis"/>
        </w:rPr>
        <w:t>tends to produce</w:t>
      </w:r>
      <w:r w:rsidRPr="00A85BCD">
        <w:rPr>
          <w:sz w:val="15"/>
          <w:szCs w:val="15"/>
        </w:rPr>
        <w:t xml:space="preserve">, in turn, </w:t>
      </w:r>
      <w:r w:rsidRPr="00A85BCD">
        <w:rPr>
          <w:rStyle w:val="StyleUnderline"/>
        </w:rPr>
        <w:t xml:space="preserve">only </w:t>
      </w:r>
      <w:r w:rsidRPr="00A85BCD">
        <w:rPr>
          <w:rStyle w:val="Emphasis"/>
        </w:rPr>
        <w:t>exacerbate these fears</w:t>
      </w:r>
      <w:r w:rsidRPr="00A85BCD">
        <w:rPr>
          <w:rStyle w:val="StyleUnderline"/>
        </w:rPr>
        <w:t xml:space="preserve"> as democracies tend to be </w:t>
      </w:r>
      <w:r w:rsidRPr="00A85BCD">
        <w:rPr>
          <w:rStyle w:val="Emphasis"/>
        </w:rPr>
        <w:t>rich</w:t>
      </w:r>
      <w:r w:rsidRPr="00A85BCD">
        <w:rPr>
          <w:rStyle w:val="StyleUnderline"/>
        </w:rPr>
        <w:t>,</w:t>
      </w:r>
      <w:r w:rsidRPr="00A85BCD">
        <w:rPr>
          <w:sz w:val="15"/>
          <w:szCs w:val="15"/>
        </w:rPr>
        <w:t xml:space="preserve"> </w:t>
      </w:r>
      <w:r w:rsidRPr="00A85BCD">
        <w:rPr>
          <w:rStyle w:val="Emphasis"/>
        </w:rPr>
        <w:t>well organized</w:t>
      </w:r>
      <w:r w:rsidRPr="00A85BCD">
        <w:rPr>
          <w:sz w:val="15"/>
          <w:szCs w:val="15"/>
        </w:rPr>
        <w:t xml:space="preserve">, </w:t>
      </w:r>
      <w:r w:rsidRPr="00A85BCD">
        <w:rPr>
          <w:rStyle w:val="StyleUnderline"/>
        </w:rPr>
        <w:t>and</w:t>
      </w:r>
      <w:r w:rsidRPr="00A85BCD">
        <w:rPr>
          <w:sz w:val="15"/>
          <w:szCs w:val="15"/>
        </w:rPr>
        <w:t xml:space="preserve"> </w:t>
      </w:r>
      <w:r w:rsidRPr="00A85BCD">
        <w:rPr>
          <w:rStyle w:val="Emphasis"/>
        </w:rPr>
        <w:t>powerful</w:t>
      </w:r>
      <w:r w:rsidRPr="00A85BCD">
        <w:rPr>
          <w:sz w:val="15"/>
          <w:szCs w:val="15"/>
        </w:rPr>
        <w:t xml:space="preserve"> and dispose together of much more potent military capabilities than their potential non-</w:t>
      </w:r>
      <w:proofErr w:type="spellStart"/>
      <w:r w:rsidRPr="00A85BCD">
        <w:rPr>
          <w:sz w:val="15"/>
          <w:szCs w:val="15"/>
        </w:rPr>
        <w:t>dcnwcratic</w:t>
      </w:r>
      <w:proofErr w:type="spellEnd"/>
      <w:r w:rsidRPr="00A85BCD">
        <w:rPr>
          <w:sz w:val="15"/>
          <w:szCs w:val="15"/>
        </w:rPr>
        <w:t xml:space="preserve"> counterparts. </w:t>
      </w:r>
      <w:r w:rsidRPr="00A85BCD">
        <w:rPr>
          <w:rStyle w:val="StyleUnderline"/>
        </w:rPr>
        <w:t xml:space="preserve">Rather than helping with peace. the inter-democratic consequences of the democratic peace tend to </w:t>
      </w:r>
      <w:r w:rsidRPr="00A85BCD">
        <w:rPr>
          <w:rStyle w:val="Emphasis"/>
        </w:rPr>
        <w:t>exacerbate the security dilemma</w:t>
      </w:r>
      <w:r w:rsidRPr="00A85BCD">
        <w:rPr>
          <w:sz w:val="15"/>
          <w:szCs w:val="15"/>
        </w:rPr>
        <w:t xml:space="preserve"> </w:t>
      </w:r>
      <w:r w:rsidRPr="00A85BCD">
        <w:rPr>
          <w:rStyle w:val="StyleUnderline"/>
        </w:rPr>
        <w:t xml:space="preserve">which exists between </w:t>
      </w:r>
      <w:r w:rsidRPr="00A85BCD">
        <w:rPr>
          <w:rStyle w:val="Emphasis"/>
        </w:rPr>
        <w:t>democracies and non-</w:t>
      </w:r>
      <w:proofErr w:type="spellStart"/>
      <w:r w:rsidRPr="00A85BCD">
        <w:rPr>
          <w:rStyle w:val="Emphasis"/>
        </w:rPr>
        <w:t>democracics</w:t>
      </w:r>
      <w:proofErr w:type="spellEnd"/>
      <w:r w:rsidRPr="00A85BCD">
        <w:rPr>
          <w:sz w:val="15"/>
          <w:szCs w:val="15"/>
        </w:rPr>
        <w:t xml:space="preserve"> an way. </w:t>
      </w:r>
      <w:r w:rsidRPr="00A85BCD">
        <w:rPr>
          <w:rStyle w:val="StyleUnderline"/>
        </w:rPr>
        <w:t>This non-peaceful dark side of democratic peace has escaped the attention of most academic writings</w:t>
      </w:r>
      <w:r w:rsidRPr="00A85BCD">
        <w:rPr>
          <w:sz w:val="15"/>
          <w:szCs w:val="15"/>
        </w:rPr>
        <w:t xml:space="preserve"> on this subject and certainly all political utterances about democratic peace in our political systems. But democratic militancy is the Siamese twin of democratic peace as the Bush Administration unambiguously taught us (Gels et al. 2013: </w:t>
      </w:r>
      <w:proofErr w:type="spellStart"/>
      <w:r w:rsidRPr="00A85BCD">
        <w:rPr>
          <w:sz w:val="15"/>
          <w:szCs w:val="15"/>
        </w:rPr>
        <w:t>Müllcr</w:t>
      </w:r>
      <w:proofErr w:type="spellEnd"/>
      <w:r w:rsidRPr="00A85BCD">
        <w:rPr>
          <w:sz w:val="15"/>
          <w:szCs w:val="15"/>
        </w:rPr>
        <w:t xml:space="preserve"> 2014b).</w:t>
      </w:r>
    </w:p>
    <w:p w14:paraId="33A05F8F" w14:textId="77777777" w:rsidR="005B72FB" w:rsidRDefault="005B72FB" w:rsidP="005B72FB">
      <w:pPr>
        <w:rPr>
          <w:rFonts w:asciiTheme="minorHAnsi" w:hAnsiTheme="minorHAnsi"/>
        </w:rPr>
      </w:pPr>
    </w:p>
    <w:p w14:paraId="2A7EB343" w14:textId="77777777" w:rsidR="005B72FB" w:rsidRPr="00A85BCD" w:rsidRDefault="005B72FB" w:rsidP="005B72FB">
      <w:pPr>
        <w:pStyle w:val="Heading4"/>
        <w:rPr>
          <w:rFonts w:cs="Calibri"/>
        </w:rPr>
      </w:pPr>
      <w:r>
        <w:rPr>
          <w:rFonts w:cs="Calibri"/>
        </w:rPr>
        <w:t>Democracy causes a laundry list of existential threats</w:t>
      </w:r>
    </w:p>
    <w:p w14:paraId="59AFE1A9" w14:textId="77777777" w:rsidR="005B72FB" w:rsidRPr="00A85BCD" w:rsidRDefault="005B72FB" w:rsidP="005B72FB">
      <w:r w:rsidRPr="00A85BCD">
        <w:t xml:space="preserve">Alex </w:t>
      </w:r>
      <w:r w:rsidRPr="00A85BCD">
        <w:rPr>
          <w:rStyle w:val="Style13ptBold"/>
          <w:sz w:val="24"/>
        </w:rPr>
        <w:t>de Waal 16</w:t>
      </w:r>
      <w:r w:rsidRPr="00A85BCD">
        <w:t>, Executive Director of the World Peace Foundation at the Fletcher School at Tufts University, 12/5/16, “Garrison America and the Threat of Global War,” http://bostonreview.net/war-security-politics-global-justice/alex-de-waal-garrison-america-and-threat-global-war</w:t>
      </w:r>
    </w:p>
    <w:p w14:paraId="4B7105CF" w14:textId="77777777" w:rsidR="005B72FB" w:rsidRPr="00A85BCD" w:rsidRDefault="005B72FB" w:rsidP="005B72FB">
      <w:pPr>
        <w:rPr>
          <w:sz w:val="16"/>
        </w:rPr>
      </w:pPr>
      <w:r w:rsidRPr="00A85BCD">
        <w:rPr>
          <w:rStyle w:val="StyleUnderline"/>
        </w:rPr>
        <w:t>Trump’s</w:t>
      </w:r>
      <w:r w:rsidRPr="00A85BCD">
        <w:rPr>
          <w:sz w:val="16"/>
        </w:rPr>
        <w:t xml:space="preserve"> promises have been so vague that it will be hard for him to disappoint. Nonetheless, many of his </w:t>
      </w:r>
      <w:r w:rsidRPr="00A85BCD">
        <w:rPr>
          <w:rStyle w:val="StyleUnderline"/>
        </w:rPr>
        <w:t xml:space="preserve">supporters will </w:t>
      </w:r>
      <w:r w:rsidRPr="00A85BCD">
        <w:rPr>
          <w:rStyle w:val="Emphasis"/>
        </w:rPr>
        <w:t>wake up</w:t>
      </w:r>
      <w:r w:rsidRPr="00A85BCD">
        <w:rPr>
          <w:rStyle w:val="StyleUnderline"/>
        </w:rPr>
        <w:t xml:space="preserve"> to the fact that they have been duped, or realize the futility of voting for a wrecker out of a sense of alienated desperation</w:t>
      </w:r>
      <w:r w:rsidRPr="00A85BCD">
        <w:rPr>
          <w:sz w:val="16"/>
        </w:rPr>
        <w:t xml:space="preserve">. </w:t>
      </w:r>
      <w:r w:rsidRPr="00A85BCD">
        <w:rPr>
          <w:rStyle w:val="StyleUnderline"/>
        </w:rPr>
        <w:t>The progressives’ silver lining to</w:t>
      </w:r>
      <w:r w:rsidRPr="00A85BCD">
        <w:rPr>
          <w:sz w:val="16"/>
        </w:rPr>
        <w:t xml:space="preserve"> the </w:t>
      </w:r>
      <w:r w:rsidRPr="00A85BCD">
        <w:rPr>
          <w:rStyle w:val="StyleUnderline"/>
        </w:rPr>
        <w:t>2016</w:t>
      </w:r>
      <w:r w:rsidRPr="00A85BCD">
        <w:rPr>
          <w:sz w:val="16"/>
        </w:rPr>
        <w:t xml:space="preserve"> election </w:t>
      </w:r>
      <w:r w:rsidRPr="00A85BCD">
        <w:rPr>
          <w:rStyle w:val="StyleUnderline"/>
        </w:rPr>
        <w:t>is</w:t>
      </w:r>
      <w:r w:rsidRPr="00A85BCD">
        <w:rPr>
          <w:sz w:val="16"/>
        </w:rPr>
        <w:t xml:space="preserve"> that, </w:t>
      </w:r>
      <w:r w:rsidRPr="00A85BCD">
        <w:rPr>
          <w:rStyle w:val="StyleUnderline"/>
        </w:rPr>
        <w:t>had Clinton won, the Trump constituency would have been back in four years’</w:t>
      </w:r>
      <w:r w:rsidRPr="00A85BCD">
        <w:rPr>
          <w:sz w:val="16"/>
        </w:rPr>
        <w:t xml:space="preserve"> time, probably </w:t>
      </w:r>
      <w:r w:rsidRPr="00A85BCD">
        <w:rPr>
          <w:rStyle w:val="StyleUnderline"/>
        </w:rPr>
        <w:t xml:space="preserve">with a more ruthless and ideological candidate. </w:t>
      </w:r>
      <w:r w:rsidRPr="009A4188">
        <w:rPr>
          <w:rStyle w:val="Emphasis"/>
          <w:highlight w:val="green"/>
        </w:rPr>
        <w:t>Better for</w:t>
      </w:r>
      <w:r w:rsidRPr="00A85BCD">
        <w:rPr>
          <w:rStyle w:val="Emphasis"/>
        </w:rPr>
        <w:t xml:space="preserve"> plutocratic </w:t>
      </w:r>
      <w:r w:rsidRPr="009A4188">
        <w:rPr>
          <w:rStyle w:val="Emphasis"/>
          <w:highlight w:val="green"/>
        </w:rPr>
        <w:t>populism to fail early</w:t>
      </w:r>
      <w:r w:rsidRPr="00A85BCD">
        <w:rPr>
          <w:sz w:val="16"/>
        </w:rPr>
        <w:t>. But the damage inflicted in the interim could be terrible—even irredeemable if it were to include swinging a wrecking ball at the Paris Climate Agreement out of simple ignorant malice.</w:t>
      </w:r>
    </w:p>
    <w:p w14:paraId="49F8A1E0" w14:textId="77777777" w:rsidR="005B72FB" w:rsidRPr="00A85BCD" w:rsidRDefault="005B72FB" w:rsidP="005B72FB">
      <w:pPr>
        <w:rPr>
          <w:sz w:val="16"/>
        </w:rPr>
      </w:pPr>
      <w:r w:rsidRPr="00A85BCD">
        <w:rPr>
          <w:sz w:val="16"/>
        </w:rPr>
        <w:t xml:space="preserve">Polanyi recounts how </w:t>
      </w:r>
      <w:r w:rsidRPr="00A85BCD">
        <w:rPr>
          <w:rStyle w:val="StyleUnderline"/>
        </w:rPr>
        <w:t>economic and financial crisis led to global calamity. Something similar could happen today</w:t>
      </w:r>
      <w:r w:rsidRPr="00A85BCD">
        <w:rPr>
          <w:sz w:val="16"/>
        </w:rPr>
        <w:t xml:space="preserve">. In </w:t>
      </w:r>
      <w:proofErr w:type="gramStart"/>
      <w:r w:rsidRPr="00A85BCD">
        <w:rPr>
          <w:sz w:val="16"/>
        </w:rPr>
        <w:t>fact</w:t>
      </w:r>
      <w:proofErr w:type="gramEnd"/>
      <w:r w:rsidRPr="00A85BCD">
        <w:rPr>
          <w:sz w:val="16"/>
        </w:rPr>
        <w:t xml:space="preserve"> </w:t>
      </w:r>
      <w:r w:rsidRPr="009A4188">
        <w:rPr>
          <w:rStyle w:val="StyleUnderline"/>
          <w:highlight w:val="green"/>
        </w:rPr>
        <w:t>we are</w:t>
      </w:r>
      <w:r w:rsidRPr="00A85BCD">
        <w:rPr>
          <w:sz w:val="16"/>
        </w:rPr>
        <w:t xml:space="preserve"> already </w:t>
      </w:r>
      <w:r w:rsidRPr="00A85BCD">
        <w:rPr>
          <w:rStyle w:val="StyleUnderline"/>
        </w:rPr>
        <w:t xml:space="preserve">in a </w:t>
      </w:r>
      <w:r w:rsidRPr="00A85BCD">
        <w:rPr>
          <w:rStyle w:val="Emphasis"/>
        </w:rPr>
        <w:t xml:space="preserve">steady </w:t>
      </w:r>
      <w:r w:rsidRPr="009A4188">
        <w:rPr>
          <w:rStyle w:val="Emphasis"/>
          <w:highlight w:val="green"/>
        </w:rPr>
        <w:t>unpicking</w:t>
      </w:r>
      <w:r w:rsidRPr="00A85BCD">
        <w:rPr>
          <w:rStyle w:val="Emphasis"/>
        </w:rPr>
        <w:t xml:space="preserve"> of </w:t>
      </w:r>
      <w:r w:rsidRPr="009A4188">
        <w:rPr>
          <w:rStyle w:val="Emphasis"/>
          <w:highlight w:val="green"/>
        </w:rPr>
        <w:t>the liberal peace</w:t>
      </w:r>
      <w:r w:rsidRPr="00A85BCD">
        <w:rPr>
          <w:sz w:val="16"/>
        </w:rPr>
        <w:t xml:space="preserve"> that glowed at the turn of the millennium. Since approximately 2008, </w:t>
      </w:r>
      <w:r w:rsidRPr="00A85BCD">
        <w:rPr>
          <w:rStyle w:val="StyleUnderline"/>
        </w:rPr>
        <w:t>the historic decline in</w:t>
      </w:r>
      <w:r w:rsidRPr="00A85BCD">
        <w:rPr>
          <w:sz w:val="16"/>
        </w:rPr>
        <w:t xml:space="preserve"> the number and lethality of </w:t>
      </w:r>
      <w:r w:rsidRPr="00A85BCD">
        <w:rPr>
          <w:rStyle w:val="StyleUnderline"/>
        </w:rPr>
        <w:t xml:space="preserve">wars appears to have been </w:t>
      </w:r>
      <w:r w:rsidRPr="00A85BCD">
        <w:rPr>
          <w:rStyle w:val="Emphasis"/>
        </w:rPr>
        <w:t>reversed</w:t>
      </w:r>
      <w:r w:rsidRPr="00A85BCD">
        <w:rPr>
          <w:sz w:val="16"/>
        </w:rPr>
        <w:t>. Today’s wars are not like World War I, with formal declarations of war, clear war zones, rules of engagement, and definite endings. But they are wars nonetheless.</w:t>
      </w:r>
    </w:p>
    <w:p w14:paraId="6266F9BF" w14:textId="77777777" w:rsidR="005B72FB" w:rsidRPr="00A85BCD" w:rsidRDefault="005B72FB" w:rsidP="005B72FB">
      <w:pPr>
        <w:rPr>
          <w:sz w:val="16"/>
        </w:rPr>
      </w:pPr>
      <w:r w:rsidRPr="009A4188">
        <w:rPr>
          <w:rStyle w:val="StyleUnderline"/>
          <w:highlight w:val="green"/>
        </w:rPr>
        <w:t xml:space="preserve">What does a world in </w:t>
      </w:r>
      <w:r w:rsidRPr="009A4188">
        <w:rPr>
          <w:rStyle w:val="Emphasis"/>
          <w:highlight w:val="green"/>
        </w:rPr>
        <w:t>global</w:t>
      </w:r>
      <w:r w:rsidRPr="00A85BCD">
        <w:rPr>
          <w:rStyle w:val="Emphasis"/>
        </w:rPr>
        <w:t xml:space="preserve">, generalized </w:t>
      </w:r>
      <w:r w:rsidRPr="009A4188">
        <w:rPr>
          <w:rStyle w:val="Emphasis"/>
          <w:highlight w:val="green"/>
        </w:rPr>
        <w:t>war look like?</w:t>
      </w:r>
      <w:r w:rsidRPr="00A85BCD">
        <w:rPr>
          <w:sz w:val="16"/>
        </w:rPr>
        <w:t xml:space="preserve"> We have an unwinnable “war on terror” that is metastasizing with every escalation, and which has blurred the boundaries between war and everything else. We have </w:t>
      </w:r>
      <w:r w:rsidRPr="00A85BCD">
        <w:rPr>
          <w:rStyle w:val="StyleUnderline"/>
        </w:rPr>
        <w:t xml:space="preserve">deep </w:t>
      </w:r>
      <w:r w:rsidRPr="009A4188">
        <w:rPr>
          <w:rStyle w:val="StyleUnderline"/>
          <w:highlight w:val="green"/>
        </w:rPr>
        <w:t>states</w:t>
      </w:r>
      <w:r w:rsidRPr="00A85BCD">
        <w:rPr>
          <w:sz w:val="16"/>
        </w:rPr>
        <w:t xml:space="preserve">—built on a new oligarchy of generals, spies, and private-sector suppliers—that </w:t>
      </w:r>
      <w:r w:rsidRPr="00A85BCD">
        <w:rPr>
          <w:rStyle w:val="StyleUnderline"/>
        </w:rPr>
        <w:t xml:space="preserve">are </w:t>
      </w:r>
      <w:r w:rsidRPr="009A4188">
        <w:rPr>
          <w:rStyle w:val="StyleUnderline"/>
          <w:highlight w:val="green"/>
        </w:rPr>
        <w:t>strangling liberalism</w:t>
      </w:r>
      <w:r w:rsidRPr="00A85BCD">
        <w:rPr>
          <w:sz w:val="16"/>
        </w:rPr>
        <w:t xml:space="preserve">. We have </w:t>
      </w:r>
      <w:r w:rsidRPr="009A4188">
        <w:rPr>
          <w:rStyle w:val="Emphasis"/>
          <w:highlight w:val="green"/>
        </w:rPr>
        <w:t>emboldened middle</w:t>
      </w:r>
      <w:r w:rsidRPr="00A85BCD">
        <w:rPr>
          <w:rStyle w:val="Emphasis"/>
        </w:rPr>
        <w:t xml:space="preserve"> powers</w:t>
      </w:r>
      <w:r w:rsidRPr="00A85BCD">
        <w:rPr>
          <w:sz w:val="16"/>
        </w:rPr>
        <w:t xml:space="preserve"> (such as Saudi Arabia) </w:t>
      </w:r>
      <w:r w:rsidRPr="009A4188">
        <w:rPr>
          <w:rStyle w:val="StyleUnderline"/>
          <w:highlight w:val="green"/>
        </w:rPr>
        <w:t>and revanchist powers</w:t>
      </w:r>
      <w:r w:rsidRPr="00A85BCD">
        <w:rPr>
          <w:rStyle w:val="StyleUnderline"/>
        </w:rPr>
        <w:t xml:space="preserve"> (such as Russia) rearming and taking unilateral military action</w:t>
      </w:r>
      <w:r w:rsidRPr="00A85BCD">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A85BCD">
        <w:rPr>
          <w:sz w:val="16"/>
        </w:rPr>
        <w:t>worst case</w:t>
      </w:r>
      <w:proofErr w:type="gramEnd"/>
      <w:r w:rsidRPr="00A85BCD">
        <w:rPr>
          <w:sz w:val="16"/>
        </w:rPr>
        <w:t xml:space="preserve"> being Yemen. We have “peacekeeping” forces fighting wars (Somalia). We have </w:t>
      </w:r>
      <w:r w:rsidRPr="00A85BCD">
        <w:rPr>
          <w:rStyle w:val="StyleUnderline"/>
        </w:rPr>
        <w:t xml:space="preserve">regional rivals </w:t>
      </w:r>
      <w:r w:rsidRPr="009A4188">
        <w:rPr>
          <w:rStyle w:val="StyleUnderline"/>
          <w:highlight w:val="green"/>
        </w:rPr>
        <w:t>threatening</w:t>
      </w:r>
      <w:r w:rsidRPr="00A85BCD">
        <w:rPr>
          <w:rStyle w:val="StyleUnderline"/>
        </w:rPr>
        <w:t xml:space="preserve"> one another, some </w:t>
      </w:r>
      <w:r w:rsidRPr="009A4188">
        <w:rPr>
          <w:rStyle w:val="StyleUnderline"/>
          <w:highlight w:val="green"/>
        </w:rPr>
        <w:t xml:space="preserve">with </w:t>
      </w:r>
      <w:r w:rsidRPr="009A4188">
        <w:rPr>
          <w:rStyle w:val="Emphasis"/>
          <w:highlight w:val="green"/>
        </w:rPr>
        <w:t>nuclear weapons</w:t>
      </w:r>
      <w:r w:rsidRPr="00A85BCD">
        <w:rPr>
          <w:sz w:val="16"/>
        </w:rPr>
        <w:t xml:space="preserve"> (</w:t>
      </w:r>
      <w:r w:rsidRPr="009A4188">
        <w:rPr>
          <w:rStyle w:val="StyleUnderline"/>
          <w:highlight w:val="green"/>
        </w:rPr>
        <w:t>India and Pakistan</w:t>
      </w:r>
      <w:r w:rsidRPr="00A85BCD">
        <w:rPr>
          <w:sz w:val="16"/>
        </w:rPr>
        <w:t xml:space="preserve">) </w:t>
      </w:r>
      <w:r w:rsidRPr="00A85BCD">
        <w:rPr>
          <w:rStyle w:val="StyleUnderline"/>
        </w:rPr>
        <w:t>and others with possibilities of acquiring them</w:t>
      </w:r>
      <w:r w:rsidRPr="00A85BCD">
        <w:rPr>
          <w:sz w:val="16"/>
        </w:rPr>
        <w:t xml:space="preserve"> (</w:t>
      </w:r>
      <w:r w:rsidRPr="009A4188">
        <w:rPr>
          <w:rStyle w:val="StyleUnderline"/>
          <w:highlight w:val="green"/>
        </w:rPr>
        <w:t>Saudi</w:t>
      </w:r>
      <w:r w:rsidRPr="00A85BCD">
        <w:rPr>
          <w:sz w:val="16"/>
        </w:rPr>
        <w:t xml:space="preserve"> Arabia </w:t>
      </w:r>
      <w:r w:rsidRPr="009A4188">
        <w:rPr>
          <w:rStyle w:val="StyleUnderline"/>
          <w:highlight w:val="green"/>
        </w:rPr>
        <w:t>and Iran</w:t>
      </w:r>
      <w:r w:rsidRPr="00A85BCD">
        <w:rPr>
          <w:sz w:val="16"/>
        </w:rPr>
        <w:t>).</w:t>
      </w:r>
    </w:p>
    <w:p w14:paraId="2387F964" w14:textId="77777777" w:rsidR="005B72FB" w:rsidRPr="000C62D6" w:rsidRDefault="005B72FB" w:rsidP="005B72FB">
      <w:pPr>
        <w:rPr>
          <w:sz w:val="14"/>
        </w:rPr>
      </w:pPr>
      <w:r w:rsidRPr="000C62D6">
        <w:rPr>
          <w:sz w:val="14"/>
        </w:rPr>
        <w:t xml:space="preserve">Above all, today’s </w:t>
      </w:r>
      <w:r w:rsidRPr="00A85BCD">
        <w:rPr>
          <w:rStyle w:val="StyleUnderline"/>
        </w:rPr>
        <w:t>generalized war is a conflict of destabilization</w:t>
      </w:r>
      <w:r w:rsidRPr="000C62D6">
        <w:rPr>
          <w:sz w:val="14"/>
        </w:rPr>
        <w:t>,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a global political market of rival plutocracies comes into view. Add virulent reactionary populism to the mix and it resembles a war on democracy.</w:t>
      </w:r>
    </w:p>
    <w:p w14:paraId="32774579" w14:textId="77777777" w:rsidR="005B72FB" w:rsidRPr="00A85BCD" w:rsidRDefault="005B72FB" w:rsidP="005B72FB">
      <w:pPr>
        <w:rPr>
          <w:sz w:val="16"/>
        </w:rPr>
      </w:pPr>
      <w:r w:rsidRPr="00A85BCD">
        <w:rPr>
          <w:sz w:val="16"/>
        </w:rPr>
        <w:t xml:space="preserve">What more might we see? Economic liberalism is a creed of optimism and abundance; reactionary protectionism feeds on pessimistic scarcity. </w:t>
      </w:r>
      <w:r w:rsidRPr="00A85BCD">
        <w:rPr>
          <w:rStyle w:val="StyleUnderline"/>
        </w:rPr>
        <w:t xml:space="preserve">If we see </w:t>
      </w:r>
      <w:r w:rsidRPr="009A4188">
        <w:rPr>
          <w:rStyle w:val="Emphasis"/>
          <w:highlight w:val="green"/>
        </w:rPr>
        <w:t>punitive trade wars</w:t>
      </w:r>
      <w:r w:rsidRPr="00A85BCD">
        <w:rPr>
          <w:sz w:val="16"/>
        </w:rPr>
        <w:t xml:space="preserve"> and national leaders taking preemptive action to secure strategic resources within the walls of their garrison states, then old-fashioned </w:t>
      </w:r>
      <w:r w:rsidRPr="009A4188">
        <w:rPr>
          <w:rStyle w:val="StyleUnderline"/>
          <w:highlight w:val="green"/>
        </w:rPr>
        <w:t>territorial disputes</w:t>
      </w:r>
      <w:r w:rsidRPr="00A85BCD">
        <w:rPr>
          <w:sz w:val="16"/>
        </w:rPr>
        <w:t xml:space="preserve"> along with accelerated state-commercial grabbing of land and minerals </w:t>
      </w:r>
      <w:r w:rsidRPr="00A85BCD">
        <w:rPr>
          <w:rStyle w:val="StyleUnderline"/>
        </w:rPr>
        <w:t>are in prospect</w:t>
      </w:r>
      <w:r w:rsidRPr="00A85BCD">
        <w:rPr>
          <w:sz w:val="16"/>
        </w:rPr>
        <w:t>. We could see mobilization against immigrants and minorities as a way of enflaming and rewarding a constituency that can police borders, enforce the new political rightness, and even become electoral vigilantes.</w:t>
      </w:r>
    </w:p>
    <w:p w14:paraId="24B10C20" w14:textId="77777777" w:rsidR="005B72FB" w:rsidRPr="00A85BCD" w:rsidRDefault="005B72FB" w:rsidP="005B72FB">
      <w:pPr>
        <w:rPr>
          <w:sz w:val="16"/>
        </w:rPr>
      </w:pPr>
      <w:r w:rsidRPr="009A4188">
        <w:rPr>
          <w:rStyle w:val="StyleUnderline"/>
          <w:highlight w:val="green"/>
        </w:rPr>
        <w:t>Liberal multilat</w:t>
      </w:r>
      <w:r w:rsidRPr="00A85BCD">
        <w:rPr>
          <w:rStyle w:val="StyleUnderline"/>
        </w:rPr>
        <w:t xml:space="preserve">eralism </w:t>
      </w:r>
      <w:r w:rsidRPr="009A4188">
        <w:rPr>
          <w:rStyle w:val="StyleUnderline"/>
          <w:highlight w:val="green"/>
        </w:rPr>
        <w:t>is</w:t>
      </w:r>
      <w:r w:rsidRPr="00A85BCD">
        <w:rPr>
          <w:sz w:val="16"/>
        </w:rPr>
        <w:t xml:space="preserve"> a system of </w:t>
      </w:r>
      <w:r w:rsidRPr="00A85BCD">
        <w:rPr>
          <w:rStyle w:val="Emphasis"/>
        </w:rPr>
        <w:t xml:space="preserve">seeking </w:t>
      </w:r>
      <w:r w:rsidRPr="009A4188">
        <w:rPr>
          <w:rStyle w:val="Emphasis"/>
          <w:highlight w:val="green"/>
        </w:rPr>
        <w:t>common wins through</w:t>
      </w:r>
      <w:r w:rsidRPr="00A85BCD">
        <w:rPr>
          <w:rStyle w:val="Emphasis"/>
        </w:rPr>
        <w:t xml:space="preserve"> peaceful </w:t>
      </w:r>
      <w:r w:rsidRPr="009A4188">
        <w:rPr>
          <w:rStyle w:val="Emphasis"/>
          <w:highlight w:val="green"/>
        </w:rPr>
        <w:t>negotiation</w:t>
      </w:r>
      <w:r w:rsidRPr="00A85BCD">
        <w:rPr>
          <w:sz w:val="16"/>
        </w:rPr>
        <w:t xml:space="preserve">; case-by-case power dealing is a zero-sum calculus. </w:t>
      </w:r>
      <w:r w:rsidRPr="00A85BCD">
        <w:rPr>
          <w:rStyle w:val="StyleUnderline"/>
        </w:rPr>
        <w:t xml:space="preserve">We may see </w:t>
      </w:r>
      <w:r w:rsidRPr="00A85BCD">
        <w:rPr>
          <w:rStyle w:val="Emphasis"/>
        </w:rPr>
        <w:t xml:space="preserve">regional arms races, </w:t>
      </w:r>
      <w:r w:rsidRPr="009A4188">
        <w:rPr>
          <w:rStyle w:val="Emphasis"/>
          <w:highlight w:val="green"/>
        </w:rPr>
        <w:t>nuclear proliferation</w:t>
      </w:r>
      <w:r w:rsidRPr="00A85BCD">
        <w:rPr>
          <w:sz w:val="16"/>
        </w:rPr>
        <w:t>,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w:t>
      </w:r>
    </w:p>
    <w:p w14:paraId="372AE0F2" w14:textId="77777777" w:rsidR="005B72FB" w:rsidRPr="00A85BCD" w:rsidRDefault="005B72FB" w:rsidP="005B72FB">
      <w:pPr>
        <w:rPr>
          <w:sz w:val="16"/>
        </w:rPr>
      </w:pPr>
      <w:r w:rsidRPr="00A85BCD">
        <w:rPr>
          <w:sz w:val="16"/>
        </w:rPr>
        <w:t xml:space="preserve">The United Nations system appeals to leaders to live up to the highest standards. The fact that they so often conceal their transgressions is the tribute that vice pays to virtue. </w:t>
      </w:r>
      <w:r w:rsidRPr="00A85BCD">
        <w:rPr>
          <w:rStyle w:val="StyleUnderline"/>
        </w:rPr>
        <w:t xml:space="preserve">A </w:t>
      </w:r>
      <w:r w:rsidRPr="009A4188">
        <w:rPr>
          <w:rStyle w:val="StyleUnderline"/>
          <w:highlight w:val="green"/>
        </w:rPr>
        <w:t>cabal of</w:t>
      </w:r>
      <w:r w:rsidRPr="00A85BCD">
        <w:rPr>
          <w:rStyle w:val="StyleUnderline"/>
        </w:rPr>
        <w:t xml:space="preserve"> plutocratic </w:t>
      </w:r>
      <w:r w:rsidRPr="009A4188">
        <w:rPr>
          <w:rStyle w:val="StyleUnderline"/>
          <w:highlight w:val="green"/>
        </w:rPr>
        <w:t>populists would</w:t>
      </w:r>
      <w:r w:rsidRPr="00A85BCD">
        <w:rPr>
          <w:sz w:val="16"/>
        </w:rPr>
        <w:t xml:space="preserve"> revel in the opposite: </w:t>
      </w:r>
      <w:r w:rsidRPr="00A85BCD">
        <w:rPr>
          <w:rStyle w:val="StyleUnderline"/>
        </w:rPr>
        <w:t>applaud</w:t>
      </w:r>
      <w:r w:rsidRPr="00A85BCD">
        <w:rPr>
          <w:sz w:val="16"/>
        </w:rPr>
        <w:t xml:space="preserve">ing </w:t>
      </w:r>
      <w:r w:rsidRPr="00A85BCD">
        <w:rPr>
          <w:rStyle w:val="StyleUnderline"/>
        </w:rPr>
        <w:t xml:space="preserve">one another’s readiness to </w:t>
      </w:r>
      <w:r w:rsidRPr="009A4188">
        <w:rPr>
          <w:rStyle w:val="StyleUnderline"/>
          <w:highlight w:val="green"/>
        </w:rPr>
        <w:t>tear up cosmopolitan liberalism</w:t>
      </w:r>
      <w:r w:rsidRPr="00A85BCD">
        <w:rPr>
          <w:sz w:val="16"/>
        </w:rPr>
        <w:t xml:space="preserve"> and pursue a latter-day mercantilist naked self-interest. </w:t>
      </w:r>
      <w:r w:rsidRPr="00A85BCD">
        <w:rPr>
          <w:rStyle w:val="Emphasis"/>
        </w:rPr>
        <w:t>Garrison America</w:t>
      </w:r>
      <w:r w:rsidRPr="00A85BCD">
        <w:rPr>
          <w:rStyle w:val="StyleUnderline"/>
        </w:rPr>
        <w:t xml:space="preserve"> could</w:t>
      </w:r>
      <w:r w:rsidRPr="00A85BCD">
        <w:rPr>
          <w:sz w:val="16"/>
        </w:rPr>
        <w:t xml:space="preserve"> opportunistically </w:t>
      </w:r>
      <w:r w:rsidRPr="00A85BCD">
        <w:rPr>
          <w:rStyle w:val="StyleUnderline"/>
        </w:rPr>
        <w:t>collude with</w:t>
      </w:r>
      <w:r w:rsidRPr="00A85BCD">
        <w:rPr>
          <w:sz w:val="16"/>
        </w:rPr>
        <w:t xml:space="preserve"> similarly constituted political-military business </w:t>
      </w:r>
      <w:r w:rsidRPr="00A85BCD">
        <w:rPr>
          <w:rStyle w:val="StyleUnderline"/>
        </w:rPr>
        <w:t xml:space="preserve">regimes in </w:t>
      </w:r>
      <w:r w:rsidRPr="009A4188">
        <w:rPr>
          <w:rStyle w:val="StyleUnderline"/>
          <w:highlight w:val="green"/>
        </w:rPr>
        <w:t>Russia, China, Turkey</w:t>
      </w:r>
      <w:r w:rsidRPr="00A85BCD">
        <w:rPr>
          <w:sz w:val="16"/>
        </w:rPr>
        <w:t xml:space="preserve">, and elsewhere for a new realpolitik global concert, redolent of the early nineteenth-century era of the Congress of Vienna, </w:t>
      </w:r>
      <w:r w:rsidRPr="009A4188">
        <w:rPr>
          <w:rStyle w:val="StyleUnderline"/>
          <w:highlight w:val="green"/>
        </w:rPr>
        <w:t>bring</w:t>
      </w:r>
      <w:r w:rsidRPr="00A85BCD">
        <w:rPr>
          <w:rStyle w:val="StyleUnderline"/>
        </w:rPr>
        <w:t xml:space="preserve">ing </w:t>
      </w:r>
      <w:r w:rsidRPr="009A4188">
        <w:rPr>
          <w:rStyle w:val="StyleUnderline"/>
          <w:highlight w:val="green"/>
        </w:rPr>
        <w:t>a façade of stability</w:t>
      </w:r>
      <w:r w:rsidRPr="00A85BCD">
        <w:rPr>
          <w:rStyle w:val="StyleUnderline"/>
        </w:rPr>
        <w:t xml:space="preserve"> for as long as they collude—</w:t>
      </w:r>
      <w:r w:rsidRPr="009A4188">
        <w:rPr>
          <w:rStyle w:val="StyleUnderline"/>
          <w:highlight w:val="green"/>
        </w:rPr>
        <w:t xml:space="preserve">and </w:t>
      </w:r>
      <w:r w:rsidRPr="009A4188">
        <w:rPr>
          <w:rStyle w:val="Emphasis"/>
          <w:highlight w:val="green"/>
        </w:rPr>
        <w:t>war when they fall out</w:t>
      </w:r>
      <w:r w:rsidRPr="00A85BCD">
        <w:rPr>
          <w:sz w:val="16"/>
        </w:rPr>
        <w:t>.</w:t>
      </w:r>
    </w:p>
    <w:p w14:paraId="03047C09" w14:textId="77777777" w:rsidR="005B72FB" w:rsidRPr="00A85BCD" w:rsidRDefault="005B72FB" w:rsidP="005B72FB">
      <w:pPr>
        <w:rPr>
          <w:sz w:val="16"/>
        </w:rPr>
      </w:pPr>
      <w:r w:rsidRPr="00A85BCD">
        <w:rPr>
          <w:sz w:val="16"/>
        </w:rPr>
        <w:t>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w:t>
      </w:r>
    </w:p>
    <w:p w14:paraId="5E1709C2" w14:textId="77777777" w:rsidR="005B72FB" w:rsidRPr="00A85BCD" w:rsidRDefault="005B72FB" w:rsidP="005B72FB">
      <w:pPr>
        <w:rPr>
          <w:sz w:val="16"/>
        </w:rPr>
      </w:pPr>
      <w:r w:rsidRPr="00A85BCD">
        <w:rPr>
          <w:sz w:val="16"/>
        </w:rPr>
        <w:t xml:space="preserve">Underpinning this is a simple truth: </w:t>
      </w:r>
      <w:r w:rsidRPr="00A85BCD">
        <w:rPr>
          <w:rStyle w:val="StyleUnderline"/>
        </w:rPr>
        <w:t xml:space="preserve">the plutocratic populist order is a </w:t>
      </w:r>
      <w:r w:rsidRPr="00A85BCD">
        <w:rPr>
          <w:rStyle w:val="Emphasis"/>
        </w:rPr>
        <w:t>future that does not work</w:t>
      </w:r>
      <w:r w:rsidRPr="00A85BCD">
        <w:rPr>
          <w:sz w:val="16"/>
        </w:rPr>
        <w:t>. If illustration were needed of the logic of hiding under the blanket rather than facing difficult realities, look no further than Trump’s readiness to deny climate change.</w:t>
      </w:r>
    </w:p>
    <w:p w14:paraId="34DE42ED" w14:textId="77777777" w:rsidR="005B72FB" w:rsidRDefault="005B72FB" w:rsidP="005B72FB">
      <w:pPr>
        <w:rPr>
          <w:sz w:val="16"/>
        </w:rPr>
      </w:pPr>
      <w:r w:rsidRPr="00A85BCD">
        <w:rPr>
          <w:sz w:val="16"/>
        </w:rPr>
        <w:t xml:space="preserve">We have been here before, more or less, and from history we can gather important lessons about what we must do now. </w:t>
      </w:r>
      <w:r w:rsidRPr="00A85BCD">
        <w:rPr>
          <w:rStyle w:val="StyleUnderline"/>
        </w:rPr>
        <w:t xml:space="preserve">The </w:t>
      </w:r>
      <w:r w:rsidRPr="009A4188">
        <w:rPr>
          <w:rStyle w:val="StyleUnderline"/>
          <w:highlight w:val="green"/>
        </w:rPr>
        <w:t>importance of</w:t>
      </w:r>
      <w:r w:rsidRPr="00A85BCD">
        <w:rPr>
          <w:sz w:val="16"/>
        </w:rPr>
        <w:t xml:space="preserve"> defending civility with democratic deliberation, respecting human rights and values, and </w:t>
      </w:r>
      <w:r w:rsidRPr="009A4188">
        <w:rPr>
          <w:rStyle w:val="StyleUnderline"/>
          <w:highlight w:val="green"/>
        </w:rPr>
        <w:t>maintaining</w:t>
      </w:r>
      <w:r w:rsidRPr="00A85BCD">
        <w:rPr>
          <w:rStyle w:val="StyleUnderline"/>
        </w:rPr>
        <w:t xml:space="preserve"> a commitment to </w:t>
      </w:r>
      <w:r w:rsidRPr="009A4188">
        <w:rPr>
          <w:rStyle w:val="StyleUnderline"/>
          <w:highlight w:val="green"/>
        </w:rPr>
        <w:t>public goods</w:t>
      </w:r>
      <w:r w:rsidRPr="00A85BCD">
        <w:rPr>
          <w:rStyle w:val="StyleUnderline"/>
        </w:rPr>
        <w:t xml:space="preserve"> and the global commons—</w:t>
      </w:r>
      <w:r w:rsidRPr="009A4188">
        <w:rPr>
          <w:rStyle w:val="Emphasis"/>
          <w:sz w:val="24"/>
          <w:highlight w:val="green"/>
        </w:rPr>
        <w:t>including the future of the planet</w:t>
      </w:r>
      <w:r w:rsidRPr="009A4188">
        <w:rPr>
          <w:sz w:val="16"/>
          <w:highlight w:val="green"/>
        </w:rPr>
        <w:t>—</w:t>
      </w:r>
      <w:r w:rsidRPr="009A4188">
        <w:rPr>
          <w:rStyle w:val="StyleUnderline"/>
          <w:highlight w:val="green"/>
        </w:rPr>
        <w:t>remain evergreen</w:t>
      </w:r>
      <w:r w:rsidRPr="00A85BCD">
        <w:rPr>
          <w:rStyle w:val="StyleUnderline"/>
        </w:rPr>
        <w:t>. We need to find</w:t>
      </w:r>
      <w:r w:rsidRPr="00A85BCD">
        <w:rPr>
          <w:sz w:val="16"/>
        </w:rPr>
        <w:t xml:space="preserve"> our way to </w:t>
      </w:r>
      <w:r w:rsidRPr="00A85BCD">
        <w:rPr>
          <w:rStyle w:val="StyleUnderline"/>
        </w:rPr>
        <w:t>a new</w:t>
      </w:r>
      <w:r w:rsidRPr="00A85BCD">
        <w:rPr>
          <w:sz w:val="16"/>
        </w:rPr>
        <w:t xml:space="preserve"> 1945—and the </w:t>
      </w:r>
      <w:r w:rsidRPr="00A85BCD">
        <w:rPr>
          <w:rStyle w:val="StyleUnderline"/>
        </w:rPr>
        <w:t>global political settlement</w:t>
      </w:r>
      <w:r w:rsidRPr="00A85BCD">
        <w:rPr>
          <w:sz w:val="16"/>
        </w:rPr>
        <w:t xml:space="preserve"> for a tamed and humane capitalism—</w:t>
      </w:r>
      <w:r w:rsidRPr="00A85BCD">
        <w:rPr>
          <w:rStyle w:val="StyleUnderline"/>
        </w:rPr>
        <w:t xml:space="preserve">without having to suffer the </w:t>
      </w:r>
      <w:r w:rsidRPr="00A85BCD">
        <w:rPr>
          <w:rStyle w:val="Emphasis"/>
        </w:rPr>
        <w:t>catastrophic traumas</w:t>
      </w:r>
      <w:r w:rsidRPr="00A85BCD">
        <w:rPr>
          <w:rStyle w:val="StyleUnderline"/>
        </w:rPr>
        <w:t xml:space="preserve"> of trying everything else first</w:t>
      </w:r>
      <w:r w:rsidRPr="00A85BCD">
        <w:rPr>
          <w:sz w:val="16"/>
        </w:rPr>
        <w:t>.</w:t>
      </w:r>
    </w:p>
    <w:p w14:paraId="4DBA5AB5" w14:textId="77777777" w:rsidR="005B72FB" w:rsidRPr="00D90DF9" w:rsidRDefault="005B72FB" w:rsidP="005B72FB">
      <w:pPr>
        <w:pStyle w:val="Heading4"/>
      </w:pPr>
      <w:r>
        <w:t xml:space="preserve">Irrationality – populism guarantees nuclear escalation </w:t>
      </w:r>
    </w:p>
    <w:p w14:paraId="0136BF14" w14:textId="77777777" w:rsidR="005B72FB" w:rsidRPr="00D90DF9" w:rsidRDefault="005B72FB" w:rsidP="005B72FB">
      <w:r w:rsidRPr="00D90DF9">
        <w:rPr>
          <w:b/>
        </w:rPr>
        <w:t>McCoy 17</w:t>
      </w:r>
      <w:r>
        <w:t xml:space="preserve"> </w:t>
      </w:r>
      <w:r w:rsidRPr="00D90DF9">
        <w:t>(Alfred McCoy – Alfred McCoy is the Harrington professor of history at the University of Wisconsin-Madison. &lt;KEN&gt; "The Bloodstained Rise of Global Populism," War is Boring. April 4, 2017. DOA: 4/1/19. https://warisboring.com/the-bloodstained-rise-of-global-populism/)</w:t>
      </w:r>
    </w:p>
    <w:p w14:paraId="2C4D1644" w14:textId="77777777" w:rsidR="005B72FB" w:rsidRDefault="005B72FB" w:rsidP="005B72FB">
      <w:pPr>
        <w:rPr>
          <w:sz w:val="10"/>
          <w:szCs w:val="26"/>
        </w:rPr>
      </w:pPr>
      <w:r w:rsidRPr="00EA4B86">
        <w:rPr>
          <w:sz w:val="10"/>
          <w:szCs w:val="26"/>
        </w:rPr>
        <w:t xml:space="preserve">Scholar Michael Lee suggests that a </w:t>
      </w:r>
      <w:r w:rsidRPr="009A4188">
        <w:rPr>
          <w:rStyle w:val="StyleUnderline"/>
          <w:szCs w:val="26"/>
          <w:highlight w:val="green"/>
        </w:rPr>
        <w:t>populist</w:t>
      </w:r>
      <w:r w:rsidRPr="00EA4B86">
        <w:rPr>
          <w:sz w:val="10"/>
          <w:szCs w:val="26"/>
        </w:rPr>
        <w:t xml:space="preserve"> leader </w:t>
      </w:r>
      <w:r w:rsidRPr="009A4188">
        <w:rPr>
          <w:rStyle w:val="StyleUnderline"/>
          <w:szCs w:val="26"/>
          <w:highlight w:val="green"/>
        </w:rPr>
        <w:t>succeeds by</w:t>
      </w:r>
      <w:r w:rsidRPr="00D90DF9">
        <w:rPr>
          <w:rStyle w:val="StyleUnderline"/>
          <w:szCs w:val="26"/>
        </w:rPr>
        <w:t xml:space="preserve"> rhetorically </w:t>
      </w:r>
      <w:r w:rsidRPr="009A4188">
        <w:rPr>
          <w:rStyle w:val="StyleUnderline"/>
          <w:szCs w:val="26"/>
          <w:highlight w:val="green"/>
        </w:rPr>
        <w:t>defining</w:t>
      </w:r>
      <w:r w:rsidRPr="00EA4B86">
        <w:rPr>
          <w:sz w:val="10"/>
          <w:szCs w:val="26"/>
        </w:rPr>
        <w:t xml:space="preserve"> his or her </w:t>
      </w:r>
      <w:r w:rsidRPr="009A4188">
        <w:rPr>
          <w:rStyle w:val="StyleUnderline"/>
          <w:szCs w:val="26"/>
          <w:highlight w:val="green"/>
        </w:rPr>
        <w:t>national community by</w:t>
      </w:r>
      <w:r w:rsidRPr="00EA4B86">
        <w:rPr>
          <w:sz w:val="10"/>
          <w:szCs w:val="26"/>
        </w:rPr>
        <w:t xml:space="preserve"> both its supposedly “shared characteristics” and </w:t>
      </w:r>
      <w:r w:rsidRPr="00D90DF9">
        <w:rPr>
          <w:rStyle w:val="StyleUnderline"/>
          <w:szCs w:val="26"/>
        </w:rPr>
        <w:t>its</w:t>
      </w:r>
      <w:r w:rsidRPr="00EA4B86">
        <w:rPr>
          <w:sz w:val="10"/>
          <w:szCs w:val="26"/>
        </w:rPr>
        <w:t xml:space="preserve"> inevitable </w:t>
      </w:r>
      <w:r w:rsidRPr="009A4188">
        <w:rPr>
          <w:rStyle w:val="Emphasis"/>
          <w:szCs w:val="26"/>
          <w:highlight w:val="green"/>
        </w:rPr>
        <w:t>common</w:t>
      </w:r>
      <w:r w:rsidRPr="00D90DF9">
        <w:rPr>
          <w:rStyle w:val="Emphasis"/>
          <w:szCs w:val="26"/>
        </w:rPr>
        <w:t xml:space="preserve"> “</w:t>
      </w:r>
      <w:r w:rsidRPr="009A4188">
        <w:rPr>
          <w:rStyle w:val="Emphasis"/>
          <w:szCs w:val="26"/>
          <w:highlight w:val="green"/>
        </w:rPr>
        <w:t>enemy</w:t>
      </w:r>
      <w:r w:rsidRPr="00D90DF9">
        <w:rPr>
          <w:rStyle w:val="Emphasis"/>
          <w:szCs w:val="26"/>
        </w:rPr>
        <w:t>,”</w:t>
      </w:r>
      <w:r w:rsidRPr="00EA4B86">
        <w:rPr>
          <w:sz w:val="10"/>
          <w:szCs w:val="26"/>
        </w:rPr>
        <w:t xml:space="preserve"> </w:t>
      </w:r>
      <w:r w:rsidRPr="00D90DF9">
        <w:rPr>
          <w:rStyle w:val="StyleUnderline"/>
          <w:szCs w:val="26"/>
        </w:rPr>
        <w:t>whether Mexican “rapists” or Muslim refugees</w:t>
      </w:r>
      <w:r w:rsidRPr="00EA4B86">
        <w:rPr>
          <w:sz w:val="10"/>
          <w:szCs w:val="26"/>
        </w:rPr>
        <w:t xml:space="preserve">, much as the Nazis created a powerful sense of national selfhood by excluding certain groups by “blood.” In addition, he argues, </w:t>
      </w:r>
      <w:r w:rsidRPr="00D90DF9">
        <w:rPr>
          <w:rStyle w:val="StyleUnderline"/>
          <w:szCs w:val="26"/>
        </w:rPr>
        <w:t xml:space="preserve">such </w:t>
      </w:r>
      <w:r w:rsidRPr="009A4188">
        <w:rPr>
          <w:rStyle w:val="StyleUnderline"/>
          <w:szCs w:val="26"/>
          <w:highlight w:val="green"/>
        </w:rPr>
        <w:t>movements share</w:t>
      </w:r>
      <w:r w:rsidRPr="00D90DF9">
        <w:rPr>
          <w:rStyle w:val="StyleUnderline"/>
          <w:szCs w:val="26"/>
        </w:rPr>
        <w:t xml:space="preserve"> the </w:t>
      </w:r>
      <w:r w:rsidRPr="009A4188">
        <w:rPr>
          <w:rStyle w:val="StyleUnderline"/>
          <w:szCs w:val="26"/>
          <w:highlight w:val="green"/>
        </w:rPr>
        <w:t>desire for</w:t>
      </w:r>
      <w:r w:rsidRPr="00D90DF9">
        <w:rPr>
          <w:rStyle w:val="StyleUnderline"/>
          <w:szCs w:val="26"/>
        </w:rPr>
        <w:t xml:space="preserve"> an “</w:t>
      </w:r>
      <w:r w:rsidRPr="009A4188">
        <w:rPr>
          <w:rStyle w:val="Emphasis"/>
          <w:szCs w:val="26"/>
          <w:highlight w:val="green"/>
        </w:rPr>
        <w:t>apocalyptic confrontation</w:t>
      </w:r>
      <w:r w:rsidRPr="00D90DF9">
        <w:rPr>
          <w:rStyle w:val="StyleUnderline"/>
          <w:szCs w:val="26"/>
        </w:rPr>
        <w:t>”</w:t>
      </w:r>
      <w:r w:rsidRPr="00EA4B86">
        <w:rPr>
          <w:sz w:val="10"/>
          <w:szCs w:val="26"/>
        </w:rPr>
        <w:t xml:space="preserve"> </w:t>
      </w:r>
      <w:r w:rsidRPr="009A4188">
        <w:rPr>
          <w:rStyle w:val="StyleUnderline"/>
          <w:szCs w:val="26"/>
          <w:highlight w:val="green"/>
        </w:rPr>
        <w:t>through a</w:t>
      </w:r>
      <w:r w:rsidRPr="00D90DF9">
        <w:rPr>
          <w:rStyle w:val="StyleUnderline"/>
          <w:szCs w:val="26"/>
        </w:rPr>
        <w:t xml:space="preserve"> final “</w:t>
      </w:r>
      <w:r w:rsidRPr="009A4188">
        <w:rPr>
          <w:rStyle w:val="Emphasis"/>
          <w:szCs w:val="26"/>
          <w:highlight w:val="green"/>
        </w:rPr>
        <w:t>mythic battle</w:t>
      </w:r>
      <w:r w:rsidRPr="00D90DF9">
        <w:rPr>
          <w:rStyle w:val="StyleUnderline"/>
          <w:szCs w:val="26"/>
        </w:rPr>
        <w:t>”</w:t>
      </w:r>
      <w:r w:rsidRPr="00EA4B86">
        <w:rPr>
          <w:sz w:val="10"/>
          <w:szCs w:val="26"/>
        </w:rPr>
        <w:t xml:space="preserve"> </w:t>
      </w:r>
      <w:r w:rsidRPr="00D90DF9">
        <w:rPr>
          <w:rStyle w:val="StyleUnderline"/>
          <w:szCs w:val="26"/>
        </w:rPr>
        <w:t xml:space="preserve">as “the vehicle to revolutionary change.” </w:t>
      </w:r>
      <w:r w:rsidRPr="00EA4B86">
        <w:rPr>
          <w:sz w:val="10"/>
          <w:szCs w:val="26"/>
        </w:rPr>
        <w:t xml:space="preserve">Although scholars such as Lee emphasize the ways in which populist demagogues rely on violent rhetoric for their success, they tend to focus less on another crucial aspect of such populists globally — actual violence. These movements might still be in their relatively benign phase in the United States and Europe, but in less developed democracies around the world populist leaders haven’t hesitated to inscribe their newfound power on the battered bodies of their victims. For more than a decade, for instance, Russian president Vladimir Putin, a reasonable candidate for sparking this wave of populism, has demonstrated his famously bare-chested version of power politics by ensuring that opponents and critics meet grim ends under “mysterious” circumstances. These include the lethal spritz of polonium 210 that killed Russian secret police defector Alexander Litvinenko in London in 2006, the shooting of journalist and Putin critic Anna Politkovskaya outside her Moscow apartment that same year, a dose of rare Himalayan plant poison for banker and Putin nemesis Alexander </w:t>
      </w:r>
      <w:proofErr w:type="spellStart"/>
      <w:r w:rsidRPr="00EA4B86">
        <w:rPr>
          <w:sz w:val="10"/>
          <w:szCs w:val="26"/>
        </w:rPr>
        <w:t>Perepilichny</w:t>
      </w:r>
      <w:proofErr w:type="spellEnd"/>
      <w:r w:rsidRPr="00EA4B86">
        <w:rPr>
          <w:sz w:val="10"/>
          <w:szCs w:val="26"/>
        </w:rPr>
        <w:t xml:space="preserve"> in London in 2012, a fusillade that felled opposition leader Boris Nemtsov in downtown Moscow in 2015 and four fatal bullets this March for refugee whistleblower Denis </w:t>
      </w:r>
      <w:proofErr w:type="spellStart"/>
      <w:r w:rsidRPr="00EA4B86">
        <w:rPr>
          <w:sz w:val="10"/>
          <w:szCs w:val="26"/>
        </w:rPr>
        <w:t>Voronenkov</w:t>
      </w:r>
      <w:proofErr w:type="spellEnd"/>
      <w:r w:rsidRPr="00EA4B86">
        <w:rPr>
          <w:sz w:val="10"/>
          <w:szCs w:val="26"/>
        </w:rPr>
        <w:t xml:space="preserve"> on a Kiev sidewalk, which Ukraine has denounced as “an act of state terrorism.” As an Islamist populist, Turkish president Recep Erdogan has projected his power through a bloody repression of, and a new war with, the country’s Kurdish minority. He portrays the Kurds as a cancer within the country’s body politic whose identity must be extinguished, much as his forebears rid themselves of the Armenians. In addition, since mid-2016, he’s overseen a wholesale purge of 50,000 officials, journalists, teachers and military officers in the aftermath of a failed coup, and in a brutal round of torture and rape filled Turkish prisons to the brim. In 2014, retired general Prabowo </w:t>
      </w:r>
      <w:proofErr w:type="spellStart"/>
      <w:r w:rsidRPr="00EA4B86">
        <w:rPr>
          <w:sz w:val="10"/>
          <w:szCs w:val="26"/>
        </w:rPr>
        <w:t>Subianto</w:t>
      </w:r>
      <w:proofErr w:type="spellEnd"/>
      <w:r w:rsidRPr="00EA4B86">
        <w:rPr>
          <w:sz w:val="10"/>
          <w:szCs w:val="26"/>
        </w:rPr>
        <w:t xml:space="preserve"> nearly won Indonesia’s presidency with a populist campaign of “strength and order.” In fact, Prabowo’s military career had long been steeped in such violence. In 1998, when the authoritarian regime of his father-in-law Suharto was at the brink of collapse, Prabowo, then commander of the Kopassus Rangers, staged the kidnapping-disappearance of a dozen student activists, the savage rape of 168 Chinese women — acts meant to incite racial violence — and the burning of 43 shopping malls and 5,109 buildings in Jakarta, the country’s capital, that left more than 1,000 dead. During his first months in power, newly-elected Philippine president Duterte waged his highly publicized war on the drug trade in city slums by </w:t>
      </w:r>
      <w:proofErr w:type="spellStart"/>
      <w:r w:rsidRPr="00EA4B86">
        <w:rPr>
          <w:sz w:val="10"/>
          <w:szCs w:val="26"/>
        </w:rPr>
        <w:t>loosing</w:t>
      </w:r>
      <w:proofErr w:type="spellEnd"/>
      <w:r w:rsidRPr="00EA4B86">
        <w:rPr>
          <w:sz w:val="10"/>
          <w:szCs w:val="26"/>
        </w:rPr>
        <w:t xml:space="preserve"> the police and vigilantes nationwide in a campaign already marked, in its first six months, by at least 7,000 extrajudicial killings. The bodies of his victims were regularly dumped on Manila’s streets as warnings to others and as down payments on Duterte’s promises of a new, orderly country. And he wasn’t the first populist in Asia to take such a path either. In 2003, Thai prime minister Thaksin Shinawatra launched his “red shirt” movement as a war on his country’s rampant methamphetamine abuse. In just three months under Thaksin’s rule, the police carried out 2,275 extrajudicial killings of suspected drug dealers and users, often leaving the bodies where they fell as a twisted tribute to his power. Such examples of populist political carnage and the likelihood of more to come — including what Trump’s presidency might have in store — raise certain questions. Just what dynamics lie behind the urge toward violence that seems to propel such movements? Why does the virulent campaign rhetoric of populist political movements so often morph into actual violence once a populist wins power? And why is that violence invariably aimed at enemies believed to threaten the imagined integrity of the national community? </w:t>
      </w:r>
      <w:r w:rsidRPr="00D90DF9">
        <w:rPr>
          <w:rStyle w:val="StyleUnderline"/>
          <w:szCs w:val="26"/>
        </w:rPr>
        <w:t>In their compulsion to “protect” the nation from what are seen as pernicious alien influences</w:t>
      </w:r>
      <w:r w:rsidRPr="00EA4B86">
        <w:rPr>
          <w:sz w:val="10"/>
          <w:szCs w:val="26"/>
        </w:rPr>
        <w:t xml:space="preserve">, such </w:t>
      </w:r>
      <w:r w:rsidRPr="00D90DF9">
        <w:rPr>
          <w:rStyle w:val="StyleUnderline"/>
          <w:szCs w:val="26"/>
        </w:rPr>
        <w:t xml:space="preserve">populist movements are defined by their need for enemies. </w:t>
      </w:r>
      <w:r w:rsidRPr="009A4188">
        <w:rPr>
          <w:rStyle w:val="StyleUnderline"/>
          <w:szCs w:val="26"/>
          <w:highlight w:val="green"/>
        </w:rPr>
        <w:t>That</w:t>
      </w:r>
      <w:r w:rsidRPr="00EA4B86">
        <w:rPr>
          <w:sz w:val="10"/>
          <w:szCs w:val="26"/>
        </w:rPr>
        <w:t xml:space="preserve"> need, in turn, </w:t>
      </w:r>
      <w:r w:rsidRPr="009A4188">
        <w:rPr>
          <w:rStyle w:val="StyleUnderline"/>
          <w:szCs w:val="26"/>
          <w:highlight w:val="green"/>
        </w:rPr>
        <w:t>infuses them with</w:t>
      </w:r>
      <w:r w:rsidRPr="00D90DF9">
        <w:rPr>
          <w:rStyle w:val="StyleUnderline"/>
          <w:szCs w:val="26"/>
        </w:rPr>
        <w:t xml:space="preserve"> an</w:t>
      </w:r>
      <w:r w:rsidRPr="00EA4B86">
        <w:rPr>
          <w:sz w:val="10"/>
          <w:szCs w:val="26"/>
        </w:rPr>
        <w:t xml:space="preserve"> almost </w:t>
      </w:r>
      <w:r w:rsidRPr="009A4188">
        <w:rPr>
          <w:rStyle w:val="Emphasis"/>
          <w:szCs w:val="26"/>
          <w:highlight w:val="green"/>
        </w:rPr>
        <w:t>uncontrollable compulsion</w:t>
      </w:r>
      <w:r w:rsidRPr="009A4188">
        <w:rPr>
          <w:sz w:val="10"/>
          <w:szCs w:val="26"/>
          <w:highlight w:val="green"/>
        </w:rPr>
        <w:t xml:space="preserve"> </w:t>
      </w:r>
      <w:r w:rsidRPr="009A4188">
        <w:rPr>
          <w:rStyle w:val="StyleUnderline"/>
          <w:szCs w:val="26"/>
          <w:highlight w:val="green"/>
        </w:rPr>
        <w:t xml:space="preserve">for conflict that </w:t>
      </w:r>
      <w:r w:rsidRPr="009A4188">
        <w:rPr>
          <w:rStyle w:val="Emphasis"/>
          <w:szCs w:val="26"/>
          <w:highlight w:val="green"/>
        </w:rPr>
        <w:t>transcends</w:t>
      </w:r>
      <w:r w:rsidRPr="00EA4B86">
        <w:rPr>
          <w:sz w:val="10"/>
          <w:szCs w:val="26"/>
        </w:rPr>
        <w:t xml:space="preserve"> actual threats or </w:t>
      </w:r>
      <w:r w:rsidRPr="009A4188">
        <w:rPr>
          <w:rStyle w:val="Emphasis"/>
          <w:szCs w:val="26"/>
          <w:highlight w:val="green"/>
        </w:rPr>
        <w:t>rational political programs</w:t>
      </w:r>
      <w:r w:rsidRPr="00D90DF9">
        <w:rPr>
          <w:rStyle w:val="Emphasis"/>
          <w:szCs w:val="26"/>
        </w:rPr>
        <w:t xml:space="preserve">. </w:t>
      </w:r>
      <w:r w:rsidRPr="00EA4B86">
        <w:rPr>
          <w:sz w:val="10"/>
          <w:szCs w:val="26"/>
        </w:rPr>
        <w:t>To give this troubling trend its political due, it’s necessary to understand how, at a particular moment in history, global forces have produced a generation of populist leaders with such potential compulsions. And at the moment, there may be no better example to look to than The Philippines. During its last half-century of bloodstained elections, two populists, Ferdinand Marcos and Duterte, won exceptional power by combining the high politics of diplomacy with the low politics of performative violence, scattering corpses scarred by their signature brutality as if they were so many political pamphlets. A quick look at this history offers us an unsettling glimpse of America’s possible political future. Rodrigo Duterte presents a chart illustrating a drug trade network of high-level drug syndicates in The Philippines during a 2016 press conference. Photo via Wikipedia Populism in The Philippines Although now remembered mainly as a “kleptocrat” who plundered his country and enriched himself with shameless abandon — epitomized by the discovery that his wife possessed 3,000 pairs of shoes — Ferdinand Marcos was, in fact, a brilliant populist, thoroughly skilled in the symbolic uses of violence. As his legal term as president came to an end in 1972, Marcos — who, like many populists, saw himself as chosen by destiny to save his people from perdition — used the military to declare martial law. He then jailed 50,000 opponents, including the senators who had blocked his favored legislation and the gossip columnists who had mocked his wife’s pretensions. The first months of his dictatorship actually lacked any official violence. Then, just before dawn on Jan. 15, 1973, Constabulary officers read a presidential execution order and strapped Lim Seng, an overseas Chinese heroin manufacturer, to a post at a Manila military camp. As a battery of press photographers stood by, an eight-man firing squad raised their rifles. Replayed endlessly on television and in movie theaters, the dramatic footage of bullets ripping open the victim’s chest was clearly meant to be a vivid display of the new dictator’s power, as well as an appeal to his country’s ingrained anti-Chinese racism. Lim Seng would be the only victim legally executed in the 14 years of the Marcos dictatorship. Extra-judicial killings were another matter, however. Marcos made clever use of the massive U.S. military bases near Manila to win continuing support for his authoritarian and increasingly bloody rule from three successive American administrations, even effectively neutralizing Pres. Jimmy Carter’s human rights policy. After a decade of dictatorship, however, the economy began to collapse from a too-heavy dose of “crony capitalism” and the political opposition started to challenge Marcos’s self-image as destiny’s chosen one. To either sate or subdue an increasingly restive population, he soon resorted to escalating raw violence. His security squads conducted what were referred to as “</w:t>
      </w:r>
      <w:proofErr w:type="spellStart"/>
      <w:r w:rsidRPr="00EA4B86">
        <w:rPr>
          <w:sz w:val="10"/>
          <w:szCs w:val="26"/>
        </w:rPr>
        <w:t>salvagings</w:t>
      </w:r>
      <w:proofErr w:type="spellEnd"/>
      <w:r w:rsidRPr="00EA4B86">
        <w:rPr>
          <w:sz w:val="10"/>
          <w:szCs w:val="26"/>
        </w:rPr>
        <w:t xml:space="preserve">,” more than 2,500 of them — or 77 percent of the 3,257 extrajudicial killings during his 14-year dictatorship. Bodies scarred by torture were regularly abandoned in public plazas or at busy intersections so passers-by could read the transcript of terror in their stigmata. In the capital, Manila, with only 4,000 police for six million residents, the Marcos regime also deputized hundreds of “secret marshals” responsible for more than 30 shoot-on-sight fatalities during May 1985, the program’s first month, alone. Yet the impact of Marcos’s version of populist violence proved mutable — effective at the start of martial law when people yearned for order and counterproductive at its close when Filipinos again longed for freedom. That shift in sentiment soon led to his downfall in the first of the dramatic “people power” revolutions that would challenge autocratic regimes from Beijing to Berlin. Flickr photo Duterte’s violence Rodrigo Duterte, the son of a provincial governor, initially pursued a career as the mayor of Davao City, a site of endemic violence that left a lasting imprint on his political persona. In 1984, after the communist New People’s Army made Davao its testing ground for urban guerilla warfare, the city’s murders soared, doubling to 800, including the assassination of 150 policemen. To check the communists, who took over part of the city, the military mobilized criminals and ex-communists as death squad vigilantes in a lethal counterterror campaign. When I visited Davao in 1987 to investigate death squad killings, that remote southern city already had an unforgettable air of desolation and hopelessness. It was in this context of rising national and local extrajudicial slaughter that the </w:t>
      </w:r>
      <w:proofErr w:type="gramStart"/>
      <w:r w:rsidRPr="00EA4B86">
        <w:rPr>
          <w:sz w:val="10"/>
          <w:szCs w:val="26"/>
        </w:rPr>
        <w:t>33-year old</w:t>
      </w:r>
      <w:proofErr w:type="gramEnd"/>
      <w:r w:rsidRPr="00EA4B86">
        <w:rPr>
          <w:sz w:val="10"/>
          <w:szCs w:val="26"/>
        </w:rPr>
        <w:t xml:space="preserve"> Duterte launched his political career as the elected mayor of Davao City. That was in 1988, the first of seven terms that would keep him in office, on and off, for another 21 years until he won the country’s presidency in 2016. His first campaign was hotly contested and he barely beat his rivals, taking only 26 percent of the vote. Around 1996, he reportedly mobilized his own vigilante group, the Davao Death Squad. It would be responsible for many of the city’s 814 extrajudicial killings over the next decade, as victims were dumped on city streets with faces wrapped bizarrely in packing tape. Duterte himself may have killed one or more of the squad’s victims. Apart from liquidating criminals, the Davao Death Squad also conveniently eliminated the mayor’s political rivals. Campaigning for president in 2016, Duterte would proudly point to the killings in Davao City and promise a drug war that would murder 100,000 Filipinos if necessary. In doing so, he was also drawing on historical resonances from the Marcos era that lent some political depth to his violent rhetoric. By specifically praising Marcos, promising to finally bury his body in the National Heroes Cemetery in Manila, and supporting Ferdinand Marcos, Jr. for vice president, Duterte identified himself with a political lineage of populist strongmen epitomized by the old dictator at a time when desperate Filipinos were looking for new hope of a decent life. On taking office, Duterte promptly started his promised anti-drug campaign and dead bodies became commonplace sights on city streets nationwide, sometimes accompanied by a crude cardboard sign reading “I am a pusher,” or simply with their faces wrapped in the by-now trademark packing tape used by the Davao Death Squad. Although Human Rights Watch would declare his drug war a “calamity,” a resounding 85 percent of Filipinos surveyed were “satisfied,” apparently seeing each body sprawled on a city street as another testament to the president’s promise of order. At the same time, like Marcos, Duterte deployed a new style of diplomacy as part of his populist reach for unrestrained power. Amid rising tensions in the South China Sea between Beijing and Washington, he improved his country’s bargaining position by distancing himself from The Philippines’ classic alliance with the United States. At the 2016 ASEAN conference, reacting to Barack Obama’s criticism of his drug war, he said bluntly of the American president, “Your mother’s a whore.” A month later during a state visit to Beijing, Duterte publicly proclaimed “separation from the United States.’’ By setting aside his country’s recent slam-dunk win over China at the Court of Arbitration in the Hague in a legal dispute over rival claims in the South China Sea, Duterte came home with $24 billion in Chinese trade deals and a sense that he was helping establish a new world order. In January 2017, after his police tortured and killed a South Korean businessman on the pretext of a drug bust, he was forced to call a sudden halt to the nationwide killing spree. Like his role model Marcos, however, Duterte’s populism seems to contain an insatiable appetite for violence and so it was not long before bodies were once again being dumped on the streets of Manila, pushing the death toll past 8,000. Davao City. Photo via Wikipedia Success and the strongman </w:t>
      </w:r>
      <w:proofErr w:type="gramStart"/>
      <w:r w:rsidRPr="00EA4B86">
        <w:rPr>
          <w:sz w:val="10"/>
          <w:szCs w:val="26"/>
        </w:rPr>
        <w:t>The</w:t>
      </w:r>
      <w:proofErr w:type="gramEnd"/>
      <w:r w:rsidRPr="00EA4B86">
        <w:rPr>
          <w:sz w:val="10"/>
          <w:szCs w:val="26"/>
        </w:rPr>
        <w:t xml:space="preserve"> histories of these Filipino strongmen, past and present, reveal two overlooked aspects of the ill-defined phenomenon of global populism: the role of what might be termed performative violence in projecting domestic strength and a complementary need for diplomatic success to show international influence. How skillfully these critical poles of power are balanced may offer one gauge for speculating about the fate of populist strongmen in disparate parts of the globe. In Russia’s case, Putin’s projection of strength through the murder of selected domestic opponents has been matched by unchecked aggression in Georgia and Ukraine — a successful balancing act that has made his country, with its rickety economy the size of Italy’s, seem like a great power again and is likely to extend his autocratic rule into the foreseeable future. In Turkey, Erdogan’s harsh repression of ethnic and political enemies has essentially sunk his bid for entry into the European Union, plunged him into an unwinnable war with Kurdish rebels, and complicated his alliance with the United States against Islamic fundamentalism — all potential barriers to his successful bid for unchecked power. In Indonesia, Prabowo </w:t>
      </w:r>
      <w:proofErr w:type="spellStart"/>
      <w:r w:rsidRPr="00EA4B86">
        <w:rPr>
          <w:sz w:val="10"/>
          <w:szCs w:val="26"/>
        </w:rPr>
        <w:t>Subianto</w:t>
      </w:r>
      <w:proofErr w:type="spellEnd"/>
      <w:r w:rsidRPr="00EA4B86">
        <w:rPr>
          <w:sz w:val="10"/>
          <w:szCs w:val="26"/>
        </w:rPr>
        <w:t xml:space="preserve"> failed in his critical first step — building a domestic base large enough to sweep him into the presidency, in part because his call for order resonated so discordantly with a public still capable of remembering his earlier bid for power through eerie violence that roiled Jakarta with hundreds of rapes, fires and deaths. Without the popular support generated by his local spectacle of violence, Duterte’s de facto abrogation of his country’s claims to the South China Sea’s rich fishing grounds and oil reserves in his bid for Chinese support risks a popular backlash, a military coup, or both. For the time being, however, Duterte’s deft juxtaposition of international maneuvering and local bloodletting has made him a successful Philippine strongman with, as yet, few apparent checks on his power. While the </w:t>
      </w:r>
      <w:r w:rsidRPr="00EA4B86">
        <w:rPr>
          <w:sz w:val="10"/>
        </w:rPr>
        <w:t>essential weakness of the Philippine military limits Duterte’s outlets for his populist violence to the police killings of poor street drug dealers, Trump faces no such restraints. Should Congress and the courts check the virulence of his domestic attacks on Muslims, Mexicans or other imagined enemies and should his presidency run into further setbacks like the recent repeal-Obamacare humiliation, he could readily resort to violent military adventures not only in Iraq, Syria, Yemen, Afghanistan and Libya, but even in Iran, not to speak of North Korea, in a bid to recover his populist aura of overweening power. In this way, unlike any other potential populist politician on the planet, he holds the fate of countless millions in his much-discussed hands. If populism’s need for what scholar Michael Lee calls an “apocalyptic confrontation” and a “mythic battle” p</w:t>
      </w:r>
      <w:r w:rsidRPr="00EA4B86">
        <w:rPr>
          <w:sz w:val="10"/>
          <w:szCs w:val="26"/>
        </w:rPr>
        <w:t xml:space="preserve">roves accurate, </w:t>
      </w:r>
      <w:r w:rsidRPr="009A4188">
        <w:rPr>
          <w:rStyle w:val="StyleUnderline"/>
          <w:highlight w:val="green"/>
        </w:rPr>
        <w:t>it</w:t>
      </w:r>
      <w:r w:rsidRPr="00EA4B86">
        <w:rPr>
          <w:sz w:val="10"/>
          <w:szCs w:val="26"/>
        </w:rPr>
        <w:t xml:space="preserve"> might, in the end, </w:t>
      </w:r>
      <w:r w:rsidRPr="009A4188">
        <w:rPr>
          <w:rStyle w:val="StyleUnderline"/>
          <w:szCs w:val="26"/>
          <w:highlight w:val="green"/>
        </w:rPr>
        <w:t>lead</w:t>
      </w:r>
      <w:r w:rsidRPr="00EA4B86">
        <w:rPr>
          <w:sz w:val="10"/>
          <w:szCs w:val="26"/>
        </w:rPr>
        <w:t xml:space="preserve"> </w:t>
      </w:r>
      <w:r w:rsidRPr="00EA4B86">
        <w:rPr>
          <w:sz w:val="10"/>
        </w:rPr>
        <w:t xml:space="preserve">the Trump administration’s “systemic revolutionaries” far beyond even their most extreme rhetoric </w:t>
      </w:r>
      <w:r w:rsidRPr="009A4188">
        <w:rPr>
          <w:rStyle w:val="StyleUnderline"/>
          <w:szCs w:val="26"/>
          <w:highlight w:val="green"/>
        </w:rPr>
        <w:t>into</w:t>
      </w:r>
      <w:r w:rsidRPr="00D90DF9">
        <w:rPr>
          <w:rStyle w:val="StyleUnderline"/>
          <w:szCs w:val="26"/>
        </w:rPr>
        <w:t xml:space="preserve"> an </w:t>
      </w:r>
      <w:r w:rsidRPr="009A4188">
        <w:rPr>
          <w:rStyle w:val="Emphasis"/>
          <w:szCs w:val="26"/>
          <w:highlight w:val="green"/>
        </w:rPr>
        <w:t>endlessly escalating cycle of violence against</w:t>
      </w:r>
      <w:r w:rsidRPr="00D90DF9">
        <w:rPr>
          <w:rStyle w:val="Emphasis"/>
          <w:szCs w:val="26"/>
        </w:rPr>
        <w:t xml:space="preserve"> foreign </w:t>
      </w:r>
      <w:r w:rsidRPr="009A4188">
        <w:rPr>
          <w:rStyle w:val="Emphasis"/>
          <w:szCs w:val="26"/>
          <w:highlight w:val="green"/>
        </w:rPr>
        <w:t>enemies</w:t>
      </w:r>
      <w:r w:rsidRPr="00EA4B86">
        <w:rPr>
          <w:sz w:val="10"/>
          <w:szCs w:val="26"/>
        </w:rPr>
        <w:t xml:space="preserve">, </w:t>
      </w:r>
      <w:r w:rsidRPr="009A4188">
        <w:rPr>
          <w:rStyle w:val="StyleUnderline"/>
          <w:szCs w:val="26"/>
          <w:highlight w:val="green"/>
        </w:rPr>
        <w:t>using</w:t>
      </w:r>
      <w:r w:rsidRPr="00EA4B86">
        <w:rPr>
          <w:sz w:val="10"/>
          <w:szCs w:val="26"/>
        </w:rPr>
        <w:t xml:space="preserve"> whatever weapons are available, whether drones, special operations forces, fighter bombers, naval armadas or even </w:t>
      </w:r>
      <w:r w:rsidRPr="009A4188">
        <w:rPr>
          <w:rStyle w:val="Emphasis"/>
          <w:szCs w:val="26"/>
          <w:highlight w:val="green"/>
        </w:rPr>
        <w:t>nuclear weapons</w:t>
      </w:r>
      <w:r w:rsidRPr="00EA4B86">
        <w:rPr>
          <w:sz w:val="10"/>
          <w:szCs w:val="26"/>
        </w:rPr>
        <w:t>.</w:t>
      </w:r>
    </w:p>
    <w:p w14:paraId="245C0ACB" w14:textId="77777777" w:rsidR="005B72FB" w:rsidRDefault="005B72FB" w:rsidP="005B72FB">
      <w:pPr>
        <w:rPr>
          <w:sz w:val="10"/>
          <w:szCs w:val="26"/>
        </w:rPr>
      </w:pPr>
    </w:p>
    <w:p w14:paraId="7A16D5C9" w14:textId="77777777" w:rsidR="005B72FB" w:rsidRDefault="005B72FB" w:rsidP="005B72FB">
      <w:pPr>
        <w:pStyle w:val="Heading4"/>
      </w:pPr>
      <w:r>
        <w:t xml:space="preserve">Revisionist states are </w:t>
      </w:r>
      <w:r>
        <w:rPr>
          <w:u w:val="single"/>
        </w:rPr>
        <w:t>only</w:t>
      </w:r>
      <w:r>
        <w:t xml:space="preserve"> dangerous and conflict-prone when they’ve </w:t>
      </w:r>
      <w:r>
        <w:rPr>
          <w:u w:val="single"/>
        </w:rPr>
        <w:t>just had their ambitions denied</w:t>
      </w:r>
      <w:r>
        <w:t xml:space="preserve">---the plan creates the only scenario for great power war </w:t>
      </w:r>
    </w:p>
    <w:p w14:paraId="591485E1" w14:textId="77777777" w:rsidR="005B72FB" w:rsidRDefault="005B72FB" w:rsidP="005B72FB">
      <w:r>
        <w:t xml:space="preserve">Hal </w:t>
      </w:r>
      <w:r w:rsidRPr="00E9471E">
        <w:rPr>
          <w:rStyle w:val="Style13ptBold"/>
        </w:rPr>
        <w:t>Brands 18</w:t>
      </w:r>
      <w:r>
        <w:t xml:space="preserve">, the Henry Kissinger Distinguished Professor at Johns Hopkins-SAIS, senior fellow at the Center for Strategic and Budgetary Assessments, 10/24/18, “Danger: Falling Powers,” </w:t>
      </w:r>
      <w:hyperlink r:id="rId9" w:history="1">
        <w:r w:rsidRPr="00524272">
          <w:rPr>
            <w:rStyle w:val="Hyperlink"/>
          </w:rPr>
          <w:t>https://www.the-american-interest.com/2018/10/24/danger-falling-powers/</w:t>
        </w:r>
      </w:hyperlink>
    </w:p>
    <w:p w14:paraId="0360E2BB" w14:textId="77777777" w:rsidR="005B72FB" w:rsidRPr="000A0D51" w:rsidRDefault="005B72FB" w:rsidP="005B72FB">
      <w:pPr>
        <w:rPr>
          <w:sz w:val="16"/>
        </w:rPr>
      </w:pPr>
      <w:r w:rsidRPr="000A0D51">
        <w:rPr>
          <w:sz w:val="16"/>
        </w:rPr>
        <w:t xml:space="preserve">There is, then, no disputing that </w:t>
      </w:r>
      <w:r w:rsidRPr="009A4188">
        <w:rPr>
          <w:rStyle w:val="StyleUnderline"/>
          <w:highlight w:val="green"/>
        </w:rPr>
        <w:t>rising powers can have</w:t>
      </w:r>
      <w:r w:rsidRPr="000A0D51">
        <w:rPr>
          <w:rStyle w:val="StyleUnderline"/>
        </w:rPr>
        <w:t xml:space="preserve"> profoundly </w:t>
      </w:r>
      <w:r w:rsidRPr="009A4188">
        <w:rPr>
          <w:rStyle w:val="StyleUnderline"/>
          <w:highlight w:val="green"/>
        </w:rPr>
        <w:t>disruptive effects. Yet</w:t>
      </w:r>
      <w:r w:rsidRPr="000A0D51">
        <w:rPr>
          <w:rStyle w:val="StyleUnderline"/>
        </w:rPr>
        <w:t xml:space="preserve"> such powers </w:t>
      </w:r>
      <w:r w:rsidRPr="009A4188">
        <w:rPr>
          <w:rStyle w:val="Emphasis"/>
          <w:highlight w:val="green"/>
        </w:rPr>
        <w:t>might not</w:t>
      </w:r>
      <w:r w:rsidRPr="000A0D51">
        <w:rPr>
          <w:sz w:val="16"/>
        </w:rPr>
        <w:t xml:space="preserve"> actually </w:t>
      </w:r>
      <w:r w:rsidRPr="009A4188">
        <w:rPr>
          <w:rStyle w:val="Emphasis"/>
          <w:highlight w:val="green"/>
        </w:rPr>
        <w:t>be the most aggressive or risk-prone</w:t>
      </w:r>
      <w:r w:rsidRPr="009A4188">
        <w:rPr>
          <w:rStyle w:val="StyleUnderline"/>
          <w:highlight w:val="green"/>
        </w:rPr>
        <w:t xml:space="preserve"> type of revisionist state</w:t>
      </w:r>
      <w:r w:rsidRPr="000A0D51">
        <w:rPr>
          <w:sz w:val="16"/>
        </w:rPr>
        <w:t xml:space="preserve">. After all, </w:t>
      </w:r>
      <w:r w:rsidRPr="009A4188">
        <w:rPr>
          <w:rStyle w:val="StyleUnderline"/>
          <w:highlight w:val="green"/>
        </w:rPr>
        <w:t>if a country’s position is</w:t>
      </w:r>
      <w:r w:rsidRPr="000A0D51">
        <w:rPr>
          <w:rStyle w:val="StyleUnderline"/>
        </w:rPr>
        <w:t xml:space="preserve"> steadily </w:t>
      </w:r>
      <w:r w:rsidRPr="009A4188">
        <w:rPr>
          <w:rStyle w:val="StyleUnderline"/>
          <w:highlight w:val="green"/>
        </w:rPr>
        <w:t>improving</w:t>
      </w:r>
      <w:r w:rsidRPr="000A0D51">
        <w:rPr>
          <w:rStyle w:val="StyleUnderline"/>
        </w:rPr>
        <w:t xml:space="preserve"> over time, </w:t>
      </w:r>
      <w:r w:rsidRPr="009A4188">
        <w:rPr>
          <w:rStyle w:val="StyleUnderline"/>
          <w:highlight w:val="green"/>
        </w:rPr>
        <w:t>why risk messing it</w:t>
      </w:r>
      <w:r w:rsidRPr="000A0D51">
        <w:rPr>
          <w:rStyle w:val="StyleUnderline"/>
        </w:rPr>
        <w:t xml:space="preserve"> all </w:t>
      </w:r>
      <w:r w:rsidRPr="009A4188">
        <w:rPr>
          <w:rStyle w:val="StyleUnderline"/>
          <w:highlight w:val="green"/>
        </w:rPr>
        <w:t>up through</w:t>
      </w:r>
      <w:r w:rsidRPr="000A0D51">
        <w:rPr>
          <w:rStyle w:val="StyleUnderline"/>
        </w:rPr>
        <w:t xml:space="preserve"> reckless policies that precipitate </w:t>
      </w:r>
      <w:r w:rsidRPr="009A4188">
        <w:rPr>
          <w:rStyle w:val="StyleUnderline"/>
          <w:highlight w:val="green"/>
        </w:rPr>
        <w:t>a premature showdown?</w:t>
      </w:r>
      <w:r w:rsidRPr="000A0D51">
        <w:rPr>
          <w:sz w:val="16"/>
        </w:rPr>
        <w:t xml:space="preserve"> Why not lay low until the geopolitical balance has become still more favorable? </w:t>
      </w:r>
      <w:r w:rsidRPr="009A4188">
        <w:rPr>
          <w:rStyle w:val="StyleUnderline"/>
          <w:highlight w:val="green"/>
        </w:rPr>
        <w:t>Why not wait until one</w:t>
      </w:r>
      <w:r w:rsidRPr="000A0D51">
        <w:rPr>
          <w:rStyle w:val="StyleUnderline"/>
        </w:rPr>
        <w:t xml:space="preserve"> has </w:t>
      </w:r>
      <w:r w:rsidRPr="009A4188">
        <w:rPr>
          <w:rStyle w:val="StyleUnderline"/>
          <w:highlight w:val="green"/>
        </w:rPr>
        <w:t>surpassed the</w:t>
      </w:r>
      <w:r w:rsidRPr="000A0D51">
        <w:rPr>
          <w:rStyle w:val="StyleUnderline"/>
        </w:rPr>
        <w:t xml:space="preserve"> reigning </w:t>
      </w:r>
      <w:r w:rsidRPr="009A4188">
        <w:rPr>
          <w:rStyle w:val="StyleUnderline"/>
          <w:highlight w:val="green"/>
        </w:rPr>
        <w:t>hegemon</w:t>
      </w:r>
      <w:r w:rsidRPr="000A0D51">
        <w:rPr>
          <w:rStyle w:val="StyleUnderline"/>
        </w:rPr>
        <w:t xml:space="preserve"> altogether and other countries defer to one’s wishes </w:t>
      </w:r>
      <w:r w:rsidRPr="009A4188">
        <w:rPr>
          <w:rStyle w:val="Emphasis"/>
          <w:highlight w:val="green"/>
        </w:rPr>
        <w:t>without a shot being fired?</w:t>
      </w:r>
      <w:r w:rsidRPr="000A0D51">
        <w:rPr>
          <w:sz w:val="16"/>
        </w:rPr>
        <w:t xml:space="preserve"> </w:t>
      </w:r>
      <w:proofErr w:type="gramStart"/>
      <w:r w:rsidRPr="000A0D51">
        <w:rPr>
          <w:sz w:val="16"/>
        </w:rPr>
        <w:t>So</w:t>
      </w:r>
      <w:proofErr w:type="gramEnd"/>
      <w:r w:rsidRPr="000A0D51">
        <w:rPr>
          <w:sz w:val="16"/>
        </w:rPr>
        <w:t xml:space="preserve"> </w:t>
      </w:r>
      <w:r w:rsidRPr="000A0D51">
        <w:rPr>
          <w:rStyle w:val="StyleUnderline"/>
        </w:rPr>
        <w:t xml:space="preserve">while </w:t>
      </w:r>
      <w:r w:rsidRPr="009A4188">
        <w:rPr>
          <w:rStyle w:val="StyleUnderline"/>
          <w:highlight w:val="green"/>
        </w:rPr>
        <w:t>a rising revisionist power</w:t>
      </w:r>
      <w:r w:rsidRPr="000A0D51">
        <w:rPr>
          <w:rStyle w:val="StyleUnderline"/>
        </w:rPr>
        <w:t xml:space="preserve"> may be tempted to assert itself, it </w:t>
      </w:r>
      <w:r w:rsidRPr="009A4188">
        <w:rPr>
          <w:rStyle w:val="StyleUnderline"/>
          <w:highlight w:val="green"/>
        </w:rPr>
        <w:t>should</w:t>
      </w:r>
      <w:r w:rsidRPr="000A0D51">
        <w:rPr>
          <w:sz w:val="16"/>
        </w:rPr>
        <w:t xml:space="preserve"> also </w:t>
      </w:r>
      <w:r w:rsidRPr="009A4188">
        <w:rPr>
          <w:rStyle w:val="StyleUnderline"/>
          <w:highlight w:val="green"/>
        </w:rPr>
        <w:t>have</w:t>
      </w:r>
      <w:r w:rsidRPr="000A0D51">
        <w:rPr>
          <w:rStyle w:val="StyleUnderline"/>
        </w:rPr>
        <w:t xml:space="preserve"> good </w:t>
      </w:r>
      <w:r w:rsidRPr="009A4188">
        <w:rPr>
          <w:rStyle w:val="StyleUnderline"/>
          <w:highlight w:val="green"/>
        </w:rPr>
        <w:t>reason to avoid going for broke</w:t>
      </w:r>
      <w:r w:rsidRPr="000A0D51">
        <w:rPr>
          <w:sz w:val="16"/>
        </w:rPr>
        <w:t xml:space="preserve">. </w:t>
      </w:r>
    </w:p>
    <w:p w14:paraId="36E6D92E" w14:textId="77777777" w:rsidR="005B72FB" w:rsidRPr="000A0D51" w:rsidRDefault="005B72FB" w:rsidP="005B72FB">
      <w:pPr>
        <w:rPr>
          <w:sz w:val="16"/>
        </w:rPr>
      </w:pPr>
      <w:r w:rsidRPr="000A0D51">
        <w:rPr>
          <w:sz w:val="16"/>
        </w:rPr>
        <w:t xml:space="preserve">Now </w:t>
      </w:r>
      <w:r w:rsidRPr="009A4188">
        <w:rPr>
          <w:rStyle w:val="StyleUnderline"/>
          <w:highlight w:val="green"/>
        </w:rPr>
        <w:t>imagine</w:t>
      </w:r>
      <w:r w:rsidRPr="000A0D51">
        <w:rPr>
          <w:rStyle w:val="StyleUnderline"/>
        </w:rPr>
        <w:t xml:space="preserve"> an alternative</w:t>
      </w:r>
      <w:r w:rsidRPr="000A0D51">
        <w:rPr>
          <w:sz w:val="16"/>
        </w:rPr>
        <w:t xml:space="preserve"> scenario. </w:t>
      </w:r>
      <w:r w:rsidRPr="009A4188">
        <w:rPr>
          <w:rStyle w:val="StyleUnderline"/>
          <w:highlight w:val="green"/>
        </w:rPr>
        <w:t>A revisionist power</w:t>
      </w:r>
      <w:r w:rsidRPr="000A0D51">
        <w:rPr>
          <w:sz w:val="16"/>
        </w:rPr>
        <w:t>—perhaps an authoritarian power—</w:t>
      </w:r>
      <w:r w:rsidRPr="009A4188">
        <w:rPr>
          <w:rStyle w:val="StyleUnderline"/>
          <w:highlight w:val="green"/>
        </w:rPr>
        <w:t>has been gaining influence</w:t>
      </w:r>
      <w:r w:rsidRPr="000A0D51">
        <w:rPr>
          <w:rStyle w:val="StyleUnderline"/>
        </w:rPr>
        <w:t xml:space="preserve"> and ratcheting its ambitions upward. </w:t>
      </w:r>
      <w:r w:rsidRPr="009A4188">
        <w:rPr>
          <w:rStyle w:val="StyleUnderline"/>
          <w:highlight w:val="green"/>
        </w:rPr>
        <w:t>Its leaders</w:t>
      </w:r>
      <w:r w:rsidRPr="000A0D51">
        <w:rPr>
          <w:rStyle w:val="StyleUnderline"/>
        </w:rPr>
        <w:t xml:space="preserve"> have </w:t>
      </w:r>
      <w:r w:rsidRPr="009A4188">
        <w:rPr>
          <w:rStyle w:val="StyleUnderline"/>
          <w:highlight w:val="green"/>
        </w:rPr>
        <w:t>cultivated</w:t>
      </w:r>
      <w:r w:rsidRPr="000A0D51">
        <w:rPr>
          <w:rStyle w:val="StyleUnderline"/>
        </w:rPr>
        <w:t xml:space="preserve"> intense </w:t>
      </w:r>
      <w:r w:rsidRPr="009A4188">
        <w:rPr>
          <w:rStyle w:val="StyleUnderline"/>
          <w:highlight w:val="green"/>
        </w:rPr>
        <w:t>nationalism</w:t>
      </w:r>
      <w:r w:rsidRPr="000A0D51">
        <w:rPr>
          <w:sz w:val="16"/>
        </w:rPr>
        <w:t xml:space="preserve"> as a pillar of their domestic legitimacy; they have </w:t>
      </w:r>
      <w:r w:rsidRPr="000A0D51">
        <w:rPr>
          <w:rStyle w:val="StyleUnderline"/>
        </w:rPr>
        <w:t>promised the populace</w:t>
      </w:r>
      <w:r w:rsidRPr="000A0D51">
        <w:rPr>
          <w:sz w:val="16"/>
        </w:rPr>
        <w:t xml:space="preserve"> that </w:t>
      </w:r>
      <w:r w:rsidRPr="000A0D51">
        <w:rPr>
          <w:rStyle w:val="StyleUnderline"/>
        </w:rPr>
        <w:t xml:space="preserve">past insults will be avenged and </w:t>
      </w:r>
      <w:r w:rsidRPr="009A4188">
        <w:rPr>
          <w:rStyle w:val="StyleUnderline"/>
          <w:highlight w:val="green"/>
        </w:rPr>
        <w:t>sacrifices will be rewarded with</w:t>
      </w:r>
      <w:r w:rsidRPr="000A0D51">
        <w:rPr>
          <w:sz w:val="16"/>
        </w:rPr>
        <w:t xml:space="preserve"> geopolitical greatness and </w:t>
      </w:r>
      <w:r w:rsidRPr="009A4188">
        <w:rPr>
          <w:rStyle w:val="Emphasis"/>
          <w:highlight w:val="green"/>
        </w:rPr>
        <w:t>global prestige</w:t>
      </w:r>
      <w:r w:rsidRPr="000A0D51">
        <w:rPr>
          <w:rStyle w:val="StyleUnderline"/>
        </w:rPr>
        <w:t xml:space="preserve">. Yet </w:t>
      </w:r>
      <w:r w:rsidRPr="009A4188">
        <w:rPr>
          <w:rStyle w:val="StyleUnderline"/>
          <w:highlight w:val="green"/>
        </w:rPr>
        <w:t>then the country</w:t>
      </w:r>
      <w:r w:rsidRPr="000A0D51">
        <w:rPr>
          <w:rStyle w:val="StyleUnderline"/>
        </w:rPr>
        <w:t xml:space="preserve">’s potential </w:t>
      </w:r>
      <w:r w:rsidRPr="009A4188">
        <w:rPr>
          <w:rStyle w:val="StyleUnderline"/>
          <w:highlight w:val="green"/>
        </w:rPr>
        <w:t>peaks</w:t>
      </w:r>
      <w:r w:rsidRPr="000A0D51">
        <w:rPr>
          <w:sz w:val="16"/>
        </w:rPr>
        <w:t xml:space="preserve">, either because it has reached its natural limit or because of some unforeseen development, </w:t>
      </w:r>
      <w:r w:rsidRPr="000A0D51">
        <w:rPr>
          <w:rStyle w:val="StyleUnderline"/>
        </w:rPr>
        <w:t xml:space="preserve">and </w:t>
      </w:r>
      <w:r w:rsidRPr="009A4188">
        <w:rPr>
          <w:rStyle w:val="StyleUnderline"/>
          <w:highlight w:val="green"/>
        </w:rPr>
        <w:t>the balance</w:t>
      </w:r>
      <w:r w:rsidRPr="000A0D51">
        <w:rPr>
          <w:rStyle w:val="StyleUnderline"/>
        </w:rPr>
        <w:t xml:space="preserve"> of power </w:t>
      </w:r>
      <w:r w:rsidRPr="009A4188">
        <w:rPr>
          <w:rStyle w:val="StyleUnderline"/>
          <w:highlight w:val="green"/>
        </w:rPr>
        <w:t>starts to shift in unfavorable ways</w:t>
      </w:r>
      <w:r w:rsidRPr="000A0D51">
        <w:rPr>
          <w:sz w:val="16"/>
        </w:rPr>
        <w:t xml:space="preserve">. It becomes clear to the country’s leadership that it may not be able to accomplish the goals it has set and fulfill the promises it has made, and that the situation will only further worsen with time. </w:t>
      </w:r>
      <w:r w:rsidRPr="009A4188">
        <w:rPr>
          <w:rStyle w:val="StyleUnderline"/>
          <w:highlight w:val="green"/>
        </w:rPr>
        <w:t>A</w:t>
      </w:r>
      <w:r w:rsidRPr="009A4188">
        <w:rPr>
          <w:rStyle w:val="Emphasis"/>
          <w:highlight w:val="green"/>
        </w:rPr>
        <w:t xml:space="preserve"> </w:t>
      </w:r>
      <w:r w:rsidRPr="009A4188">
        <w:rPr>
          <w:rStyle w:val="Emphasis"/>
          <w:sz w:val="32"/>
          <w:highlight w:val="green"/>
        </w:rPr>
        <w:t>roll of the iron dice</w:t>
      </w:r>
      <w:r w:rsidRPr="009A4188">
        <w:rPr>
          <w:rStyle w:val="StyleUnderline"/>
          <w:highlight w:val="green"/>
        </w:rPr>
        <w:t xml:space="preserve"> now seems</w:t>
      </w:r>
      <w:r w:rsidRPr="003202A8">
        <w:rPr>
          <w:rStyle w:val="StyleUnderline"/>
        </w:rPr>
        <w:t xml:space="preserve"> more </w:t>
      </w:r>
      <w:r w:rsidRPr="009A4188">
        <w:rPr>
          <w:rStyle w:val="StyleUnderline"/>
          <w:highlight w:val="green"/>
        </w:rPr>
        <w:t>attractive</w:t>
      </w:r>
      <w:r w:rsidRPr="003202A8">
        <w:rPr>
          <w:rStyle w:val="StyleUnderline"/>
        </w:rPr>
        <w:t>:</w:t>
      </w:r>
      <w:r w:rsidRPr="000A0D51">
        <w:rPr>
          <w:rStyle w:val="StyleUnderline"/>
        </w:rPr>
        <w:t xml:space="preserve"> It may be </w:t>
      </w:r>
      <w:r w:rsidRPr="009A4188">
        <w:rPr>
          <w:rStyle w:val="StyleUnderline"/>
          <w:highlight w:val="green"/>
        </w:rPr>
        <w:t>the only chance</w:t>
      </w:r>
      <w:r w:rsidRPr="000A0D51">
        <w:rPr>
          <w:rStyle w:val="StyleUnderline"/>
        </w:rPr>
        <w:t xml:space="preserve"> the nation has </w:t>
      </w:r>
      <w:r w:rsidRPr="009A4188">
        <w:rPr>
          <w:rStyle w:val="StyleUnderline"/>
          <w:highlight w:val="green"/>
        </w:rPr>
        <w:t>to claim</w:t>
      </w:r>
      <w:r w:rsidRPr="000A0D51">
        <w:rPr>
          <w:rStyle w:val="StyleUnderline"/>
        </w:rPr>
        <w:t xml:space="preserve"> geopolitical </w:t>
      </w:r>
      <w:r w:rsidRPr="009A4188">
        <w:rPr>
          <w:rStyle w:val="StyleUnderline"/>
          <w:highlight w:val="green"/>
        </w:rPr>
        <w:t>spoils before it is too late</w:t>
      </w:r>
      <w:r w:rsidRPr="000A0D51">
        <w:rPr>
          <w:sz w:val="16"/>
        </w:rPr>
        <w:t xml:space="preserve">. </w:t>
      </w:r>
    </w:p>
    <w:p w14:paraId="51268ADC" w14:textId="77777777" w:rsidR="005B72FB" w:rsidRPr="000A0D51" w:rsidRDefault="005B72FB" w:rsidP="005B72FB">
      <w:pPr>
        <w:rPr>
          <w:sz w:val="16"/>
        </w:rPr>
      </w:pPr>
      <w:r w:rsidRPr="000A0D51">
        <w:rPr>
          <w:sz w:val="16"/>
        </w:rPr>
        <w:t xml:space="preserve">In this scenario, </w:t>
      </w:r>
      <w:r w:rsidRPr="009A4188">
        <w:rPr>
          <w:rStyle w:val="StyleUnderline"/>
          <w:highlight w:val="green"/>
        </w:rPr>
        <w:t xml:space="preserve">it is </w:t>
      </w:r>
      <w:r w:rsidRPr="009A4188">
        <w:rPr>
          <w:rStyle w:val="Emphasis"/>
          <w:highlight w:val="green"/>
        </w:rPr>
        <w:t>not rising power</w:t>
      </w:r>
      <w:r w:rsidRPr="009A4188">
        <w:rPr>
          <w:rStyle w:val="StyleUnderline"/>
          <w:highlight w:val="green"/>
        </w:rPr>
        <w:t xml:space="preserve"> that makes the revisionist</w:t>
      </w:r>
      <w:r w:rsidRPr="000A0D51">
        <w:rPr>
          <w:rStyle w:val="StyleUnderline"/>
        </w:rPr>
        <w:t xml:space="preserve"> state so </w:t>
      </w:r>
      <w:r w:rsidRPr="009A4188">
        <w:rPr>
          <w:rStyle w:val="StyleUnderline"/>
          <w:highlight w:val="green"/>
        </w:rPr>
        <w:t>dangerous, but</w:t>
      </w:r>
      <w:r w:rsidRPr="000A0D51">
        <w:rPr>
          <w:rStyle w:val="StyleUnderline"/>
        </w:rPr>
        <w:t xml:space="preserve"> the </w:t>
      </w:r>
      <w:r w:rsidRPr="009A4188">
        <w:rPr>
          <w:rStyle w:val="Emphasis"/>
          <w:highlight w:val="green"/>
        </w:rPr>
        <w:t>temptation to act before decline sets in</w:t>
      </w:r>
      <w:r w:rsidRPr="000A0D51">
        <w:rPr>
          <w:sz w:val="16"/>
        </w:rPr>
        <w:t xml:space="preserve">. In this sense, the dynamic bears a resemblance to the famous Davies J-Curve theory of revolution, wherein a populace is held to be more inclined to revolt not when it is maximally oppressed but rather when raised expectations are shown to be in vain. </w:t>
      </w:r>
    </w:p>
    <w:p w14:paraId="4EA9E8E5" w14:textId="0DDAC30F" w:rsidR="005B72FB" w:rsidRDefault="005B72FB" w:rsidP="005B72FB">
      <w:pPr>
        <w:rPr>
          <w:sz w:val="16"/>
        </w:rPr>
      </w:pPr>
      <w:r w:rsidRPr="000A0D51">
        <w:rPr>
          <w:sz w:val="16"/>
        </w:rPr>
        <w:t xml:space="preserve">Obviously, </w:t>
      </w:r>
      <w:r w:rsidRPr="000A0D51">
        <w:rPr>
          <w:rStyle w:val="StyleUnderline"/>
        </w:rPr>
        <w:t>rational analysis does not always prevail</w:t>
      </w:r>
      <w:r w:rsidRPr="000A0D51">
        <w:rPr>
          <w:sz w:val="16"/>
        </w:rPr>
        <w:t xml:space="preserve"> in world politics. Rising states can become intoxicated with their own strength; they may simply get tired of waiting to attain the status they desire; or some domestic pressure may impel leaders to act dangerously. </w:t>
      </w:r>
      <w:r w:rsidRPr="000A0D51">
        <w:rPr>
          <w:rStyle w:val="StyleUnderline"/>
        </w:rPr>
        <w:t>But revisionists whose power has begun to decline, or who have hit a rogue bump in the road,</w:t>
      </w:r>
      <w:r w:rsidRPr="000A0D51">
        <w:rPr>
          <w:sz w:val="16"/>
        </w:rPr>
        <w:t xml:space="preserve"> </w:t>
      </w:r>
      <w:r w:rsidRPr="000A0D51">
        <w:rPr>
          <w:rStyle w:val="Emphasis"/>
        </w:rPr>
        <w:t>may not feel that they even have the option of waiting</w:t>
      </w:r>
      <w:r w:rsidRPr="000A0D51">
        <w:rPr>
          <w:sz w:val="16"/>
        </w:rPr>
        <w:t>.</w:t>
      </w:r>
    </w:p>
    <w:p w14:paraId="1C79C355" w14:textId="256B52B1" w:rsidR="005B72FB" w:rsidRDefault="005B72FB" w:rsidP="005B72FB">
      <w:pPr>
        <w:pStyle w:val="Heading3"/>
      </w:pPr>
      <w:r>
        <w:t>NC---Terror</w:t>
      </w:r>
    </w:p>
    <w:p w14:paraId="1A1773A5" w14:textId="77777777" w:rsidR="005B72FB" w:rsidRPr="004A5FB5" w:rsidRDefault="005B72FB" w:rsidP="005B72FB">
      <w:pPr>
        <w:pStyle w:val="Heading4"/>
        <w:rPr>
          <w:rStyle w:val="Style13ptBold"/>
          <w:rFonts w:cs="Arial"/>
          <w:b/>
        </w:rPr>
      </w:pPr>
      <w:r w:rsidRPr="004A5FB5">
        <w:rPr>
          <w:rStyle w:val="Style13ptBold"/>
          <w:rFonts w:cs="Arial"/>
          <w:b/>
        </w:rPr>
        <w:t xml:space="preserve">Democracy causes terrorism – laundry list </w:t>
      </w:r>
    </w:p>
    <w:p w14:paraId="10BC3A4D" w14:textId="77777777" w:rsidR="005B72FB" w:rsidRPr="004A5FB5" w:rsidRDefault="005B72FB" w:rsidP="005B72FB">
      <w:pPr>
        <w:rPr>
          <w:rFonts w:cs="Arial"/>
        </w:rPr>
      </w:pPr>
      <w:proofErr w:type="spellStart"/>
      <w:r w:rsidRPr="004A5FB5">
        <w:rPr>
          <w:rStyle w:val="Style13ptBold"/>
          <w:rFonts w:cs="Arial"/>
        </w:rPr>
        <w:t>Savun</w:t>
      </w:r>
      <w:proofErr w:type="spellEnd"/>
      <w:r w:rsidRPr="004A5FB5">
        <w:rPr>
          <w:rFonts w:cs="Arial"/>
        </w:rPr>
        <w:t xml:space="preserve">, </w:t>
      </w:r>
      <w:proofErr w:type="spellStart"/>
      <w:r w:rsidRPr="004A5FB5">
        <w:rPr>
          <w:rFonts w:cs="Arial"/>
        </w:rPr>
        <w:t>Poli</w:t>
      </w:r>
      <w:proofErr w:type="spellEnd"/>
      <w:r w:rsidRPr="004A5FB5">
        <w:rPr>
          <w:rFonts w:cs="Arial"/>
        </w:rPr>
        <w:t xml:space="preserve"> Sci Prof @ Pitt, </w:t>
      </w:r>
      <w:r w:rsidRPr="004A5FB5">
        <w:rPr>
          <w:rStyle w:val="Style13ptBold"/>
          <w:rFonts w:cs="Arial"/>
        </w:rPr>
        <w:t>9</w:t>
      </w:r>
      <w:r w:rsidRPr="004A5FB5">
        <w:rPr>
          <w:rFonts w:cs="Arial"/>
        </w:rPr>
        <w:t xml:space="preserve"> </w:t>
      </w:r>
    </w:p>
    <w:p w14:paraId="20156465" w14:textId="77777777" w:rsidR="005B72FB" w:rsidRPr="004A5FB5" w:rsidRDefault="005B72FB" w:rsidP="005B72FB">
      <w:pPr>
        <w:rPr>
          <w:rFonts w:cs="Arial"/>
        </w:rPr>
      </w:pPr>
      <w:r w:rsidRPr="004A5FB5">
        <w:rPr>
          <w:rFonts w:cs="Arial"/>
        </w:rPr>
        <w:t>(</w:t>
      </w:r>
      <w:proofErr w:type="spellStart"/>
      <w:r w:rsidRPr="004A5FB5">
        <w:rPr>
          <w:rFonts w:cs="Arial"/>
        </w:rPr>
        <w:t>Burcu</w:t>
      </w:r>
      <w:proofErr w:type="spellEnd"/>
      <w:r w:rsidRPr="004A5FB5">
        <w:rPr>
          <w:rFonts w:cs="Arial"/>
        </w:rPr>
        <w:t>, Democracy, Foreign Policy, and Terrorism, Journal of Conflict Resolution Volume XX Number X, pp. online)</w:t>
      </w:r>
    </w:p>
    <w:p w14:paraId="6FB92C4D" w14:textId="77777777" w:rsidR="005B72FB" w:rsidRPr="004A5FB5" w:rsidRDefault="005B72FB" w:rsidP="005B72FB">
      <w:pPr>
        <w:rPr>
          <w:rFonts w:cs="Arial"/>
          <w:sz w:val="14"/>
        </w:rPr>
      </w:pPr>
      <w:r w:rsidRPr="004A5FB5">
        <w:rPr>
          <w:rFonts w:cs="Arial"/>
          <w:sz w:val="14"/>
        </w:rPr>
        <w:t xml:space="preserve">Many scholars, particularly within the past decade, have argued that </w:t>
      </w:r>
      <w:r w:rsidRPr="00081DC2">
        <w:rPr>
          <w:rStyle w:val="StyleUnderline"/>
          <w:rFonts w:cs="Arial"/>
          <w:highlight w:val="green"/>
        </w:rPr>
        <w:t xml:space="preserve">democratic states are </w:t>
      </w:r>
      <w:r w:rsidRPr="00081DC2">
        <w:rPr>
          <w:rStyle w:val="Emphasis"/>
          <w:highlight w:val="green"/>
        </w:rPr>
        <w:t>more likely</w:t>
      </w:r>
      <w:r w:rsidRPr="00081DC2">
        <w:rPr>
          <w:rStyle w:val="StyleUnderline"/>
          <w:rFonts w:cs="Arial"/>
          <w:highlight w:val="green"/>
        </w:rPr>
        <w:t xml:space="preserve"> to be targets of </w:t>
      </w:r>
      <w:r w:rsidRPr="00081DC2">
        <w:rPr>
          <w:rStyle w:val="Emphasis"/>
          <w:highlight w:val="green"/>
        </w:rPr>
        <w:t>transnational terrorism</w:t>
      </w:r>
      <w:r w:rsidRPr="004A5FB5">
        <w:rPr>
          <w:rFonts w:cs="Arial"/>
          <w:sz w:val="14"/>
        </w:rPr>
        <w:t xml:space="preserve">. According to this camp, there are various aspects of the democratic regimes that facilitate terrorism. First, </w:t>
      </w:r>
      <w:r w:rsidRPr="004A5FB5">
        <w:rPr>
          <w:rStyle w:val="StyleUnderline"/>
          <w:rFonts w:cs="Arial"/>
        </w:rPr>
        <w:t>democracies</w:t>
      </w:r>
      <w:r w:rsidRPr="004A5FB5">
        <w:rPr>
          <w:rFonts w:cs="Arial"/>
          <w:sz w:val="14"/>
        </w:rPr>
        <w:t xml:space="preserve">, </w:t>
      </w:r>
      <w:r w:rsidRPr="00081DC2">
        <w:rPr>
          <w:rStyle w:val="StyleUnderline"/>
          <w:rFonts w:cs="Arial"/>
          <w:highlight w:val="green"/>
        </w:rPr>
        <w:t>by providing freedom of organization, expression, and movement</w:t>
      </w:r>
      <w:r w:rsidRPr="004A5FB5">
        <w:rPr>
          <w:rStyle w:val="StyleUnderline"/>
          <w:rFonts w:cs="Arial"/>
        </w:rPr>
        <w:t xml:space="preserve"> </w:t>
      </w:r>
      <w:r w:rsidRPr="004A5FB5">
        <w:rPr>
          <w:rFonts w:cs="Arial"/>
          <w:sz w:val="14"/>
        </w:rPr>
        <w:t xml:space="preserve">for their citizens, </w:t>
      </w:r>
      <w:r w:rsidRPr="00081DC2">
        <w:rPr>
          <w:rStyle w:val="StyleUnderline"/>
          <w:rFonts w:cs="Arial"/>
          <w:highlight w:val="green"/>
        </w:rPr>
        <w:t>enable terrorist</w:t>
      </w:r>
      <w:r w:rsidRPr="004A5FB5">
        <w:rPr>
          <w:rStyle w:val="StyleUnderline"/>
          <w:rFonts w:cs="Arial"/>
        </w:rPr>
        <w:t xml:space="preserve"> group</w:t>
      </w:r>
      <w:r w:rsidRPr="00081DC2">
        <w:rPr>
          <w:rStyle w:val="StyleUnderline"/>
          <w:rFonts w:cs="Arial"/>
          <w:highlight w:val="green"/>
        </w:rPr>
        <w:t>s</w:t>
      </w:r>
      <w:r w:rsidRPr="004A5FB5">
        <w:rPr>
          <w:rStyle w:val="StyleUnderline"/>
          <w:rFonts w:cs="Arial"/>
        </w:rPr>
        <w:t xml:space="preserve"> </w:t>
      </w:r>
      <w:r w:rsidRPr="00081DC2">
        <w:rPr>
          <w:rStyle w:val="StyleUnderline"/>
          <w:rFonts w:cs="Arial"/>
          <w:highlight w:val="green"/>
        </w:rPr>
        <w:t>to undertake</w:t>
      </w:r>
      <w:r w:rsidRPr="004A5FB5">
        <w:rPr>
          <w:rStyle w:val="StyleUnderline"/>
          <w:rFonts w:cs="Arial"/>
        </w:rPr>
        <w:t xml:space="preserve"> their </w:t>
      </w:r>
      <w:r w:rsidRPr="00081DC2">
        <w:rPr>
          <w:rStyle w:val="StyleUnderline"/>
          <w:rFonts w:cs="Arial"/>
          <w:highlight w:val="green"/>
        </w:rPr>
        <w:t>illegal activities</w:t>
      </w:r>
      <w:r w:rsidRPr="004A5FB5">
        <w:rPr>
          <w:rStyle w:val="StyleUnderline"/>
          <w:rFonts w:cs="Arial"/>
        </w:rPr>
        <w:t xml:space="preserve"> with relative ease</w:t>
      </w:r>
      <w:r w:rsidRPr="004A5FB5">
        <w:rPr>
          <w:rFonts w:cs="Arial"/>
          <w:sz w:val="14"/>
        </w:rPr>
        <w:t xml:space="preserve"> (</w:t>
      </w:r>
      <w:proofErr w:type="spellStart"/>
      <w:r w:rsidRPr="004A5FB5">
        <w:rPr>
          <w:rFonts w:cs="Arial"/>
          <w:sz w:val="14"/>
        </w:rPr>
        <w:t>Engene</w:t>
      </w:r>
      <w:proofErr w:type="spellEnd"/>
      <w:r w:rsidRPr="004A5FB5">
        <w:rPr>
          <w:rFonts w:cs="Arial"/>
          <w:sz w:val="14"/>
        </w:rPr>
        <w:t xml:space="preserve"> 2004; Hamilton and Hamilton 1983). The commitment to civil liberties in democratic societies can be used by terrorist groups to organize and carry out their attacks without being noticed (Eubank and Weinberg 1994, 2001). </w:t>
      </w:r>
      <w:r w:rsidRPr="00081DC2">
        <w:rPr>
          <w:rStyle w:val="StyleUnderline"/>
          <w:rFonts w:cs="Arial"/>
          <w:highlight w:val="green"/>
        </w:rPr>
        <w:t>Repressive regimes reduce the ability of terrorist groups to organize</w:t>
      </w:r>
      <w:r w:rsidRPr="004A5FB5">
        <w:rPr>
          <w:rStyle w:val="StyleUnderline"/>
          <w:rFonts w:cs="Arial"/>
        </w:rPr>
        <w:t xml:space="preserve"> and carry out their activities, whereas </w:t>
      </w:r>
      <w:r w:rsidRPr="00081DC2">
        <w:rPr>
          <w:rStyle w:val="StyleUnderline"/>
          <w:rFonts w:cs="Arial"/>
          <w:highlight w:val="green"/>
        </w:rPr>
        <w:t xml:space="preserve">democracies provide a </w:t>
      </w:r>
      <w:r w:rsidRPr="00081DC2">
        <w:rPr>
          <w:rStyle w:val="Emphasis"/>
          <w:highlight w:val="green"/>
        </w:rPr>
        <w:t>permissive</w:t>
      </w:r>
      <w:r w:rsidRPr="004A5FB5">
        <w:rPr>
          <w:rStyle w:val="Emphasis"/>
        </w:rPr>
        <w:t xml:space="preserve"> </w:t>
      </w:r>
      <w:r w:rsidRPr="00081DC2">
        <w:rPr>
          <w:rStyle w:val="Emphasis"/>
          <w:highlight w:val="green"/>
        </w:rPr>
        <w:t>environment</w:t>
      </w:r>
      <w:r w:rsidRPr="004A5FB5">
        <w:rPr>
          <w:rStyle w:val="StyleUnderline"/>
          <w:rFonts w:cs="Arial"/>
        </w:rPr>
        <w:t>.</w:t>
      </w:r>
      <w:r w:rsidRPr="004A5FB5">
        <w:rPr>
          <w:rFonts w:cs="Arial"/>
          <w:sz w:val="14"/>
        </w:rPr>
        <w:t xml:space="preserve"> Second, </w:t>
      </w:r>
      <w:r w:rsidRPr="004A5FB5">
        <w:rPr>
          <w:rStyle w:val="Emphasis"/>
        </w:rPr>
        <w:t>institutional constraints</w:t>
      </w:r>
      <w:r w:rsidRPr="004A5FB5">
        <w:rPr>
          <w:rStyle w:val="StyleUnderline"/>
          <w:rFonts w:cs="Arial"/>
        </w:rPr>
        <w:t xml:space="preserve"> imposed on democratic governments are usually higher than the ones </w:t>
      </w:r>
      <w:r w:rsidRPr="004A5FB5">
        <w:rPr>
          <w:rStyle w:val="Emphasis"/>
        </w:rPr>
        <w:t>on other types of regimes</w:t>
      </w:r>
      <w:r w:rsidRPr="004A5FB5">
        <w:rPr>
          <w:rFonts w:cs="Arial"/>
          <w:sz w:val="14"/>
        </w:rPr>
        <w:t xml:space="preserve">. Although these constraints are intended to protect the citizens of democracies from the undue exercise of power by their leaders, they also limit the actions and ability of democratic governments to fight terrorism (Schmid 1992; Li 2005; Wilkinson 1986, 2006). </w:t>
      </w:r>
      <w:r w:rsidRPr="00081DC2">
        <w:rPr>
          <w:rStyle w:val="StyleUnderline"/>
          <w:rFonts w:cs="Arial"/>
          <w:highlight w:val="green"/>
        </w:rPr>
        <w:t>Terrorist</w:t>
      </w:r>
      <w:r w:rsidRPr="004A5FB5">
        <w:rPr>
          <w:rStyle w:val="StyleUnderline"/>
          <w:rFonts w:cs="Arial"/>
        </w:rPr>
        <w:t xml:space="preserve"> group</w:t>
      </w:r>
      <w:r w:rsidRPr="00081DC2">
        <w:rPr>
          <w:rStyle w:val="StyleUnderline"/>
          <w:rFonts w:cs="Arial"/>
          <w:highlight w:val="green"/>
        </w:rPr>
        <w:t>s</w:t>
      </w:r>
      <w:r w:rsidRPr="004A5FB5">
        <w:rPr>
          <w:rStyle w:val="StyleUnderline"/>
          <w:rFonts w:cs="Arial"/>
        </w:rPr>
        <w:t xml:space="preserve"> </w:t>
      </w:r>
      <w:r w:rsidRPr="00081DC2">
        <w:rPr>
          <w:rStyle w:val="StyleUnderline"/>
          <w:rFonts w:cs="Arial"/>
          <w:highlight w:val="green"/>
        </w:rPr>
        <w:t xml:space="preserve">perceive democracies as </w:t>
      </w:r>
      <w:r w:rsidRPr="00081DC2">
        <w:rPr>
          <w:rStyle w:val="Emphasis"/>
          <w:highlight w:val="green"/>
        </w:rPr>
        <w:t>soft targets</w:t>
      </w:r>
      <w:r w:rsidRPr="004A5FB5">
        <w:rPr>
          <w:rFonts w:cs="Arial"/>
          <w:sz w:val="14"/>
        </w:rPr>
        <w:t xml:space="preserve"> </w:t>
      </w:r>
      <w:r w:rsidRPr="004A5FB5">
        <w:rPr>
          <w:rStyle w:val="StyleUnderline"/>
          <w:rFonts w:cs="Arial"/>
        </w:rPr>
        <w:t xml:space="preserve">that can be pressured to give into their demands </w:t>
      </w:r>
      <w:r w:rsidRPr="00081DC2">
        <w:rPr>
          <w:rStyle w:val="StyleUnderline"/>
          <w:rFonts w:cs="Arial"/>
          <w:highlight w:val="green"/>
        </w:rPr>
        <w:t>due to</w:t>
      </w:r>
      <w:r w:rsidRPr="004A5FB5">
        <w:rPr>
          <w:rStyle w:val="StyleUnderline"/>
          <w:rFonts w:cs="Arial"/>
        </w:rPr>
        <w:t xml:space="preserve"> the </w:t>
      </w:r>
      <w:r w:rsidRPr="00081DC2">
        <w:rPr>
          <w:rStyle w:val="Emphasis"/>
          <w:highlight w:val="green"/>
        </w:rPr>
        <w:t>sensitivity</w:t>
      </w:r>
      <w:r w:rsidRPr="004A5FB5">
        <w:rPr>
          <w:rStyle w:val="Emphasis"/>
        </w:rPr>
        <w:t xml:space="preserve"> of democracies </w:t>
      </w:r>
      <w:r w:rsidRPr="00081DC2">
        <w:rPr>
          <w:rStyle w:val="Emphasis"/>
          <w:highlight w:val="green"/>
        </w:rPr>
        <w:t>to costs</w:t>
      </w:r>
      <w:r w:rsidRPr="004A5FB5">
        <w:rPr>
          <w:rStyle w:val="Emphasis"/>
        </w:rPr>
        <w:t>.</w:t>
      </w:r>
      <w:r w:rsidRPr="004A5FB5">
        <w:rPr>
          <w:rFonts w:cs="Arial"/>
          <w:sz w:val="14"/>
        </w:rPr>
        <w:t xml:space="preserve"> </w:t>
      </w:r>
      <w:r w:rsidRPr="004A5FB5">
        <w:rPr>
          <w:rStyle w:val="StyleUnderline"/>
          <w:rFonts w:cs="Arial"/>
        </w:rPr>
        <w:t>Pape</w:t>
      </w:r>
      <w:r w:rsidRPr="004A5FB5">
        <w:rPr>
          <w:rFonts w:cs="Arial"/>
          <w:sz w:val="14"/>
        </w:rPr>
        <w:t xml:space="preserve"> (2003, 2005) </w:t>
      </w:r>
      <w:r w:rsidRPr="004A5FB5">
        <w:rPr>
          <w:rStyle w:val="StyleUnderline"/>
          <w:rFonts w:cs="Arial"/>
        </w:rPr>
        <w:t xml:space="preserve">shows that terrorist groups tend to target democracies more frequently because they know that </w:t>
      </w:r>
      <w:r w:rsidRPr="004A5FB5">
        <w:rPr>
          <w:rStyle w:val="Emphasis"/>
        </w:rPr>
        <w:t>liberal democracies</w:t>
      </w:r>
      <w:r w:rsidRPr="004A5FB5">
        <w:rPr>
          <w:rStyle w:val="StyleUnderline"/>
          <w:rFonts w:cs="Arial"/>
        </w:rPr>
        <w:t xml:space="preserve"> usually</w:t>
      </w:r>
      <w:r w:rsidRPr="004A5FB5">
        <w:rPr>
          <w:rFonts w:cs="Arial"/>
          <w:sz w:val="14"/>
        </w:rPr>
        <w:t xml:space="preserve"> </w:t>
      </w:r>
      <w:r w:rsidRPr="004A5FB5">
        <w:rPr>
          <w:rStyle w:val="StyleUnderline"/>
          <w:rFonts w:cs="Arial"/>
        </w:rPr>
        <w:t xml:space="preserve">accede to </w:t>
      </w:r>
      <w:r w:rsidRPr="004A5FB5">
        <w:rPr>
          <w:rStyle w:val="Emphasis"/>
        </w:rPr>
        <w:t>their demands</w:t>
      </w:r>
      <w:r w:rsidRPr="004A5FB5">
        <w:rPr>
          <w:rFonts w:cs="Arial"/>
          <w:sz w:val="14"/>
        </w:rPr>
        <w:t xml:space="preserve">. </w:t>
      </w:r>
      <w:r w:rsidRPr="004A5FB5">
        <w:rPr>
          <w:rStyle w:val="StyleUnderline"/>
          <w:rFonts w:cs="Arial"/>
        </w:rPr>
        <w:t>Freedom of press is another factor that is argued to encourage transnational terrorism in democracies.</w:t>
      </w:r>
      <w:r w:rsidRPr="004A5FB5">
        <w:rPr>
          <w:rFonts w:cs="Arial"/>
          <w:sz w:val="14"/>
        </w:rPr>
        <w:t xml:space="preserve"> A free press serves the interests of terrorist groups whose main goal is to advertise their cause to a wide audience and gain publicity and recognition (Crenshaw 1981). </w:t>
      </w:r>
      <w:r w:rsidRPr="004A5FB5">
        <w:rPr>
          <w:rStyle w:val="StyleUnderline"/>
          <w:rFonts w:cs="Arial"/>
        </w:rPr>
        <w:t>Unlike in repressive regimes, terrorist incidents are more likely to be reported in detail by the free press in democratic societies</w:t>
      </w:r>
      <w:r w:rsidRPr="004A5FB5">
        <w:rPr>
          <w:rFonts w:cs="Arial"/>
          <w:sz w:val="14"/>
        </w:rPr>
        <w:t xml:space="preserve">. Therefore, </w:t>
      </w:r>
      <w:r w:rsidRPr="00081DC2">
        <w:rPr>
          <w:rStyle w:val="StyleUnderline"/>
          <w:rFonts w:cs="Arial"/>
          <w:highlight w:val="green"/>
        </w:rPr>
        <w:t>press freedom</w:t>
      </w:r>
      <w:r w:rsidRPr="004A5FB5">
        <w:rPr>
          <w:rStyle w:val="StyleUnderline"/>
          <w:rFonts w:cs="Arial"/>
        </w:rPr>
        <w:t xml:space="preserve"> in democracies </w:t>
      </w:r>
      <w:r w:rsidRPr="00081DC2">
        <w:rPr>
          <w:rStyle w:val="StyleUnderline"/>
          <w:rFonts w:cs="Arial"/>
          <w:highlight w:val="green"/>
        </w:rPr>
        <w:t>gives a</w:t>
      </w:r>
      <w:r w:rsidRPr="004A5FB5">
        <w:rPr>
          <w:rStyle w:val="StyleUnderline"/>
          <w:rFonts w:cs="Arial"/>
        </w:rPr>
        <w:t xml:space="preserve"> valuable </w:t>
      </w:r>
      <w:r w:rsidRPr="00081DC2">
        <w:rPr>
          <w:rStyle w:val="StyleUnderline"/>
          <w:rFonts w:cs="Arial"/>
          <w:highlight w:val="green"/>
        </w:rPr>
        <w:t xml:space="preserve">opportunity to publicity-hungry terrorists </w:t>
      </w:r>
      <w:r w:rsidRPr="00081DC2">
        <w:rPr>
          <w:rStyle w:val="Emphasis"/>
          <w:highlight w:val="green"/>
        </w:rPr>
        <w:t>to create widespread fear</w:t>
      </w:r>
      <w:r w:rsidRPr="004A5FB5">
        <w:rPr>
          <w:rStyle w:val="StyleUnderline"/>
          <w:rFonts w:cs="Arial"/>
        </w:rPr>
        <w:t xml:space="preserve"> (</w:t>
      </w:r>
      <w:r w:rsidRPr="004A5FB5">
        <w:rPr>
          <w:rFonts w:cs="Arial"/>
          <w:sz w:val="14"/>
        </w:rPr>
        <w:t xml:space="preserve">Li 2005; </w:t>
      </w:r>
      <w:proofErr w:type="spellStart"/>
      <w:r w:rsidRPr="004A5FB5">
        <w:rPr>
          <w:rFonts w:cs="Arial"/>
          <w:sz w:val="14"/>
        </w:rPr>
        <w:t>Nacos</w:t>
      </w:r>
      <w:proofErr w:type="spellEnd"/>
      <w:r w:rsidRPr="004A5FB5">
        <w:rPr>
          <w:rFonts w:cs="Arial"/>
          <w:sz w:val="14"/>
        </w:rPr>
        <w:t xml:space="preserve"> 1994).</w:t>
      </w:r>
    </w:p>
    <w:p w14:paraId="2DE5719C" w14:textId="77777777" w:rsidR="005B72FB" w:rsidRPr="004A5FB5" w:rsidRDefault="005B72FB" w:rsidP="005B72FB">
      <w:pPr>
        <w:rPr>
          <w:rFonts w:cs="Arial"/>
          <w:sz w:val="14"/>
        </w:rPr>
      </w:pPr>
    </w:p>
    <w:p w14:paraId="564431A1" w14:textId="77777777" w:rsidR="005B72FB" w:rsidRPr="004A5FB5" w:rsidRDefault="005B72FB" w:rsidP="005B72FB">
      <w:pPr>
        <w:pStyle w:val="Heading4"/>
        <w:rPr>
          <w:rFonts w:cs="Arial"/>
        </w:rPr>
      </w:pPr>
      <w:r w:rsidRPr="004A5FB5">
        <w:rPr>
          <w:rFonts w:cs="Arial"/>
        </w:rPr>
        <w:t xml:space="preserve">Goes nuclear </w:t>
      </w:r>
    </w:p>
    <w:p w14:paraId="1130E407" w14:textId="77777777" w:rsidR="005B72FB" w:rsidRPr="004A5FB5" w:rsidRDefault="005B72FB" w:rsidP="005B72FB">
      <w:pPr>
        <w:rPr>
          <w:rStyle w:val="Style13ptBold"/>
          <w:rFonts w:cs="Arial"/>
        </w:rPr>
      </w:pPr>
      <w:proofErr w:type="spellStart"/>
      <w:r w:rsidRPr="004A5FB5">
        <w:rPr>
          <w:rStyle w:val="Style13ptBold"/>
          <w:rFonts w:cs="Arial"/>
        </w:rPr>
        <w:t>Kroenig</w:t>
      </w:r>
      <w:proofErr w:type="spellEnd"/>
      <w:r w:rsidRPr="004A5FB5">
        <w:rPr>
          <w:rStyle w:val="Style13ptBold"/>
          <w:rFonts w:cs="Arial"/>
        </w:rPr>
        <w:t xml:space="preserve">, Associate Professor and IR @ Georgetown, 14 </w:t>
      </w:r>
    </w:p>
    <w:p w14:paraId="1BA8A1A8" w14:textId="77777777" w:rsidR="005B72FB" w:rsidRPr="004A5FB5" w:rsidRDefault="005B72FB" w:rsidP="005B72FB">
      <w:pPr>
        <w:rPr>
          <w:rFonts w:cs="Arial"/>
        </w:rPr>
      </w:pPr>
      <w:r w:rsidRPr="004A5FB5">
        <w:rPr>
          <w:rFonts w:cs="Arial"/>
        </w:rPr>
        <w:t xml:space="preserve">(R. Davis Gibbons and Matthew </w:t>
      </w:r>
      <w:proofErr w:type="spellStart"/>
      <w:r w:rsidRPr="004A5FB5">
        <w:rPr>
          <w:rFonts w:cs="Arial"/>
        </w:rPr>
        <w:t>Kroenig</w:t>
      </w:r>
      <w:proofErr w:type="spellEnd"/>
      <w:r w:rsidRPr="004A5FB5">
        <w:rPr>
          <w:rFonts w:cs="Arial"/>
        </w:rPr>
        <w:t xml:space="preserve">, a Nonresident Senior Fellow at the Brent Scowcroft Center on International Security at The Atlantic Council.  “The Next Nuclear War,” </w:t>
      </w:r>
      <w:hyperlink r:id="rId10" w:history="1">
        <w:r w:rsidRPr="004A5FB5">
          <w:rPr>
            <w:rStyle w:val="Hyperlink"/>
            <w:rFonts w:cs="Arial"/>
          </w:rPr>
          <w:t>http://www.matthewkroenig.com/Kroenig_The%20Next%20Nuclear%20War.pdf</w:t>
        </w:r>
      </w:hyperlink>
      <w:r w:rsidRPr="004A5FB5">
        <w:rPr>
          <w:rFonts w:cs="Arial"/>
        </w:rPr>
        <w:t xml:space="preserve">) </w:t>
      </w:r>
    </w:p>
    <w:p w14:paraId="2F4E7DF4" w14:textId="77777777" w:rsidR="005B72FB" w:rsidRPr="004A5FB5" w:rsidRDefault="005B72FB" w:rsidP="005B72FB">
      <w:pPr>
        <w:rPr>
          <w:rStyle w:val="Emphasis"/>
        </w:rPr>
      </w:pPr>
      <w:r w:rsidRPr="004A5FB5">
        <w:rPr>
          <w:rFonts w:cs="Arial"/>
          <w:sz w:val="16"/>
        </w:rPr>
        <w:t xml:space="preserve">Since the terrorist attacks on September 11, 2001, scholars, analysts, and politicians have focused on the nexus of nuclear weapons and terrorism. In his closing statement at the 2012 Nuclear Security Summit, President Obama concluded, “We've agreed that nuclear terrorism is one of the most urgent and serious threats to global security.”88 Though there has been some debate on how seriously this threat should be taken,89 </w:t>
      </w:r>
      <w:r w:rsidRPr="004A5FB5">
        <w:rPr>
          <w:rStyle w:val="StyleUnderline"/>
          <w:rFonts w:cs="Arial"/>
        </w:rPr>
        <w:t>evidence indicates</w:t>
      </w:r>
      <w:r w:rsidRPr="004A5FB5">
        <w:rPr>
          <w:rFonts w:cs="Arial"/>
          <w:sz w:val="16"/>
        </w:rPr>
        <w:t xml:space="preserve"> that </w:t>
      </w:r>
      <w:r w:rsidRPr="00081DC2">
        <w:rPr>
          <w:rStyle w:val="StyleUnderline"/>
          <w:rFonts w:cs="Arial"/>
          <w:highlight w:val="green"/>
        </w:rPr>
        <w:t>terrorist organizations have</w:t>
      </w:r>
      <w:r w:rsidRPr="004A5FB5">
        <w:rPr>
          <w:rStyle w:val="StyleUnderline"/>
          <w:rFonts w:cs="Arial"/>
        </w:rPr>
        <w:t xml:space="preserve"> both </w:t>
      </w:r>
      <w:r w:rsidRPr="00081DC2">
        <w:rPr>
          <w:rStyle w:val="Emphasis"/>
          <w:highlight w:val="green"/>
        </w:rPr>
        <w:t>expressed a desire for nuc</w:t>
      </w:r>
      <w:r w:rsidRPr="004A5FB5">
        <w:rPr>
          <w:rStyle w:val="Emphasis"/>
        </w:rPr>
        <w:t>lear weapon</w:t>
      </w:r>
      <w:r w:rsidRPr="00081DC2">
        <w:rPr>
          <w:rStyle w:val="Emphasis"/>
          <w:highlight w:val="green"/>
        </w:rPr>
        <w:t>s</w:t>
      </w:r>
      <w:r w:rsidRPr="004A5FB5">
        <w:rPr>
          <w:rFonts w:cs="Arial"/>
          <w:sz w:val="16"/>
        </w:rPr>
        <w:t xml:space="preserve"> </w:t>
      </w:r>
      <w:r w:rsidRPr="00081DC2">
        <w:rPr>
          <w:rStyle w:val="StyleUnderline"/>
          <w:rFonts w:cs="Arial"/>
          <w:highlight w:val="green"/>
        </w:rPr>
        <w:t>and</w:t>
      </w:r>
      <w:r w:rsidRPr="004A5FB5">
        <w:rPr>
          <w:rFonts w:cs="Arial"/>
          <w:sz w:val="16"/>
        </w:rPr>
        <w:t xml:space="preserve"> made </w:t>
      </w:r>
      <w:r w:rsidRPr="00081DC2">
        <w:rPr>
          <w:rStyle w:val="Emphasis"/>
          <w:highlight w:val="green"/>
        </w:rPr>
        <w:t>attempts to buy or seize nuclear material</w:t>
      </w:r>
      <w:r w:rsidRPr="004A5FB5">
        <w:rPr>
          <w:rStyle w:val="Emphasis"/>
        </w:rPr>
        <w:t>.</w:t>
      </w:r>
      <w:r w:rsidRPr="004A5FB5">
        <w:rPr>
          <w:rFonts w:cs="Arial"/>
          <w:sz w:val="16"/>
        </w:rPr>
        <w:t xml:space="preserve"> Declassified </w:t>
      </w:r>
      <w:r w:rsidRPr="004A5FB5">
        <w:rPr>
          <w:rStyle w:val="StyleUnderline"/>
          <w:rFonts w:cs="Arial"/>
        </w:rPr>
        <w:t>documents</w:t>
      </w:r>
      <w:r w:rsidRPr="004A5FB5">
        <w:rPr>
          <w:rFonts w:cs="Arial"/>
          <w:sz w:val="16"/>
        </w:rPr>
        <w:t xml:space="preserve"> from the United States </w:t>
      </w:r>
      <w:r w:rsidRPr="004A5FB5">
        <w:rPr>
          <w:rStyle w:val="StyleUnderline"/>
          <w:rFonts w:cs="Arial"/>
        </w:rPr>
        <w:t xml:space="preserve">suggest Osama </w:t>
      </w:r>
      <w:r w:rsidRPr="00081DC2">
        <w:rPr>
          <w:rStyle w:val="StyleUnderline"/>
          <w:rFonts w:cs="Arial"/>
          <w:highlight w:val="green"/>
        </w:rPr>
        <w:t>bin Laden directed his associates to purchase uranium</w:t>
      </w:r>
      <w:r w:rsidRPr="004A5FB5">
        <w:rPr>
          <w:rFonts w:cs="Arial"/>
          <w:sz w:val="16"/>
        </w:rPr>
        <w:t xml:space="preserve">.90 In addition, </w:t>
      </w:r>
      <w:r w:rsidRPr="00081DC2">
        <w:rPr>
          <w:rStyle w:val="StyleUnderline"/>
          <w:rFonts w:cs="Arial"/>
          <w:highlight w:val="green"/>
        </w:rPr>
        <w:t>Chechnya-based separatist groups</w:t>
      </w:r>
      <w:r w:rsidRPr="004A5FB5">
        <w:rPr>
          <w:rStyle w:val="StyleUnderline"/>
          <w:rFonts w:cs="Arial"/>
        </w:rPr>
        <w:t>,</w:t>
      </w:r>
      <w:r w:rsidRPr="004A5FB5">
        <w:rPr>
          <w:rFonts w:cs="Arial"/>
          <w:sz w:val="16"/>
        </w:rPr>
        <w:t xml:space="preserve"> </w:t>
      </w:r>
      <w:r w:rsidRPr="00081DC2">
        <w:rPr>
          <w:rStyle w:val="Emphasis"/>
          <w:highlight w:val="green"/>
        </w:rPr>
        <w:t>L</w:t>
      </w:r>
      <w:r w:rsidRPr="004A5FB5">
        <w:rPr>
          <w:rFonts w:cs="Arial"/>
          <w:sz w:val="16"/>
        </w:rPr>
        <w:t>ashkar-</w:t>
      </w:r>
      <w:r w:rsidRPr="00081DC2">
        <w:rPr>
          <w:rStyle w:val="Emphasis"/>
          <w:highlight w:val="green"/>
        </w:rPr>
        <w:t>e</w:t>
      </w:r>
      <w:r w:rsidRPr="00081DC2">
        <w:rPr>
          <w:rFonts w:cs="Arial"/>
          <w:sz w:val="16"/>
          <w:highlight w:val="green"/>
        </w:rPr>
        <w:t>-</w:t>
      </w:r>
      <w:r w:rsidRPr="00081DC2">
        <w:rPr>
          <w:rStyle w:val="Emphasis"/>
          <w:highlight w:val="green"/>
        </w:rPr>
        <w:t>T</w:t>
      </w:r>
      <w:r w:rsidRPr="004A5FB5">
        <w:rPr>
          <w:rFonts w:cs="Arial"/>
          <w:sz w:val="16"/>
        </w:rPr>
        <w:t xml:space="preserve">aiba in South Asia, and Aum Shinrikyo in Japan </w:t>
      </w:r>
      <w:r w:rsidRPr="00081DC2">
        <w:rPr>
          <w:rStyle w:val="StyleUnderline"/>
          <w:rFonts w:cs="Arial"/>
          <w:highlight w:val="green"/>
        </w:rPr>
        <w:t>have</w:t>
      </w:r>
      <w:r w:rsidRPr="004A5FB5">
        <w:rPr>
          <w:rStyle w:val="StyleUnderline"/>
          <w:rFonts w:cs="Arial"/>
        </w:rPr>
        <w:t xml:space="preserve"> also </w:t>
      </w:r>
      <w:r w:rsidRPr="00081DC2">
        <w:rPr>
          <w:rStyle w:val="StyleUnderline"/>
          <w:rFonts w:cs="Arial"/>
          <w:highlight w:val="green"/>
        </w:rPr>
        <w:t>expressed the desire</w:t>
      </w:r>
      <w:r w:rsidRPr="004A5FB5">
        <w:rPr>
          <w:rStyle w:val="StyleUnderline"/>
          <w:rFonts w:cs="Arial"/>
        </w:rPr>
        <w:t xml:space="preserve"> for nuclear weapons</w:t>
      </w:r>
      <w:r w:rsidRPr="004A5FB5">
        <w:rPr>
          <w:rFonts w:cs="Arial"/>
          <w:sz w:val="16"/>
        </w:rPr>
        <w:t xml:space="preserve"> in the past.91 Most analysts consider it unlikely that a state would knowingly provide a terrorist group with a bomb, </w:t>
      </w:r>
      <w:r w:rsidRPr="004A5FB5">
        <w:rPr>
          <w:rStyle w:val="StyleUnderline"/>
          <w:rFonts w:cs="Arial"/>
        </w:rPr>
        <w:t xml:space="preserve">but it is conceivable that </w:t>
      </w:r>
      <w:r w:rsidRPr="00081DC2">
        <w:rPr>
          <w:rStyle w:val="StyleUnderline"/>
          <w:rFonts w:cs="Arial"/>
          <w:highlight w:val="green"/>
        </w:rPr>
        <w:t>a group could steal one</w:t>
      </w:r>
      <w:r w:rsidRPr="00081DC2">
        <w:rPr>
          <w:rFonts w:cs="Arial"/>
          <w:sz w:val="16"/>
          <w:highlight w:val="green"/>
        </w:rPr>
        <w:t>.</w:t>
      </w:r>
      <w:r w:rsidRPr="004A5FB5">
        <w:rPr>
          <w:rFonts w:cs="Arial"/>
          <w:sz w:val="16"/>
        </w:rPr>
        <w:t xml:space="preserve"> </w:t>
      </w:r>
      <w:r w:rsidRPr="004A5FB5">
        <w:rPr>
          <w:rStyle w:val="StyleUnderline"/>
          <w:rFonts w:cs="Arial"/>
        </w:rPr>
        <w:t xml:space="preserve">This fear is especially acute </w:t>
      </w:r>
      <w:r w:rsidRPr="00081DC2">
        <w:rPr>
          <w:rStyle w:val="StyleUnderline"/>
          <w:rFonts w:cs="Arial"/>
          <w:highlight w:val="green"/>
        </w:rPr>
        <w:t xml:space="preserve">in </w:t>
      </w:r>
      <w:r w:rsidRPr="004A5FB5">
        <w:rPr>
          <w:rStyle w:val="StyleUnderline"/>
          <w:rFonts w:cs="Arial"/>
        </w:rPr>
        <w:t>the case of</w:t>
      </w:r>
      <w:r w:rsidRPr="004A5FB5">
        <w:rPr>
          <w:rFonts w:cs="Arial"/>
          <w:sz w:val="16"/>
        </w:rPr>
        <w:t xml:space="preserve"> </w:t>
      </w:r>
      <w:r w:rsidRPr="00081DC2">
        <w:rPr>
          <w:rStyle w:val="StyleUnderline"/>
          <w:rFonts w:cs="Arial"/>
          <w:highlight w:val="green"/>
        </w:rPr>
        <w:t>Pakistan</w:t>
      </w:r>
      <w:r w:rsidRPr="004A5FB5">
        <w:rPr>
          <w:rFonts w:cs="Arial"/>
          <w:sz w:val="16"/>
        </w:rPr>
        <w:t xml:space="preserve">, </w:t>
      </w:r>
      <w:r w:rsidRPr="004A5FB5">
        <w:rPr>
          <w:rStyle w:val="StyleUnderline"/>
          <w:rFonts w:cs="Arial"/>
        </w:rPr>
        <w:t>where an unstable government with a growing nuclear arsenal exists</w:t>
      </w:r>
      <w:r w:rsidRPr="004A5FB5">
        <w:rPr>
          <w:rFonts w:cs="Arial"/>
          <w:sz w:val="16"/>
        </w:rPr>
        <w:t xml:space="preserve"> in an area with many terrorist organizations. The government of Pakistan has taken steps in recent years to allay these fears, yet reason for concern remains.92 A second means by which a </w:t>
      </w:r>
      <w:r w:rsidRPr="00081DC2">
        <w:rPr>
          <w:rStyle w:val="StyleUnderline"/>
          <w:rFonts w:cs="Arial"/>
          <w:highlight w:val="green"/>
        </w:rPr>
        <w:t>terrorist group could attain a</w:t>
      </w:r>
      <w:r w:rsidRPr="004A5FB5">
        <w:rPr>
          <w:rStyle w:val="StyleUnderline"/>
          <w:rFonts w:cs="Arial"/>
        </w:rPr>
        <w:t xml:space="preserve"> nuclear </w:t>
      </w:r>
      <w:r w:rsidRPr="00081DC2">
        <w:rPr>
          <w:rStyle w:val="StyleUnderline"/>
          <w:rFonts w:cs="Arial"/>
          <w:highlight w:val="green"/>
        </w:rPr>
        <w:t>capability</w:t>
      </w:r>
      <w:r w:rsidRPr="004A5FB5">
        <w:rPr>
          <w:rStyle w:val="StyleUnderline"/>
          <w:rFonts w:cs="Arial"/>
        </w:rPr>
        <w:t xml:space="preserve"> </w:t>
      </w:r>
      <w:r w:rsidRPr="004A5FB5">
        <w:rPr>
          <w:rFonts w:cs="Arial"/>
          <w:sz w:val="16"/>
        </w:rPr>
        <w:t xml:space="preserve">is </w:t>
      </w:r>
      <w:r w:rsidRPr="00081DC2">
        <w:rPr>
          <w:rStyle w:val="StyleUnderline"/>
          <w:rFonts w:cs="Arial"/>
          <w:highlight w:val="green"/>
        </w:rPr>
        <w:t>by obtaining fissile material</w:t>
      </w:r>
      <w:r w:rsidRPr="004A5FB5">
        <w:rPr>
          <w:rStyle w:val="StyleUnderline"/>
          <w:rFonts w:cs="Arial"/>
        </w:rPr>
        <w:t xml:space="preserve"> and constructing its own crude nuclear bomb</w:t>
      </w:r>
      <w:r w:rsidRPr="004A5FB5">
        <w:rPr>
          <w:rFonts w:cs="Arial"/>
          <w:sz w:val="16"/>
        </w:rPr>
        <w:t xml:space="preserve">. The main challenge for terrorist organizations seeking this capability is finding sufficient fissile material. </w:t>
      </w:r>
      <w:r w:rsidRPr="004A5FB5">
        <w:rPr>
          <w:rStyle w:val="StyleUnderline"/>
          <w:rFonts w:cs="Arial"/>
        </w:rPr>
        <w:t>Approximately 8 kilograms of plutonium or 25 kilograms of highly enriched uranium (HEU) is necessary for a</w:t>
      </w:r>
      <w:r w:rsidRPr="004A5FB5">
        <w:rPr>
          <w:rFonts w:cs="Arial"/>
          <w:sz w:val="16"/>
        </w:rPr>
        <w:t xml:space="preserve"> bomb. Since 9/11, the United States, Russia, the IAEA, and other partners have taken on a number of efforts to decrease the risks of terrorists accessing nuclear material. UN Security Council Resolution 1540, the 2005 Amendment to the Convention on the Physical Protection of Nuclear Material, and the 2005 International Convention for the Suppression of Acts of Nuclear Terrorism all seek to increase global cooperation to prevent nuclear terrorism. Overall, </w:t>
      </w:r>
      <w:r w:rsidRPr="00081DC2">
        <w:rPr>
          <w:rStyle w:val="StyleUnderline"/>
          <w:rFonts w:cs="Arial"/>
          <w:highlight w:val="green"/>
        </w:rPr>
        <w:t>the global stocks of HEU and plutonium are decreasing</w:t>
      </w:r>
      <w:r w:rsidRPr="00081DC2">
        <w:rPr>
          <w:rFonts w:cs="Arial"/>
          <w:sz w:val="16"/>
          <w:highlight w:val="green"/>
        </w:rPr>
        <w:t xml:space="preserve">, </w:t>
      </w:r>
      <w:r w:rsidRPr="00081DC2">
        <w:rPr>
          <w:rStyle w:val="StyleUnderline"/>
          <w:rFonts w:cs="Arial"/>
          <w:highlight w:val="green"/>
        </w:rPr>
        <w:t>but the</w:t>
      </w:r>
      <w:r w:rsidRPr="004A5FB5">
        <w:rPr>
          <w:rStyle w:val="StyleUnderline"/>
          <w:rFonts w:cs="Arial"/>
        </w:rPr>
        <w:t xml:space="preserve"> sheer </w:t>
      </w:r>
      <w:r w:rsidRPr="00081DC2">
        <w:rPr>
          <w:rStyle w:val="StyleUnderline"/>
          <w:rFonts w:cs="Arial"/>
          <w:highlight w:val="green"/>
        </w:rPr>
        <w:t>volume of global fissile material makes</w:t>
      </w:r>
      <w:r w:rsidRPr="004A5FB5">
        <w:rPr>
          <w:rStyle w:val="StyleUnderline"/>
          <w:rFonts w:cs="Arial"/>
        </w:rPr>
        <w:t xml:space="preserve"> </w:t>
      </w:r>
      <w:r w:rsidRPr="00081DC2">
        <w:rPr>
          <w:rStyle w:val="StyleUnderline"/>
          <w:rFonts w:cs="Arial"/>
          <w:highlight w:val="green"/>
        </w:rPr>
        <w:t xml:space="preserve">this an </w:t>
      </w:r>
      <w:r w:rsidRPr="00081DC2">
        <w:rPr>
          <w:rStyle w:val="Emphasis"/>
          <w:highlight w:val="green"/>
        </w:rPr>
        <w:t>on-going challenge</w:t>
      </w:r>
      <w:r w:rsidRPr="004A5FB5">
        <w:rPr>
          <w:rFonts w:cs="Arial"/>
          <w:sz w:val="16"/>
        </w:rPr>
        <w:t xml:space="preserve"> </w:t>
      </w:r>
      <w:r w:rsidRPr="004A5FB5">
        <w:rPr>
          <w:rStyle w:val="StyleUnderline"/>
          <w:rFonts w:cs="Arial"/>
        </w:rPr>
        <w:t xml:space="preserve">and </w:t>
      </w:r>
      <w:r w:rsidRPr="00081DC2">
        <w:rPr>
          <w:rStyle w:val="StyleUnderline"/>
          <w:rFonts w:cs="Arial"/>
          <w:highlight w:val="green"/>
        </w:rPr>
        <w:t>the U.S. budget</w:t>
      </w:r>
      <w:r w:rsidRPr="004A5FB5">
        <w:rPr>
          <w:rStyle w:val="StyleUnderline"/>
          <w:rFonts w:cs="Arial"/>
        </w:rPr>
        <w:t xml:space="preserve"> for these activities </w:t>
      </w:r>
      <w:r w:rsidRPr="00081DC2">
        <w:rPr>
          <w:rStyle w:val="StyleUnderline"/>
          <w:rFonts w:cs="Arial"/>
          <w:highlight w:val="green"/>
        </w:rPr>
        <w:t>has</w:t>
      </w:r>
      <w:r w:rsidRPr="004A5FB5">
        <w:rPr>
          <w:rFonts w:cs="Arial"/>
          <w:sz w:val="16"/>
        </w:rPr>
        <w:t xml:space="preserve"> recently </w:t>
      </w:r>
      <w:r w:rsidRPr="00081DC2">
        <w:rPr>
          <w:rStyle w:val="Emphasis"/>
          <w:highlight w:val="green"/>
        </w:rPr>
        <w:t>been cut.</w:t>
      </w:r>
      <w:r w:rsidRPr="00081DC2">
        <w:rPr>
          <w:rFonts w:cs="Arial"/>
          <w:sz w:val="16"/>
          <w:highlight w:val="green"/>
        </w:rPr>
        <w:t xml:space="preserve"> </w:t>
      </w:r>
      <w:r w:rsidRPr="00081DC2">
        <w:rPr>
          <w:rStyle w:val="StyleUnderline"/>
          <w:rFonts w:cs="Arial"/>
          <w:highlight w:val="green"/>
        </w:rPr>
        <w:t>Unlike</w:t>
      </w:r>
      <w:r w:rsidRPr="004A5FB5">
        <w:rPr>
          <w:rStyle w:val="StyleUnderline"/>
          <w:rFonts w:cs="Arial"/>
        </w:rPr>
        <w:t xml:space="preserve"> nuclear-armed </w:t>
      </w:r>
      <w:r w:rsidRPr="00081DC2">
        <w:rPr>
          <w:rStyle w:val="StyleUnderline"/>
          <w:rFonts w:cs="Arial"/>
          <w:highlight w:val="green"/>
        </w:rPr>
        <w:t>states, it</w:t>
      </w:r>
      <w:r w:rsidRPr="00081DC2">
        <w:rPr>
          <w:rFonts w:cs="Arial"/>
          <w:sz w:val="16"/>
          <w:highlight w:val="green"/>
        </w:rPr>
        <w:t xml:space="preserve"> </w:t>
      </w:r>
      <w:r w:rsidRPr="00081DC2">
        <w:rPr>
          <w:rStyle w:val="StyleUnderline"/>
          <w:rFonts w:cs="Arial"/>
          <w:highlight w:val="green"/>
        </w:rPr>
        <w:t>would be</w:t>
      </w:r>
      <w:r w:rsidRPr="004A5FB5">
        <w:rPr>
          <w:rStyle w:val="StyleUnderline"/>
          <w:rFonts w:cs="Arial"/>
        </w:rPr>
        <w:t xml:space="preserve"> relatively </w:t>
      </w:r>
      <w:r w:rsidRPr="00081DC2">
        <w:rPr>
          <w:rStyle w:val="StyleUnderline"/>
          <w:rFonts w:cs="Arial"/>
          <w:highlight w:val="green"/>
        </w:rPr>
        <w:t xml:space="preserve">difficult to </w:t>
      </w:r>
      <w:r w:rsidRPr="00081DC2">
        <w:rPr>
          <w:rStyle w:val="Emphasis"/>
          <w:highlight w:val="green"/>
        </w:rPr>
        <w:t>deter terrorists</w:t>
      </w:r>
      <w:r w:rsidRPr="004A5FB5">
        <w:rPr>
          <w:rFonts w:cs="Arial"/>
          <w:sz w:val="16"/>
        </w:rPr>
        <w:t xml:space="preserve"> from taking action.93 In other words, </w:t>
      </w:r>
      <w:r w:rsidRPr="004A5FB5">
        <w:rPr>
          <w:rStyle w:val="StyleUnderline"/>
          <w:rFonts w:cs="Arial"/>
        </w:rPr>
        <w:t xml:space="preserve">if efforts to keep nuclear weapons out of terrorist hands </w:t>
      </w:r>
      <w:r w:rsidRPr="004A5FB5">
        <w:rPr>
          <w:rStyle w:val="Emphasis"/>
        </w:rPr>
        <w:t xml:space="preserve">ever fail, </w:t>
      </w:r>
      <w:r w:rsidRPr="00081DC2">
        <w:rPr>
          <w:rStyle w:val="Emphasis"/>
          <w:highlight w:val="green"/>
        </w:rPr>
        <w:t>we may witness a nuclear 9/11.</w:t>
      </w:r>
      <w:r w:rsidRPr="004A5FB5">
        <w:rPr>
          <w:rStyle w:val="Emphasis"/>
        </w:rPr>
        <w:t xml:space="preserve"> </w:t>
      </w:r>
    </w:p>
    <w:p w14:paraId="7142BDE6" w14:textId="77777777" w:rsidR="005B72FB" w:rsidRPr="004A5FB5" w:rsidRDefault="005B72FB" w:rsidP="005B72FB"/>
    <w:p w14:paraId="2150213A" w14:textId="3DB6262A" w:rsidR="005B72FB" w:rsidRDefault="005B72FB" w:rsidP="005B72FB">
      <w:pPr>
        <w:pStyle w:val="Heading3"/>
      </w:pPr>
      <w:r>
        <w:t>NC---CCP</w:t>
      </w:r>
    </w:p>
    <w:p w14:paraId="0FC02154" w14:textId="77777777" w:rsidR="005B72FB" w:rsidRPr="00C305D1" w:rsidRDefault="005B72FB" w:rsidP="005B72FB">
      <w:pPr>
        <w:pStyle w:val="Heading4"/>
      </w:pPr>
      <w:r w:rsidRPr="00C305D1">
        <w:t>Collapse of democracy’s inevitable –</w:t>
      </w:r>
      <w:r>
        <w:t xml:space="preserve"> </w:t>
      </w:r>
      <w:r w:rsidRPr="00C305D1">
        <w:t>transition to Chinese autocracy solves.</w:t>
      </w:r>
    </w:p>
    <w:p w14:paraId="58CB4498" w14:textId="77777777" w:rsidR="005B72FB" w:rsidRPr="00C305D1" w:rsidRDefault="005B72FB" w:rsidP="005B72FB">
      <w:proofErr w:type="spellStart"/>
      <w:r w:rsidRPr="00C305D1">
        <w:rPr>
          <w:rStyle w:val="Style13ptBold"/>
        </w:rPr>
        <w:t>Schiavenza</w:t>
      </w:r>
      <w:proofErr w:type="spellEnd"/>
      <w:r w:rsidRPr="00C305D1">
        <w:rPr>
          <w:rStyle w:val="Style13ptBold"/>
        </w:rPr>
        <w:t xml:space="preserve"> ’17</w:t>
      </w:r>
      <w:r w:rsidRPr="00C305D1">
        <w:t xml:space="preserve"> </w:t>
      </w:r>
      <w:r w:rsidRPr="00C305D1">
        <w:rPr>
          <w:sz w:val="16"/>
          <w:szCs w:val="16"/>
        </w:rPr>
        <w:t xml:space="preserve">(Matt; 1/19/17; Senior Content Manager at Asia Society; Asia Society; “Could China's System Replace Democracy?”; </w:t>
      </w:r>
      <w:hyperlink r:id="rId11" w:history="1">
        <w:r w:rsidRPr="00C305D1">
          <w:rPr>
            <w:rStyle w:val="Hyperlink"/>
            <w:sz w:val="16"/>
            <w:szCs w:val="16"/>
          </w:rPr>
          <w:t>http://asiasociety.org/blog/asia/could-chinas-system-replace-democracy</w:t>
        </w:r>
      </w:hyperlink>
      <w:r w:rsidRPr="00C305D1">
        <w:rPr>
          <w:sz w:val="16"/>
          <w:szCs w:val="16"/>
        </w:rPr>
        <w:t>; DOA: 12/6/17)</w:t>
      </w:r>
    </w:p>
    <w:p w14:paraId="09135416" w14:textId="77777777" w:rsidR="005B72FB" w:rsidRDefault="005B72FB" w:rsidP="005B72FB">
      <w:pPr>
        <w:rPr>
          <w:sz w:val="16"/>
        </w:rPr>
      </w:pPr>
      <w:r w:rsidRPr="00C305D1">
        <w:rPr>
          <w:sz w:val="16"/>
        </w:rPr>
        <w:t xml:space="preserve">Two decades later, this notion seems increasingly unfeasible. </w:t>
      </w:r>
      <w:r w:rsidRPr="00081DC2">
        <w:rPr>
          <w:b/>
          <w:highlight w:val="green"/>
          <w:u w:val="single"/>
        </w:rPr>
        <w:t>Democracy is</w:t>
      </w:r>
      <w:r w:rsidRPr="00081DC2">
        <w:rPr>
          <w:highlight w:val="green"/>
          <w:u w:val="single"/>
        </w:rPr>
        <w:t xml:space="preserve"> </w:t>
      </w:r>
      <w:r w:rsidRPr="00081DC2">
        <w:rPr>
          <w:b/>
          <w:highlight w:val="green"/>
          <w:u w:val="single"/>
        </w:rPr>
        <w:t>struggling</w:t>
      </w:r>
      <w:r w:rsidRPr="00C305D1">
        <w:rPr>
          <w:sz w:val="16"/>
        </w:rPr>
        <w:t xml:space="preserve">. According to Freedom House, </w:t>
      </w:r>
      <w:r w:rsidRPr="00C305D1">
        <w:rPr>
          <w:u w:val="single"/>
        </w:rPr>
        <w:t xml:space="preserve">the number of democracies has </w:t>
      </w:r>
      <w:r w:rsidRPr="00C305D1">
        <w:rPr>
          <w:b/>
          <w:u w:val="single"/>
        </w:rPr>
        <w:t xml:space="preserve">fallen </w:t>
      </w:r>
      <w:r w:rsidRPr="00081DC2">
        <w:rPr>
          <w:b/>
          <w:highlight w:val="green"/>
          <w:u w:val="single"/>
        </w:rPr>
        <w:t>since</w:t>
      </w:r>
      <w:r w:rsidRPr="00C305D1">
        <w:rPr>
          <w:sz w:val="16"/>
        </w:rPr>
        <w:t xml:space="preserve"> reaching a peak in </w:t>
      </w:r>
      <w:r w:rsidRPr="00081DC2">
        <w:rPr>
          <w:b/>
          <w:highlight w:val="green"/>
          <w:u w:val="single"/>
        </w:rPr>
        <w:t>2006</w:t>
      </w:r>
      <w:r w:rsidRPr="00C305D1">
        <w:rPr>
          <w:sz w:val="16"/>
        </w:rPr>
        <w:t xml:space="preserve">. </w:t>
      </w:r>
      <w:r w:rsidRPr="00C305D1">
        <w:rPr>
          <w:u w:val="single"/>
        </w:rPr>
        <w:t xml:space="preserve">The world’s </w:t>
      </w:r>
      <w:r w:rsidRPr="00081DC2">
        <w:rPr>
          <w:highlight w:val="green"/>
          <w:u w:val="single"/>
        </w:rPr>
        <w:t>non-democracies</w:t>
      </w:r>
      <w:r w:rsidRPr="00C305D1">
        <w:rPr>
          <w:sz w:val="16"/>
        </w:rPr>
        <w:t xml:space="preserve">, meanwhile, </w:t>
      </w:r>
      <w:r w:rsidRPr="00081DC2">
        <w:rPr>
          <w:highlight w:val="green"/>
          <w:u w:val="single"/>
        </w:rPr>
        <w:t xml:space="preserve">have become </w:t>
      </w:r>
      <w:r w:rsidRPr="00081DC2">
        <w:rPr>
          <w:b/>
          <w:highlight w:val="green"/>
          <w:u w:val="single"/>
        </w:rPr>
        <w:t>more authoritarian</w:t>
      </w:r>
      <w:r w:rsidRPr="00081DC2">
        <w:rPr>
          <w:sz w:val="16"/>
          <w:highlight w:val="green"/>
        </w:rPr>
        <w:t xml:space="preserve">. </w:t>
      </w:r>
      <w:r w:rsidRPr="00081DC2">
        <w:rPr>
          <w:highlight w:val="green"/>
          <w:u w:val="single"/>
        </w:rPr>
        <w:t>Russia, once a</w:t>
      </w:r>
      <w:r w:rsidRPr="00C305D1">
        <w:rPr>
          <w:sz w:val="16"/>
        </w:rPr>
        <w:t xml:space="preserve"> tentative </w:t>
      </w:r>
      <w:r w:rsidRPr="00081DC2">
        <w:rPr>
          <w:highlight w:val="green"/>
          <w:u w:val="single"/>
        </w:rPr>
        <w:t>democracy, is</w:t>
      </w:r>
      <w:r w:rsidRPr="00C305D1">
        <w:rPr>
          <w:u w:val="single"/>
        </w:rPr>
        <w:t xml:space="preserve"> now </w:t>
      </w:r>
      <w:r w:rsidRPr="00081DC2">
        <w:rPr>
          <w:highlight w:val="green"/>
          <w:u w:val="single"/>
        </w:rPr>
        <w:t>under</w:t>
      </w:r>
      <w:r w:rsidRPr="00C305D1">
        <w:rPr>
          <w:sz w:val="16"/>
        </w:rPr>
        <w:t xml:space="preserve"> the control of Vladimir </w:t>
      </w:r>
      <w:r w:rsidRPr="00081DC2">
        <w:rPr>
          <w:highlight w:val="green"/>
          <w:u w:val="single"/>
        </w:rPr>
        <w:t xml:space="preserve">Putin, a </w:t>
      </w:r>
      <w:r w:rsidRPr="00081DC2">
        <w:rPr>
          <w:b/>
          <w:highlight w:val="green"/>
          <w:u w:val="single"/>
        </w:rPr>
        <w:t>nationalist leader</w:t>
      </w:r>
      <w:r w:rsidRPr="00C305D1">
        <w:rPr>
          <w:u w:val="single"/>
        </w:rPr>
        <w:t xml:space="preserve"> whose regime has centralized power, targeted</w:t>
      </w:r>
      <w:r w:rsidRPr="00C305D1">
        <w:rPr>
          <w:sz w:val="16"/>
        </w:rPr>
        <w:t xml:space="preserve"> opposition </w:t>
      </w:r>
      <w:r w:rsidRPr="00C305D1">
        <w:rPr>
          <w:u w:val="single"/>
        </w:rPr>
        <w:t>journalists, and seized</w:t>
      </w:r>
      <w:r w:rsidRPr="00C305D1">
        <w:rPr>
          <w:sz w:val="16"/>
        </w:rPr>
        <w:t xml:space="preserve"> sovereign </w:t>
      </w:r>
      <w:r w:rsidRPr="00C305D1">
        <w:rPr>
          <w:u w:val="single"/>
        </w:rPr>
        <w:t>territory</w:t>
      </w:r>
      <w:r w:rsidRPr="00C305D1">
        <w:rPr>
          <w:sz w:val="1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081DC2">
        <w:rPr>
          <w:highlight w:val="green"/>
          <w:u w:val="single"/>
        </w:rPr>
        <w:t>China’s</w:t>
      </w:r>
      <w:r w:rsidRPr="00C305D1">
        <w:rPr>
          <w:u w:val="single"/>
        </w:rPr>
        <w:t xml:space="preserve"> economic </w:t>
      </w:r>
      <w:r w:rsidRPr="00081DC2">
        <w:rPr>
          <w:highlight w:val="green"/>
          <w:u w:val="single"/>
        </w:rPr>
        <w:t>success has</w:t>
      </w:r>
      <w:r w:rsidRPr="00C305D1">
        <w:rPr>
          <w:sz w:val="16"/>
        </w:rPr>
        <w:t xml:space="preserve"> only </w:t>
      </w:r>
      <w:r w:rsidRPr="00C305D1">
        <w:rPr>
          <w:b/>
          <w:u w:val="single"/>
        </w:rPr>
        <w:t xml:space="preserve">further </w:t>
      </w:r>
      <w:r w:rsidRPr="00081DC2">
        <w:rPr>
          <w:b/>
          <w:highlight w:val="green"/>
          <w:u w:val="single"/>
        </w:rPr>
        <w:t>solidified the C</w:t>
      </w:r>
      <w:r w:rsidRPr="00C305D1">
        <w:rPr>
          <w:sz w:val="16"/>
        </w:rPr>
        <w:t xml:space="preserve">hinese </w:t>
      </w:r>
      <w:r w:rsidRPr="00081DC2">
        <w:rPr>
          <w:b/>
          <w:highlight w:val="green"/>
          <w:u w:val="single"/>
        </w:rPr>
        <w:t>C</w:t>
      </w:r>
      <w:r w:rsidRPr="00C305D1">
        <w:rPr>
          <w:sz w:val="16"/>
        </w:rPr>
        <w:t xml:space="preserve">ommunist </w:t>
      </w:r>
      <w:r w:rsidRPr="00081DC2">
        <w:rPr>
          <w:b/>
          <w:highlight w:val="green"/>
          <w:u w:val="single"/>
        </w:rPr>
        <w:t>P</w:t>
      </w:r>
      <w:r w:rsidRPr="00C305D1">
        <w:rPr>
          <w:sz w:val="16"/>
        </w:rPr>
        <w:t xml:space="preserve">arty: The current ruler, </w:t>
      </w:r>
      <w:r w:rsidRPr="00C305D1">
        <w:rPr>
          <w:u w:val="single"/>
        </w:rPr>
        <w:t>Xi</w:t>
      </w:r>
      <w:r w:rsidRPr="00C305D1">
        <w:rPr>
          <w:sz w:val="16"/>
        </w:rPr>
        <w:t xml:space="preserve"> Jinping, </w:t>
      </w:r>
      <w:r w:rsidRPr="00C305D1">
        <w:rPr>
          <w:u w:val="single"/>
        </w:rPr>
        <w:t>is</w:t>
      </w:r>
      <w:r w:rsidRPr="00C305D1">
        <w:rPr>
          <w:sz w:val="16"/>
        </w:rPr>
        <w:t xml:space="preserve"> widely considered to be </w:t>
      </w:r>
      <w:r w:rsidRPr="00C305D1">
        <w:rPr>
          <w:u w:val="single"/>
        </w:rPr>
        <w:t xml:space="preserve">the country’s </w:t>
      </w:r>
      <w:r w:rsidRPr="00C305D1">
        <w:rPr>
          <w:b/>
          <w:u w:val="single"/>
        </w:rPr>
        <w:t>most powerful</w:t>
      </w:r>
      <w:r w:rsidRPr="00C305D1">
        <w:rPr>
          <w:u w:val="single"/>
        </w:rPr>
        <w:t xml:space="preserve"> since Deng</w:t>
      </w:r>
      <w:r w:rsidRPr="00C305D1">
        <w:rPr>
          <w:sz w:val="16"/>
        </w:rPr>
        <w:t xml:space="preserve"> Xiaoping. </w:t>
      </w:r>
      <w:r w:rsidRPr="00081DC2">
        <w:rPr>
          <w:highlight w:val="green"/>
          <w:u w:val="single"/>
        </w:rPr>
        <w:t>Democracy’s ill health has</w:t>
      </w:r>
      <w:r w:rsidRPr="00C305D1">
        <w:rPr>
          <w:sz w:val="16"/>
        </w:rPr>
        <w:t xml:space="preserve"> also </w:t>
      </w:r>
      <w:r w:rsidRPr="00081DC2">
        <w:rPr>
          <w:b/>
          <w:highlight w:val="green"/>
          <w:u w:val="single"/>
        </w:rPr>
        <w:t>infected the U</w:t>
      </w:r>
      <w:r w:rsidRPr="00C305D1">
        <w:rPr>
          <w:sz w:val="16"/>
        </w:rPr>
        <w:t xml:space="preserve">nited </w:t>
      </w:r>
      <w:r w:rsidRPr="00081DC2">
        <w:rPr>
          <w:b/>
          <w:highlight w:val="green"/>
          <w:u w:val="single"/>
        </w:rPr>
        <w:t>S</w:t>
      </w:r>
      <w:r w:rsidRPr="00C305D1">
        <w:rPr>
          <w:sz w:val="16"/>
        </w:rPr>
        <w:t xml:space="preserve">tates </w:t>
      </w:r>
      <w:r w:rsidRPr="00C305D1">
        <w:rPr>
          <w:b/>
          <w:u w:val="single"/>
        </w:rPr>
        <w:t>and Europe</w:t>
      </w:r>
      <w:r w:rsidRPr="00C305D1">
        <w:rPr>
          <w:sz w:val="16"/>
        </w:rPr>
        <w:t xml:space="preserve">. </w:t>
      </w:r>
      <w:r w:rsidRPr="00C305D1">
        <w:rPr>
          <w:u w:val="single"/>
        </w:rPr>
        <w:t xml:space="preserve">The president of </w:t>
      </w:r>
      <w:r w:rsidRPr="00081DC2">
        <w:rPr>
          <w:highlight w:val="green"/>
          <w:u w:val="single"/>
        </w:rPr>
        <w:t>Hungary</w:t>
      </w:r>
      <w:r w:rsidRPr="00C305D1">
        <w:rPr>
          <w:sz w:val="16"/>
        </w:rPr>
        <w:t xml:space="preserve">, a formerly Communist state </w:t>
      </w:r>
      <w:r w:rsidRPr="00C305D1">
        <w:rPr>
          <w:u w:val="single"/>
        </w:rPr>
        <w:t>whose accession to the E</w:t>
      </w:r>
      <w:r w:rsidRPr="00C305D1">
        <w:rPr>
          <w:sz w:val="16"/>
        </w:rPr>
        <w:t xml:space="preserve">uropean </w:t>
      </w:r>
      <w:r w:rsidRPr="00C305D1">
        <w:rPr>
          <w:u w:val="single"/>
        </w:rPr>
        <w:t>U</w:t>
      </w:r>
      <w:r w:rsidRPr="00C305D1">
        <w:rPr>
          <w:sz w:val="16"/>
        </w:rPr>
        <w:t xml:space="preserve">nion in 2004 </w:t>
      </w:r>
      <w:r w:rsidRPr="00C305D1">
        <w:rPr>
          <w:u w:val="single"/>
        </w:rPr>
        <w:t>was a triumph for the West, has sought to “</w:t>
      </w:r>
      <w:r w:rsidRPr="00C305D1">
        <w:rPr>
          <w:b/>
          <w:u w:val="single"/>
        </w:rPr>
        <w:t>end liberal democracy</w:t>
      </w:r>
      <w:r w:rsidRPr="00C305D1">
        <w:rPr>
          <w:sz w:val="16"/>
        </w:rPr>
        <w:t xml:space="preserve">” in his country </w:t>
      </w:r>
      <w:r w:rsidRPr="00C305D1">
        <w:rPr>
          <w:u w:val="single"/>
        </w:rPr>
        <w:t>by clamping down on</w:t>
      </w:r>
      <w:r w:rsidRPr="00C305D1">
        <w:rPr>
          <w:sz w:val="16"/>
        </w:rPr>
        <w:t xml:space="preserve"> press </w:t>
      </w:r>
      <w:r w:rsidRPr="00C305D1">
        <w:rPr>
          <w:u w:val="single"/>
        </w:rPr>
        <w:t>freedom and judicial independence</w:t>
      </w:r>
      <w:r w:rsidRPr="00C305D1">
        <w:rPr>
          <w:sz w:val="16"/>
        </w:rPr>
        <w:t xml:space="preserve">. </w:t>
      </w:r>
      <w:r w:rsidRPr="00C305D1">
        <w:rPr>
          <w:u w:val="single"/>
        </w:rPr>
        <w:t>These trends are also evident in</w:t>
      </w:r>
      <w:r w:rsidRPr="00C305D1">
        <w:rPr>
          <w:sz w:val="16"/>
        </w:rPr>
        <w:t xml:space="preserve"> neighboring </w:t>
      </w:r>
      <w:r w:rsidRPr="00081DC2">
        <w:rPr>
          <w:highlight w:val="green"/>
          <w:u w:val="single"/>
        </w:rPr>
        <w:t>Poland</w:t>
      </w:r>
      <w:r w:rsidRPr="00C305D1">
        <w:rPr>
          <w:sz w:val="16"/>
        </w:rPr>
        <w:t xml:space="preserve">. </w:t>
      </w:r>
      <w:r w:rsidRPr="00C305D1">
        <w:rPr>
          <w:u w:val="single"/>
        </w:rPr>
        <w:t>Far-right parties</w:t>
      </w:r>
      <w:r w:rsidRPr="00C305D1">
        <w:rPr>
          <w:sz w:val="16"/>
        </w:rPr>
        <w:t xml:space="preserve"> — </w:t>
      </w:r>
      <w:r w:rsidRPr="00C305D1">
        <w:rPr>
          <w:u w:val="single"/>
        </w:rPr>
        <w:t xml:space="preserve">like </w:t>
      </w:r>
      <w:r w:rsidRPr="00081DC2">
        <w:rPr>
          <w:highlight w:val="green"/>
          <w:u w:val="single"/>
        </w:rPr>
        <w:t>the U</w:t>
      </w:r>
      <w:r w:rsidRPr="00C305D1">
        <w:rPr>
          <w:sz w:val="16"/>
        </w:rPr>
        <w:t xml:space="preserve">nited </w:t>
      </w:r>
      <w:r w:rsidRPr="00081DC2">
        <w:rPr>
          <w:highlight w:val="green"/>
          <w:u w:val="single"/>
        </w:rPr>
        <w:t>K</w:t>
      </w:r>
      <w:r w:rsidRPr="00C305D1">
        <w:rPr>
          <w:sz w:val="16"/>
        </w:rPr>
        <w:t xml:space="preserve">ingdom </w:t>
      </w:r>
      <w:r w:rsidRPr="00C305D1">
        <w:rPr>
          <w:u w:val="single"/>
        </w:rPr>
        <w:t>Independence Party, the orchestrator of Brexit</w:t>
      </w:r>
      <w:r w:rsidRPr="00C305D1">
        <w:rPr>
          <w:sz w:val="16"/>
        </w:rPr>
        <w:t xml:space="preserve"> — </w:t>
      </w:r>
      <w:r w:rsidRPr="00C305D1">
        <w:rPr>
          <w:u w:val="single"/>
        </w:rPr>
        <w:t xml:space="preserve">have </w:t>
      </w:r>
      <w:r w:rsidRPr="00C305D1">
        <w:rPr>
          <w:b/>
          <w:u w:val="single"/>
        </w:rPr>
        <w:t>gained popularity</w:t>
      </w:r>
      <w:r w:rsidRPr="00C305D1">
        <w:rPr>
          <w:u w:val="single"/>
        </w:rPr>
        <w:t xml:space="preserve"> across the continent</w:t>
      </w:r>
      <w:r w:rsidRPr="00C305D1">
        <w:rPr>
          <w:sz w:val="16"/>
        </w:rPr>
        <w:t xml:space="preserve">. </w:t>
      </w:r>
      <w:r w:rsidRPr="00C305D1">
        <w:rPr>
          <w:u w:val="single"/>
        </w:rPr>
        <w:t>During his</w:t>
      </w:r>
      <w:r w:rsidRPr="00C305D1">
        <w:rPr>
          <w:sz w:val="16"/>
        </w:rPr>
        <w:t xml:space="preserve"> successful </w:t>
      </w:r>
      <w:r w:rsidRPr="00C305D1">
        <w:rPr>
          <w:u w:val="single"/>
        </w:rPr>
        <w:t>campaign</w:t>
      </w:r>
      <w:r w:rsidRPr="00C305D1">
        <w:rPr>
          <w:sz w:val="16"/>
        </w:rPr>
        <w:t xml:space="preserve"> for president of the United States, Donald </w:t>
      </w:r>
      <w:r w:rsidRPr="00C305D1">
        <w:rPr>
          <w:u w:val="single"/>
        </w:rPr>
        <w:t>Trump expressed</w:t>
      </w:r>
      <w:r w:rsidRPr="00C305D1">
        <w:rPr>
          <w:sz w:val="16"/>
        </w:rPr>
        <w:t xml:space="preserve">, at best, an </w:t>
      </w:r>
      <w:r w:rsidRPr="00C305D1">
        <w:rPr>
          <w:u w:val="single"/>
        </w:rPr>
        <w:t>indifference toward democratic norms</w:t>
      </w:r>
      <w:r w:rsidRPr="00C305D1">
        <w:rPr>
          <w:sz w:val="16"/>
        </w:rPr>
        <w:t xml:space="preserve"> and ideals. </w:t>
      </w:r>
      <w:r w:rsidRPr="00C305D1">
        <w:rPr>
          <w:u w:val="single"/>
        </w:rPr>
        <w:t>Trump called</w:t>
      </w:r>
      <w:r w:rsidRPr="00C305D1">
        <w:rPr>
          <w:sz w:val="16"/>
        </w:rPr>
        <w:t xml:space="preserve"> for his opponent, Hillary </w:t>
      </w:r>
      <w:r w:rsidRPr="00C305D1">
        <w:rPr>
          <w:u w:val="single"/>
        </w:rPr>
        <w:t>Clinton, to be imprisoned, raised false accusations of voter fraud, threatened legal action against the media, and refused to commit to honoring the results</w:t>
      </w:r>
      <w:r w:rsidRPr="00C305D1">
        <w:rPr>
          <w:sz w:val="16"/>
        </w:rPr>
        <w:t xml:space="preserve"> of the election. </w:t>
      </w:r>
      <w:r w:rsidRPr="00C305D1">
        <w:rPr>
          <w:u w:val="single"/>
        </w:rPr>
        <w:t xml:space="preserve">Trump has repeatedly professed his </w:t>
      </w:r>
      <w:r w:rsidRPr="00C305D1">
        <w:rPr>
          <w:b/>
          <w:u w:val="single"/>
        </w:rPr>
        <w:t>admiration for Putin</w:t>
      </w:r>
      <w:r w:rsidRPr="00C305D1">
        <w:rPr>
          <w:sz w:val="16"/>
        </w:rPr>
        <w:t xml:space="preserve">, Russia’s dictatorial leader, </w:t>
      </w:r>
      <w:r w:rsidRPr="00C305D1">
        <w:rPr>
          <w:u w:val="single"/>
        </w:rPr>
        <w:t>for being “</w:t>
      </w:r>
      <w:r w:rsidRPr="00C305D1">
        <w:rPr>
          <w:b/>
          <w:u w:val="single"/>
        </w:rPr>
        <w:t>a strong leader</w:t>
      </w:r>
      <w:r w:rsidRPr="00C305D1">
        <w:rPr>
          <w:sz w:val="16"/>
        </w:rPr>
        <w:t xml:space="preserve">”; as president-elect, </w:t>
      </w:r>
      <w:r w:rsidRPr="00C305D1">
        <w:rPr>
          <w:u w:val="single"/>
        </w:rPr>
        <w:t xml:space="preserve">he </w:t>
      </w:r>
      <w:r w:rsidRPr="00C305D1">
        <w:rPr>
          <w:b/>
          <w:u w:val="single"/>
        </w:rPr>
        <w:t>praised the Kazakh dictator</w:t>
      </w:r>
      <w:r w:rsidRPr="00C305D1">
        <w:rPr>
          <w:sz w:val="16"/>
        </w:rPr>
        <w:t xml:space="preserve"> Nursultan Nazarbayev </w:t>
      </w:r>
      <w:r w:rsidRPr="00C305D1">
        <w:rPr>
          <w:u w:val="single"/>
        </w:rPr>
        <w:t>for “achieving a miracle</w:t>
      </w:r>
      <w:r w:rsidRPr="00C305D1">
        <w:rPr>
          <w:sz w:val="16"/>
        </w:rPr>
        <w:t xml:space="preserve">” in his country. </w:t>
      </w:r>
      <w:r w:rsidRPr="00C305D1">
        <w:rPr>
          <w:u w:val="single"/>
        </w:rPr>
        <w:t>Where Did Democracy Go Wrong?</w:t>
      </w:r>
      <w:r w:rsidRPr="00C305D1">
        <w:rPr>
          <w:sz w:val="16"/>
        </w:rPr>
        <w:t xml:space="preserve"> According to Brian </w:t>
      </w:r>
      <w:proofErr w:type="spellStart"/>
      <w:r w:rsidRPr="00C305D1">
        <w:rPr>
          <w:sz w:val="16"/>
        </w:rPr>
        <w:t>Klaas</w:t>
      </w:r>
      <w:proofErr w:type="spellEnd"/>
      <w:r w:rsidRPr="00C305D1">
        <w:rPr>
          <w:sz w:val="16"/>
        </w:rPr>
        <w:t xml:space="preserve">, author of the new book The Despot’s Accomplice: How the West Is Aiding and Abetting the Decline of Democracy, </w:t>
      </w:r>
      <w:r w:rsidRPr="00081DC2">
        <w:rPr>
          <w:highlight w:val="green"/>
          <w:u w:val="single"/>
        </w:rPr>
        <w:t xml:space="preserve">there are </w:t>
      </w:r>
      <w:r w:rsidRPr="00081DC2">
        <w:rPr>
          <w:b/>
          <w:highlight w:val="green"/>
          <w:u w:val="single"/>
        </w:rPr>
        <w:t>three main reasons</w:t>
      </w:r>
      <w:r w:rsidRPr="00081DC2">
        <w:rPr>
          <w:sz w:val="16"/>
          <w:highlight w:val="green"/>
        </w:rPr>
        <w:t xml:space="preserve">. </w:t>
      </w:r>
      <w:r w:rsidRPr="00081DC2">
        <w:rPr>
          <w:highlight w:val="green"/>
          <w:u w:val="single"/>
        </w:rPr>
        <w:t xml:space="preserve">One is </w:t>
      </w:r>
      <w:r w:rsidRPr="00081DC2">
        <w:rPr>
          <w:b/>
          <w:highlight w:val="green"/>
          <w:u w:val="single"/>
        </w:rPr>
        <w:t>American hypocrisy</w:t>
      </w:r>
      <w:r w:rsidRPr="00C305D1">
        <w:rPr>
          <w:sz w:val="16"/>
        </w:rPr>
        <w:t xml:space="preserve">, or, as </w:t>
      </w:r>
      <w:proofErr w:type="spellStart"/>
      <w:r w:rsidRPr="00C305D1">
        <w:rPr>
          <w:sz w:val="16"/>
        </w:rPr>
        <w:t>Klaas</w:t>
      </w:r>
      <w:proofErr w:type="spellEnd"/>
      <w:r w:rsidRPr="00C305D1">
        <w:rPr>
          <w:sz w:val="16"/>
        </w:rPr>
        <w:t xml:space="preserve"> puts it, the “Saudi effect.” President George W. </w:t>
      </w:r>
      <w:r w:rsidRPr="00C305D1">
        <w:rPr>
          <w:u w:val="single"/>
        </w:rPr>
        <w:t>Bush made democracy promotion an explicit centerpiece of</w:t>
      </w:r>
      <w:r w:rsidRPr="00C305D1">
        <w:rPr>
          <w:sz w:val="16"/>
        </w:rPr>
        <w:t xml:space="preserve"> American </w:t>
      </w:r>
      <w:r w:rsidRPr="00C305D1">
        <w:rPr>
          <w:u w:val="single"/>
        </w:rPr>
        <w:t>foreign policy</w:t>
      </w:r>
      <w:r w:rsidRPr="00C305D1">
        <w:rPr>
          <w:sz w:val="16"/>
        </w:rPr>
        <w:t xml:space="preserve"> during his second inaugural speech in 2005, </w:t>
      </w:r>
      <w:r w:rsidRPr="00C305D1">
        <w:rPr>
          <w:u w:val="single"/>
        </w:rPr>
        <w:t>yet</w:t>
      </w:r>
      <w:r w:rsidRPr="00C305D1">
        <w:rPr>
          <w:sz w:val="16"/>
        </w:rPr>
        <w:t xml:space="preserve"> the following year </w:t>
      </w:r>
      <w:r w:rsidRPr="00C305D1">
        <w:rPr>
          <w:u w:val="single"/>
        </w:rPr>
        <w:t>when Hamas won democratic elections to govern</w:t>
      </w:r>
      <w:r w:rsidRPr="00C305D1">
        <w:rPr>
          <w:sz w:val="16"/>
        </w:rPr>
        <w:t xml:space="preserve"> the </w:t>
      </w:r>
      <w:r w:rsidRPr="00C305D1">
        <w:rPr>
          <w:u w:val="single"/>
        </w:rPr>
        <w:t>Gaza</w:t>
      </w:r>
      <w:r w:rsidRPr="00C305D1">
        <w:rPr>
          <w:sz w:val="16"/>
        </w:rPr>
        <w:t xml:space="preserve"> Strip, </w:t>
      </w:r>
      <w:r w:rsidRPr="00C305D1">
        <w:rPr>
          <w:u w:val="single"/>
        </w:rPr>
        <w:t>the U.S. refused to honor the results</w:t>
      </w:r>
      <w:r w:rsidRPr="00C305D1">
        <w:rPr>
          <w:sz w:val="16"/>
        </w:rPr>
        <w:t xml:space="preserve">. And </w:t>
      </w:r>
      <w:r w:rsidRPr="00C305D1">
        <w:rPr>
          <w:u w:val="single"/>
        </w:rPr>
        <w:t>as Washington invested billions</w:t>
      </w:r>
      <w:r w:rsidRPr="00C305D1">
        <w:rPr>
          <w:sz w:val="16"/>
        </w:rPr>
        <w:t xml:space="preserve"> of dollars and thousands of American lives </w:t>
      </w:r>
      <w:r w:rsidRPr="00C305D1">
        <w:rPr>
          <w:u w:val="single"/>
        </w:rPr>
        <w:t xml:space="preserve">to </w:t>
      </w:r>
      <w:r w:rsidRPr="00C305D1">
        <w:rPr>
          <w:b/>
          <w:u w:val="single"/>
        </w:rPr>
        <w:t>impose democracy by force</w:t>
      </w:r>
      <w:r w:rsidRPr="00C305D1">
        <w:rPr>
          <w:u w:val="single"/>
        </w:rPr>
        <w:t xml:space="preserve"> in Iraq and Afghanistan, the</w:t>
      </w:r>
      <w:r w:rsidRPr="00C305D1">
        <w:rPr>
          <w:sz w:val="16"/>
        </w:rPr>
        <w:t xml:space="preserve"> U.S. </w:t>
      </w:r>
      <w:r w:rsidRPr="00C305D1">
        <w:rPr>
          <w:u w:val="single"/>
        </w:rPr>
        <w:t>government forged a</w:t>
      </w:r>
      <w:r w:rsidRPr="00C305D1">
        <w:rPr>
          <w:sz w:val="16"/>
        </w:rPr>
        <w:t xml:space="preserve"> military </w:t>
      </w:r>
      <w:r w:rsidRPr="00C305D1">
        <w:rPr>
          <w:u w:val="single"/>
        </w:rPr>
        <w:t>deal with Uzbekistan’s tyrannical regime and maintained</w:t>
      </w:r>
      <w:r w:rsidRPr="00C305D1">
        <w:rPr>
          <w:sz w:val="16"/>
        </w:rPr>
        <w:t xml:space="preserve"> a close </w:t>
      </w:r>
      <w:r w:rsidRPr="00C305D1">
        <w:rPr>
          <w:u w:val="single"/>
        </w:rPr>
        <w:t>relationship with Saudi Arabia</w:t>
      </w:r>
      <w:r w:rsidRPr="00C305D1">
        <w:rPr>
          <w:sz w:val="16"/>
        </w:rPr>
        <w:t xml:space="preserve">, one of the world’s most repressive countries. A </w:t>
      </w:r>
      <w:r w:rsidRPr="00081DC2">
        <w:rPr>
          <w:highlight w:val="green"/>
          <w:u w:val="single"/>
        </w:rPr>
        <w:t>second</w:t>
      </w:r>
      <w:r w:rsidRPr="00C305D1">
        <w:rPr>
          <w:sz w:val="16"/>
        </w:rPr>
        <w:t xml:space="preserve"> reason for democracy’s decline </w:t>
      </w:r>
      <w:r w:rsidRPr="00081DC2">
        <w:rPr>
          <w:highlight w:val="green"/>
          <w:u w:val="single"/>
        </w:rPr>
        <w:t>is</w:t>
      </w:r>
      <w:r w:rsidRPr="00C305D1">
        <w:rPr>
          <w:u w:val="single"/>
        </w:rPr>
        <w:t xml:space="preserve"> the </w:t>
      </w:r>
      <w:r w:rsidRPr="00081DC2">
        <w:rPr>
          <w:b/>
          <w:highlight w:val="green"/>
          <w:u w:val="single"/>
        </w:rPr>
        <w:t>resurgence of China and Russia</w:t>
      </w:r>
      <w:r w:rsidRPr="00C305D1">
        <w:rPr>
          <w:sz w:val="16"/>
        </w:rPr>
        <w:t xml:space="preserve">. </w:t>
      </w:r>
      <w:r w:rsidRPr="00C305D1">
        <w:rPr>
          <w:u w:val="single"/>
        </w:rPr>
        <w:t>As China’s economic rise continued</w:t>
      </w:r>
      <w:r w:rsidRPr="00C305D1">
        <w:rPr>
          <w:sz w:val="16"/>
        </w:rPr>
        <w:t xml:space="preserve"> without interruption in the quarter-century after Tiananmen Square, observers began wondering whether </w:t>
      </w:r>
      <w:r w:rsidRPr="00C305D1">
        <w:rPr>
          <w:u w:val="single"/>
        </w:rPr>
        <w:t xml:space="preserve">the Chinese miracle was </w:t>
      </w:r>
      <w:r w:rsidRPr="00C305D1">
        <w:rPr>
          <w:b/>
          <w:u w:val="single"/>
        </w:rPr>
        <w:t>because of</w:t>
      </w:r>
      <w:r w:rsidRPr="00C305D1">
        <w:rPr>
          <w:sz w:val="16"/>
        </w:rPr>
        <w:t xml:space="preserve">, rather than in spite of, </w:t>
      </w:r>
      <w:r w:rsidRPr="00C305D1">
        <w:rPr>
          <w:b/>
          <w:u w:val="single"/>
        </w:rPr>
        <w:t>its autocratic government</w:t>
      </w:r>
      <w:r w:rsidRPr="00C305D1">
        <w:rPr>
          <w:sz w:val="16"/>
        </w:rPr>
        <w:t>. (</w:t>
      </w:r>
      <w:r w:rsidRPr="00C305D1">
        <w:rPr>
          <w:u w:val="single"/>
        </w:rPr>
        <w:t>The slower growth of India, a messy democracy</w:t>
      </w:r>
      <w:r w:rsidRPr="00C305D1">
        <w:rPr>
          <w:sz w:val="16"/>
        </w:rPr>
        <w:t xml:space="preserve">, only seemed to </w:t>
      </w:r>
      <w:r w:rsidRPr="00C305D1">
        <w:rPr>
          <w:u w:val="single"/>
        </w:rPr>
        <w:t>strengthen this argument</w:t>
      </w:r>
      <w:r w:rsidRPr="00C305D1">
        <w:rPr>
          <w:sz w:val="16"/>
        </w:rPr>
        <w:t xml:space="preserve">.) And while </w:t>
      </w:r>
      <w:r w:rsidRPr="00C305D1">
        <w:rPr>
          <w:u w:val="single"/>
        </w:rPr>
        <w:t>Russia’s</w:t>
      </w:r>
      <w:r w:rsidRPr="00C305D1">
        <w:rPr>
          <w:sz w:val="16"/>
        </w:rPr>
        <w:t xml:space="preserve"> economic fortunes in the Putin era have lived and died with the price of oil, there’s little question that the country is </w:t>
      </w:r>
      <w:r w:rsidRPr="00C305D1">
        <w:rPr>
          <w:b/>
          <w:u w:val="single"/>
        </w:rPr>
        <w:t>wealthier and more stable</w:t>
      </w:r>
      <w:r w:rsidRPr="00C305D1">
        <w:rPr>
          <w:u w:val="single"/>
        </w:rPr>
        <w:t xml:space="preserve"> than</w:t>
      </w:r>
      <w:r w:rsidRPr="00C305D1">
        <w:rPr>
          <w:sz w:val="16"/>
        </w:rPr>
        <w:t xml:space="preserve"> it had been </w:t>
      </w:r>
      <w:r w:rsidRPr="00C305D1">
        <w:rPr>
          <w:u w:val="single"/>
        </w:rPr>
        <w:t>under</w:t>
      </w:r>
      <w:r w:rsidRPr="00C305D1">
        <w:rPr>
          <w:sz w:val="16"/>
        </w:rPr>
        <w:t xml:space="preserve"> Boris </w:t>
      </w:r>
      <w:r w:rsidRPr="00C305D1">
        <w:rPr>
          <w:u w:val="single"/>
        </w:rPr>
        <w:t>Yeltsin</w:t>
      </w:r>
      <w:r w:rsidRPr="00C305D1">
        <w:rPr>
          <w:sz w:val="16"/>
        </w:rPr>
        <w:t xml:space="preserve">. </w:t>
      </w:r>
      <w:r w:rsidRPr="00C305D1">
        <w:rPr>
          <w:u w:val="single"/>
        </w:rPr>
        <w:t>The success of both countries</w:t>
      </w:r>
      <w:r w:rsidRPr="00C305D1">
        <w:rPr>
          <w:sz w:val="16"/>
        </w:rPr>
        <w:t xml:space="preserve">, sustainable or not, seemed to </w:t>
      </w:r>
      <w:r w:rsidRPr="00C305D1">
        <w:rPr>
          <w:u w:val="single"/>
        </w:rPr>
        <w:t>indicate that democracy and growth were not</w:t>
      </w:r>
      <w:r w:rsidRPr="00C305D1">
        <w:rPr>
          <w:sz w:val="16"/>
        </w:rPr>
        <w:t xml:space="preserve"> necessarily </w:t>
      </w:r>
      <w:r w:rsidRPr="00C305D1">
        <w:rPr>
          <w:u w:val="single"/>
        </w:rPr>
        <w:t>co-dependent</w:t>
      </w:r>
      <w:r w:rsidRPr="00C305D1">
        <w:rPr>
          <w:sz w:val="16"/>
        </w:rPr>
        <w:t xml:space="preserve">. </w:t>
      </w:r>
      <w:proofErr w:type="spellStart"/>
      <w:r w:rsidRPr="00C305D1">
        <w:rPr>
          <w:sz w:val="16"/>
        </w:rPr>
        <w:t>Klaas’</w:t>
      </w:r>
      <w:proofErr w:type="spellEnd"/>
      <w:r w:rsidRPr="00C305D1">
        <w:rPr>
          <w:sz w:val="16"/>
        </w:rPr>
        <w:t xml:space="preserve"> </w:t>
      </w:r>
      <w:r w:rsidRPr="00081DC2">
        <w:rPr>
          <w:highlight w:val="green"/>
          <w:u w:val="single"/>
        </w:rPr>
        <w:t>third</w:t>
      </w:r>
      <w:r w:rsidRPr="00C305D1">
        <w:rPr>
          <w:sz w:val="16"/>
        </w:rPr>
        <w:t xml:space="preserve"> reason </w:t>
      </w:r>
      <w:r w:rsidRPr="00081DC2">
        <w:rPr>
          <w:highlight w:val="green"/>
          <w:u w:val="single"/>
        </w:rPr>
        <w:t>is</w:t>
      </w:r>
      <w:r w:rsidRPr="00C305D1">
        <w:rPr>
          <w:u w:val="single"/>
        </w:rPr>
        <w:t xml:space="preserve"> the </w:t>
      </w:r>
      <w:r w:rsidRPr="00081DC2">
        <w:rPr>
          <w:b/>
          <w:highlight w:val="green"/>
          <w:u w:val="single"/>
        </w:rPr>
        <w:t>weaknesses embedded in</w:t>
      </w:r>
      <w:r w:rsidRPr="00C305D1">
        <w:rPr>
          <w:sz w:val="16"/>
        </w:rPr>
        <w:t xml:space="preserve"> modern </w:t>
      </w:r>
      <w:r w:rsidRPr="00081DC2">
        <w:rPr>
          <w:b/>
          <w:highlight w:val="green"/>
          <w:u w:val="single"/>
        </w:rPr>
        <w:t>American democracy</w:t>
      </w:r>
      <w:r w:rsidRPr="00C305D1">
        <w:rPr>
          <w:sz w:val="16"/>
        </w:rPr>
        <w:t xml:space="preserve"> itself. </w:t>
      </w:r>
      <w:r w:rsidRPr="00C305D1">
        <w:rPr>
          <w:u w:val="single"/>
        </w:rPr>
        <w:t>Last year’s</w:t>
      </w:r>
      <w:r w:rsidRPr="00C305D1">
        <w:rPr>
          <w:sz w:val="16"/>
        </w:rPr>
        <w:t xml:space="preserve"> presidential </w:t>
      </w:r>
      <w:r w:rsidRPr="00C305D1">
        <w:rPr>
          <w:u w:val="single"/>
        </w:rPr>
        <w:t>election was a multi-billion dollar</w:t>
      </w:r>
      <w:r w:rsidRPr="00C305D1">
        <w:rPr>
          <w:sz w:val="16"/>
        </w:rPr>
        <w:t xml:space="preserve">, 18-month </w:t>
      </w:r>
      <w:r w:rsidRPr="00C305D1">
        <w:rPr>
          <w:u w:val="single"/>
        </w:rPr>
        <w:t>saga that resulted in the election of a candidate who</w:t>
      </w:r>
      <w:r w:rsidRPr="00C305D1">
        <w:rPr>
          <w:sz w:val="16"/>
        </w:rPr>
        <w:t xml:space="preserve"> had </w:t>
      </w:r>
      <w:r w:rsidRPr="00C305D1">
        <w:rPr>
          <w:b/>
          <w:u w:val="single"/>
        </w:rPr>
        <w:t>never served in government</w:t>
      </w:r>
      <w:r w:rsidRPr="00C305D1">
        <w:rPr>
          <w:sz w:val="16"/>
        </w:rPr>
        <w:t xml:space="preserve"> or the military </w:t>
      </w:r>
      <w:r w:rsidRPr="00C305D1">
        <w:rPr>
          <w:u w:val="single"/>
        </w:rPr>
        <w:t>and one</w:t>
      </w:r>
      <w:r w:rsidRPr="00C305D1">
        <w:rPr>
          <w:sz w:val="16"/>
        </w:rPr>
        <w:t xml:space="preserve">, incidentally, </w:t>
      </w:r>
      <w:r w:rsidRPr="00C305D1">
        <w:rPr>
          <w:u w:val="single"/>
        </w:rPr>
        <w:t xml:space="preserve">who earned </w:t>
      </w:r>
      <w:r w:rsidRPr="00C305D1">
        <w:rPr>
          <w:b/>
          <w:u w:val="single"/>
        </w:rPr>
        <w:t>three million fewer votes</w:t>
      </w:r>
      <w:r w:rsidRPr="00C305D1">
        <w:rPr>
          <w:u w:val="single"/>
        </w:rPr>
        <w:t xml:space="preserve"> than his main opponent</w:t>
      </w:r>
      <w:r w:rsidRPr="00C305D1">
        <w:rPr>
          <w:sz w:val="16"/>
        </w:rPr>
        <w:t xml:space="preserve">. “Not many people looked at our election and thought that they were missing out,” </w:t>
      </w:r>
      <w:proofErr w:type="spellStart"/>
      <w:r w:rsidRPr="00C305D1">
        <w:rPr>
          <w:sz w:val="16"/>
        </w:rPr>
        <w:t>Klaas</w:t>
      </w:r>
      <w:proofErr w:type="spellEnd"/>
      <w:r w:rsidRPr="00C305D1">
        <w:rPr>
          <w:sz w:val="16"/>
        </w:rPr>
        <w:t xml:space="preserve"> told Asia Society. “</w:t>
      </w:r>
      <w:r w:rsidRPr="00C305D1">
        <w:rPr>
          <w:u w:val="single"/>
        </w:rPr>
        <w:t>I</w:t>
      </w:r>
      <w:r w:rsidRPr="00C305D1">
        <w:rPr>
          <w:sz w:val="16"/>
        </w:rPr>
        <w:t xml:space="preserve"> even </w:t>
      </w:r>
      <w:r w:rsidRPr="00C305D1">
        <w:rPr>
          <w:u w:val="single"/>
        </w:rPr>
        <w:t>heard a Thai general say</w:t>
      </w:r>
      <w:r w:rsidRPr="00C305D1">
        <w:rPr>
          <w:sz w:val="16"/>
        </w:rPr>
        <w:t xml:space="preserve"> that </w:t>
      </w:r>
      <w:r w:rsidRPr="00081DC2">
        <w:rPr>
          <w:highlight w:val="green"/>
          <w:u w:val="single"/>
        </w:rPr>
        <w:t>if ‘democracy means</w:t>
      </w:r>
      <w:r w:rsidRPr="00C305D1">
        <w:rPr>
          <w:sz w:val="16"/>
        </w:rPr>
        <w:t xml:space="preserve"> Donald </w:t>
      </w:r>
      <w:r w:rsidRPr="00081DC2">
        <w:rPr>
          <w:highlight w:val="green"/>
          <w:u w:val="single"/>
        </w:rPr>
        <w:t xml:space="preserve">Trump, </w:t>
      </w:r>
      <w:r w:rsidRPr="00081DC2">
        <w:rPr>
          <w:b/>
          <w:highlight w:val="green"/>
          <w:u w:val="single"/>
        </w:rPr>
        <w:t>we don’t want it</w:t>
      </w:r>
      <w:r w:rsidRPr="00C305D1">
        <w:rPr>
          <w:sz w:val="16"/>
        </w:rPr>
        <w:t xml:space="preserve">.’” What About China's System? </w:t>
      </w:r>
      <w:r w:rsidRPr="00C305D1">
        <w:rPr>
          <w:u w:val="single"/>
        </w:rPr>
        <w:t xml:space="preserve">There’s </w:t>
      </w:r>
      <w:r w:rsidRPr="00C305D1">
        <w:rPr>
          <w:b/>
          <w:u w:val="single"/>
        </w:rPr>
        <w:t>no doubt</w:t>
      </w:r>
      <w:r w:rsidRPr="00C305D1">
        <w:rPr>
          <w:u w:val="single"/>
        </w:rPr>
        <w:t xml:space="preserve"> that</w:t>
      </w:r>
      <w:r w:rsidRPr="00C305D1">
        <w:rPr>
          <w:sz w:val="16"/>
        </w:rPr>
        <w:t xml:space="preserve"> liberal </w:t>
      </w:r>
      <w:r w:rsidRPr="00C305D1">
        <w:rPr>
          <w:u w:val="single"/>
        </w:rPr>
        <w:t>democracy is in crisis</w:t>
      </w:r>
      <w:r w:rsidRPr="00C305D1">
        <w:rPr>
          <w:sz w:val="16"/>
        </w:rPr>
        <w:t xml:space="preserve">. But the next question — whether plausible alternatives exist — is less certain. Consider </w:t>
      </w:r>
      <w:r w:rsidRPr="00081DC2">
        <w:rPr>
          <w:rStyle w:val="StyleUnderline"/>
          <w:highlight w:val="green"/>
        </w:rPr>
        <w:t>China</w:t>
      </w:r>
      <w:r w:rsidRPr="00C305D1">
        <w:rPr>
          <w:sz w:val="16"/>
        </w:rPr>
        <w:t xml:space="preserve">. The country’s </w:t>
      </w:r>
      <w:r w:rsidRPr="00081DC2">
        <w:rPr>
          <w:rStyle w:val="StyleUnderline"/>
          <w:highlight w:val="green"/>
        </w:rPr>
        <w:t>ability to push through</w:t>
      </w:r>
      <w:r w:rsidRPr="00C305D1">
        <w:rPr>
          <w:rStyle w:val="StyleUnderline"/>
        </w:rPr>
        <w:t xml:space="preserve"> </w:t>
      </w:r>
      <w:r w:rsidRPr="00C305D1">
        <w:rPr>
          <w:rStyle w:val="Emphasis"/>
        </w:rPr>
        <w:t>major infrastructure</w:t>
      </w:r>
      <w:r w:rsidRPr="00C305D1">
        <w:rPr>
          <w:sz w:val="16"/>
        </w:rPr>
        <w:t xml:space="preserve"> projects, such as a nationwide high-speed rail network, </w:t>
      </w:r>
      <w:r w:rsidRPr="00081DC2">
        <w:rPr>
          <w:rStyle w:val="StyleUnderline"/>
          <w:highlight w:val="green"/>
        </w:rPr>
        <w:t>without</w:t>
      </w:r>
      <w:r w:rsidRPr="00C305D1">
        <w:rPr>
          <w:rStyle w:val="StyleUnderline"/>
        </w:rPr>
        <w:t xml:space="preserve"> political </w:t>
      </w:r>
      <w:r w:rsidRPr="00081DC2">
        <w:rPr>
          <w:rStyle w:val="StyleUnderline"/>
          <w:highlight w:val="green"/>
        </w:rPr>
        <w:t xml:space="preserve">obstruction has </w:t>
      </w:r>
      <w:r w:rsidRPr="00081DC2">
        <w:rPr>
          <w:rStyle w:val="Emphasis"/>
          <w:highlight w:val="green"/>
        </w:rPr>
        <w:t>dazzled Westerners</w:t>
      </w:r>
      <w:r w:rsidRPr="00081DC2">
        <w:rPr>
          <w:rStyle w:val="StyleUnderline"/>
          <w:highlight w:val="green"/>
        </w:rPr>
        <w:t xml:space="preserve"> frustrated at</w:t>
      </w:r>
      <w:r w:rsidRPr="00C305D1">
        <w:rPr>
          <w:rStyle w:val="StyleUnderline"/>
        </w:rPr>
        <w:t xml:space="preserve"> the </w:t>
      </w:r>
      <w:r w:rsidRPr="00081DC2">
        <w:rPr>
          <w:rStyle w:val="StyleUnderline"/>
          <w:highlight w:val="green"/>
        </w:rPr>
        <w:t>gridlock</w:t>
      </w:r>
      <w:r w:rsidRPr="00C305D1">
        <w:rPr>
          <w:rStyle w:val="StyleUnderline"/>
        </w:rPr>
        <w:t xml:space="preserve"> endemic to American politics</w:t>
      </w:r>
      <w:r w:rsidRPr="00C305D1">
        <w:rPr>
          <w:sz w:val="16"/>
        </w:rPr>
        <w:t xml:space="preserve">. In a 2010 episode of Meet the Press, the New York Times columnist Thomas Friedman famously admitted to fantasizing that </w:t>
      </w:r>
      <w:r w:rsidRPr="00C305D1">
        <w:rPr>
          <w:rStyle w:val="StyleUnderline"/>
        </w:rPr>
        <w:t xml:space="preserve">the U.S. “could be China for a day” </w:t>
      </w:r>
      <w:r w:rsidRPr="00C305D1">
        <w:rPr>
          <w:rStyle w:val="Emphasis"/>
        </w:rPr>
        <w:t>simply</w:t>
      </w:r>
      <w:r w:rsidRPr="00C305D1">
        <w:rPr>
          <w:sz w:val="16"/>
        </w:rPr>
        <w:t xml:space="preserve"> as a means </w:t>
      </w:r>
      <w:r w:rsidRPr="00C305D1">
        <w:rPr>
          <w:rStyle w:val="Emphasis"/>
        </w:rPr>
        <w:t>to get things done</w:t>
      </w:r>
      <w:r w:rsidRPr="00C305D1">
        <w:rPr>
          <w:sz w:val="16"/>
        </w:rPr>
        <w:t xml:space="preserve">. Daniel </w:t>
      </w:r>
      <w:r w:rsidRPr="00C305D1">
        <w:rPr>
          <w:rStyle w:val="StyleUnderline"/>
        </w:rPr>
        <w:t>Bell, a professor of political science</w:t>
      </w:r>
      <w:r w:rsidRPr="00C305D1">
        <w:rPr>
          <w:sz w:val="16"/>
        </w:rPr>
        <w:t xml:space="preserve"> at Shandong University in eastern China, </w:t>
      </w:r>
      <w:r w:rsidRPr="00C305D1">
        <w:rPr>
          <w:rStyle w:val="StyleUnderline"/>
        </w:rPr>
        <w:t xml:space="preserve">has written extensively about the </w:t>
      </w:r>
      <w:r w:rsidRPr="00C305D1">
        <w:rPr>
          <w:rStyle w:val="Emphasis"/>
        </w:rPr>
        <w:t>meritocratic advantages</w:t>
      </w:r>
      <w:r w:rsidRPr="00C305D1">
        <w:rPr>
          <w:rStyle w:val="StyleUnderline"/>
        </w:rPr>
        <w:t xml:space="preserve"> of China’s political system</w:t>
      </w:r>
      <w:r w:rsidRPr="00C305D1">
        <w:rPr>
          <w:sz w:val="16"/>
        </w:rPr>
        <w:t xml:space="preserve">. Chinese leaders must pass a series of examinations and negotiate a complex bureaucracy before achieving national power. Xi Jinping may have benefited from </w:t>
      </w:r>
      <w:r w:rsidRPr="00C305D1">
        <w:rPr>
          <w:rStyle w:val="StyleUnderline"/>
        </w:rPr>
        <w:t>nepotism</w:t>
      </w:r>
      <w:r w:rsidRPr="00C305D1">
        <w:rPr>
          <w:sz w:val="16"/>
        </w:rPr>
        <w:t xml:space="preserve">: His father, Xi </w:t>
      </w:r>
      <w:proofErr w:type="spellStart"/>
      <w:r w:rsidRPr="00C305D1">
        <w:rPr>
          <w:sz w:val="16"/>
        </w:rPr>
        <w:t>Zhongxun</w:t>
      </w:r>
      <w:proofErr w:type="spellEnd"/>
      <w:r w:rsidRPr="00C305D1">
        <w:rPr>
          <w:sz w:val="16"/>
        </w:rPr>
        <w:t xml:space="preserve">, was a key Mao-era official. But the Chinese president also accumulated experience as the governor of two major Chinese provinces </w:t>
      </w:r>
      <w:r w:rsidRPr="00C305D1">
        <w:rPr>
          <w:rStyle w:val="StyleUnderline"/>
        </w:rPr>
        <w:t>and a stint as vice president</w:t>
      </w:r>
      <w:r w:rsidRPr="00C305D1">
        <w:rPr>
          <w:sz w:val="16"/>
        </w:rPr>
        <w:t xml:space="preserve">. This, Bell argues, </w:t>
      </w:r>
      <w:r w:rsidRPr="00C305D1">
        <w:rPr>
          <w:rStyle w:val="StyleUnderline"/>
        </w:rPr>
        <w:t>has given Xi legitimacy in spite of never having to face voters</w:t>
      </w:r>
      <w:r w:rsidRPr="00C305D1">
        <w:rPr>
          <w:sz w:val="16"/>
        </w:rPr>
        <w:t xml:space="preserve">. “I disagree with the view that there’s only one morally legitimate way of selecting leaders: </w:t>
      </w:r>
      <w:r w:rsidRPr="00C305D1">
        <w:rPr>
          <w:rStyle w:val="Emphasis"/>
        </w:rPr>
        <w:t>one person, one vote</w:t>
      </w:r>
      <w:r w:rsidRPr="00C305D1">
        <w:rPr>
          <w:sz w:val="16"/>
        </w:rPr>
        <w:t xml:space="preserve">,” Bell said in an appearance at Asia Society in 2015. State-run media in China spun the chaotic outcome of </w:t>
      </w:r>
      <w:r w:rsidRPr="00C305D1">
        <w:rPr>
          <w:rStyle w:val="StyleUnderline"/>
        </w:rPr>
        <w:t>the Arab Spring uprisings</w:t>
      </w:r>
      <w:r w:rsidRPr="00C305D1">
        <w:rPr>
          <w:sz w:val="16"/>
        </w:rPr>
        <w:t xml:space="preserve"> as an </w:t>
      </w:r>
      <w:r w:rsidRPr="00C305D1">
        <w:rPr>
          <w:rStyle w:val="StyleUnderline"/>
        </w:rPr>
        <w:t>example</w:t>
      </w:r>
      <w:r w:rsidRPr="00C305D1">
        <w:rPr>
          <w:sz w:val="16"/>
        </w:rPr>
        <w:t xml:space="preserve"> of </w:t>
      </w:r>
      <w:r w:rsidRPr="00C305D1">
        <w:rPr>
          <w:rStyle w:val="StyleUnderline"/>
        </w:rPr>
        <w:t>democracy’s inherent flaws</w:t>
      </w:r>
      <w:r w:rsidRPr="00C305D1">
        <w:rPr>
          <w:sz w:val="16"/>
        </w:rPr>
        <w:t xml:space="preserve">. The election of Donald </w:t>
      </w:r>
      <w:r w:rsidRPr="00C305D1">
        <w:rPr>
          <w:rStyle w:val="StyleUnderline"/>
        </w:rPr>
        <w:t>Trump only served to</w:t>
      </w:r>
      <w:r w:rsidRPr="00C305D1">
        <w:rPr>
          <w:sz w:val="16"/>
        </w:rPr>
        <w:t xml:space="preserve"> further </w:t>
      </w:r>
      <w:r w:rsidRPr="00C305D1">
        <w:rPr>
          <w:rStyle w:val="Emphasis"/>
        </w:rPr>
        <w:t>reinforce this notion</w:t>
      </w:r>
      <w:r w:rsidRPr="00C305D1">
        <w:rPr>
          <w:sz w:val="16"/>
        </w:rPr>
        <w:t xml:space="preserve">. “I remember talking to the Chinese ambassador, and he made a crack about how </w:t>
      </w:r>
      <w:r w:rsidRPr="00C305D1">
        <w:rPr>
          <w:rStyle w:val="StyleUnderline"/>
        </w:rPr>
        <w:t>in the U.S. you can be a nobody</w:t>
      </w:r>
      <w:r w:rsidRPr="00C305D1">
        <w:rPr>
          <w:sz w:val="16"/>
        </w:rPr>
        <w:t xml:space="preserve"> one day </w:t>
      </w:r>
      <w:r w:rsidRPr="00C305D1">
        <w:rPr>
          <w:rStyle w:val="StyleUnderline"/>
        </w:rPr>
        <w:t>and the next day rise to power</w:t>
      </w:r>
      <w:r w:rsidRPr="00C305D1">
        <w:rPr>
          <w:sz w:val="16"/>
        </w:rPr>
        <w:t>,” said Isaac Stone Fish, a senior fellow at Asia Society, “</w:t>
      </w:r>
      <w:r w:rsidRPr="00C305D1">
        <w:rPr>
          <w:rStyle w:val="StyleUnderline"/>
        </w:rPr>
        <w:t>and you can’t do that in China because you have to</w:t>
      </w:r>
      <w:r w:rsidRPr="00C305D1">
        <w:rPr>
          <w:sz w:val="16"/>
        </w:rPr>
        <w:t xml:space="preserve"> go through all these different levels and </w:t>
      </w:r>
      <w:r w:rsidRPr="00C305D1">
        <w:rPr>
          <w:rStyle w:val="StyleUnderline"/>
        </w:rPr>
        <w:t>rise through the system</w:t>
      </w:r>
      <w:r w:rsidRPr="00C305D1">
        <w:rPr>
          <w:sz w:val="1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C305D1">
        <w:rPr>
          <w:rStyle w:val="StyleUnderline"/>
        </w:rPr>
        <w:t>Defenders of China’s</w:t>
      </w:r>
      <w:r w:rsidRPr="00C305D1">
        <w:rPr>
          <w:sz w:val="16"/>
        </w:rPr>
        <w:t xml:space="preserve"> Communist </w:t>
      </w:r>
      <w:r w:rsidRPr="00C305D1">
        <w:rPr>
          <w:rStyle w:val="StyleUnderline"/>
        </w:rPr>
        <w:t>Party point to the country’s</w:t>
      </w:r>
      <w:r w:rsidRPr="00C305D1">
        <w:rPr>
          <w:sz w:val="16"/>
        </w:rPr>
        <w:t xml:space="preserve"> near-</w:t>
      </w:r>
      <w:r w:rsidRPr="00C305D1">
        <w:rPr>
          <w:rStyle w:val="Emphasis"/>
        </w:rPr>
        <w:t>four-decade</w:t>
      </w:r>
      <w:r w:rsidRPr="00C305D1">
        <w:rPr>
          <w:sz w:val="16"/>
        </w:rPr>
        <w:t xml:space="preserve"> run of </w:t>
      </w:r>
      <w:r w:rsidRPr="00C305D1">
        <w:rPr>
          <w:rStyle w:val="Emphasis"/>
        </w:rPr>
        <w:t>economic growth</w:t>
      </w:r>
      <w:r w:rsidRPr="00C305D1">
        <w:rPr>
          <w:rStyle w:val="StyleUnderline"/>
        </w:rPr>
        <w:t xml:space="preserve"> as proof that the system works</w:t>
      </w:r>
      <w:r w:rsidRPr="00C305D1">
        <w:rPr>
          <w:sz w:val="1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w:t>
      </w:r>
      <w:proofErr w:type="spellStart"/>
      <w:r w:rsidRPr="00C305D1">
        <w:rPr>
          <w:sz w:val="16"/>
        </w:rPr>
        <w:t>Ruchir</w:t>
      </w:r>
      <w:proofErr w:type="spellEnd"/>
      <w:r w:rsidRPr="00C305D1">
        <w:rPr>
          <w:sz w:val="16"/>
        </w:rPr>
        <w:t xml:space="preserve"> Sharma, an economics expert at Morgan Stanley, said of China in an appearance at Asia Society in December. “And in 100 percent of these instances, the country got into a deep economic trouble within the next five years." </w:t>
      </w:r>
      <w:r w:rsidRPr="00081DC2">
        <w:rPr>
          <w:rStyle w:val="StyleUnderline"/>
          <w:highlight w:val="green"/>
        </w:rPr>
        <w:t>China</w:t>
      </w:r>
      <w:r w:rsidRPr="00C305D1">
        <w:rPr>
          <w:rStyle w:val="StyleUnderline"/>
        </w:rPr>
        <w:t xml:space="preserve"> has taken steps to </w:t>
      </w:r>
      <w:r w:rsidRPr="00081DC2">
        <w:rPr>
          <w:rStyle w:val="Emphasis"/>
          <w:highlight w:val="green"/>
        </w:rPr>
        <w:t>systematize its government</w:t>
      </w:r>
      <w:r w:rsidRPr="00081DC2">
        <w:rPr>
          <w:rStyle w:val="StyleUnderline"/>
          <w:highlight w:val="green"/>
        </w:rPr>
        <w:t xml:space="preserve"> by introducing</w:t>
      </w:r>
      <w:r w:rsidRPr="00C305D1">
        <w:rPr>
          <w:rStyle w:val="StyleUnderline"/>
        </w:rPr>
        <w:t xml:space="preserve"> a mandatory </w:t>
      </w:r>
      <w:r w:rsidRPr="00081DC2">
        <w:rPr>
          <w:rStyle w:val="StyleUnderline"/>
          <w:highlight w:val="green"/>
        </w:rPr>
        <w:t>retirement age</w:t>
      </w:r>
      <w:r w:rsidRPr="00C305D1">
        <w:rPr>
          <w:rStyle w:val="StyleUnderline"/>
        </w:rPr>
        <w:t xml:space="preserve"> for senior officials </w:t>
      </w:r>
      <w:r w:rsidRPr="00081DC2">
        <w:rPr>
          <w:rStyle w:val="StyleUnderline"/>
          <w:highlight w:val="green"/>
        </w:rPr>
        <w:t>and</w:t>
      </w:r>
      <w:r w:rsidRPr="00C305D1">
        <w:rPr>
          <w:rStyle w:val="StyleUnderline"/>
        </w:rPr>
        <w:t xml:space="preserve"> establishing </w:t>
      </w:r>
      <w:r w:rsidRPr="00081DC2">
        <w:rPr>
          <w:rStyle w:val="StyleUnderline"/>
          <w:highlight w:val="green"/>
        </w:rPr>
        <w:t>term limits</w:t>
      </w:r>
      <w:r w:rsidRPr="00C305D1">
        <w:rPr>
          <w:sz w:val="16"/>
        </w:rPr>
        <w:t xml:space="preserve"> for its leaders. </w:t>
      </w:r>
      <w:r w:rsidRPr="00C305D1">
        <w:rPr>
          <w:rStyle w:val="StyleUnderline"/>
        </w:rPr>
        <w:t>The</w:t>
      </w:r>
      <w:r w:rsidRPr="00C305D1">
        <w:rPr>
          <w:sz w:val="16"/>
        </w:rPr>
        <w:t xml:space="preserve"> Communist </w:t>
      </w:r>
      <w:r w:rsidRPr="00C305D1">
        <w:rPr>
          <w:rStyle w:val="StyleUnderline"/>
        </w:rPr>
        <w:t>Party’s</w:t>
      </w:r>
      <w:r w:rsidRPr="00C305D1">
        <w:rPr>
          <w:sz w:val="16"/>
        </w:rPr>
        <w:t xml:space="preserve"> Standing Committee of the </w:t>
      </w:r>
      <w:r w:rsidRPr="00081DC2">
        <w:rPr>
          <w:rStyle w:val="StyleUnderline"/>
          <w:highlight w:val="green"/>
        </w:rPr>
        <w:t>Politburo</w:t>
      </w:r>
      <w:r w:rsidRPr="00C305D1">
        <w:rPr>
          <w:rStyle w:val="StyleUnderline"/>
        </w:rPr>
        <w:t xml:space="preserve">, a seven-man body that stands atop China’s government pyramid, is designed to </w:t>
      </w:r>
      <w:r w:rsidRPr="00081DC2">
        <w:rPr>
          <w:rStyle w:val="Emphasis"/>
          <w:highlight w:val="green"/>
        </w:rPr>
        <w:t>divide</w:t>
      </w:r>
      <w:r w:rsidRPr="00C305D1">
        <w:rPr>
          <w:sz w:val="16"/>
        </w:rPr>
        <w:t xml:space="preserve"> the </w:t>
      </w:r>
      <w:r w:rsidRPr="00081DC2">
        <w:rPr>
          <w:rStyle w:val="Emphasis"/>
          <w:highlight w:val="green"/>
        </w:rPr>
        <w:t>responsibilities</w:t>
      </w:r>
      <w:r w:rsidRPr="00C305D1">
        <w:rPr>
          <w:rStyle w:val="Emphasis"/>
        </w:rPr>
        <w:t xml:space="preserve"> of government</w:t>
      </w:r>
      <w:r w:rsidRPr="00C305D1">
        <w:rPr>
          <w:rStyle w:val="StyleUnderline"/>
        </w:rPr>
        <w:t xml:space="preserve"> </w:t>
      </w:r>
      <w:r w:rsidRPr="00081DC2">
        <w:rPr>
          <w:rStyle w:val="StyleUnderline"/>
          <w:highlight w:val="green"/>
        </w:rPr>
        <w:t xml:space="preserve">and ensure </w:t>
      </w:r>
      <w:r w:rsidRPr="00081DC2">
        <w:rPr>
          <w:rStyle w:val="Emphasis"/>
          <w:highlight w:val="green"/>
        </w:rPr>
        <w:t>no one</w:t>
      </w:r>
      <w:r w:rsidRPr="00C305D1">
        <w:rPr>
          <w:rStyle w:val="Emphasis"/>
        </w:rPr>
        <w:t xml:space="preserve"> individual </w:t>
      </w:r>
      <w:r w:rsidRPr="00081DC2">
        <w:rPr>
          <w:rStyle w:val="Emphasis"/>
          <w:highlight w:val="green"/>
        </w:rPr>
        <w:t>assumes</w:t>
      </w:r>
      <w:r w:rsidRPr="00C305D1">
        <w:rPr>
          <w:rStyle w:val="Emphasis"/>
        </w:rPr>
        <w:t xml:space="preserve"> too much </w:t>
      </w:r>
      <w:r w:rsidRPr="00081DC2">
        <w:rPr>
          <w:rStyle w:val="Emphasis"/>
          <w:highlight w:val="green"/>
        </w:rPr>
        <w:t>power</w:t>
      </w:r>
      <w:r w:rsidRPr="00C305D1">
        <w:rPr>
          <w:sz w:val="1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w:t>
      </w:r>
      <w:proofErr w:type="gramStart"/>
      <w:r w:rsidRPr="00C305D1">
        <w:rPr>
          <w:sz w:val="16"/>
        </w:rPr>
        <w:t>Xi</w:t>
      </w:r>
      <w:proofErr w:type="gramEnd"/>
      <w:r w:rsidRPr="00C305D1">
        <w:rPr>
          <w:sz w:val="16"/>
        </w:rPr>
        <w:t xml:space="preserve">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C305D1">
        <w:rPr>
          <w:rStyle w:val="StyleUnderline"/>
        </w:rPr>
        <w:t xml:space="preserve">democracy’s decline may prove </w:t>
      </w:r>
      <w:r w:rsidRPr="00C305D1">
        <w:rPr>
          <w:rStyle w:val="Emphasis"/>
        </w:rPr>
        <w:t>advantageous to China</w:t>
      </w:r>
      <w:r w:rsidRPr="00C305D1">
        <w:rPr>
          <w:sz w:val="16"/>
        </w:rPr>
        <w:t xml:space="preserve"> in other ways. For one, </w:t>
      </w:r>
      <w:r w:rsidRPr="00C305D1">
        <w:rPr>
          <w:rStyle w:val="StyleUnderline"/>
        </w:rPr>
        <w:t xml:space="preserve">it would </w:t>
      </w:r>
      <w:r w:rsidRPr="00C305D1">
        <w:rPr>
          <w:rStyle w:val="Emphasis"/>
        </w:rPr>
        <w:t>weaken the democratic movement</w:t>
      </w:r>
      <w:r w:rsidRPr="00C305D1">
        <w:rPr>
          <w:sz w:val="16"/>
        </w:rPr>
        <w:t xml:space="preserve"> in Hong Kong, </w:t>
      </w:r>
      <w:r w:rsidRPr="00C305D1">
        <w:rPr>
          <w:rStyle w:val="StyleUnderline"/>
        </w:rPr>
        <w:t>which has</w:t>
      </w:r>
      <w:r w:rsidRPr="00C305D1">
        <w:rPr>
          <w:sz w:val="16"/>
        </w:rPr>
        <w:t xml:space="preserve"> vied with pro-Beijing elements for political control of the Chinese territory, and </w:t>
      </w:r>
      <w:r w:rsidRPr="00C305D1">
        <w:rPr>
          <w:rStyle w:val="StyleUnderline"/>
        </w:rPr>
        <w:t>deter</w:t>
      </w:r>
      <w:r w:rsidRPr="00C305D1">
        <w:rPr>
          <w:sz w:val="16"/>
        </w:rPr>
        <w:t xml:space="preserve"> would-be </w:t>
      </w:r>
      <w:r w:rsidRPr="00C305D1">
        <w:rPr>
          <w:rStyle w:val="StyleUnderline"/>
        </w:rPr>
        <w:t>Chinese dissidents from challenging Communist Party rule</w:t>
      </w:r>
      <w:r w:rsidRPr="00C305D1">
        <w:rPr>
          <w:sz w:val="16"/>
        </w:rPr>
        <w:t xml:space="preserve"> on the mainland. In addition, </w:t>
      </w:r>
      <w:proofErr w:type="spellStart"/>
      <w:r w:rsidRPr="00C305D1">
        <w:rPr>
          <w:sz w:val="16"/>
        </w:rPr>
        <w:t>Klaas</w:t>
      </w:r>
      <w:proofErr w:type="spellEnd"/>
      <w:r w:rsidRPr="00C305D1">
        <w:rPr>
          <w:sz w:val="16"/>
        </w:rPr>
        <w:t xml:space="preserve"> argues, </w:t>
      </w:r>
      <w:r w:rsidRPr="00081DC2">
        <w:rPr>
          <w:rStyle w:val="StyleUnderline"/>
          <w:highlight w:val="green"/>
        </w:rPr>
        <w:t>the American absence of</w:t>
      </w:r>
      <w:r w:rsidRPr="00C305D1">
        <w:rPr>
          <w:rStyle w:val="StyleUnderline"/>
        </w:rPr>
        <w:t xml:space="preserve"> support for </w:t>
      </w:r>
      <w:r w:rsidRPr="00081DC2">
        <w:rPr>
          <w:rStyle w:val="StyleUnderline"/>
          <w:highlight w:val="green"/>
        </w:rPr>
        <w:t xml:space="preserve">democracy </w:t>
      </w:r>
      <w:r w:rsidRPr="00081DC2">
        <w:rPr>
          <w:rStyle w:val="Emphasis"/>
          <w:highlight w:val="green"/>
        </w:rPr>
        <w:t>leaves a vacuum</w:t>
      </w:r>
      <w:r w:rsidRPr="00C305D1">
        <w:rPr>
          <w:rStyle w:val="StyleUnderline"/>
        </w:rPr>
        <w:t xml:space="preserve"> in emerging states </w:t>
      </w:r>
      <w:r w:rsidRPr="00081DC2">
        <w:rPr>
          <w:rStyle w:val="StyleUnderline"/>
          <w:highlight w:val="green"/>
        </w:rPr>
        <w:t>that</w:t>
      </w:r>
      <w:r w:rsidRPr="00C305D1">
        <w:rPr>
          <w:rStyle w:val="StyleUnderline"/>
        </w:rPr>
        <w:t xml:space="preserve"> Washington’s geopolitical rivals in</w:t>
      </w:r>
      <w:r w:rsidRPr="00C305D1">
        <w:rPr>
          <w:sz w:val="16"/>
        </w:rPr>
        <w:t xml:space="preserve"> Moscow and </w:t>
      </w:r>
      <w:r w:rsidRPr="00081DC2">
        <w:rPr>
          <w:rStyle w:val="Emphasis"/>
          <w:highlight w:val="green"/>
        </w:rPr>
        <w:t>Beijing might fill</w:t>
      </w:r>
      <w:r w:rsidRPr="00C305D1">
        <w:rPr>
          <w:sz w:val="16"/>
        </w:rPr>
        <w:t>. “</w:t>
      </w:r>
      <w:r w:rsidRPr="00C305D1">
        <w:rPr>
          <w:rStyle w:val="StyleUnderline"/>
        </w:rPr>
        <w:t>The ‘America First’ mentality</w:t>
      </w:r>
      <w:r w:rsidRPr="00C305D1">
        <w:rPr>
          <w:sz w:val="16"/>
        </w:rPr>
        <w:t xml:space="preserve">, or the mentality that it’s not our business, </w:t>
      </w:r>
      <w:r w:rsidRPr="00C305D1">
        <w:rPr>
          <w:rStyle w:val="StyleUnderline"/>
        </w:rPr>
        <w:t>makes the mistake that thinking that</w:t>
      </w:r>
      <w:r w:rsidRPr="00C305D1">
        <w:rPr>
          <w:sz w:val="16"/>
        </w:rPr>
        <w:t xml:space="preserve"> the </w:t>
      </w:r>
      <w:r w:rsidRPr="00C305D1">
        <w:rPr>
          <w:rStyle w:val="StyleUnderline"/>
        </w:rPr>
        <w:t>withdrawal of Western influence means</w:t>
      </w:r>
      <w:r w:rsidRPr="00C305D1">
        <w:rPr>
          <w:sz w:val="16"/>
        </w:rPr>
        <w:t xml:space="preserve"> there’s </w:t>
      </w:r>
      <w:r w:rsidRPr="00C305D1">
        <w:rPr>
          <w:rStyle w:val="StyleUnderline"/>
        </w:rPr>
        <w:t>self-determination</w:t>
      </w:r>
      <w:r w:rsidRPr="00C305D1">
        <w:rPr>
          <w:sz w:val="16"/>
        </w:rPr>
        <w:t xml:space="preserve">,” says </w:t>
      </w:r>
      <w:proofErr w:type="spellStart"/>
      <w:r w:rsidRPr="00C305D1">
        <w:rPr>
          <w:sz w:val="16"/>
        </w:rPr>
        <w:t>Klaas</w:t>
      </w:r>
      <w:proofErr w:type="spellEnd"/>
      <w:r w:rsidRPr="00C305D1">
        <w:rPr>
          <w:sz w:val="16"/>
        </w:rPr>
        <w:t xml:space="preserve">. </w:t>
      </w:r>
      <w:proofErr w:type="gramStart"/>
      <w:r w:rsidRPr="00C305D1">
        <w:rPr>
          <w:sz w:val="16"/>
        </w:rPr>
        <w:t>“ [</w:t>
      </w:r>
      <w:proofErr w:type="gramEnd"/>
      <w:r w:rsidRPr="00C305D1">
        <w:rPr>
          <w:rStyle w:val="StyleUnderline"/>
        </w:rPr>
        <w:t xml:space="preserve">But what </w:t>
      </w:r>
      <w:r w:rsidRPr="00081DC2">
        <w:rPr>
          <w:rStyle w:val="StyleUnderline"/>
          <w:highlight w:val="green"/>
        </w:rPr>
        <w:t>it means</w:t>
      </w:r>
      <w:r w:rsidRPr="00C305D1">
        <w:rPr>
          <w:rStyle w:val="StyleUnderline"/>
        </w:rPr>
        <w:t xml:space="preserve"> is] </w:t>
      </w:r>
      <w:r w:rsidRPr="00081DC2">
        <w:rPr>
          <w:rStyle w:val="StyleUnderline"/>
          <w:highlight w:val="green"/>
        </w:rPr>
        <w:t xml:space="preserve">that </w:t>
      </w:r>
      <w:r w:rsidRPr="00081DC2">
        <w:rPr>
          <w:rStyle w:val="Emphasis"/>
          <w:highlight w:val="green"/>
        </w:rPr>
        <w:t>China</w:t>
      </w:r>
      <w:r w:rsidRPr="00C305D1">
        <w:rPr>
          <w:sz w:val="16"/>
        </w:rPr>
        <w:t xml:space="preserve"> and Russia </w:t>
      </w:r>
      <w:r w:rsidRPr="00081DC2">
        <w:rPr>
          <w:rStyle w:val="Emphasis"/>
          <w:highlight w:val="green"/>
        </w:rPr>
        <w:t>control things</w:t>
      </w:r>
      <w:r w:rsidRPr="00C305D1">
        <w:rPr>
          <w:sz w:val="16"/>
        </w:rPr>
        <w:t xml:space="preserve">. </w:t>
      </w:r>
      <w:r w:rsidRPr="00C305D1">
        <w:rPr>
          <w:rStyle w:val="StyleUnderline"/>
        </w:rPr>
        <w:t>It’s not</w:t>
      </w:r>
      <w:r w:rsidRPr="00C305D1">
        <w:rPr>
          <w:sz w:val="16"/>
        </w:rPr>
        <w:t xml:space="preserve"> something </w:t>
      </w:r>
      <w:r w:rsidRPr="00C305D1">
        <w:rPr>
          <w:rStyle w:val="StyleUnderline"/>
        </w:rPr>
        <w:t>where if the West leaves, then</w:t>
      </w:r>
      <w:r w:rsidRPr="00C305D1">
        <w:rPr>
          <w:sz w:val="16"/>
        </w:rPr>
        <w:t xml:space="preserve">, say, </w:t>
      </w:r>
      <w:r w:rsidRPr="00C305D1">
        <w:rPr>
          <w:rStyle w:val="StyleUnderline"/>
        </w:rPr>
        <w:t>Malawi will be free to choose</w:t>
      </w:r>
      <w:r w:rsidRPr="00C305D1">
        <w:rPr>
          <w:sz w:val="16"/>
        </w:rPr>
        <w:t xml:space="preserve">. </w:t>
      </w:r>
      <w:r w:rsidRPr="00C305D1">
        <w:rPr>
          <w:rStyle w:val="StyleUnderline"/>
        </w:rPr>
        <w:t xml:space="preserve">It’s a </w:t>
      </w:r>
      <w:r w:rsidRPr="00C305D1">
        <w:rPr>
          <w:rStyle w:val="Emphasis"/>
        </w:rPr>
        <w:t>global foreign policy battle</w:t>
      </w:r>
      <w:r w:rsidRPr="00C305D1">
        <w:rPr>
          <w:rStyle w:val="StyleUnderline"/>
        </w:rPr>
        <w:t xml:space="preserve">, and </w:t>
      </w:r>
      <w:r w:rsidRPr="00081DC2">
        <w:rPr>
          <w:rStyle w:val="StyleUnderline"/>
          <w:highlight w:val="green"/>
        </w:rPr>
        <w:t xml:space="preserve">the West’s losses are </w:t>
      </w:r>
      <w:r w:rsidRPr="00081DC2">
        <w:rPr>
          <w:rStyle w:val="Emphasis"/>
          <w:highlight w:val="green"/>
        </w:rPr>
        <w:t>China's</w:t>
      </w:r>
      <w:r w:rsidRPr="00C305D1">
        <w:rPr>
          <w:sz w:val="16"/>
        </w:rPr>
        <w:t xml:space="preserve"> and Russia’s </w:t>
      </w:r>
      <w:r w:rsidRPr="00081DC2">
        <w:rPr>
          <w:rStyle w:val="Emphasis"/>
          <w:highlight w:val="green"/>
        </w:rPr>
        <w:t>gains</w:t>
      </w:r>
      <w:r w:rsidRPr="00C305D1">
        <w:rPr>
          <w:sz w:val="16"/>
        </w:rPr>
        <w:t xml:space="preserve">.” Before the U.S. can promote democracy overseas, though the country may need to firm up support for it at home. </w:t>
      </w:r>
      <w:r w:rsidRPr="00C305D1">
        <w:rPr>
          <w:rStyle w:val="StyleUnderline"/>
        </w:rPr>
        <w:t>A Harvard study</w:t>
      </w:r>
      <w:r w:rsidRPr="00C305D1">
        <w:rPr>
          <w:sz w:val="16"/>
        </w:rPr>
        <w:t xml:space="preserve"> conducted in November </w:t>
      </w:r>
      <w:r w:rsidRPr="00C305D1">
        <w:rPr>
          <w:rStyle w:val="StyleUnderline"/>
        </w:rPr>
        <w:t>found that just 19 percent of</w:t>
      </w:r>
      <w:r w:rsidRPr="00C305D1">
        <w:rPr>
          <w:sz w:val="16"/>
        </w:rPr>
        <w:t xml:space="preserve"> American </w:t>
      </w:r>
      <w:r w:rsidRPr="00C305D1">
        <w:rPr>
          <w:rStyle w:val="StyleUnderline"/>
        </w:rPr>
        <w:t>millennials believe that a military takeover is not legitimate in democracy</w:t>
      </w:r>
      <w:r w:rsidRPr="00C305D1">
        <w:rPr>
          <w:sz w:val="16"/>
        </w:rPr>
        <w:t xml:space="preserve"> compared to 45 percent of those older. </w:t>
      </w:r>
      <w:r w:rsidRPr="00C305D1">
        <w:rPr>
          <w:rStyle w:val="StyleUnderline"/>
        </w:rPr>
        <w:t>26 percent of millennials</w:t>
      </w:r>
      <w:r w:rsidRPr="00C305D1">
        <w:rPr>
          <w:sz w:val="16"/>
        </w:rPr>
        <w:t xml:space="preserve"> likewise </w:t>
      </w:r>
      <w:r w:rsidRPr="00C305D1">
        <w:rPr>
          <w:rStyle w:val="StyleUnderline"/>
        </w:rPr>
        <w:t>feel that choosing leaders through free elections is “unimportant</w:t>
      </w:r>
      <w:r w:rsidRPr="00C305D1">
        <w:rPr>
          <w:sz w:val="16"/>
        </w:rPr>
        <w:t>,” a sentiment shared by just 14 percent of Baby Boomers. “</w:t>
      </w:r>
      <w:r w:rsidRPr="00C305D1">
        <w:rPr>
          <w:rStyle w:val="StyleUnderline"/>
        </w:rPr>
        <w:t>A lot of people</w:t>
      </w:r>
      <w:r w:rsidRPr="00C305D1">
        <w:rPr>
          <w:sz w:val="16"/>
        </w:rPr>
        <w:t xml:space="preserve"> growing up </w:t>
      </w:r>
      <w:r w:rsidRPr="00C305D1">
        <w:rPr>
          <w:rStyle w:val="StyleUnderline"/>
        </w:rPr>
        <w:t xml:space="preserve">now </w:t>
      </w:r>
      <w:r w:rsidRPr="00C305D1">
        <w:rPr>
          <w:rStyle w:val="Emphasis"/>
        </w:rPr>
        <w:t>don’t understand</w:t>
      </w:r>
      <w:r w:rsidRPr="00C305D1">
        <w:rPr>
          <w:rStyle w:val="StyleUnderline"/>
        </w:rPr>
        <w:t xml:space="preserve"> what it’s like not to live in a free society</w:t>
      </w:r>
      <w:r w:rsidRPr="00C305D1">
        <w:rPr>
          <w:sz w:val="16"/>
        </w:rPr>
        <w:t xml:space="preserve"> in the West,” says </w:t>
      </w:r>
      <w:proofErr w:type="spellStart"/>
      <w:r w:rsidRPr="00C305D1">
        <w:rPr>
          <w:sz w:val="16"/>
        </w:rPr>
        <w:t>Klaas</w:t>
      </w:r>
      <w:proofErr w:type="spellEnd"/>
      <w:r w:rsidRPr="00C305D1">
        <w:rPr>
          <w:sz w:val="16"/>
        </w:rPr>
        <w:t xml:space="preserve">. “That, combined with the "end of history," assumed that democracy is the natural way of things. “In fact, </w:t>
      </w:r>
      <w:r w:rsidRPr="00C305D1">
        <w:rPr>
          <w:rStyle w:val="StyleUnderline"/>
        </w:rPr>
        <w:t xml:space="preserve">democracy is the </w:t>
      </w:r>
      <w:r w:rsidRPr="00C305D1">
        <w:rPr>
          <w:rStyle w:val="Emphasis"/>
        </w:rPr>
        <w:t>least organic and least natural</w:t>
      </w:r>
      <w:r w:rsidRPr="00C305D1">
        <w:rPr>
          <w:rStyle w:val="StyleUnderline"/>
        </w:rPr>
        <w:t xml:space="preserve"> way we’ve had</w:t>
      </w:r>
      <w:r>
        <w:rPr>
          <w:sz w:val="16"/>
        </w:rPr>
        <w:t xml:space="preserve">." </w:t>
      </w:r>
    </w:p>
    <w:p w14:paraId="458D93CD" w14:textId="77777777" w:rsidR="005B72FB" w:rsidRPr="008647CA" w:rsidRDefault="005B72FB" w:rsidP="005B72FB">
      <w:pPr>
        <w:rPr>
          <w:sz w:val="16"/>
        </w:rPr>
      </w:pPr>
    </w:p>
    <w:p w14:paraId="636C0812" w14:textId="77777777" w:rsidR="005B72FB" w:rsidRPr="00DD550A" w:rsidRDefault="005B72FB" w:rsidP="005B72FB">
      <w:pPr>
        <w:pStyle w:val="Heading4"/>
      </w:pPr>
      <w:r>
        <w:t>Democracy causes CCP collapse.</w:t>
      </w:r>
    </w:p>
    <w:p w14:paraId="427E8A42" w14:textId="77777777" w:rsidR="005B72FB" w:rsidRPr="0052781C" w:rsidRDefault="005B72FB" w:rsidP="005B72FB">
      <w:r w:rsidRPr="0052781C">
        <w:rPr>
          <w:rStyle w:val="Style13ptBold"/>
        </w:rPr>
        <w:t xml:space="preserve">Chen &amp; </w:t>
      </w:r>
      <w:proofErr w:type="spellStart"/>
      <w:r w:rsidRPr="0052781C">
        <w:rPr>
          <w:rStyle w:val="Style13ptBold"/>
        </w:rPr>
        <w:t>Kinzelbach</w:t>
      </w:r>
      <w:proofErr w:type="spellEnd"/>
      <w:r w:rsidRPr="0052781C">
        <w:rPr>
          <w:rStyle w:val="Style13ptBold"/>
        </w:rPr>
        <w:t xml:space="preserve"> ’15</w:t>
      </w:r>
      <w:r w:rsidRPr="0052781C">
        <w:t xml:space="preserve"> </w:t>
      </w:r>
      <w:r w:rsidRPr="0052781C">
        <w:rPr>
          <w:sz w:val="16"/>
          <w:szCs w:val="16"/>
        </w:rPr>
        <w:t>(</w:t>
      </w:r>
      <w:proofErr w:type="spellStart"/>
      <w:r w:rsidRPr="0052781C">
        <w:rPr>
          <w:sz w:val="16"/>
          <w:szCs w:val="16"/>
        </w:rPr>
        <w:t>Dingding</w:t>
      </w:r>
      <w:proofErr w:type="spellEnd"/>
      <w:r w:rsidRPr="0052781C">
        <w:rPr>
          <w:sz w:val="16"/>
          <w:szCs w:val="16"/>
        </w:rPr>
        <w:t xml:space="preserve"> Chen- assistant professor of Government and Public Administration at the University of Macau, Katrin </w:t>
      </w:r>
      <w:proofErr w:type="spellStart"/>
      <w:r w:rsidRPr="0052781C">
        <w:rPr>
          <w:sz w:val="16"/>
          <w:szCs w:val="16"/>
        </w:rPr>
        <w:t>Kinzelbach</w:t>
      </w:r>
      <w:proofErr w:type="spellEnd"/>
      <w:r w:rsidRPr="0052781C">
        <w:rPr>
          <w:sz w:val="16"/>
          <w:szCs w:val="16"/>
        </w:rPr>
        <w:t>- associate director of the Global Public Policy Institute (</w:t>
      </w:r>
      <w:proofErr w:type="spellStart"/>
      <w:r w:rsidRPr="0052781C">
        <w:rPr>
          <w:sz w:val="16"/>
          <w:szCs w:val="16"/>
        </w:rPr>
        <w:t>GPPi</w:t>
      </w:r>
      <w:proofErr w:type="spellEnd"/>
      <w:r w:rsidRPr="0052781C">
        <w:rPr>
          <w:sz w:val="16"/>
          <w:szCs w:val="16"/>
        </w:rPr>
        <w:t xml:space="preserve">) in Berlin, March 2015, “Democracy promotion and China: blocker or bystander?” </w:t>
      </w:r>
      <w:hyperlink r:id="rId12" w:history="1">
        <w:r w:rsidRPr="0052781C">
          <w:rPr>
            <w:sz w:val="16"/>
            <w:szCs w:val="16"/>
          </w:rPr>
          <w:t>http://www.tandfonline.com/doi/full/10.1080/13510347.2014.999322</w:t>
        </w:r>
      </w:hyperlink>
      <w:r w:rsidRPr="0052781C">
        <w:rPr>
          <w:sz w:val="16"/>
          <w:szCs w:val="16"/>
        </w:rPr>
        <w:t>)</w:t>
      </w:r>
    </w:p>
    <w:p w14:paraId="0B8AD927" w14:textId="77777777" w:rsidR="005B72FB" w:rsidRDefault="005B72FB" w:rsidP="005B72FB">
      <w:pPr>
        <w:rPr>
          <w:rStyle w:val="StyleUnderline"/>
        </w:rPr>
      </w:pPr>
      <w:r w:rsidRPr="0052781C">
        <w:rPr>
          <w:sz w:val="16"/>
        </w:rPr>
        <w:t xml:space="preserve">The </w:t>
      </w:r>
      <w:r w:rsidRPr="0052781C">
        <w:rPr>
          <w:rStyle w:val="StyleUnderline"/>
        </w:rPr>
        <w:t xml:space="preserve">People's Republic of </w:t>
      </w:r>
      <w:r w:rsidRPr="00081DC2">
        <w:rPr>
          <w:rStyle w:val="StyleUnderline"/>
          <w:highlight w:val="green"/>
        </w:rPr>
        <w:t>China is</w:t>
      </w:r>
      <w:r w:rsidRPr="0052781C">
        <w:rPr>
          <w:rStyle w:val="StyleUnderline"/>
        </w:rPr>
        <w:t xml:space="preserve"> both </w:t>
      </w:r>
      <w:r w:rsidRPr="00081DC2">
        <w:rPr>
          <w:rStyle w:val="StyleUnderline"/>
          <w:highlight w:val="green"/>
        </w:rPr>
        <w:t>a decisive blocker</w:t>
      </w:r>
      <w:r w:rsidRPr="0052781C">
        <w:rPr>
          <w:rStyle w:val="StyleUnderline"/>
        </w:rPr>
        <w:t xml:space="preserve"> as well as an indifferent bystander </w:t>
      </w:r>
      <w:r w:rsidRPr="00081DC2">
        <w:rPr>
          <w:rStyle w:val="StyleUnderline"/>
          <w:highlight w:val="green"/>
        </w:rPr>
        <w:t>of democratization</w:t>
      </w:r>
      <w:r w:rsidRPr="0052781C">
        <w:rPr>
          <w:sz w:val="16"/>
        </w:rPr>
        <w:t xml:space="preserve">. In this article, we looked at whether and how China countervails EU and US democracy promotion at home and in its immediate </w:t>
      </w:r>
      <w:proofErr w:type="spellStart"/>
      <w:r w:rsidRPr="0052781C">
        <w:rPr>
          <w:sz w:val="16"/>
        </w:rPr>
        <w:t>neighbourhood</w:t>
      </w:r>
      <w:proofErr w:type="spellEnd"/>
      <w:r w:rsidRPr="0052781C">
        <w:rPr>
          <w:sz w:val="16"/>
        </w:rPr>
        <w:t xml:space="preserve">. In terms of domestic politics, </w:t>
      </w:r>
      <w:r w:rsidRPr="00081DC2">
        <w:rPr>
          <w:rStyle w:val="Emphasis"/>
          <w:highlight w:val="green"/>
        </w:rPr>
        <w:t>the CCP is</w:t>
      </w:r>
      <w:r w:rsidRPr="0052781C">
        <w:rPr>
          <w:rStyle w:val="Emphasis"/>
        </w:rPr>
        <w:t xml:space="preserve"> clearly </w:t>
      </w:r>
      <w:r w:rsidRPr="00081DC2">
        <w:rPr>
          <w:rStyle w:val="Emphasis"/>
          <w:highlight w:val="green"/>
        </w:rPr>
        <w:t>determined to</w:t>
      </w:r>
      <w:r w:rsidRPr="0052781C">
        <w:rPr>
          <w:rStyle w:val="Emphasis"/>
        </w:rPr>
        <w:t xml:space="preserve"> withstand, </w:t>
      </w:r>
      <w:r w:rsidRPr="00081DC2">
        <w:rPr>
          <w:rStyle w:val="Emphasis"/>
          <w:highlight w:val="green"/>
        </w:rPr>
        <w:t>repress</w:t>
      </w:r>
      <w:r w:rsidRPr="0052781C">
        <w:rPr>
          <w:rStyle w:val="Emphasis"/>
        </w:rPr>
        <w:t xml:space="preserve">, outperform, </w:t>
      </w:r>
      <w:r w:rsidRPr="00081DC2">
        <w:rPr>
          <w:rStyle w:val="Emphasis"/>
          <w:highlight w:val="green"/>
        </w:rPr>
        <w:t>and outsmart</w:t>
      </w:r>
      <w:r w:rsidRPr="0052781C">
        <w:rPr>
          <w:rStyle w:val="Emphasis"/>
        </w:rPr>
        <w:t xml:space="preserve"> home-grown as well as external pressures for </w:t>
      </w:r>
      <w:r w:rsidRPr="00081DC2">
        <w:rPr>
          <w:rStyle w:val="Emphasis"/>
          <w:highlight w:val="green"/>
        </w:rPr>
        <w:t>democratization</w:t>
      </w:r>
      <w:r w:rsidRPr="0052781C">
        <w:rPr>
          <w:sz w:val="16"/>
        </w:rPr>
        <w:t xml:space="preserve">. It is impossible to predict how long this approach will be sustainable. With regard to China's foreign policy, we tested the hypothesis that geostrategic interests or a perceived risk of regime survival at home will lead the People's Republic to countervail democracy promotion outside its own borders as well. The case of Hong Kong confirms that </w:t>
      </w:r>
      <w:r w:rsidRPr="00081DC2">
        <w:rPr>
          <w:rStyle w:val="Emphasis"/>
          <w:highlight w:val="green"/>
        </w:rPr>
        <w:t>a perceived risk of regime survival</w:t>
      </w:r>
      <w:r w:rsidRPr="00081DC2">
        <w:rPr>
          <w:sz w:val="16"/>
          <w:highlight w:val="green"/>
        </w:rPr>
        <w:t xml:space="preserve"> </w:t>
      </w:r>
      <w:r w:rsidRPr="00081DC2">
        <w:rPr>
          <w:rStyle w:val="StyleUnderline"/>
          <w:highlight w:val="green"/>
        </w:rPr>
        <w:t>leads Beijing to countervail US</w:t>
      </w:r>
      <w:r w:rsidRPr="0052781C">
        <w:rPr>
          <w:rStyle w:val="StyleUnderline"/>
        </w:rPr>
        <w:t xml:space="preserve"> and EU </w:t>
      </w:r>
      <w:r w:rsidRPr="00081DC2">
        <w:rPr>
          <w:rStyle w:val="StyleUnderline"/>
          <w:highlight w:val="green"/>
        </w:rPr>
        <w:t>democracy support</w:t>
      </w:r>
      <w:r w:rsidRPr="0052781C">
        <w:rPr>
          <w:rStyle w:val="StyleUnderline"/>
        </w:rPr>
        <w:t xml:space="preserve"> outside the Chinese mainland</w:t>
      </w:r>
      <w:r w:rsidRPr="0052781C">
        <w:rPr>
          <w:sz w:val="16"/>
        </w:rPr>
        <w:t xml:space="preserve">. Although the scope of this article did not allow for additional case studies, we consider it likely that </w:t>
      </w:r>
      <w:r w:rsidRPr="0052781C">
        <w:rPr>
          <w:rStyle w:val="StyleUnderline"/>
        </w:rPr>
        <w:t>the CCP's focus on regime-survival at home does not only trump the “one country, two systems” doctrine, but ultimately also Beijing's declared non-interference principle in foreign policy.</w:t>
      </w:r>
      <w:r w:rsidRPr="0052781C">
        <w:rPr>
          <w:sz w:val="16"/>
        </w:rPr>
        <w:t xml:space="preserve"> Yet, the fact that Beijing does not seem to use its significant leverage over Myanmar to hinder democracy support is an empirical challenge to the common proposition that authoritarian </w:t>
      </w:r>
      <w:r w:rsidRPr="00081DC2">
        <w:rPr>
          <w:rStyle w:val="Emphasis"/>
          <w:highlight w:val="green"/>
        </w:rPr>
        <w:t>China is likely to export or protect autocracy</w:t>
      </w:r>
      <w:r w:rsidRPr="0052781C">
        <w:rPr>
          <w:rStyle w:val="Emphasis"/>
        </w:rPr>
        <w:t>,</w:t>
      </w:r>
      <w:r w:rsidRPr="0052781C">
        <w:rPr>
          <w:sz w:val="16"/>
        </w:rPr>
        <w:t xml:space="preserve"> especially in its near-abroad. Given that we view Myanmar as the most likely case with respect to strategic interests, we suggest with considerable certainty that Beijing will only counteract democratization, including US and EU democracy support, where it perceives a challenge to the CCP's survival. Where this is not the case, Beijing is likely to focus on protecting its economic and strategic interests abroad, regardless of regime type. While this finding might be taken to suggest that a focus on China's international influence should not be a priority for democracy supporters, we remain more cautious. </w:t>
      </w:r>
      <w:r w:rsidRPr="00081DC2">
        <w:rPr>
          <w:rStyle w:val="StyleUnderline"/>
          <w:highlight w:val="green"/>
        </w:rPr>
        <w:t>China's economic performance has</w:t>
      </w:r>
      <w:r w:rsidRPr="0052781C">
        <w:rPr>
          <w:rStyle w:val="StyleUnderline"/>
        </w:rPr>
        <w:t xml:space="preserve"> not only </w:t>
      </w:r>
      <w:r w:rsidRPr="00081DC2">
        <w:rPr>
          <w:rStyle w:val="StyleUnderline"/>
          <w:highlight w:val="green"/>
        </w:rPr>
        <w:t>granted the CCP legitimacy</w:t>
      </w:r>
      <w:r w:rsidRPr="0052781C">
        <w:rPr>
          <w:rStyle w:val="StyleUnderline"/>
        </w:rPr>
        <w:t xml:space="preserve"> domestically, it has also made China's development path –</w:t>
      </w:r>
      <w:r w:rsidRPr="0052781C">
        <w:rPr>
          <w:sz w:val="16"/>
        </w:rPr>
        <w:t xml:space="preserve"> economic liberalization without political reform – </w:t>
      </w:r>
      <w:r w:rsidRPr="0052781C">
        <w:rPr>
          <w:rStyle w:val="StyleUnderline"/>
        </w:rPr>
        <w:t xml:space="preserve">appear desirable further afield. </w:t>
      </w:r>
      <w:r w:rsidRPr="0052781C">
        <w:rPr>
          <w:sz w:val="16"/>
        </w:rPr>
        <w:t xml:space="preserve">And </w:t>
      </w:r>
      <w:r w:rsidRPr="0052781C">
        <w:rPr>
          <w:rStyle w:val="StyleUnderline"/>
        </w:rPr>
        <w:t>the recent economic troubles in Europe and the US, in turn, have challenged the thus far common perception that democracy was required for prosperity</w:t>
      </w:r>
      <w:r w:rsidRPr="0052781C">
        <w:rPr>
          <w:sz w:val="16"/>
        </w:rPr>
        <w:t xml:space="preserve">. As democracy promoters, both the US and the EU should therefore ensure that the very real governance shortcomings in China, beyond as well as within the economic sphere, are publicly identified for what they are. Without such concerted efforts, it is likely that authoritarian </w:t>
      </w:r>
      <w:r w:rsidRPr="0052781C">
        <w:rPr>
          <w:rStyle w:val="StyleUnderline"/>
        </w:rPr>
        <w:t>China will</w:t>
      </w:r>
      <w:r w:rsidRPr="0052781C">
        <w:rPr>
          <w:sz w:val="16"/>
        </w:rPr>
        <w:t xml:space="preserve"> continue to be looked at as an alternative development model, thereby </w:t>
      </w:r>
      <w:r w:rsidRPr="0052781C">
        <w:rPr>
          <w:rStyle w:val="StyleUnderline"/>
        </w:rPr>
        <w:t xml:space="preserve">challenging democracy's power of attraction. </w:t>
      </w:r>
    </w:p>
    <w:p w14:paraId="68B9521B" w14:textId="77777777" w:rsidR="005B72FB" w:rsidRDefault="005B72FB" w:rsidP="005B72FB">
      <w:pPr>
        <w:rPr>
          <w:rStyle w:val="StyleUnderline"/>
        </w:rPr>
      </w:pPr>
    </w:p>
    <w:p w14:paraId="288FC4B4" w14:textId="77777777" w:rsidR="005B72FB" w:rsidRPr="009F16A8" w:rsidRDefault="005B72FB" w:rsidP="005B72FB">
      <w:pPr>
        <w:pStyle w:val="Heading4"/>
        <w:rPr>
          <w:rFonts w:cs="Arial"/>
        </w:rPr>
      </w:pPr>
      <w:r>
        <w:rPr>
          <w:rFonts w:cs="Arial"/>
        </w:rPr>
        <w:t>Goes nuclear.</w:t>
      </w:r>
    </w:p>
    <w:p w14:paraId="2E7A00A3" w14:textId="77777777" w:rsidR="005B72FB" w:rsidRPr="009F16A8" w:rsidRDefault="005B72FB" w:rsidP="005B72FB">
      <w:r w:rsidRPr="009F16A8">
        <w:rPr>
          <w:rStyle w:val="Style13ptBold"/>
        </w:rPr>
        <w:t xml:space="preserve">Yee &amp; </w:t>
      </w:r>
      <w:proofErr w:type="spellStart"/>
      <w:r w:rsidRPr="009F16A8">
        <w:rPr>
          <w:rStyle w:val="Style13ptBold"/>
        </w:rPr>
        <w:t>Storey</w:t>
      </w:r>
      <w:proofErr w:type="spellEnd"/>
      <w:r w:rsidRPr="009F16A8">
        <w:rPr>
          <w:rStyle w:val="Style13ptBold"/>
        </w:rPr>
        <w:t xml:space="preserve"> ’13 </w:t>
      </w:r>
      <w:r w:rsidRPr="009F16A8">
        <w:rPr>
          <w:sz w:val="16"/>
          <w:szCs w:val="16"/>
        </w:rPr>
        <w:t xml:space="preserve">(Yee and </w:t>
      </w:r>
      <w:proofErr w:type="spellStart"/>
      <w:r w:rsidRPr="009F16A8">
        <w:rPr>
          <w:sz w:val="16"/>
          <w:szCs w:val="16"/>
        </w:rPr>
        <w:t>Storey</w:t>
      </w:r>
      <w:proofErr w:type="spellEnd"/>
      <w:r w:rsidRPr="009F16A8">
        <w:rPr>
          <w:sz w:val="16"/>
          <w:szCs w:val="16"/>
        </w:rPr>
        <w:t xml:space="preserve"> 13 Herbert - Professor of Politics and International Relations at the Hong Kong Baptist University. Ian - Lecturer in </w:t>
      </w:r>
      <w:proofErr w:type="spellStart"/>
      <w:r w:rsidRPr="009F16A8">
        <w:rPr>
          <w:sz w:val="16"/>
          <w:szCs w:val="16"/>
        </w:rPr>
        <w:t>Defence</w:t>
      </w:r>
      <w:proofErr w:type="spellEnd"/>
      <w:r w:rsidRPr="009F16A8">
        <w:rPr>
          <w:sz w:val="16"/>
          <w:szCs w:val="16"/>
        </w:rPr>
        <w:t xml:space="preserve"> Studies at Deakin University, Geelong, Australia. The China Threat: Perceptions, Myths, and Reality 2013 p. 15)</w:t>
      </w:r>
    </w:p>
    <w:p w14:paraId="19773F7D" w14:textId="77777777" w:rsidR="005B72FB" w:rsidRDefault="005B72FB" w:rsidP="005B72FB">
      <w:pPr>
        <w:rPr>
          <w:sz w:val="16"/>
        </w:rPr>
      </w:pPr>
      <w:r w:rsidRPr="009F16A8">
        <w:rPr>
          <w:sz w:val="16"/>
        </w:rPr>
        <w:t xml:space="preserve">The fourth factor contributing to the perception of a China threat is the fear of </w:t>
      </w:r>
      <w:r w:rsidRPr="009F16A8">
        <w:rPr>
          <w:u w:val="single"/>
        </w:rPr>
        <w:t>political</w:t>
      </w:r>
      <w:r w:rsidRPr="009F16A8">
        <w:rPr>
          <w:sz w:val="16"/>
        </w:rPr>
        <w:t xml:space="preserve"> and economic </w:t>
      </w:r>
      <w:r w:rsidRPr="00081DC2">
        <w:rPr>
          <w:highlight w:val="green"/>
          <w:u w:val="single"/>
        </w:rPr>
        <w:t>collapse in the PRC, result</w:t>
      </w:r>
      <w:r w:rsidRPr="009F16A8">
        <w:rPr>
          <w:sz w:val="16"/>
        </w:rPr>
        <w:t xml:space="preserve">ing </w:t>
      </w:r>
      <w:r w:rsidRPr="00081DC2">
        <w:rPr>
          <w:highlight w:val="green"/>
          <w:u w:val="single"/>
        </w:rPr>
        <w:t>in</w:t>
      </w:r>
      <w:r w:rsidRPr="009F16A8">
        <w:rPr>
          <w:u w:val="single"/>
        </w:rPr>
        <w:t xml:space="preserve"> </w:t>
      </w:r>
      <w:r w:rsidRPr="009F16A8">
        <w:rPr>
          <w:b/>
          <w:u w:val="single"/>
        </w:rPr>
        <w:t>territorial fragmentation</w:t>
      </w:r>
      <w:r w:rsidRPr="009F16A8">
        <w:rPr>
          <w:u w:val="single"/>
        </w:rPr>
        <w:t xml:space="preserve">, </w:t>
      </w:r>
      <w:r w:rsidRPr="00081DC2">
        <w:rPr>
          <w:b/>
          <w:highlight w:val="green"/>
          <w:u w:val="single"/>
        </w:rPr>
        <w:t>civil war</w:t>
      </w:r>
      <w:r w:rsidRPr="00081DC2">
        <w:rPr>
          <w:highlight w:val="green"/>
          <w:u w:val="single"/>
        </w:rPr>
        <w:t xml:space="preserve"> and</w:t>
      </w:r>
      <w:r w:rsidRPr="009F16A8">
        <w:rPr>
          <w:sz w:val="16"/>
        </w:rPr>
        <w:t xml:space="preserve"> waves of </w:t>
      </w:r>
      <w:r w:rsidRPr="009F16A8">
        <w:rPr>
          <w:b/>
          <w:u w:val="single"/>
        </w:rPr>
        <w:t>refugees</w:t>
      </w:r>
      <w:r w:rsidRPr="009F16A8">
        <w:rPr>
          <w:u w:val="single"/>
        </w:rPr>
        <w:t xml:space="preserve"> pouring into </w:t>
      </w:r>
      <w:proofErr w:type="spellStart"/>
      <w:r w:rsidRPr="009F16A8">
        <w:rPr>
          <w:u w:val="single"/>
        </w:rPr>
        <w:t>neighbouring</w:t>
      </w:r>
      <w:proofErr w:type="spellEnd"/>
      <w:r w:rsidRPr="009F16A8">
        <w:rPr>
          <w:u w:val="single"/>
        </w:rPr>
        <w:t xml:space="preserve"> countries</w:t>
      </w:r>
      <w:r w:rsidRPr="009F16A8">
        <w:rPr>
          <w:sz w:val="16"/>
        </w:rPr>
        <w:t xml:space="preserve">. Naturally, </w:t>
      </w:r>
      <w:r w:rsidRPr="009F16A8">
        <w:rPr>
          <w:u w:val="single"/>
        </w:rPr>
        <w:t>any</w:t>
      </w:r>
      <w:r w:rsidRPr="009F16A8">
        <w:rPr>
          <w:sz w:val="16"/>
        </w:rPr>
        <w:t xml:space="preserve"> or all </w:t>
      </w:r>
      <w:r w:rsidRPr="009F16A8">
        <w:rPr>
          <w:u w:val="single"/>
        </w:rPr>
        <w:t xml:space="preserve">of these scenarios would </w:t>
      </w:r>
      <w:r w:rsidRPr="00081DC2">
        <w:rPr>
          <w:highlight w:val="green"/>
          <w:u w:val="single"/>
        </w:rPr>
        <w:t xml:space="preserve">have a </w:t>
      </w:r>
      <w:r w:rsidRPr="00081DC2">
        <w:rPr>
          <w:b/>
          <w:highlight w:val="green"/>
          <w:u w:val="single"/>
        </w:rPr>
        <w:t>profoundly negative impact on regional stability</w:t>
      </w:r>
      <w:r w:rsidRPr="009F16A8">
        <w:rPr>
          <w:sz w:val="16"/>
        </w:rPr>
        <w:t xml:space="preserve">. Today </w:t>
      </w:r>
      <w:r w:rsidRPr="009F16A8">
        <w:rPr>
          <w:u w:val="single"/>
        </w:rPr>
        <w:t>the Chinese leadership faces a raft of internal problems, including</w:t>
      </w:r>
      <w:r w:rsidRPr="009F16A8">
        <w:rPr>
          <w:sz w:val="16"/>
        </w:rPr>
        <w:t xml:space="preserve"> the </w:t>
      </w:r>
      <w:r w:rsidRPr="009F16A8">
        <w:rPr>
          <w:u w:val="single"/>
        </w:rPr>
        <w:t>increasing political demands</w:t>
      </w:r>
      <w:r w:rsidRPr="009F16A8">
        <w:rPr>
          <w:sz w:val="16"/>
        </w:rPr>
        <w:t xml:space="preserve"> of its citizens, a growing population, a shortage of natural resources and a deterioration in the natural environment caused by rapid </w:t>
      </w:r>
      <w:proofErr w:type="spellStart"/>
      <w:r w:rsidRPr="009F16A8">
        <w:rPr>
          <w:sz w:val="16"/>
        </w:rPr>
        <w:t>industrialisation</w:t>
      </w:r>
      <w:proofErr w:type="spellEnd"/>
      <w:r w:rsidRPr="009F16A8">
        <w:rPr>
          <w:sz w:val="16"/>
        </w:rPr>
        <w:t xml:space="preserve"> and pollution. These problems are putting a strain on the central government’s ability to govern effectively. </w:t>
      </w:r>
      <w:r w:rsidRPr="00081DC2">
        <w:rPr>
          <w:highlight w:val="green"/>
          <w:u w:val="single"/>
        </w:rPr>
        <w:t>Political disintegration</w:t>
      </w:r>
      <w:r w:rsidRPr="009F16A8">
        <w:rPr>
          <w:sz w:val="16"/>
        </w:rPr>
        <w:t xml:space="preserve"> or a Chinese civil war </w:t>
      </w:r>
      <w:r w:rsidRPr="00081DC2">
        <w:rPr>
          <w:highlight w:val="green"/>
          <w:u w:val="single"/>
        </w:rPr>
        <w:t xml:space="preserve">might result in </w:t>
      </w:r>
      <w:r w:rsidRPr="00081DC2">
        <w:rPr>
          <w:b/>
          <w:highlight w:val="green"/>
          <w:u w:val="single"/>
        </w:rPr>
        <w:t>millions of</w:t>
      </w:r>
      <w:r w:rsidRPr="009F16A8">
        <w:rPr>
          <w:b/>
          <w:u w:val="single"/>
        </w:rPr>
        <w:t xml:space="preserve"> Chinese </w:t>
      </w:r>
      <w:r w:rsidRPr="00081DC2">
        <w:rPr>
          <w:b/>
          <w:highlight w:val="green"/>
          <w:u w:val="single"/>
        </w:rPr>
        <w:t>refugees</w:t>
      </w:r>
      <w:r w:rsidRPr="009F16A8">
        <w:rPr>
          <w:u w:val="single"/>
        </w:rPr>
        <w:t xml:space="preserve"> seeking asylum in </w:t>
      </w:r>
      <w:proofErr w:type="spellStart"/>
      <w:r w:rsidRPr="009F16A8">
        <w:rPr>
          <w:u w:val="single"/>
        </w:rPr>
        <w:t>neighbouring</w:t>
      </w:r>
      <w:proofErr w:type="spellEnd"/>
      <w:r w:rsidRPr="009F16A8">
        <w:rPr>
          <w:u w:val="single"/>
        </w:rPr>
        <w:t xml:space="preserve"> countries</w:t>
      </w:r>
      <w:r w:rsidRPr="009F16A8">
        <w:rPr>
          <w:sz w:val="16"/>
        </w:rPr>
        <w:t xml:space="preserve">. </w:t>
      </w:r>
      <w:r w:rsidRPr="00081DC2">
        <w:rPr>
          <w:highlight w:val="green"/>
          <w:u w:val="single"/>
        </w:rPr>
        <w:t>Such</w:t>
      </w:r>
      <w:r w:rsidRPr="009F16A8">
        <w:rPr>
          <w:u w:val="single"/>
        </w:rPr>
        <w:t xml:space="preserve"> an unprecedented exodus</w:t>
      </w:r>
      <w:r w:rsidRPr="009F16A8">
        <w:rPr>
          <w:sz w:val="16"/>
        </w:rPr>
        <w:t xml:space="preserve"> of refugees </w:t>
      </w:r>
      <w:r w:rsidRPr="009F16A8">
        <w:rPr>
          <w:u w:val="single"/>
        </w:rPr>
        <w:t xml:space="preserve">from a collapsed PRC </w:t>
      </w:r>
      <w:r w:rsidRPr="00081DC2">
        <w:rPr>
          <w:highlight w:val="green"/>
          <w:u w:val="single"/>
        </w:rPr>
        <w:t>would</w:t>
      </w:r>
      <w:r w:rsidRPr="009F16A8">
        <w:rPr>
          <w:sz w:val="16"/>
        </w:rPr>
        <w:t xml:space="preserve"> no doubt </w:t>
      </w:r>
      <w:r w:rsidRPr="009F16A8">
        <w:rPr>
          <w:u w:val="single"/>
        </w:rPr>
        <w:t xml:space="preserve">put a </w:t>
      </w:r>
      <w:r w:rsidRPr="009F16A8">
        <w:rPr>
          <w:b/>
          <w:u w:val="single"/>
        </w:rPr>
        <w:t xml:space="preserve">severe </w:t>
      </w:r>
      <w:r w:rsidRPr="00081DC2">
        <w:rPr>
          <w:b/>
          <w:highlight w:val="green"/>
          <w:u w:val="single"/>
        </w:rPr>
        <w:t>strain</w:t>
      </w:r>
      <w:r w:rsidRPr="009F16A8">
        <w:rPr>
          <w:u w:val="single"/>
        </w:rPr>
        <w:t xml:space="preserve"> on</w:t>
      </w:r>
      <w:r w:rsidRPr="009F16A8">
        <w:rPr>
          <w:sz w:val="16"/>
        </w:rPr>
        <w:t xml:space="preserve"> the limited resources of </w:t>
      </w:r>
      <w:r w:rsidRPr="00081DC2">
        <w:rPr>
          <w:highlight w:val="green"/>
          <w:u w:val="single"/>
        </w:rPr>
        <w:t xml:space="preserve">China’s </w:t>
      </w:r>
      <w:proofErr w:type="spellStart"/>
      <w:r w:rsidRPr="00081DC2">
        <w:rPr>
          <w:highlight w:val="green"/>
          <w:u w:val="single"/>
        </w:rPr>
        <w:t>neighbours</w:t>
      </w:r>
      <w:proofErr w:type="spellEnd"/>
      <w:r w:rsidRPr="00081DC2">
        <w:rPr>
          <w:sz w:val="16"/>
          <w:highlight w:val="green"/>
        </w:rPr>
        <w:t xml:space="preserve">. </w:t>
      </w:r>
      <w:r w:rsidRPr="00081DC2">
        <w:rPr>
          <w:highlight w:val="green"/>
          <w:u w:val="single"/>
        </w:rPr>
        <w:t>A fragmented China could</w:t>
      </w:r>
      <w:r w:rsidRPr="009F16A8">
        <w:rPr>
          <w:sz w:val="16"/>
        </w:rPr>
        <w:t xml:space="preserve"> also </w:t>
      </w:r>
      <w:r w:rsidRPr="00081DC2">
        <w:rPr>
          <w:highlight w:val="green"/>
          <w:u w:val="single"/>
        </w:rPr>
        <w:t>result in</w:t>
      </w:r>
      <w:r w:rsidRPr="009F16A8">
        <w:rPr>
          <w:u w:val="single"/>
        </w:rPr>
        <w:t xml:space="preserve"> </w:t>
      </w:r>
      <w:r w:rsidRPr="009F16A8">
        <w:rPr>
          <w:b/>
          <w:u w:val="single"/>
        </w:rPr>
        <w:t>a</w:t>
      </w:r>
      <w:r w:rsidRPr="009F16A8">
        <w:rPr>
          <w:sz w:val="16"/>
        </w:rPr>
        <w:t xml:space="preserve">nother </w:t>
      </w:r>
      <w:r w:rsidRPr="009F16A8">
        <w:rPr>
          <w:b/>
          <w:u w:val="single"/>
        </w:rPr>
        <w:t>nightmare scenario</w:t>
      </w:r>
      <w:r w:rsidRPr="009F16A8">
        <w:rPr>
          <w:sz w:val="16"/>
        </w:rPr>
        <w:t>—</w:t>
      </w:r>
      <w:r w:rsidRPr="00081DC2">
        <w:rPr>
          <w:b/>
          <w:highlight w:val="green"/>
          <w:u w:val="single"/>
        </w:rPr>
        <w:t>nuclear weapons falling into the hands of irresponsible local</w:t>
      </w:r>
      <w:r w:rsidRPr="009F16A8">
        <w:rPr>
          <w:sz w:val="16"/>
        </w:rPr>
        <w:t xml:space="preserve"> provincial </w:t>
      </w:r>
      <w:r w:rsidRPr="00081DC2">
        <w:rPr>
          <w:b/>
          <w:highlight w:val="green"/>
          <w:u w:val="single"/>
        </w:rPr>
        <w:t>leaders</w:t>
      </w:r>
      <w:r w:rsidRPr="009F16A8">
        <w:rPr>
          <w:sz w:val="16"/>
        </w:rPr>
        <w:t xml:space="preserve"> or warlords.12 From </w:t>
      </w:r>
      <w:r w:rsidRPr="00081DC2">
        <w:rPr>
          <w:rStyle w:val="StyleUnderline"/>
          <w:highlight w:val="green"/>
        </w:rPr>
        <w:t>this</w:t>
      </w:r>
      <w:r w:rsidRPr="009F16A8">
        <w:rPr>
          <w:sz w:val="16"/>
        </w:rPr>
        <w:t xml:space="preserve"> perspective</w:t>
      </w:r>
      <w:r w:rsidRPr="009F16A8">
        <w:rPr>
          <w:sz w:val="16"/>
          <w:szCs w:val="16"/>
        </w:rPr>
        <w:t xml:space="preserve">, a disintegrating China </w:t>
      </w:r>
      <w:r w:rsidRPr="00081DC2">
        <w:rPr>
          <w:highlight w:val="green"/>
          <w:u w:val="single"/>
        </w:rPr>
        <w:t>would</w:t>
      </w:r>
      <w:r w:rsidRPr="009F16A8">
        <w:rPr>
          <w:sz w:val="16"/>
        </w:rPr>
        <w:t xml:space="preserve"> also </w:t>
      </w:r>
      <w:r w:rsidRPr="00081DC2">
        <w:rPr>
          <w:b/>
          <w:highlight w:val="green"/>
          <w:u w:val="single"/>
        </w:rPr>
        <w:t>pose a threat to</w:t>
      </w:r>
      <w:r w:rsidRPr="009F16A8">
        <w:rPr>
          <w:sz w:val="16"/>
        </w:rPr>
        <w:t xml:space="preserve"> its </w:t>
      </w:r>
      <w:proofErr w:type="spellStart"/>
      <w:r w:rsidRPr="009F16A8">
        <w:rPr>
          <w:sz w:val="16"/>
        </w:rPr>
        <w:t>neighbours</w:t>
      </w:r>
      <w:proofErr w:type="spellEnd"/>
      <w:r w:rsidRPr="009F16A8">
        <w:rPr>
          <w:sz w:val="16"/>
        </w:rPr>
        <w:t xml:space="preserve"> and </w:t>
      </w:r>
      <w:r w:rsidRPr="00081DC2">
        <w:rPr>
          <w:b/>
          <w:highlight w:val="green"/>
          <w:u w:val="single"/>
        </w:rPr>
        <w:t>the world</w:t>
      </w:r>
      <w:r w:rsidRPr="009F16A8">
        <w:rPr>
          <w:sz w:val="16"/>
        </w:rPr>
        <w:t>.</w:t>
      </w:r>
    </w:p>
    <w:p w14:paraId="0FE2ED8E" w14:textId="7592A3FF" w:rsidR="005B72FB" w:rsidRDefault="005B72FB" w:rsidP="005B72FB">
      <w:pPr>
        <w:pStyle w:val="Heading3"/>
      </w:pPr>
      <w:r>
        <w:t>NC---Russia War</w:t>
      </w:r>
    </w:p>
    <w:p w14:paraId="44A6B57A" w14:textId="77777777" w:rsidR="005B72FB" w:rsidRPr="0061414F" w:rsidRDefault="005B72FB" w:rsidP="005B72FB">
      <w:pPr>
        <w:pStyle w:val="Heading4"/>
      </w:pPr>
      <w:bookmarkStart w:id="1" w:name="_Hlk55751052"/>
      <w:r>
        <w:t xml:space="preserve">Democracy </w:t>
      </w:r>
      <w:r>
        <w:rPr>
          <w:u w:val="single"/>
        </w:rPr>
        <w:t>causes</w:t>
      </w:r>
      <w:r>
        <w:t xml:space="preserve"> Russia war---tons of empirics prove.</w:t>
      </w:r>
    </w:p>
    <w:p w14:paraId="4A8CD54C" w14:textId="77777777" w:rsidR="005B72FB" w:rsidRPr="00462363" w:rsidRDefault="005B72FB" w:rsidP="005B72FB">
      <w:r w:rsidRPr="0035197F">
        <w:rPr>
          <w:rStyle w:val="Style13ptBold"/>
        </w:rPr>
        <w:t>Babayan 15</w:t>
      </w:r>
      <w:r>
        <w:t xml:space="preserve"> </w:t>
      </w:r>
      <w:r w:rsidRPr="0061414F">
        <w:rPr>
          <w:sz w:val="16"/>
          <w:szCs w:val="16"/>
        </w:rPr>
        <w:t>(</w:t>
      </w:r>
      <w:proofErr w:type="spellStart"/>
      <w:r w:rsidRPr="0061414F">
        <w:rPr>
          <w:sz w:val="16"/>
          <w:szCs w:val="16"/>
        </w:rPr>
        <w:t>Nelli</w:t>
      </w:r>
      <w:proofErr w:type="spellEnd"/>
      <w:r w:rsidRPr="0061414F">
        <w:rPr>
          <w:sz w:val="16"/>
          <w:szCs w:val="16"/>
        </w:rPr>
        <w:t xml:space="preserve"> Babayan is a senior researcher at the Center for Transnational Relations, Foreign and Security Policy at the Otto Suhr Institute of Political Science, </w:t>
      </w:r>
      <w:proofErr w:type="spellStart"/>
      <w:r w:rsidRPr="0061414F">
        <w:rPr>
          <w:sz w:val="16"/>
          <w:szCs w:val="16"/>
        </w:rPr>
        <w:t>Freie</w:t>
      </w:r>
      <w:proofErr w:type="spellEnd"/>
      <w:r w:rsidRPr="0061414F">
        <w:rPr>
          <w:sz w:val="16"/>
          <w:szCs w:val="16"/>
        </w:rPr>
        <w:t xml:space="preserve"> </w:t>
      </w:r>
      <w:proofErr w:type="spellStart"/>
      <w:r w:rsidRPr="0061414F">
        <w:rPr>
          <w:sz w:val="16"/>
          <w:szCs w:val="16"/>
        </w:rPr>
        <w:t>Universita¨t</w:t>
      </w:r>
      <w:proofErr w:type="spellEnd"/>
      <w:r w:rsidRPr="0061414F">
        <w:rPr>
          <w:sz w:val="16"/>
          <w:szCs w:val="16"/>
        </w:rPr>
        <w:t xml:space="preserve"> Berlin. “The return of the empire? Russia's counteraction to transatlantic democracy promotion in its near abroad” Democratization, 2015 Vol. 22, No. 3, 438 – 45)</w:t>
      </w:r>
    </w:p>
    <w:p w14:paraId="17DFA57F" w14:textId="77777777" w:rsidR="005B72FB" w:rsidRPr="0061414F" w:rsidRDefault="005B72FB" w:rsidP="005B72FB">
      <w:pPr>
        <w:rPr>
          <w:sz w:val="16"/>
        </w:rPr>
      </w:pPr>
      <w:r w:rsidRPr="0061414F">
        <w:rPr>
          <w:sz w:val="16"/>
        </w:rPr>
        <w:t xml:space="preserve">How did Russia counteract </w:t>
      </w:r>
      <w:proofErr w:type="spellStart"/>
      <w:r w:rsidRPr="0061414F">
        <w:rPr>
          <w:sz w:val="16"/>
        </w:rPr>
        <w:t>EaP</w:t>
      </w:r>
      <w:proofErr w:type="spellEnd"/>
      <w:r w:rsidRPr="0061414F">
        <w:rPr>
          <w:sz w:val="16"/>
        </w:rPr>
        <w:t xml:space="preserve"> in Armenia? Since its independence from the Soviet Union, Armenia has welcomed democracy promotion efforts and committed to the regional policies of the EU and the US, including democracy promotion. The expulsion of Russian military bases from Georgia after the 2008 conflict and their move to Armenia made the latter last remaining stronghold of Russian military power in the region. The entire spectrum of Russia's instruments in counteracting democracy promotion or for that matter any EU/US policy deemed as challenging were particularly evident in the case of Armenia's 2013 “U-turn”59 from the EU AA to Russia's Customs Union. The case of Armenia demonstrates that </w:t>
      </w:r>
      <w:r w:rsidRPr="009A4188">
        <w:rPr>
          <w:rStyle w:val="StyleUnderline"/>
          <w:highlight w:val="green"/>
        </w:rPr>
        <w:t>Russia is</w:t>
      </w:r>
      <w:r w:rsidRPr="0061414F">
        <w:rPr>
          <w:rStyle w:val="StyleUnderline"/>
        </w:rPr>
        <w:t xml:space="preserve"> most </w:t>
      </w:r>
      <w:r w:rsidRPr="009A4188">
        <w:rPr>
          <w:rStyle w:val="StyleUnderline"/>
          <w:highlight w:val="green"/>
        </w:rPr>
        <w:t>prone to counteract</w:t>
      </w:r>
      <w:r w:rsidRPr="0061414F">
        <w:rPr>
          <w:rStyle w:val="StyleUnderline"/>
        </w:rPr>
        <w:t xml:space="preserve"> the EU and </w:t>
      </w:r>
      <w:r w:rsidRPr="009A4188">
        <w:rPr>
          <w:rStyle w:val="StyleUnderline"/>
          <w:highlight w:val="green"/>
        </w:rPr>
        <w:t>the US when faced with</w:t>
      </w:r>
      <w:r w:rsidRPr="0061414F">
        <w:rPr>
          <w:rStyle w:val="StyleUnderline"/>
        </w:rPr>
        <w:t xml:space="preserve"> </w:t>
      </w:r>
      <w:r w:rsidRPr="0061414F">
        <w:rPr>
          <w:rStyle w:val="Emphasis"/>
        </w:rPr>
        <w:t xml:space="preserve">imminent effectiveness of </w:t>
      </w:r>
      <w:r w:rsidRPr="009A4188">
        <w:rPr>
          <w:rStyle w:val="Emphasis"/>
          <w:highlight w:val="green"/>
        </w:rPr>
        <w:t>democracy promotion</w:t>
      </w:r>
      <w:r w:rsidRPr="0061414F">
        <w:rPr>
          <w:rStyle w:val="StyleUnderline"/>
        </w:rPr>
        <w:t xml:space="preserve"> supported by local actors or when faced with challenges to its geostrategic interests</w:t>
      </w:r>
      <w:r w:rsidRPr="0061414F">
        <w:rPr>
          <w:sz w:val="16"/>
        </w:rPr>
        <w:t xml:space="preserve">. As </w:t>
      </w:r>
      <w:proofErr w:type="spellStart"/>
      <w:r w:rsidRPr="0061414F">
        <w:rPr>
          <w:sz w:val="16"/>
        </w:rPr>
        <w:t>Delcour</w:t>
      </w:r>
      <w:proofErr w:type="spellEnd"/>
      <w:r w:rsidRPr="0061414F">
        <w:rPr>
          <w:sz w:val="16"/>
        </w:rPr>
        <w:t xml:space="preserve"> and </w:t>
      </w:r>
      <w:proofErr w:type="spellStart"/>
      <w:r w:rsidRPr="0061414F">
        <w:rPr>
          <w:sz w:val="16"/>
        </w:rPr>
        <w:t>Wolczuk</w:t>
      </w:r>
      <w:proofErr w:type="spellEnd"/>
      <w:r w:rsidRPr="0061414F">
        <w:rPr>
          <w:sz w:val="16"/>
        </w:rPr>
        <w:t xml:space="preserve"> show in this special issue, </w:t>
      </w:r>
      <w:r w:rsidRPr="009A4188">
        <w:rPr>
          <w:rStyle w:val="StyleUnderline"/>
          <w:highlight w:val="green"/>
        </w:rPr>
        <w:t>this</w:t>
      </w:r>
      <w:r w:rsidRPr="0061414F">
        <w:rPr>
          <w:rStyle w:val="StyleUnderline"/>
        </w:rPr>
        <w:t xml:space="preserve"> logic also </w:t>
      </w:r>
      <w:r w:rsidRPr="009A4188">
        <w:rPr>
          <w:rStyle w:val="StyleUnderline"/>
          <w:highlight w:val="green"/>
        </w:rPr>
        <w:t>applies to</w:t>
      </w:r>
      <w:r w:rsidRPr="0061414F">
        <w:rPr>
          <w:rStyle w:val="StyleUnderline"/>
        </w:rPr>
        <w:t xml:space="preserve"> Russia's </w:t>
      </w:r>
      <w:r w:rsidRPr="009A4188">
        <w:rPr>
          <w:rStyle w:val="StyleUnderline"/>
          <w:highlight w:val="green"/>
        </w:rPr>
        <w:t xml:space="preserve">actions in </w:t>
      </w:r>
      <w:r w:rsidRPr="009A4188">
        <w:rPr>
          <w:rStyle w:val="Emphasis"/>
          <w:highlight w:val="green"/>
        </w:rPr>
        <w:t>Georgia and Ukraine</w:t>
      </w:r>
      <w:r w:rsidRPr="0061414F">
        <w:rPr>
          <w:sz w:val="16"/>
        </w:rPr>
        <w:t xml:space="preserve">. </w:t>
      </w:r>
      <w:r w:rsidRPr="0061414F">
        <w:rPr>
          <w:rStyle w:val="StyleUnderline"/>
        </w:rPr>
        <w:t xml:space="preserve">By the employment of </w:t>
      </w:r>
      <w:r w:rsidRPr="0061414F">
        <w:rPr>
          <w:rStyle w:val="Emphasis"/>
        </w:rPr>
        <w:t>economic and military instruments</w:t>
      </w:r>
      <w:r w:rsidRPr="0061414F">
        <w:rPr>
          <w:rStyle w:val="StyleUnderline"/>
        </w:rPr>
        <w:t xml:space="preserve"> and through the promotion of alternative regional institutions, Russia counteracted</w:t>
      </w:r>
      <w:r w:rsidRPr="0061414F">
        <w:rPr>
          <w:sz w:val="16"/>
        </w:rPr>
        <w:t xml:space="preserve"> EU </w:t>
      </w:r>
      <w:r w:rsidRPr="0061414F">
        <w:rPr>
          <w:rStyle w:val="StyleUnderline"/>
        </w:rPr>
        <w:t>policy, which has</w:t>
      </w:r>
      <w:r w:rsidRPr="0061414F">
        <w:rPr>
          <w:sz w:val="16"/>
        </w:rPr>
        <w:t xml:space="preserve"> also </w:t>
      </w:r>
      <w:r w:rsidRPr="0061414F">
        <w:rPr>
          <w:rStyle w:val="StyleUnderline"/>
        </w:rPr>
        <w:t xml:space="preserve">been supported by the US. </w:t>
      </w:r>
      <w:r w:rsidRPr="0061414F">
        <w:rPr>
          <w:sz w:val="16"/>
        </w:rPr>
        <w:t xml:space="preserve">Thus, Russian efforts for counteracting the initiatives within the </w:t>
      </w:r>
      <w:proofErr w:type="spellStart"/>
      <w:r w:rsidRPr="0061414F">
        <w:rPr>
          <w:sz w:val="16"/>
        </w:rPr>
        <w:t>EaP</w:t>
      </w:r>
      <w:proofErr w:type="spellEnd"/>
      <w:r w:rsidRPr="0061414F">
        <w:rPr>
          <w:sz w:val="16"/>
        </w:rPr>
        <w:t xml:space="preserve"> peaked with success in September 2013: Armenia turned to the Eurasian Customs Union and in November 2013 Ukraine withdrew from </w:t>
      </w:r>
      <w:proofErr w:type="spellStart"/>
      <w:r w:rsidRPr="0061414F">
        <w:rPr>
          <w:sz w:val="16"/>
        </w:rPr>
        <w:t>initialling</w:t>
      </w:r>
      <w:proofErr w:type="spellEnd"/>
      <w:r w:rsidRPr="0061414F">
        <w:rPr>
          <w:sz w:val="16"/>
        </w:rPr>
        <w:t xml:space="preserve"> the AA despite a wave of domestic protests in both countries.60 </w:t>
      </w:r>
      <w:r w:rsidRPr="0061414F">
        <w:rPr>
          <w:rStyle w:val="StyleUnderline"/>
        </w:rPr>
        <w:t>Energy</w:t>
      </w:r>
      <w:r w:rsidRPr="0061414F">
        <w:rPr>
          <w:sz w:val="16"/>
        </w:rPr>
        <w:t xml:space="preserve">, </w:t>
      </w:r>
      <w:r w:rsidRPr="0061414F">
        <w:rPr>
          <w:rStyle w:val="StyleUnderline"/>
        </w:rPr>
        <w:t>more specifically gas</w:t>
      </w:r>
      <w:r w:rsidRPr="0061414F">
        <w:rPr>
          <w:sz w:val="16"/>
        </w:rPr>
        <w:t xml:space="preserve">, </w:t>
      </w:r>
      <w:r w:rsidRPr="0061414F">
        <w:rPr>
          <w:rStyle w:val="StyleUnderline"/>
        </w:rPr>
        <w:t xml:space="preserve">and the </w:t>
      </w:r>
      <w:r w:rsidRPr="009A4188">
        <w:rPr>
          <w:rStyle w:val="StyleUnderline"/>
          <w:highlight w:val="green"/>
        </w:rPr>
        <w:t>protracted conflicts are</w:t>
      </w:r>
      <w:r w:rsidRPr="0061414F">
        <w:rPr>
          <w:rStyle w:val="StyleUnderline"/>
        </w:rPr>
        <w:t xml:space="preserve"> the main </w:t>
      </w:r>
      <w:r w:rsidRPr="009A4188">
        <w:rPr>
          <w:rStyle w:val="Emphasis"/>
          <w:highlight w:val="green"/>
        </w:rPr>
        <w:t>pressure points</w:t>
      </w:r>
      <w:r w:rsidRPr="009A4188">
        <w:rPr>
          <w:rStyle w:val="StyleUnderline"/>
          <w:highlight w:val="green"/>
        </w:rPr>
        <w:t xml:space="preserve"> used by Russia</w:t>
      </w:r>
      <w:r w:rsidRPr="0061414F">
        <w:rPr>
          <w:rStyle w:val="StyleUnderline"/>
        </w:rPr>
        <w:t xml:space="preserve"> in Eastern Europe and the South Caucasus.</w:t>
      </w:r>
      <w:r w:rsidRPr="0061414F">
        <w:rPr>
          <w:sz w:val="16"/>
        </w:rPr>
        <w:t xml:space="preserve"> Devoid of natural energy resources and with a protracted conflict at hand, Armenia makes a compliant target for Russia's energy and military pressures. In the mid-2000s Russia successfully blocked the diversification of Armenia's gas sources by imposing restrictions on the pipeline from Iran.61 Regular Armenian concessions in terms of infrastructure and cooperation with other </w:t>
      </w:r>
      <w:proofErr w:type="spellStart"/>
      <w:r w:rsidRPr="0061414F">
        <w:rPr>
          <w:sz w:val="16"/>
        </w:rPr>
        <w:t>neighbours</w:t>
      </w:r>
      <w:proofErr w:type="spellEnd"/>
      <w:r w:rsidRPr="0061414F">
        <w:rPr>
          <w:sz w:val="16"/>
        </w:rPr>
        <w:t xml:space="preserve"> secured comparatively lower gas prices. However, after Armenia concluded the sixth round of DCFTA negotiations leading to the </w:t>
      </w:r>
      <w:proofErr w:type="spellStart"/>
      <w:r w:rsidRPr="0061414F">
        <w:rPr>
          <w:sz w:val="16"/>
        </w:rPr>
        <w:t>initialling</w:t>
      </w:r>
      <w:proofErr w:type="spellEnd"/>
      <w:r w:rsidRPr="0061414F">
        <w:rPr>
          <w:sz w:val="16"/>
        </w:rPr>
        <w:t xml:space="preserve"> of the AA, in July 2013 </w:t>
      </w:r>
      <w:r w:rsidRPr="0061414F">
        <w:rPr>
          <w:rStyle w:val="StyleUnderline"/>
        </w:rPr>
        <w:t>Russia threatened to increase gas prices by 60%,</w:t>
      </w:r>
      <w:r w:rsidRPr="0061414F">
        <w:rPr>
          <w:sz w:val="16"/>
        </w:rPr>
        <w:t xml:space="preserve"> while suggesting that the costs may be subsidized and not increase in the next five years should Armenia join the Customs Union.62 Consequently, Armenia entered negotiations for an 18% rise. It allowed Russian gas-monopoly Gazprom to acquire the remaining 20% of shares of the gas procuring company </w:t>
      </w:r>
      <w:proofErr w:type="spellStart"/>
      <w:r w:rsidRPr="0061414F">
        <w:rPr>
          <w:sz w:val="16"/>
        </w:rPr>
        <w:t>ArmRusGazprom</w:t>
      </w:r>
      <w:proofErr w:type="spellEnd"/>
      <w:r w:rsidRPr="0061414F">
        <w:rPr>
          <w:sz w:val="16"/>
        </w:rPr>
        <w:t xml:space="preserve">, which had previously belonged to the Armenian government. Russian media, which is also widely viewed in Armenia, publicized a number of preferential agreements and possible subsidies promised by Putin to Armenia's President Serzh Sargsyan in return for joining the Customs Union. In addition, </w:t>
      </w:r>
      <w:r w:rsidRPr="009A4188">
        <w:rPr>
          <w:rStyle w:val="StyleUnderline"/>
          <w:highlight w:val="green"/>
        </w:rPr>
        <w:t>Russia promised</w:t>
      </w:r>
      <w:r w:rsidRPr="0061414F">
        <w:rPr>
          <w:rStyle w:val="StyleUnderline"/>
        </w:rPr>
        <w:t xml:space="preserve"> larger </w:t>
      </w:r>
      <w:r w:rsidRPr="009A4188">
        <w:rPr>
          <w:rStyle w:val="StyleUnderline"/>
          <w:highlight w:val="green"/>
        </w:rPr>
        <w:t>investments</w:t>
      </w:r>
      <w:r w:rsidRPr="0061414F">
        <w:rPr>
          <w:rStyle w:val="StyleUnderline"/>
        </w:rPr>
        <w:t xml:space="preserve"> into </w:t>
      </w:r>
      <w:r w:rsidRPr="009A4188">
        <w:rPr>
          <w:rStyle w:val="StyleUnderline"/>
          <w:highlight w:val="green"/>
        </w:rPr>
        <w:t>prolonging</w:t>
      </w:r>
      <w:r w:rsidRPr="0061414F">
        <w:rPr>
          <w:rStyle w:val="StyleUnderline"/>
        </w:rPr>
        <w:t xml:space="preserve"> the </w:t>
      </w:r>
      <w:r w:rsidRPr="009A4188">
        <w:rPr>
          <w:rStyle w:val="StyleUnderline"/>
          <w:highlight w:val="green"/>
        </w:rPr>
        <w:t>exploitation of</w:t>
      </w:r>
      <w:r w:rsidRPr="0061414F">
        <w:rPr>
          <w:rStyle w:val="StyleUnderline"/>
        </w:rPr>
        <w:t xml:space="preserve"> the Armenian </w:t>
      </w:r>
      <w:r w:rsidRPr="009A4188">
        <w:rPr>
          <w:rStyle w:val="StyleUnderline"/>
          <w:highlight w:val="green"/>
        </w:rPr>
        <w:t>nuclear power</w:t>
      </w:r>
      <w:r w:rsidRPr="0061414F">
        <w:rPr>
          <w:rStyle w:val="StyleUnderline"/>
        </w:rPr>
        <w:t xml:space="preserve"> plant and other factories, regarded as obsolete or environmentally hazardous by the</w:t>
      </w:r>
      <w:r w:rsidRPr="0061414F">
        <w:rPr>
          <w:sz w:val="16"/>
        </w:rPr>
        <w:t xml:space="preserve"> EU and the </w:t>
      </w:r>
      <w:r w:rsidRPr="0061414F">
        <w:rPr>
          <w:rStyle w:val="StyleUnderline"/>
        </w:rPr>
        <w:t>US.</w:t>
      </w:r>
      <w:r w:rsidRPr="0061414F">
        <w:rPr>
          <w:sz w:val="16"/>
        </w:rPr>
        <w:t xml:space="preserve">63 Besides economic threats, Russia has also been taking advantage of the protracted conflict between Armenia and Azerbaijan over Nagorno Karabakh region. </w:t>
      </w:r>
      <w:r w:rsidRPr="0061414F">
        <w:rPr>
          <w:rStyle w:val="StyleUnderline"/>
        </w:rPr>
        <w:t>While Azerbaijan's energy industry has allowed it to exponentially multiply its military budget, Armenia has been largely reliant on Russia for its security against possible military actions by Azerbaijan</w:t>
      </w:r>
      <w:r w:rsidRPr="0061414F">
        <w:rPr>
          <w:sz w:val="16"/>
        </w:rPr>
        <w:t xml:space="preserve">. </w:t>
      </w:r>
      <w:r w:rsidRPr="0061414F">
        <w:rPr>
          <w:rStyle w:val="StyleUnderline"/>
        </w:rPr>
        <w:t>While Armenia showed growing interest in its partnership with the EU</w:t>
      </w:r>
      <w:r w:rsidRPr="0061414F">
        <w:rPr>
          <w:sz w:val="16"/>
        </w:rPr>
        <w:t xml:space="preserve"> and did not attend a June 2013 meeting of the Russian-led Collective Security Treaty Organization, </w:t>
      </w:r>
      <w:r w:rsidRPr="009A4188">
        <w:rPr>
          <w:rStyle w:val="Emphasis"/>
          <w:highlight w:val="green"/>
        </w:rPr>
        <w:t>Russia</w:t>
      </w:r>
      <w:r w:rsidRPr="0061414F">
        <w:rPr>
          <w:rStyle w:val="Emphasis"/>
        </w:rPr>
        <w:t xml:space="preserve"> subsequently </w:t>
      </w:r>
      <w:r w:rsidRPr="009A4188">
        <w:rPr>
          <w:rStyle w:val="Emphasis"/>
          <w:highlight w:val="green"/>
        </w:rPr>
        <w:t>increased its arms export</w:t>
      </w:r>
      <w:r w:rsidRPr="0061414F">
        <w:rPr>
          <w:sz w:val="16"/>
        </w:rPr>
        <w:t xml:space="preserve"> to Azerbaijan by US$1 billion.64 </w:t>
      </w:r>
      <w:r w:rsidRPr="009A4188">
        <w:rPr>
          <w:rStyle w:val="Emphasis"/>
          <w:highlight w:val="green"/>
        </w:rPr>
        <w:t>This</w:t>
      </w:r>
      <w:r w:rsidRPr="0061414F">
        <w:rPr>
          <w:rStyle w:val="Emphasis"/>
        </w:rPr>
        <w:t xml:space="preserve"> move </w:t>
      </w:r>
      <w:r w:rsidRPr="009A4188">
        <w:rPr>
          <w:rStyle w:val="Emphasis"/>
          <w:highlight w:val="green"/>
        </w:rPr>
        <w:t>served as a clear warning</w:t>
      </w:r>
      <w:r w:rsidRPr="0061414F">
        <w:rPr>
          <w:rStyle w:val="Emphasis"/>
        </w:rPr>
        <w:t xml:space="preserve"> to Armenia </w:t>
      </w:r>
      <w:r w:rsidRPr="009A4188">
        <w:rPr>
          <w:rStyle w:val="Emphasis"/>
          <w:highlight w:val="green"/>
        </w:rPr>
        <w:t>that Russia may no longer support</w:t>
      </w:r>
      <w:r w:rsidRPr="0061414F">
        <w:rPr>
          <w:rStyle w:val="Emphasis"/>
        </w:rPr>
        <w:t xml:space="preserve"> it in </w:t>
      </w:r>
      <w:r w:rsidRPr="009A4188">
        <w:rPr>
          <w:rStyle w:val="Emphasis"/>
          <w:highlight w:val="green"/>
        </w:rPr>
        <w:t>the framework</w:t>
      </w:r>
      <w:r w:rsidRPr="0061414F">
        <w:rPr>
          <w:rStyle w:val="Emphasis"/>
        </w:rPr>
        <w:t xml:space="preserve"> of the conflict. </w:t>
      </w:r>
      <w:r w:rsidRPr="0061414F">
        <w:rPr>
          <w:rStyle w:val="StyleUnderline"/>
        </w:rPr>
        <w:t xml:space="preserve">Regularly playing two sides of the conflict against each other using the promise or </w:t>
      </w:r>
      <w:r w:rsidRPr="0061414F">
        <w:rPr>
          <w:rStyle w:val="Emphasis"/>
        </w:rPr>
        <w:t>threat of arms sales</w:t>
      </w:r>
      <w:r w:rsidRPr="0061414F">
        <w:rPr>
          <w:rStyle w:val="StyleUnderline"/>
        </w:rPr>
        <w:t xml:space="preserve">, Russia has managed to keep the South Caucasus divided and hindered regional projects of the </w:t>
      </w:r>
      <w:r w:rsidRPr="0061414F">
        <w:rPr>
          <w:sz w:val="16"/>
        </w:rPr>
        <w:t xml:space="preserve">EU and the </w:t>
      </w:r>
      <w:r w:rsidRPr="0061414F">
        <w:rPr>
          <w:rStyle w:val="StyleUnderline"/>
        </w:rPr>
        <w:t xml:space="preserve">US. </w:t>
      </w:r>
      <w:r w:rsidRPr="0061414F">
        <w:rPr>
          <w:sz w:val="16"/>
        </w:rPr>
        <w:t xml:space="preserve">Armenia </w:t>
      </w:r>
      <w:proofErr w:type="spellStart"/>
      <w:r w:rsidRPr="0061414F">
        <w:rPr>
          <w:sz w:val="16"/>
        </w:rPr>
        <w:t>backpedalled</w:t>
      </w:r>
      <w:proofErr w:type="spellEnd"/>
      <w:r w:rsidRPr="0061414F">
        <w:rPr>
          <w:sz w:val="16"/>
        </w:rPr>
        <w:t xml:space="preserve"> on AA after two years of preparations and previously expressed confidence by the Armenian authorities that “the AAs with some partner countries, including Armenia, will be </w:t>
      </w:r>
      <w:proofErr w:type="spellStart"/>
      <w:r w:rsidRPr="0061414F">
        <w:rPr>
          <w:sz w:val="16"/>
        </w:rPr>
        <w:t>initialled</w:t>
      </w:r>
      <w:proofErr w:type="spellEnd"/>
      <w:r w:rsidRPr="0061414F">
        <w:rPr>
          <w:sz w:val="16"/>
        </w:rPr>
        <w:t xml:space="preserve">” in November 2013.65 </w:t>
      </w:r>
      <w:proofErr w:type="gramStart"/>
      <w:r w:rsidRPr="0061414F">
        <w:rPr>
          <w:sz w:val="16"/>
        </w:rPr>
        <w:t>The</w:t>
      </w:r>
      <w:proofErr w:type="gramEnd"/>
      <w:r w:rsidRPr="0061414F">
        <w:rPr>
          <w:sz w:val="16"/>
        </w:rPr>
        <w:t xml:space="preserve"> EU delegation in Armenia confirmed that the latter was on track for signing the AA. Former Prime Minister Tigran Sarkisian also repeatedly argued against Armenian entry into the Customs Union, due to the lack of common borders with Russia, Belarus, or Kazakhstan.66 Thus, the decision to reject </w:t>
      </w:r>
      <w:proofErr w:type="spellStart"/>
      <w:r w:rsidRPr="0061414F">
        <w:rPr>
          <w:sz w:val="16"/>
        </w:rPr>
        <w:t>initialling</w:t>
      </w:r>
      <w:proofErr w:type="spellEnd"/>
      <w:r w:rsidRPr="0061414F">
        <w:rPr>
          <w:sz w:val="16"/>
        </w:rPr>
        <w:t xml:space="preserve"> the AA bewildered both the EU and the Armenian public, which took to the streets in protest (even if with limited coverage by Western media). Given the pressures coming from the Kremlin, Armenian officials attempted to frame the decision in pragmatic terms, calling Russia the “military security choice” and the DCFTA the “economic choice”, since “in terms of security, Armenia is tied to Russia”.67 However, while the Armenian government and the Kremlin have attempted to present the Customs Union as a better economic and trade choice for Armenia,68 the benefits of joining it are hardly identifiable. Due to its closed borders with Azerbaijan and Turkey, and lack of a border with Russia, Armenia conducts most of its trade through Georgia. Since Georgia signed the DCFTA in summer 2014, these two </w:t>
      </w:r>
      <w:proofErr w:type="spellStart"/>
      <w:r w:rsidRPr="0061414F">
        <w:rPr>
          <w:sz w:val="16"/>
        </w:rPr>
        <w:t>neighbouring</w:t>
      </w:r>
      <w:proofErr w:type="spellEnd"/>
      <w:r w:rsidRPr="0061414F">
        <w:rPr>
          <w:sz w:val="16"/>
        </w:rPr>
        <w:t xml:space="preserve"> countries will now have to abide by different tariffs and agreements, further straining Armenia's already weak economy. </w:t>
      </w:r>
      <w:r w:rsidRPr="0061414F">
        <w:rPr>
          <w:rStyle w:val="StyleUnderline"/>
        </w:rPr>
        <w:t xml:space="preserve">The stagnation of democracy in post-Soviet countries has been the result of a set of factors, </w:t>
      </w:r>
      <w:r w:rsidRPr="0061414F">
        <w:rPr>
          <w:sz w:val="16"/>
        </w:rPr>
        <w:t xml:space="preserve">such as low resonance of democracy, high adaptation costs to democracy, </w:t>
      </w:r>
      <w:r w:rsidRPr="0061414F">
        <w:rPr>
          <w:rStyle w:val="StyleUnderline"/>
        </w:rPr>
        <w:t xml:space="preserve">protracted conflicts, weak institutions, </w:t>
      </w:r>
      <w:r w:rsidRPr="0061414F">
        <w:rPr>
          <w:sz w:val="16"/>
        </w:rPr>
        <w:t>or illiberal elites.</w:t>
      </w:r>
      <w:r w:rsidRPr="0061414F">
        <w:rPr>
          <w:rStyle w:val="StyleUnderline"/>
        </w:rPr>
        <w:t xml:space="preserve"> Yet, through economic sanctions, military threats, and even through such formal institutions as the Eurasian Union, </w:t>
      </w:r>
      <w:r w:rsidRPr="009A4188">
        <w:rPr>
          <w:rStyle w:val="Emphasis"/>
          <w:highlight w:val="green"/>
        </w:rPr>
        <w:t>Russia</w:t>
      </w:r>
      <w:r w:rsidRPr="0061414F">
        <w:rPr>
          <w:rStyle w:val="Emphasis"/>
        </w:rPr>
        <w:t xml:space="preserve"> has </w:t>
      </w:r>
      <w:r w:rsidRPr="009A4188">
        <w:rPr>
          <w:rStyle w:val="Emphasis"/>
          <w:highlight w:val="green"/>
        </w:rPr>
        <w:t>contributed to</w:t>
      </w:r>
      <w:r w:rsidRPr="0061414F">
        <w:rPr>
          <w:rStyle w:val="Emphasis"/>
        </w:rPr>
        <w:t xml:space="preserve"> the </w:t>
      </w:r>
      <w:r w:rsidRPr="009A4188">
        <w:rPr>
          <w:rStyle w:val="Emphasis"/>
          <w:highlight w:val="green"/>
        </w:rPr>
        <w:t>stagnation of democratization</w:t>
      </w:r>
      <w:r w:rsidRPr="0061414F">
        <w:rPr>
          <w:rStyle w:val="StyleUnderline"/>
        </w:rPr>
        <w:t xml:space="preserve"> in its near abroad.</w:t>
      </w:r>
      <w:r w:rsidRPr="0061414F">
        <w:rPr>
          <w:sz w:val="16"/>
        </w:rPr>
        <w:t xml:space="preserve"> </w:t>
      </w:r>
      <w:r w:rsidRPr="0061414F">
        <w:rPr>
          <w:rStyle w:val="StyleUnderline"/>
        </w:rPr>
        <w:t xml:space="preserve">It counteracted democracy promotion </w:t>
      </w:r>
      <w:r w:rsidRPr="0061414F">
        <w:rPr>
          <w:sz w:val="16"/>
        </w:rPr>
        <w:t xml:space="preserve">or, for that matter, any other Western policies, </w:t>
      </w:r>
      <w:r w:rsidRPr="009A4188">
        <w:rPr>
          <w:rStyle w:val="StyleUnderline"/>
          <w:highlight w:val="green"/>
        </w:rPr>
        <w:t>which it considered a threat to</w:t>
      </w:r>
      <w:r w:rsidRPr="0061414F">
        <w:rPr>
          <w:rStyle w:val="StyleUnderline"/>
        </w:rPr>
        <w:t xml:space="preserve"> its geostrategic interests and </w:t>
      </w:r>
      <w:r w:rsidRPr="009A4188">
        <w:rPr>
          <w:rStyle w:val="StyleUnderline"/>
          <w:highlight w:val="green"/>
        </w:rPr>
        <w:t>ambitions for restoring</w:t>
      </w:r>
      <w:r w:rsidRPr="0061414F">
        <w:rPr>
          <w:rStyle w:val="StyleUnderline"/>
        </w:rPr>
        <w:t xml:space="preserve"> its </w:t>
      </w:r>
      <w:r w:rsidRPr="009A4188">
        <w:rPr>
          <w:rStyle w:val="StyleUnderline"/>
          <w:highlight w:val="green"/>
        </w:rPr>
        <w:t>great power status</w:t>
      </w:r>
      <w:r w:rsidRPr="0061414F">
        <w:rPr>
          <w:rStyle w:val="StyleUnderline"/>
        </w:rPr>
        <w:t>.</w:t>
      </w:r>
      <w:r w:rsidRPr="0061414F">
        <w:rPr>
          <w:sz w:val="16"/>
        </w:rPr>
        <w:t xml:space="preserve"> At the same time, even if the level of democracy in its near abroad has gradually deteriorated, there is no evidence of Russia promoting autocracy or any other regime alternative to democracy. </w:t>
      </w:r>
      <w:r w:rsidRPr="0061414F">
        <w:rPr>
          <w:rStyle w:val="StyleUnderline"/>
        </w:rPr>
        <w:t>Russia's actions are hardly surprising</w:t>
      </w:r>
      <w:r w:rsidRPr="0061414F">
        <w:rPr>
          <w:sz w:val="16"/>
        </w:rPr>
        <w:t xml:space="preserve">. For centuries under the direct influence of Russia, the regions of Eastern Europe, the South Caucasus, and Central Asia did not only constitute parts of the Russia-led Soviet Union but also of the earlier Russian Empire. </w:t>
      </w:r>
      <w:r w:rsidRPr="0061414F">
        <w:rPr>
          <w:rStyle w:val="StyleUnderline"/>
        </w:rPr>
        <w:t>The exposure to Western principles</w:t>
      </w:r>
      <w:r w:rsidRPr="0061414F">
        <w:rPr>
          <w:sz w:val="16"/>
        </w:rPr>
        <w:t xml:space="preserve"> (along with material incentives) </w:t>
      </w:r>
      <w:r w:rsidRPr="0061414F">
        <w:rPr>
          <w:rStyle w:val="StyleUnderline"/>
        </w:rPr>
        <w:t xml:space="preserve">and democratization under the guidance of the </w:t>
      </w:r>
      <w:r w:rsidRPr="0061414F">
        <w:rPr>
          <w:sz w:val="16"/>
        </w:rPr>
        <w:t xml:space="preserve">EU or the </w:t>
      </w:r>
      <w:r w:rsidRPr="0061414F">
        <w:rPr>
          <w:rStyle w:val="StyleUnderline"/>
        </w:rPr>
        <w:t>US may potentially steer the allegiance of its near abroad away from Russia</w:t>
      </w:r>
      <w:r w:rsidRPr="0061414F">
        <w:rPr>
          <w:sz w:val="16"/>
        </w:rPr>
        <w:t xml:space="preserve">. Moreover, just as the EU and the US have continuously preferred stability over democracy,69 </w:t>
      </w:r>
      <w:r w:rsidRPr="009A4188">
        <w:rPr>
          <w:rStyle w:val="Emphasis"/>
          <w:highlight w:val="green"/>
        </w:rPr>
        <w:t>Russia</w:t>
      </w:r>
      <w:r w:rsidRPr="0061414F">
        <w:rPr>
          <w:rStyle w:val="Emphasis"/>
        </w:rPr>
        <w:t xml:space="preserve"> has also </w:t>
      </w:r>
      <w:r w:rsidRPr="009A4188">
        <w:rPr>
          <w:rStyle w:val="Emphasis"/>
          <w:highlight w:val="green"/>
        </w:rPr>
        <w:t>strived to</w:t>
      </w:r>
      <w:r w:rsidRPr="0061414F">
        <w:rPr>
          <w:rStyle w:val="Emphasis"/>
        </w:rPr>
        <w:t xml:space="preserve"> maintain the status quo and </w:t>
      </w:r>
      <w:r w:rsidRPr="009A4188">
        <w:rPr>
          <w:rStyle w:val="Emphasis"/>
          <w:highlight w:val="green"/>
        </w:rPr>
        <w:t>safeguard its interests</w:t>
      </w:r>
      <w:r w:rsidRPr="0061414F">
        <w:rPr>
          <w:rStyle w:val="Emphasis"/>
        </w:rPr>
        <w:t xml:space="preserve"> in its own </w:t>
      </w:r>
      <w:proofErr w:type="spellStart"/>
      <w:r w:rsidRPr="0061414F">
        <w:rPr>
          <w:rStyle w:val="Emphasis"/>
        </w:rPr>
        <w:t>neighbourhood</w:t>
      </w:r>
      <w:proofErr w:type="spellEnd"/>
      <w:r w:rsidRPr="0061414F">
        <w:rPr>
          <w:sz w:val="16"/>
        </w:rPr>
        <w:t xml:space="preserve">. At the same time, the EU and </w:t>
      </w:r>
      <w:r w:rsidRPr="0061414F">
        <w:rPr>
          <w:rStyle w:val="StyleUnderline"/>
        </w:rPr>
        <w:t>the US</w:t>
      </w:r>
      <w:r w:rsidRPr="0061414F">
        <w:rPr>
          <w:sz w:val="16"/>
        </w:rPr>
        <w:t xml:space="preserve"> currently </w:t>
      </w:r>
      <w:r w:rsidRPr="0061414F">
        <w:rPr>
          <w:rStyle w:val="StyleUnderline"/>
        </w:rPr>
        <w:t>do not match</w:t>
      </w:r>
      <w:r w:rsidRPr="0061414F">
        <w:rPr>
          <w:sz w:val="16"/>
        </w:rPr>
        <w:t xml:space="preserve"> either </w:t>
      </w:r>
      <w:r w:rsidRPr="0061414F">
        <w:rPr>
          <w:rStyle w:val="StyleUnderline"/>
        </w:rPr>
        <w:t xml:space="preserve">the </w:t>
      </w:r>
      <w:r w:rsidRPr="0061414F">
        <w:rPr>
          <w:sz w:val="16"/>
        </w:rPr>
        <w:t xml:space="preserve">level of political prowess – borderline </w:t>
      </w:r>
      <w:r w:rsidRPr="0061414F">
        <w:rPr>
          <w:rStyle w:val="StyleUnderline"/>
        </w:rPr>
        <w:t xml:space="preserve">blackmail </w:t>
      </w:r>
      <w:r w:rsidRPr="0061414F">
        <w:rPr>
          <w:sz w:val="16"/>
        </w:rPr>
        <w:t xml:space="preserve">– </w:t>
      </w:r>
      <w:r w:rsidRPr="0061414F">
        <w:rPr>
          <w:rStyle w:val="StyleUnderline"/>
        </w:rPr>
        <w:t>or the type of economic or security pressures employed by Russia</w:t>
      </w:r>
      <w:r w:rsidRPr="0061414F">
        <w:rPr>
          <w:sz w:val="16"/>
        </w:rPr>
        <w:t xml:space="preserve"> in its near abroad.</w:t>
      </w:r>
    </w:p>
    <w:bookmarkEnd w:id="1"/>
    <w:p w14:paraId="15AA630D" w14:textId="10107E41" w:rsidR="005B72FB" w:rsidRDefault="001E0FF1" w:rsidP="001E0FF1">
      <w:pPr>
        <w:pStyle w:val="Heading3"/>
      </w:pPr>
      <w:r>
        <w:t>NC---Africa</w:t>
      </w:r>
    </w:p>
    <w:p w14:paraId="63C8330B" w14:textId="77777777" w:rsidR="001E0FF1" w:rsidRPr="00BA17C2" w:rsidRDefault="001E0FF1" w:rsidP="001E0FF1">
      <w:pPr>
        <w:pStyle w:val="Heading4"/>
        <w:rPr>
          <w:rFonts w:cs="Arial"/>
        </w:rPr>
      </w:pPr>
      <w:r w:rsidRPr="00BA17C2">
        <w:rPr>
          <w:rFonts w:cs="Arial"/>
        </w:rPr>
        <w:t xml:space="preserve">Democratization causes in Africa war – autocratic peace theory is true </w:t>
      </w:r>
    </w:p>
    <w:p w14:paraId="125B0604" w14:textId="77777777" w:rsidR="001E0FF1" w:rsidRPr="00BA17C2" w:rsidRDefault="001E0FF1" w:rsidP="001E0FF1">
      <w:r w:rsidRPr="00BA17C2">
        <w:rPr>
          <w:rStyle w:val="Style13ptBold"/>
        </w:rPr>
        <w:t>Gartzke</w:t>
      </w:r>
      <w:r w:rsidRPr="00BA17C2">
        <w:t xml:space="preserve">, </w:t>
      </w:r>
      <w:proofErr w:type="spellStart"/>
      <w:r w:rsidRPr="00BA17C2">
        <w:t>Poli</w:t>
      </w:r>
      <w:proofErr w:type="spellEnd"/>
      <w:r w:rsidRPr="00BA17C2">
        <w:t xml:space="preserve"> Sci Prof @ UCSD, </w:t>
      </w:r>
      <w:r w:rsidRPr="00BA17C2">
        <w:rPr>
          <w:rStyle w:val="Style13ptBold"/>
        </w:rPr>
        <w:t>13</w:t>
      </w:r>
    </w:p>
    <w:p w14:paraId="490272D6" w14:textId="77777777" w:rsidR="001E0FF1" w:rsidRPr="00BA17C2" w:rsidRDefault="001E0FF1" w:rsidP="001E0FF1">
      <w:r w:rsidRPr="00BA17C2">
        <w:t>(Erik, “Permanent Friends? Dynamic Difference and the Democratic Peace,” International Studies Quarterly Volume 57, Issue 1, pages 171–185)</w:t>
      </w:r>
    </w:p>
    <w:p w14:paraId="2F3081F0" w14:textId="77777777" w:rsidR="001E0FF1" w:rsidRDefault="001E0FF1" w:rsidP="001E0FF1">
      <w:pPr>
        <w:rPr>
          <w:rStyle w:val="Emphasis"/>
          <w:rFonts w:ascii="Arial" w:hAnsi="Arial" w:cs="Arial"/>
        </w:rPr>
      </w:pPr>
      <w:r w:rsidRPr="001A673D">
        <w:rPr>
          <w:sz w:val="16"/>
        </w:rPr>
        <w:t xml:space="preserve">The “autocratic peace” involves a class of arguments about the conflictual consequences of regime similarity and difference. Theories disagree over whether democratic and autocratic relations are distinct or equivalent. Early studies of the autocratic peace typically focused on certain geographic regions. </w:t>
      </w:r>
      <w:r w:rsidRPr="00BA17C2">
        <w:rPr>
          <w:rStyle w:val="StyleUnderline"/>
        </w:rPr>
        <w:t>Despite having little democracy</w:t>
      </w:r>
      <w:r w:rsidRPr="001A673D">
        <w:rPr>
          <w:sz w:val="16"/>
        </w:rPr>
        <w:t xml:space="preserve">, low levels of economic development, arbitrary national borders, and widespread civil conflict, </w:t>
      </w:r>
      <w:r w:rsidRPr="00081DC2">
        <w:rPr>
          <w:rStyle w:val="StyleUnderline"/>
          <w:highlight w:val="green"/>
        </w:rPr>
        <w:t>Africa experiences</w:t>
      </w:r>
      <w:r w:rsidRPr="00BA17C2">
        <w:rPr>
          <w:rStyle w:val="StyleUnderline"/>
        </w:rPr>
        <w:t xml:space="preserve"> </w:t>
      </w:r>
      <w:r w:rsidRPr="00BA17C2">
        <w:rPr>
          <w:rStyle w:val="Emphasis"/>
          <w:rFonts w:ascii="Arial" w:hAnsi="Arial" w:cs="Arial"/>
        </w:rPr>
        <w:t xml:space="preserve">surprisingly </w:t>
      </w:r>
      <w:r w:rsidRPr="00081DC2">
        <w:rPr>
          <w:rStyle w:val="Emphasis"/>
          <w:rFonts w:ascii="Arial" w:hAnsi="Arial" w:cs="Arial"/>
          <w:highlight w:val="green"/>
        </w:rPr>
        <w:t>little interstate war</w:t>
      </w:r>
      <w:r w:rsidRPr="00081DC2">
        <w:rPr>
          <w:sz w:val="16"/>
          <w:highlight w:val="green"/>
        </w:rPr>
        <w:t xml:space="preserve">. </w:t>
      </w:r>
      <w:r w:rsidRPr="00081DC2">
        <w:rPr>
          <w:rStyle w:val="StyleUnderline"/>
          <w:highlight w:val="green"/>
        </w:rPr>
        <w:t xml:space="preserve">Several studies attribute the </w:t>
      </w:r>
      <w:r w:rsidRPr="00081DC2">
        <w:rPr>
          <w:rStyle w:val="Emphasis"/>
          <w:rFonts w:ascii="Arial" w:hAnsi="Arial" w:cs="Arial"/>
          <w:highlight w:val="green"/>
        </w:rPr>
        <w:t>“African peace”</w:t>
      </w:r>
      <w:r w:rsidRPr="00081DC2">
        <w:rPr>
          <w:rStyle w:val="StyleUnderline"/>
          <w:highlight w:val="green"/>
        </w:rPr>
        <w:t xml:space="preserve"> to </w:t>
      </w:r>
      <w:r w:rsidRPr="00081DC2">
        <w:rPr>
          <w:rStyle w:val="Emphasis"/>
          <w:rFonts w:ascii="Arial" w:hAnsi="Arial" w:cs="Arial"/>
          <w:highlight w:val="green"/>
        </w:rPr>
        <w:t>historical norms</w:t>
      </w:r>
      <w:r w:rsidRPr="00081DC2">
        <w:rPr>
          <w:sz w:val="16"/>
          <w:highlight w:val="green"/>
        </w:rPr>
        <w:t xml:space="preserve"> </w:t>
      </w:r>
      <w:r w:rsidRPr="00081DC2">
        <w:rPr>
          <w:rStyle w:val="StyleUnderline"/>
          <w:highlight w:val="green"/>
        </w:rPr>
        <w:t>and</w:t>
      </w:r>
      <w:r w:rsidRPr="001A673D">
        <w:rPr>
          <w:sz w:val="16"/>
        </w:rPr>
        <w:t xml:space="preserve"> to </w:t>
      </w:r>
      <w:r w:rsidRPr="003B6338">
        <w:rPr>
          <w:rStyle w:val="StyleUnderline"/>
        </w:rPr>
        <w:t>the</w:t>
      </w:r>
      <w:r w:rsidRPr="00BA17C2">
        <w:rPr>
          <w:rStyle w:val="StyleUnderline"/>
        </w:rPr>
        <w:t xml:space="preserve"> strategic behavior of </w:t>
      </w:r>
      <w:r w:rsidRPr="00081DC2">
        <w:rPr>
          <w:rStyle w:val="Emphasis"/>
          <w:rFonts w:ascii="Arial" w:hAnsi="Arial" w:cs="Arial"/>
          <w:highlight w:val="green"/>
        </w:rPr>
        <w:t>insecure leaders</w:t>
      </w:r>
      <w:r w:rsidRPr="00081DC2">
        <w:rPr>
          <w:rStyle w:val="StyleUnderline"/>
          <w:highlight w:val="green"/>
        </w:rPr>
        <w:t xml:space="preserve"> who recognize</w:t>
      </w:r>
      <w:r w:rsidRPr="001A673D">
        <w:rPr>
          <w:sz w:val="16"/>
        </w:rPr>
        <w:t xml:space="preserve"> that </w:t>
      </w:r>
      <w:r w:rsidRPr="00081DC2">
        <w:rPr>
          <w:rStyle w:val="StyleUnderline"/>
          <w:highlight w:val="green"/>
        </w:rPr>
        <w:t>challenging</w:t>
      </w:r>
      <w:r w:rsidRPr="00BA17C2">
        <w:rPr>
          <w:rStyle w:val="StyleUnderline"/>
        </w:rPr>
        <w:t xml:space="preserve"> existing </w:t>
      </w:r>
      <w:r w:rsidRPr="00081DC2">
        <w:rPr>
          <w:rStyle w:val="StyleUnderline"/>
          <w:highlight w:val="green"/>
        </w:rPr>
        <w:t>borders invites</w:t>
      </w:r>
      <w:r w:rsidRPr="00BA17C2">
        <w:rPr>
          <w:rStyle w:val="StyleUnderline"/>
        </w:rPr>
        <w:t xml:space="preserve"> continental </w:t>
      </w:r>
      <w:r w:rsidRPr="00081DC2">
        <w:rPr>
          <w:rStyle w:val="StyleUnderline"/>
          <w:highlight w:val="green"/>
        </w:rPr>
        <w:t>war</w:t>
      </w:r>
      <w:r w:rsidRPr="00081DC2">
        <w:rPr>
          <w:sz w:val="16"/>
          <w:highlight w:val="green"/>
        </w:rPr>
        <w:t xml:space="preserve"> </w:t>
      </w:r>
      <w:r w:rsidRPr="00081DC2">
        <w:rPr>
          <w:rStyle w:val="StyleUnderline"/>
          <w:highlight w:val="green"/>
        </w:rPr>
        <w:t>while encouraging secessionist movements</w:t>
      </w:r>
      <w:r w:rsidRPr="001A673D">
        <w:rPr>
          <w:sz w:val="16"/>
        </w:rPr>
        <w:t xml:space="preserve"> </w:t>
      </w:r>
      <w:r w:rsidRPr="00081DC2">
        <w:rPr>
          <w:rStyle w:val="StyleUnderline"/>
          <w:highlight w:val="green"/>
        </w:rPr>
        <w:t xml:space="preserve">risks </w:t>
      </w:r>
      <w:r w:rsidRPr="00081DC2">
        <w:rPr>
          <w:rStyle w:val="Emphasis"/>
          <w:rFonts w:ascii="Arial" w:hAnsi="Arial" w:cs="Arial"/>
          <w:highlight w:val="green"/>
        </w:rPr>
        <w:t>reciprocal meddling</w:t>
      </w:r>
      <w:r w:rsidRPr="001A673D">
        <w:rPr>
          <w:sz w:val="16"/>
        </w:rPr>
        <w:t xml:space="preserve"> in the country's own domestic affairs (Jackson and Rosberg 1982; Herbst 1989, 1990).5 However, these arguments fail to address tensions between individual (state, leader) interests and social goods. The security dilemma implies precisely that leaders act aggressively despite lacking revisionist objectives (Jervis 1978). Initial statistical evidence of an autocratic peace emerged in a negative form with the observation that mixed democratic–autocratic dyads are more conflict prone than either jointly democratic or jointly autocratic dyads (</w:t>
      </w:r>
      <w:proofErr w:type="spellStart"/>
      <w:r w:rsidRPr="001A673D">
        <w:rPr>
          <w:sz w:val="16"/>
        </w:rPr>
        <w:t>Gleditsch</w:t>
      </w:r>
      <w:proofErr w:type="spellEnd"/>
      <w:r w:rsidRPr="001A673D">
        <w:rPr>
          <w:sz w:val="16"/>
        </w:rPr>
        <w:t xml:space="preserve"> and </w:t>
      </w:r>
      <w:proofErr w:type="spellStart"/>
      <w:r w:rsidRPr="001A673D">
        <w:rPr>
          <w:sz w:val="16"/>
        </w:rPr>
        <w:t>Hegre</w:t>
      </w:r>
      <w:proofErr w:type="spellEnd"/>
      <w:r w:rsidRPr="001A673D">
        <w:rPr>
          <w:sz w:val="16"/>
        </w:rPr>
        <w:t xml:space="preserve"> 1997; </w:t>
      </w:r>
      <w:proofErr w:type="spellStart"/>
      <w:r w:rsidRPr="001A673D">
        <w:rPr>
          <w:sz w:val="16"/>
        </w:rPr>
        <w:t>Raknerud</w:t>
      </w:r>
      <w:proofErr w:type="spellEnd"/>
      <w:r w:rsidRPr="001A673D">
        <w:rPr>
          <w:sz w:val="16"/>
        </w:rPr>
        <w:t xml:space="preserve"> and </w:t>
      </w:r>
      <w:proofErr w:type="spellStart"/>
      <w:r w:rsidRPr="001A673D">
        <w:rPr>
          <w:sz w:val="16"/>
        </w:rPr>
        <w:t>Hegre</w:t>
      </w:r>
      <w:proofErr w:type="spellEnd"/>
      <w:r w:rsidRPr="001A673D">
        <w:rPr>
          <w:sz w:val="16"/>
        </w:rPr>
        <w:t xml:space="preserve"> 1997). Studies have sought systematic evidence for or against an autocratic peace. Oren and Hays (1997) evaluate several data sets, finding that autocracies are less war prone than democracy–autocracy pairs. Indeed, they find that </w:t>
      </w:r>
      <w:r w:rsidRPr="00BA17C2">
        <w:rPr>
          <w:rStyle w:val="StyleUnderline"/>
        </w:rPr>
        <w:t>socialist countries</w:t>
      </w:r>
      <w:r w:rsidRPr="001A673D">
        <w:rPr>
          <w:sz w:val="16"/>
        </w:rPr>
        <w:t xml:space="preserve"> </w:t>
      </w:r>
      <w:r w:rsidRPr="00BA17C2">
        <w:rPr>
          <w:rStyle w:val="StyleUnderline"/>
        </w:rPr>
        <w:t>with advanced industrialized economies are more peaceful</w:t>
      </w:r>
      <w:r w:rsidRPr="001A673D">
        <w:rPr>
          <w:sz w:val="16"/>
        </w:rPr>
        <w:t xml:space="preserve"> </w:t>
      </w:r>
      <w:r w:rsidRPr="00BA17C2">
        <w:rPr>
          <w:rStyle w:val="StyleUnderline"/>
        </w:rPr>
        <w:t>than democracies</w:t>
      </w:r>
      <w:r w:rsidRPr="001A673D">
        <w:rPr>
          <w:sz w:val="16"/>
        </w:rPr>
        <w:t xml:space="preserve">. Werner (2000) finds an effect of political similarity that coexists with the widely recognized effect of joint democracy. She attributes the result to shared preferences arising from a reduced likelihood of disputes over domestic politics. </w:t>
      </w:r>
      <w:proofErr w:type="spellStart"/>
      <w:r w:rsidRPr="001A673D">
        <w:rPr>
          <w:sz w:val="16"/>
        </w:rPr>
        <w:t>Peceny</w:t>
      </w:r>
      <w:proofErr w:type="spellEnd"/>
      <w:r w:rsidRPr="001A673D">
        <w:rPr>
          <w:sz w:val="16"/>
        </w:rPr>
        <w:t xml:space="preserve">, Beer and Sanchez-Terry (2002) break down the broad category of autocracy into multiple subgroups and find evidence that shared autocratic type (personalistic dictatorships, single-party regimes, or military juntas) reduces conflict, although the observed effects are less pronounced than for joint democracy. Henderson (2002) goes further by arguing that there is no empirically verifiable democratic peace. Instead, </w:t>
      </w:r>
      <w:r w:rsidRPr="00081DC2">
        <w:rPr>
          <w:rStyle w:val="Emphasis"/>
          <w:rFonts w:ascii="Arial" w:hAnsi="Arial" w:cs="Arial"/>
          <w:highlight w:val="green"/>
        </w:rPr>
        <w:t>political dissimilarity</w:t>
      </w:r>
      <w:r w:rsidRPr="00081DC2">
        <w:rPr>
          <w:sz w:val="16"/>
          <w:highlight w:val="green"/>
        </w:rPr>
        <w:t xml:space="preserve"> </w:t>
      </w:r>
      <w:r w:rsidRPr="00081DC2">
        <w:rPr>
          <w:rStyle w:val="StyleUnderline"/>
          <w:highlight w:val="green"/>
        </w:rPr>
        <w:t>causes conflict</w:t>
      </w:r>
      <w:r w:rsidRPr="00081DC2">
        <w:rPr>
          <w:sz w:val="16"/>
          <w:highlight w:val="green"/>
        </w:rPr>
        <w:t>.</w:t>
      </w:r>
      <w:r w:rsidRPr="001A673D">
        <w:rPr>
          <w:sz w:val="16"/>
        </w:rPr>
        <w:t xml:space="preserve"> </w:t>
      </w:r>
      <w:proofErr w:type="spellStart"/>
      <w:r w:rsidRPr="00BA17C2">
        <w:rPr>
          <w:rStyle w:val="StyleUnderline"/>
        </w:rPr>
        <w:t>Souva</w:t>
      </w:r>
      <w:proofErr w:type="spellEnd"/>
      <w:r w:rsidRPr="001A673D">
        <w:rPr>
          <w:sz w:val="16"/>
        </w:rPr>
        <w:t xml:space="preserve"> (2004) argues and finds that similarity of both political and economic institutions encourages peace. In the most sophisticated analysis to date, </w:t>
      </w:r>
      <w:r w:rsidRPr="00081DC2">
        <w:rPr>
          <w:rStyle w:val="StyleUnderline"/>
          <w:highlight w:val="green"/>
        </w:rPr>
        <w:t>Bennett</w:t>
      </w:r>
      <w:r w:rsidRPr="001A673D">
        <w:rPr>
          <w:sz w:val="16"/>
        </w:rPr>
        <w:t xml:space="preserve"> (2006) </w:t>
      </w:r>
      <w:r w:rsidRPr="00081DC2">
        <w:rPr>
          <w:rStyle w:val="StyleUnderline"/>
          <w:highlight w:val="green"/>
        </w:rPr>
        <w:t xml:space="preserve">finds </w:t>
      </w:r>
      <w:r w:rsidRPr="00081DC2">
        <w:rPr>
          <w:rStyle w:val="Emphasis"/>
          <w:rFonts w:ascii="Arial" w:hAnsi="Arial" w:cs="Arial"/>
          <w:highlight w:val="green"/>
        </w:rPr>
        <w:t>a robust autocratic peace</w:t>
      </w:r>
      <w:r w:rsidRPr="00BA17C2">
        <w:rPr>
          <w:rStyle w:val="StyleUnderline"/>
        </w:rPr>
        <w:t>,</w:t>
      </w:r>
      <w:r w:rsidRPr="001A673D">
        <w:rPr>
          <w:sz w:val="16"/>
        </w:rPr>
        <w:t xml:space="preserve"> though the effect is smaller than for joint democracy and limited to coherent autocratic regimes. Petersen (2004), in contrast, uses an alternate categorization of autocracy and finds no support for the claim that similarity prevents or limits conflict. Still, the bulk of evidence suggests that similar </w:t>
      </w:r>
      <w:proofErr w:type="spellStart"/>
      <w:r w:rsidRPr="001A673D">
        <w:rPr>
          <w:sz w:val="16"/>
        </w:rPr>
        <w:t>polities</w:t>
      </w:r>
      <w:proofErr w:type="spellEnd"/>
      <w:r w:rsidRPr="001A673D">
        <w:rPr>
          <w:sz w:val="16"/>
        </w:rPr>
        <w:t xml:space="preserve"> are associated with relative peace, even among nondemocracies. The autocratic peace poses unique challenges for democratic peace theories. Given that the democratic peace highlights apparently unique characteristics of joint democracy, many explanations are predicated on attributes found only in democratic regimes. </w:t>
      </w:r>
      <w:r w:rsidRPr="00BA17C2">
        <w:rPr>
          <w:rStyle w:val="StyleUnderline"/>
        </w:rPr>
        <w:t xml:space="preserve">An </w:t>
      </w:r>
      <w:r w:rsidRPr="00081DC2">
        <w:rPr>
          <w:rStyle w:val="StyleUnderline"/>
          <w:highlight w:val="green"/>
        </w:rPr>
        <w:t>autocratic peace implies</w:t>
      </w:r>
      <w:r w:rsidRPr="001A673D">
        <w:rPr>
          <w:sz w:val="16"/>
        </w:rPr>
        <w:t xml:space="preserve"> that </w:t>
      </w:r>
      <w:r w:rsidRPr="00081DC2">
        <w:rPr>
          <w:rStyle w:val="StyleUnderline"/>
          <w:highlight w:val="green"/>
        </w:rPr>
        <w:t>scholars should focus on</w:t>
      </w:r>
      <w:r w:rsidRPr="00BA17C2">
        <w:rPr>
          <w:rStyle w:val="StyleUnderline"/>
        </w:rPr>
        <w:t xml:space="preserve"> </w:t>
      </w:r>
      <w:r w:rsidRPr="001A673D">
        <w:rPr>
          <w:sz w:val="16"/>
        </w:rPr>
        <w:t xml:space="preserve">corollaries or </w:t>
      </w:r>
      <w:r w:rsidRPr="00081DC2">
        <w:rPr>
          <w:rStyle w:val="StyleUnderline"/>
          <w:highlight w:val="green"/>
        </w:rPr>
        <w:t xml:space="preserve">consequences of </w:t>
      </w:r>
      <w:r w:rsidRPr="00081DC2">
        <w:rPr>
          <w:rStyle w:val="Emphasis"/>
          <w:rFonts w:ascii="Arial" w:hAnsi="Arial" w:cs="Arial"/>
          <w:highlight w:val="green"/>
        </w:rPr>
        <w:t>shared regime type</w:t>
      </w:r>
      <w:r w:rsidRPr="001A673D">
        <w:rPr>
          <w:sz w:val="16"/>
        </w:rPr>
        <w:t xml:space="preserve">, in addition to, or perhaps even </w:t>
      </w:r>
      <w:r w:rsidRPr="00081DC2">
        <w:rPr>
          <w:rStyle w:val="Emphasis"/>
          <w:rFonts w:ascii="Arial" w:hAnsi="Arial" w:cs="Arial"/>
          <w:highlight w:val="green"/>
        </w:rPr>
        <w:t>instead of democracy</w:t>
      </w:r>
      <w:r w:rsidRPr="001A673D">
        <w:rPr>
          <w:sz w:val="16"/>
        </w:rPr>
        <w:t xml:space="preserve">. In this context, </w:t>
      </w:r>
      <w:r w:rsidRPr="00BA17C2">
        <w:rPr>
          <w:rStyle w:val="StyleUnderline"/>
        </w:rPr>
        <w:t>arguments about democratic norms</w:t>
      </w:r>
      <w:r w:rsidRPr="001A673D">
        <w:rPr>
          <w:sz w:val="16"/>
        </w:rPr>
        <w:t xml:space="preserve"> (Maoz and </w:t>
      </w:r>
      <w:proofErr w:type="spellStart"/>
      <w:r w:rsidRPr="001A673D">
        <w:rPr>
          <w:sz w:val="16"/>
        </w:rPr>
        <w:t>Russett</w:t>
      </w:r>
      <w:proofErr w:type="spellEnd"/>
      <w:r w:rsidRPr="001A673D">
        <w:rPr>
          <w:sz w:val="16"/>
        </w:rPr>
        <w:t xml:space="preserve"> 1993; Dixon 1994), </w:t>
      </w:r>
      <w:r w:rsidRPr="00BA17C2">
        <w:rPr>
          <w:rStyle w:val="StyleUnderline"/>
        </w:rPr>
        <w:t>improved</w:t>
      </w:r>
      <w:r w:rsidRPr="001A673D">
        <w:rPr>
          <w:sz w:val="16"/>
        </w:rPr>
        <w:t xml:space="preserve"> democratic </w:t>
      </w:r>
      <w:r w:rsidRPr="00BA17C2">
        <w:rPr>
          <w:rStyle w:val="StyleUnderline"/>
        </w:rPr>
        <w:t>signaling</w:t>
      </w:r>
      <w:r w:rsidRPr="001A673D">
        <w:rPr>
          <w:sz w:val="16"/>
        </w:rPr>
        <w:t xml:space="preserve"> ability (Fearon 1994; Schultz </w:t>
      </w:r>
      <w:proofErr w:type="gramStart"/>
      <w:r w:rsidRPr="001A673D">
        <w:rPr>
          <w:sz w:val="16"/>
        </w:rPr>
        <w:t>1998 ,</w:t>
      </w:r>
      <w:proofErr w:type="gramEnd"/>
      <w:r w:rsidRPr="001A673D">
        <w:rPr>
          <w:sz w:val="16"/>
        </w:rPr>
        <w:t xml:space="preserve"> 1999, 2001), the peculiar </w:t>
      </w:r>
      <w:r w:rsidRPr="00BA17C2">
        <w:rPr>
          <w:rStyle w:val="StyleUnderline"/>
        </w:rPr>
        <w:t>incentives imposed on leaders by democratic</w:t>
      </w:r>
      <w:r w:rsidRPr="001A673D">
        <w:rPr>
          <w:sz w:val="16"/>
        </w:rPr>
        <w:t xml:space="preserve"> institutions (Bueno de Mesquita et al. 1999, 2003), and democratic learning (</w:t>
      </w:r>
      <w:proofErr w:type="spellStart"/>
      <w:r w:rsidRPr="001A673D">
        <w:rPr>
          <w:sz w:val="16"/>
        </w:rPr>
        <w:t>Cederman</w:t>
      </w:r>
      <w:proofErr w:type="spellEnd"/>
      <w:r w:rsidRPr="001A673D">
        <w:rPr>
          <w:sz w:val="16"/>
        </w:rPr>
        <w:t xml:space="preserve"> 2001a) </w:t>
      </w:r>
      <w:r w:rsidRPr="00BA17C2">
        <w:rPr>
          <w:rStyle w:val="StyleUnderline"/>
        </w:rPr>
        <w:t>all invite additional scrutiny</w:t>
      </w:r>
      <w:r w:rsidRPr="001A673D">
        <w:rPr>
          <w:sz w:val="16"/>
        </w:rPr>
        <w:t xml:space="preserve">. While it is theoretically possible that a democratic peace and an autocratic peace could arise from independent causal processes, </w:t>
      </w:r>
      <w:r w:rsidRPr="00BA17C2">
        <w:rPr>
          <w:rStyle w:val="StyleUnderline"/>
        </w:rPr>
        <w:t xml:space="preserve">logical elegance and the empirical </w:t>
      </w:r>
      <w:r w:rsidRPr="00081DC2">
        <w:rPr>
          <w:rStyle w:val="StyleUnderline"/>
          <w:highlight w:val="green"/>
        </w:rPr>
        <w:t>similarities</w:t>
      </w:r>
      <w:r w:rsidRPr="00081DC2">
        <w:rPr>
          <w:sz w:val="16"/>
          <w:highlight w:val="green"/>
        </w:rPr>
        <w:t xml:space="preserve"> </w:t>
      </w:r>
      <w:r w:rsidRPr="00081DC2">
        <w:rPr>
          <w:rStyle w:val="StyleUnderline"/>
          <w:highlight w:val="green"/>
        </w:rPr>
        <w:t xml:space="preserve">inherent in shared regime type provide cause to explore </w:t>
      </w:r>
      <w:r w:rsidRPr="00081DC2">
        <w:rPr>
          <w:rStyle w:val="Emphasis"/>
          <w:rFonts w:ascii="Arial" w:hAnsi="Arial" w:cs="Arial"/>
          <w:highlight w:val="green"/>
        </w:rPr>
        <w:t>theoretical arguments</w:t>
      </w:r>
      <w:r w:rsidRPr="00081DC2">
        <w:rPr>
          <w:rStyle w:val="StyleUnderline"/>
          <w:highlight w:val="green"/>
        </w:rPr>
        <w:t xml:space="preserve"> that </w:t>
      </w:r>
      <w:r w:rsidRPr="00081DC2">
        <w:rPr>
          <w:rStyle w:val="Emphasis"/>
          <w:rFonts w:ascii="Arial" w:hAnsi="Arial" w:cs="Arial"/>
          <w:highlight w:val="green"/>
        </w:rPr>
        <w:t>spring from regime similarity in general</w:t>
      </w:r>
      <w:r w:rsidRPr="00081DC2">
        <w:rPr>
          <w:rStyle w:val="StyleUnderline"/>
          <w:highlight w:val="green"/>
        </w:rPr>
        <w:t xml:space="preserve">. </w:t>
      </w:r>
      <w:r w:rsidRPr="001A673D">
        <w:rPr>
          <w:sz w:val="16"/>
        </w:rPr>
        <w:t xml:space="preserve">Another source of novel empirical variation for second-generation democratic peace research involves temporal dynamics in the relationship between regime type and conflict behavior. </w:t>
      </w:r>
      <w:proofErr w:type="spellStart"/>
      <w:r w:rsidRPr="001A673D">
        <w:rPr>
          <w:sz w:val="16"/>
        </w:rPr>
        <w:t>Cederman</w:t>
      </w:r>
      <w:proofErr w:type="spellEnd"/>
      <w:r w:rsidRPr="001A673D">
        <w:rPr>
          <w:sz w:val="16"/>
        </w:rPr>
        <w:t xml:space="preserve"> (2001a) raised this possibility in arguing that an appropriate interpretation of Kant requires viewing the democratic peace as a macro-historical learning process in which the effects of the democratic peace strengthened over time. Indeed, criticisms of the democratic peace often focus on “near misses,” most of which occur in the nineteenth century (Layne 1994; Elman 1997). At the same time, however, </w:t>
      </w:r>
      <w:r w:rsidRPr="00BA17C2">
        <w:rPr>
          <w:rStyle w:val="StyleUnderline"/>
        </w:rPr>
        <w:t>there is evidenc</w:t>
      </w:r>
      <w:r w:rsidRPr="001A673D">
        <w:rPr>
          <w:sz w:val="16"/>
        </w:rPr>
        <w:t xml:space="preserve">e that </w:t>
      </w:r>
      <w:r w:rsidRPr="00BA17C2">
        <w:rPr>
          <w:rStyle w:val="StyleUnderline"/>
        </w:rPr>
        <w:t xml:space="preserve">the </w:t>
      </w:r>
      <w:r w:rsidRPr="00081DC2">
        <w:rPr>
          <w:rStyle w:val="StyleUnderline"/>
          <w:highlight w:val="green"/>
        </w:rPr>
        <w:t xml:space="preserve">democratic peace may have weakened </w:t>
      </w:r>
      <w:r w:rsidRPr="00081DC2">
        <w:rPr>
          <w:rStyle w:val="Emphasis"/>
          <w:rFonts w:ascii="Arial" w:hAnsi="Arial" w:cs="Arial"/>
          <w:highlight w:val="green"/>
        </w:rPr>
        <w:t>after the Cold War</w:t>
      </w:r>
      <w:r w:rsidRPr="001A673D">
        <w:rPr>
          <w:sz w:val="16"/>
        </w:rPr>
        <w:t xml:space="preserve"> (Sobek, Clark and Kimball 2006; </w:t>
      </w:r>
      <w:proofErr w:type="spellStart"/>
      <w:r w:rsidRPr="001A673D">
        <w:rPr>
          <w:sz w:val="16"/>
        </w:rPr>
        <w:t>Gowa</w:t>
      </w:r>
      <w:proofErr w:type="spellEnd"/>
      <w:r w:rsidRPr="001A673D">
        <w:rPr>
          <w:sz w:val="16"/>
        </w:rPr>
        <w:t xml:space="preserve"> 2010). Of course, such dynamic effects may be spurious, arising from failures to control for variables that trend with democracy over time (Gartzke and </w:t>
      </w:r>
      <w:proofErr w:type="spellStart"/>
      <w:r w:rsidRPr="001A673D">
        <w:rPr>
          <w:sz w:val="16"/>
        </w:rPr>
        <w:t>Weisiger</w:t>
      </w:r>
      <w:proofErr w:type="spellEnd"/>
      <w:r w:rsidRPr="001A673D">
        <w:rPr>
          <w:sz w:val="16"/>
        </w:rPr>
        <w:t xml:space="preserve"> 2013b) or even more prosaically from deficiencies in standard measures of democracy that may overstate the prevalence of democracies in earlier time periods.6 To the extent that they exist, however, </w:t>
      </w:r>
      <w:r w:rsidRPr="00BA17C2">
        <w:rPr>
          <w:rStyle w:val="StyleUnderline"/>
        </w:rPr>
        <w:t xml:space="preserve">temporal </w:t>
      </w:r>
      <w:r w:rsidRPr="00081DC2">
        <w:rPr>
          <w:rStyle w:val="StyleUnderline"/>
          <w:highlight w:val="green"/>
        </w:rPr>
        <w:t>dynamics in the relationship between shared regime</w:t>
      </w:r>
      <w:r w:rsidRPr="00081DC2">
        <w:rPr>
          <w:sz w:val="16"/>
          <w:highlight w:val="green"/>
        </w:rPr>
        <w:t xml:space="preserve"> </w:t>
      </w:r>
      <w:r w:rsidRPr="00081DC2">
        <w:rPr>
          <w:rStyle w:val="StyleUnderline"/>
          <w:highlight w:val="green"/>
        </w:rPr>
        <w:t>type and conflict</w:t>
      </w:r>
      <w:r w:rsidRPr="001A673D">
        <w:rPr>
          <w:sz w:val="16"/>
        </w:rPr>
        <w:t xml:space="preserve"> behavior </w:t>
      </w:r>
      <w:r w:rsidRPr="00081DC2">
        <w:rPr>
          <w:rStyle w:val="StyleUnderline"/>
          <w:highlight w:val="green"/>
        </w:rPr>
        <w:t>provide another</w:t>
      </w:r>
      <w:r w:rsidRPr="00BA17C2">
        <w:rPr>
          <w:rStyle w:val="StyleUnderline"/>
        </w:rPr>
        <w:t xml:space="preserve"> </w:t>
      </w:r>
      <w:r w:rsidRPr="00BA17C2">
        <w:rPr>
          <w:rStyle w:val="Emphasis"/>
          <w:rFonts w:ascii="Arial" w:hAnsi="Arial" w:cs="Arial"/>
        </w:rPr>
        <w:t xml:space="preserve">novel </w:t>
      </w:r>
      <w:r w:rsidRPr="00081DC2">
        <w:rPr>
          <w:rStyle w:val="Emphasis"/>
          <w:rFonts w:ascii="Arial" w:hAnsi="Arial" w:cs="Arial"/>
          <w:highlight w:val="green"/>
        </w:rPr>
        <w:t>empirical relationship</w:t>
      </w:r>
      <w:r>
        <w:rPr>
          <w:rStyle w:val="Emphasis"/>
          <w:rFonts w:ascii="Arial" w:hAnsi="Arial" w:cs="Arial"/>
        </w:rPr>
        <w:t>//</w:t>
      </w:r>
    </w:p>
    <w:p w14:paraId="5472E79D" w14:textId="77777777" w:rsidR="001E0FF1" w:rsidRDefault="001E0FF1" w:rsidP="001E0FF1">
      <w:pPr>
        <w:rPr>
          <w:rStyle w:val="Emphasis"/>
          <w:rFonts w:ascii="Arial" w:hAnsi="Arial" w:cs="Arial"/>
        </w:rPr>
      </w:pPr>
    </w:p>
    <w:p w14:paraId="7DFC5C19" w14:textId="72F5A2C9" w:rsidR="001E0FF1" w:rsidRPr="00081DC2" w:rsidRDefault="001E0FF1" w:rsidP="001E0FF1">
      <w:pPr>
        <w:rPr>
          <w:rStyle w:val="StyleUnderline"/>
          <w:highlight w:val="green"/>
        </w:rPr>
      </w:pPr>
      <w:r w:rsidRPr="001A673D">
        <w:rPr>
          <w:sz w:val="16"/>
        </w:rPr>
        <w:t xml:space="preserve"> that can be used in refining theories of liberal peace. A third empirical characteristic of democracy that deserves mention is its distinctly non-random distribution. Today, Europe is almost entirely democratic; Africa and the Middle East are predominantly autocratic.7 Indeed, it is impossible to fully explain transitions to and from democracy without reference to the regional mix of regime types (</w:t>
      </w:r>
      <w:proofErr w:type="spellStart"/>
      <w:r w:rsidRPr="001A673D">
        <w:rPr>
          <w:sz w:val="16"/>
        </w:rPr>
        <w:t>Gleditsch</w:t>
      </w:r>
      <w:proofErr w:type="spellEnd"/>
      <w:r w:rsidRPr="001A673D">
        <w:rPr>
          <w:sz w:val="16"/>
        </w:rPr>
        <w:t xml:space="preserve"> and Ward 2006). This clustering in turn influences the democratic peace: A country may be more likely to democratize (</w:t>
      </w:r>
      <w:proofErr w:type="spellStart"/>
      <w:r w:rsidRPr="001A673D">
        <w:rPr>
          <w:sz w:val="16"/>
        </w:rPr>
        <w:t>Gleditsch</w:t>
      </w:r>
      <w:proofErr w:type="spellEnd"/>
      <w:r w:rsidRPr="001A673D">
        <w:rPr>
          <w:sz w:val="16"/>
        </w:rPr>
        <w:t xml:space="preserve"> 2003), and a new democracy may be more likely to survive, if the country finds itself in a democratic neighborhood (</w:t>
      </w:r>
      <w:proofErr w:type="spellStart"/>
      <w:r w:rsidRPr="001A673D">
        <w:rPr>
          <w:sz w:val="16"/>
        </w:rPr>
        <w:t>Cederman</w:t>
      </w:r>
      <w:proofErr w:type="spellEnd"/>
      <w:r w:rsidRPr="001A673D">
        <w:rPr>
          <w:sz w:val="16"/>
        </w:rPr>
        <w:t xml:space="preserve"> and </w:t>
      </w:r>
      <w:proofErr w:type="spellStart"/>
      <w:r w:rsidRPr="001A673D">
        <w:rPr>
          <w:sz w:val="16"/>
        </w:rPr>
        <w:t>Gleditsch</w:t>
      </w:r>
      <w:proofErr w:type="spellEnd"/>
      <w:r w:rsidRPr="001A673D">
        <w:rPr>
          <w:sz w:val="16"/>
        </w:rPr>
        <w:t xml:space="preserve"> 2004). </w:t>
      </w:r>
      <w:r w:rsidRPr="00081DC2">
        <w:rPr>
          <w:rStyle w:val="StyleUnderline"/>
          <w:highlight w:val="green"/>
        </w:rPr>
        <w:t>Clustering by regime type is</w:t>
      </w:r>
      <w:r w:rsidRPr="00BA17C2">
        <w:rPr>
          <w:rStyle w:val="StyleUnderline"/>
        </w:rPr>
        <w:t xml:space="preserve"> certainly </w:t>
      </w:r>
      <w:r w:rsidRPr="00081DC2">
        <w:rPr>
          <w:rStyle w:val="StyleUnderline"/>
          <w:highlight w:val="green"/>
        </w:rPr>
        <w:t>appealing given the key prediction of the democratic peace</w:t>
      </w:r>
      <w:r w:rsidRPr="001A673D">
        <w:rPr>
          <w:sz w:val="16"/>
        </w:rPr>
        <w:t xml:space="preserve">; democracies should prefer democratic neighbors, as this makes conflict unlikely. However, </w:t>
      </w:r>
      <w:r w:rsidRPr="00BA17C2">
        <w:rPr>
          <w:rStyle w:val="StyleUnderline"/>
        </w:rPr>
        <w:t>regime type clustering does not</w:t>
      </w:r>
      <w:r w:rsidRPr="001A673D">
        <w:rPr>
          <w:sz w:val="16"/>
        </w:rPr>
        <w:t xml:space="preserve"> </w:t>
      </w:r>
      <w:r w:rsidRPr="00BA17C2">
        <w:rPr>
          <w:rStyle w:val="StyleUnderline"/>
        </w:rPr>
        <w:t>emerge in an organic fashion</w:t>
      </w:r>
      <w:r w:rsidRPr="001A673D">
        <w:rPr>
          <w:sz w:val="16"/>
        </w:rPr>
        <w:t xml:space="preserve"> from conventional democratic peace theories, </w:t>
      </w:r>
      <w:r w:rsidRPr="00BA17C2">
        <w:rPr>
          <w:rStyle w:val="StyleUnderline"/>
        </w:rPr>
        <w:t>since none of the most common arguments</w:t>
      </w:r>
      <w:r w:rsidRPr="001A673D">
        <w:rPr>
          <w:sz w:val="16"/>
        </w:rPr>
        <w:t xml:space="preserve"> (norms, constraints, information, identity) explicitly </w:t>
      </w:r>
      <w:r w:rsidRPr="00BA17C2">
        <w:rPr>
          <w:rStyle w:val="StyleUnderline"/>
        </w:rPr>
        <w:t>considers geography</w:t>
      </w:r>
      <w:r w:rsidRPr="001A673D">
        <w:rPr>
          <w:sz w:val="16"/>
        </w:rPr>
        <w:t xml:space="preserve">. Further, the rationale used to reconcile geographic clustering by regime type with democratic peace theory implies precisely that it is difference in regime type that is particularly pernicious to peace. </w:t>
      </w:r>
      <w:r w:rsidRPr="00081DC2">
        <w:rPr>
          <w:rStyle w:val="StyleUnderline"/>
          <w:highlight w:val="green"/>
        </w:rPr>
        <w:t>The desire of democracies to</w:t>
      </w:r>
      <w:r w:rsidRPr="00081DC2">
        <w:rPr>
          <w:sz w:val="16"/>
          <w:highlight w:val="green"/>
        </w:rPr>
        <w:t xml:space="preserve"> </w:t>
      </w:r>
      <w:r w:rsidRPr="00081DC2">
        <w:rPr>
          <w:rStyle w:val="Emphasis"/>
          <w:rFonts w:ascii="Arial" w:hAnsi="Arial" w:cs="Arial"/>
          <w:highlight w:val="green"/>
        </w:rPr>
        <w:t>encourage</w:t>
      </w:r>
      <w:r w:rsidRPr="00081DC2">
        <w:rPr>
          <w:rStyle w:val="StyleUnderline"/>
          <w:highlight w:val="green"/>
        </w:rPr>
        <w:t xml:space="preserve"> or </w:t>
      </w:r>
      <w:r w:rsidRPr="00081DC2">
        <w:rPr>
          <w:rStyle w:val="Emphasis"/>
          <w:rFonts w:ascii="Arial" w:hAnsi="Arial" w:cs="Arial"/>
          <w:highlight w:val="green"/>
        </w:rPr>
        <w:t>compel</w:t>
      </w:r>
      <w:r w:rsidRPr="00081DC2">
        <w:rPr>
          <w:rStyle w:val="StyleUnderline"/>
          <w:highlight w:val="green"/>
        </w:rPr>
        <w:t xml:space="preserve"> regime change</w:t>
      </w:r>
      <w:r w:rsidRPr="00081DC2">
        <w:rPr>
          <w:sz w:val="16"/>
          <w:highlight w:val="green"/>
        </w:rPr>
        <w:t xml:space="preserve"> </w:t>
      </w:r>
      <w:r w:rsidRPr="00081DC2">
        <w:rPr>
          <w:rStyle w:val="StyleUnderline"/>
          <w:highlight w:val="green"/>
        </w:rPr>
        <w:t>in autocratic neighbors</w:t>
      </w:r>
      <w:r w:rsidRPr="00081DC2">
        <w:rPr>
          <w:sz w:val="16"/>
          <w:highlight w:val="green"/>
        </w:rPr>
        <w:t xml:space="preserve"> </w:t>
      </w:r>
      <w:r w:rsidRPr="00081DC2">
        <w:rPr>
          <w:rStyle w:val="StyleUnderline"/>
          <w:highlight w:val="green"/>
        </w:rPr>
        <w:t>must mean</w:t>
      </w:r>
      <w:r w:rsidRPr="001A673D">
        <w:rPr>
          <w:sz w:val="16"/>
        </w:rPr>
        <w:t xml:space="preserve"> that </w:t>
      </w:r>
      <w:r w:rsidRPr="00081DC2">
        <w:rPr>
          <w:rStyle w:val="StyleUnderline"/>
          <w:highlight w:val="green"/>
        </w:rPr>
        <w:t>the security dilemma is</w:t>
      </w:r>
      <w:r w:rsidRPr="001A673D">
        <w:rPr>
          <w:sz w:val="16"/>
        </w:rPr>
        <w:t xml:space="preserve"> especially </w:t>
      </w:r>
      <w:r w:rsidRPr="00081DC2">
        <w:rPr>
          <w:rStyle w:val="Emphasis"/>
          <w:rFonts w:ascii="Arial" w:hAnsi="Arial" w:cs="Arial"/>
          <w:highlight w:val="green"/>
        </w:rPr>
        <w:t>intense between unlike regimes.</w:t>
      </w:r>
      <w:r w:rsidRPr="00081DC2">
        <w:rPr>
          <w:sz w:val="16"/>
          <w:highlight w:val="green"/>
        </w:rPr>
        <w:t xml:space="preserve"> </w:t>
      </w:r>
      <w:r w:rsidRPr="00081DC2">
        <w:rPr>
          <w:rStyle w:val="StyleUnderline"/>
          <w:highlight w:val="green"/>
        </w:rPr>
        <w:t>Autocracies</w:t>
      </w:r>
      <w:r w:rsidRPr="001A673D">
        <w:rPr>
          <w:sz w:val="16"/>
        </w:rPr>
        <w:t xml:space="preserve">, in turn, must </w:t>
      </w:r>
      <w:r w:rsidRPr="00081DC2">
        <w:rPr>
          <w:rStyle w:val="Emphasis"/>
          <w:rFonts w:ascii="Arial" w:hAnsi="Arial" w:cs="Arial"/>
          <w:highlight w:val="green"/>
        </w:rPr>
        <w:t>prefer autocrats as neighbors</w:t>
      </w:r>
      <w:r w:rsidRPr="00BA17C2">
        <w:rPr>
          <w:rStyle w:val="StyleUnderline"/>
        </w:rPr>
        <w:t xml:space="preserve">, if for no other reason than </w:t>
      </w:r>
      <w:proofErr w:type="gramStart"/>
      <w:r w:rsidRPr="00BA17C2">
        <w:rPr>
          <w:rStyle w:val="StyleUnderline"/>
        </w:rPr>
        <w:t xml:space="preserve">that </w:t>
      </w:r>
      <w:r w:rsidRPr="00081DC2">
        <w:rPr>
          <w:rStyle w:val="StyleUnderline"/>
          <w:highlight w:val="green"/>
        </w:rPr>
        <w:t>insecure democrats</w:t>
      </w:r>
      <w:proofErr w:type="gramEnd"/>
      <w:r w:rsidRPr="00081DC2">
        <w:rPr>
          <w:rStyle w:val="StyleUnderline"/>
          <w:highlight w:val="green"/>
        </w:rPr>
        <w:t xml:space="preserve"> incline toward </w:t>
      </w:r>
      <w:r w:rsidRPr="00081DC2">
        <w:rPr>
          <w:rStyle w:val="Emphasis"/>
          <w:rFonts w:ascii="Arial" w:hAnsi="Arial" w:cs="Arial"/>
          <w:highlight w:val="green"/>
        </w:rPr>
        <w:t>undermining autocracies</w:t>
      </w:r>
      <w:r w:rsidRPr="00081DC2">
        <w:rPr>
          <w:rStyle w:val="StyleUnderline"/>
          <w:highlight w:val="green"/>
        </w:rPr>
        <w:t>.</w:t>
      </w:r>
    </w:p>
    <w:p w14:paraId="55661B8C" w14:textId="77777777" w:rsidR="001E0FF1" w:rsidRPr="00081DC2" w:rsidRDefault="001E0FF1" w:rsidP="001E0FF1">
      <w:pPr>
        <w:rPr>
          <w:rStyle w:val="StyleUnderline"/>
          <w:highlight w:val="green"/>
        </w:rPr>
      </w:pPr>
    </w:p>
    <w:p w14:paraId="493BBC6D" w14:textId="77777777" w:rsidR="001E0FF1" w:rsidRPr="006C185C" w:rsidRDefault="001E0FF1" w:rsidP="001E0FF1">
      <w:pPr>
        <w:pStyle w:val="Heading4"/>
        <w:rPr>
          <w:rFonts w:cs="Arial"/>
        </w:rPr>
      </w:pPr>
      <w:r w:rsidRPr="006C185C">
        <w:rPr>
          <w:rFonts w:cs="Arial"/>
          <w:u w:val="single"/>
        </w:rPr>
        <w:t>Group constraints</w:t>
      </w:r>
      <w:r w:rsidRPr="006C185C">
        <w:rPr>
          <w:rFonts w:cs="Arial"/>
        </w:rPr>
        <w:t xml:space="preserve"> deter autocratic aggression</w:t>
      </w:r>
      <w:r>
        <w:rPr>
          <w:rFonts w:cs="Arial"/>
        </w:rPr>
        <w:t>.</w:t>
      </w:r>
    </w:p>
    <w:p w14:paraId="13B87106" w14:textId="77777777" w:rsidR="001E0FF1" w:rsidRPr="006C185C" w:rsidRDefault="001E0FF1" w:rsidP="001E0FF1">
      <w:pPr>
        <w:pStyle w:val="evidencetext"/>
        <w:ind w:left="0"/>
        <w:rPr>
          <w:rFonts w:cs="Arial"/>
        </w:rPr>
      </w:pPr>
      <w:proofErr w:type="spellStart"/>
      <w:r w:rsidRPr="006C185C">
        <w:rPr>
          <w:rStyle w:val="Style13ptBold"/>
          <w:rFonts w:cs="Arial"/>
        </w:rPr>
        <w:t>Rosato</w:t>
      </w:r>
      <w:proofErr w:type="spellEnd"/>
      <w:r w:rsidRPr="006C185C">
        <w:rPr>
          <w:rStyle w:val="Style13ptBold"/>
          <w:rFonts w:cs="Arial"/>
        </w:rPr>
        <w:t xml:space="preserve"> 11</w:t>
      </w:r>
      <w:r w:rsidRPr="006C185C">
        <w:rPr>
          <w:rFonts w:cs="Arial"/>
        </w:rPr>
        <w:t xml:space="preserve"> PhD, Department of Political Science, The University of Chicago, Assistant Professor of Political Science at the University of Notre Dame. The </w:t>
      </w:r>
      <w:proofErr w:type="spellStart"/>
      <w:r w:rsidRPr="006C185C">
        <w:rPr>
          <w:rFonts w:cs="Arial"/>
        </w:rPr>
        <w:t>Handbookon</w:t>
      </w:r>
      <w:proofErr w:type="spellEnd"/>
      <w:r w:rsidRPr="006C185C">
        <w:rPr>
          <w:rFonts w:cs="Arial"/>
        </w:rPr>
        <w:t xml:space="preserve"> the Political Economy of </w:t>
      </w:r>
      <w:proofErr w:type="gramStart"/>
      <w:r w:rsidRPr="006C185C">
        <w:rPr>
          <w:rFonts w:cs="Arial"/>
        </w:rPr>
        <w:t>War  By</w:t>
      </w:r>
      <w:proofErr w:type="gramEnd"/>
      <w:r w:rsidRPr="006C185C">
        <w:rPr>
          <w:rFonts w:cs="Arial"/>
        </w:rPr>
        <w:t xml:space="preserve"> Christopher J. Coyne, Rachel L. Mathers</w:t>
      </w:r>
    </w:p>
    <w:p w14:paraId="25D4BB56" w14:textId="77777777" w:rsidR="001E0FF1" w:rsidRPr="006C185C" w:rsidRDefault="001E0FF1" w:rsidP="001E0FF1">
      <w:pPr>
        <w:pStyle w:val="evidencetext"/>
        <w:ind w:left="0"/>
        <w:rPr>
          <w:rStyle w:val="StyleUnderline"/>
          <w:rFonts w:cs="Arial"/>
        </w:rPr>
      </w:pPr>
      <w:r w:rsidRPr="00641A90">
        <w:rPr>
          <w:rStyle w:val="StyleUnderline"/>
          <w:rFonts w:cs="Arial"/>
        </w:rPr>
        <w:t xml:space="preserve">There is also little evidence for </w:t>
      </w:r>
      <w:proofErr w:type="spellStart"/>
      <w:r w:rsidRPr="00641A90">
        <w:rPr>
          <w:rStyle w:val="StyleUnderline"/>
          <w:rFonts w:cs="Arial"/>
        </w:rPr>
        <w:t>Ihe</w:t>
      </w:r>
      <w:proofErr w:type="spellEnd"/>
      <w:r w:rsidRPr="00641A90">
        <w:rPr>
          <w:rStyle w:val="StyleUnderline"/>
          <w:rFonts w:cs="Arial"/>
        </w:rPr>
        <w:t xml:space="preserve"> other implication of the group constraint claim, namely that group constraints must be weaker in autocracies than in democracies</w:t>
      </w:r>
      <w:r w:rsidRPr="00641A90">
        <w:rPr>
          <w:rFonts w:cs="Arial"/>
        </w:rPr>
        <w:t>. If the</w:t>
      </w:r>
      <w:r w:rsidRPr="006C185C">
        <w:rPr>
          <w:rFonts w:cs="Arial"/>
        </w:rPr>
        <w:t xml:space="preserve"> mechanism is to explain why democracies remain at peace but autocracies do not, then there must be good evidence that democratic leaders face greater group constraints. The evidence suggests, however, that </w:t>
      </w:r>
      <w:r w:rsidRPr="00081DC2">
        <w:rPr>
          <w:rStyle w:val="StyleUnderline"/>
          <w:rFonts w:cs="Arial"/>
          <w:highlight w:val="green"/>
        </w:rPr>
        <w:t xml:space="preserve">autocratic leaders </w:t>
      </w:r>
      <w:r w:rsidRPr="00536769">
        <w:rPr>
          <w:rStyle w:val="StyleUnderline"/>
          <w:rFonts w:cs="Arial"/>
        </w:rPr>
        <w:t>often respond to groups -</w:t>
      </w:r>
      <w:r>
        <w:rPr>
          <w:rStyle w:val="StyleUnderline"/>
          <w:rFonts w:cs="Arial"/>
        </w:rPr>
        <w:t xml:space="preserve"> themselves or their supporters </w:t>
      </w:r>
      <w:r w:rsidRPr="00536769">
        <w:rPr>
          <w:rStyle w:val="StyleUnderline"/>
          <w:rFonts w:cs="Arial"/>
        </w:rPr>
        <w:t xml:space="preserve">that </w:t>
      </w:r>
      <w:r w:rsidRPr="00081DC2">
        <w:rPr>
          <w:rStyle w:val="StyleUnderline"/>
          <w:rFonts w:cs="Arial"/>
          <w:highlight w:val="green"/>
        </w:rPr>
        <w:t xml:space="preserve">have </w:t>
      </w:r>
      <w:r w:rsidRPr="00081DC2">
        <w:rPr>
          <w:rStyle w:val="Emphasis"/>
          <w:rFonts w:eastAsiaTheme="majorEastAsia"/>
          <w:highlight w:val="green"/>
        </w:rPr>
        <w:t xml:space="preserve">powerful incentives </w:t>
      </w:r>
      <w:r w:rsidRPr="00081DC2">
        <w:rPr>
          <w:rStyle w:val="StyleUnderline"/>
          <w:rFonts w:cs="Arial"/>
          <w:highlight w:val="green"/>
        </w:rPr>
        <w:t>to avoid war</w:t>
      </w:r>
      <w:r w:rsidRPr="00536769">
        <w:rPr>
          <w:rStyle w:val="StyleUnderline"/>
          <w:rFonts w:cs="Arial"/>
        </w:rPr>
        <w:t xml:space="preserve">. </w:t>
      </w:r>
      <w:r w:rsidRPr="00536769">
        <w:rPr>
          <w:rFonts w:cs="Arial"/>
        </w:rPr>
        <w:t xml:space="preserve"> </w:t>
      </w:r>
      <w:r w:rsidRPr="00536769">
        <w:rPr>
          <w:rStyle w:val="StyleUnderline"/>
          <w:rFonts w:cs="Arial"/>
        </w:rPr>
        <w:t xml:space="preserve">One reason for autocrats to shy away from conflict is that </w:t>
      </w:r>
      <w:r w:rsidRPr="00081DC2">
        <w:rPr>
          <w:rStyle w:val="StyleUnderline"/>
          <w:rFonts w:cs="Arial"/>
          <w:highlight w:val="green"/>
        </w:rPr>
        <w:t>wars are expensive</w:t>
      </w:r>
      <w:r w:rsidRPr="006C185C">
        <w:rPr>
          <w:rStyle w:val="StyleUnderline"/>
          <w:rFonts w:cs="Arial"/>
        </w:rPr>
        <w:t xml:space="preserve"> and the best way to pay for them is to move to a system of consensual taxation, which in turn requires the expansion of the franchise</w:t>
      </w:r>
      <w:r w:rsidRPr="006C185C">
        <w:rPr>
          <w:rFonts w:cs="Arial"/>
        </w:rPr>
        <w:t xml:space="preserve">. In other words, </w:t>
      </w:r>
      <w:r w:rsidRPr="006C185C">
        <w:rPr>
          <w:rStyle w:val="StyleUnderline"/>
          <w:rFonts w:cs="Arial"/>
        </w:rPr>
        <w:t>autocratic leaders have a powerful incentive to avoid wars lest they trigger political changes that may destroy their hold on power</w:t>
      </w:r>
      <w:r w:rsidRPr="00536769">
        <w:rPr>
          <w:rStyle w:val="StyleUnderline"/>
          <w:rFonts w:cs="Arial"/>
        </w:rPr>
        <w:t xml:space="preserve">. </w:t>
      </w:r>
      <w:r w:rsidRPr="00081DC2">
        <w:rPr>
          <w:rStyle w:val="StyleUnderline"/>
          <w:rFonts w:cs="Arial"/>
          <w:highlight w:val="green"/>
        </w:rPr>
        <w:t>Another reason to avoid war is that it allows</w:t>
      </w:r>
      <w:r w:rsidRPr="00604029">
        <w:rPr>
          <w:rStyle w:val="StyleUnderline"/>
          <w:rFonts w:cs="Arial"/>
        </w:rPr>
        <w:t xml:space="preserve"> civilian </w:t>
      </w:r>
      <w:r w:rsidRPr="00081DC2">
        <w:rPr>
          <w:rStyle w:val="StyleUnderline"/>
          <w:rFonts w:cs="Arial"/>
          <w:highlight w:val="green"/>
        </w:rPr>
        <w:t xml:space="preserve">autocrats to maintain </w:t>
      </w:r>
      <w:r w:rsidRPr="00081DC2">
        <w:rPr>
          <w:rStyle w:val="Emphasis"/>
          <w:rFonts w:eastAsiaTheme="majorEastAsia"/>
          <w:highlight w:val="green"/>
        </w:rPr>
        <w:t>weak military establishments</w:t>
      </w:r>
      <w:r w:rsidRPr="00081DC2">
        <w:rPr>
          <w:rStyle w:val="StyleUnderline"/>
          <w:rFonts w:cs="Arial"/>
          <w:highlight w:val="green"/>
        </w:rPr>
        <w:t xml:space="preserve">, </w:t>
      </w:r>
      <w:r w:rsidRPr="006C185C">
        <w:rPr>
          <w:rStyle w:val="StyleUnderline"/>
          <w:rFonts w:cs="Arial"/>
        </w:rPr>
        <w:t xml:space="preserve">thereby </w:t>
      </w:r>
      <w:r w:rsidRPr="00081DC2">
        <w:rPr>
          <w:rStyle w:val="StyleUnderline"/>
          <w:rFonts w:cs="Arial"/>
          <w:highlight w:val="green"/>
        </w:rPr>
        <w:t>reducing the chances that they will be overthrown.</w:t>
      </w:r>
      <w:r w:rsidRPr="006C185C">
        <w:rPr>
          <w:rFonts w:cs="Arial"/>
        </w:rPr>
        <w:t xml:space="preserve"> Different considerations inhibit the war proneness of military dictators. </w:t>
      </w:r>
      <w:r w:rsidRPr="006C185C">
        <w:rPr>
          <w:rStyle w:val="StyleUnderline"/>
          <w:rFonts w:cs="Arial"/>
        </w:rPr>
        <w:t>First</w:t>
      </w:r>
      <w:r w:rsidRPr="00081DC2">
        <w:rPr>
          <w:rStyle w:val="StyleUnderline"/>
          <w:rFonts w:cs="Arial"/>
          <w:highlight w:val="green"/>
        </w:rPr>
        <w:t>, because they must</w:t>
      </w:r>
      <w:r w:rsidRPr="006C185C">
        <w:rPr>
          <w:rStyle w:val="StyleUnderline"/>
          <w:rFonts w:cs="Arial"/>
        </w:rPr>
        <w:t xml:space="preserve"> often </w:t>
      </w:r>
      <w:r w:rsidRPr="00081DC2">
        <w:rPr>
          <w:rStyle w:val="StyleUnderline"/>
          <w:rFonts w:cs="Arial"/>
          <w:highlight w:val="green"/>
        </w:rPr>
        <w:t>devote considerable effort to domestic repression, they have fewer</w:t>
      </w:r>
      <w:r w:rsidRPr="006C185C">
        <w:rPr>
          <w:rStyle w:val="StyleUnderline"/>
          <w:rFonts w:cs="Arial"/>
        </w:rPr>
        <w:t xml:space="preserve"> </w:t>
      </w:r>
      <w:r w:rsidRPr="00081DC2">
        <w:rPr>
          <w:rStyle w:val="StyleUnderline"/>
          <w:rFonts w:cs="Arial"/>
          <w:highlight w:val="green"/>
        </w:rPr>
        <w:t>resources</w:t>
      </w:r>
      <w:r w:rsidRPr="006C185C">
        <w:rPr>
          <w:rStyle w:val="StyleUnderline"/>
          <w:rFonts w:cs="Arial"/>
        </w:rPr>
        <w:t xml:space="preserve"> available </w:t>
      </w:r>
      <w:r w:rsidRPr="00081DC2">
        <w:rPr>
          <w:rStyle w:val="StyleUnderline"/>
          <w:rFonts w:cs="Arial"/>
          <w:highlight w:val="green"/>
        </w:rPr>
        <w:t xml:space="preserve">for prosecuting foreign wars. </w:t>
      </w:r>
      <w:r w:rsidRPr="006C185C">
        <w:rPr>
          <w:rStyle w:val="StyleUnderline"/>
          <w:rFonts w:cs="Arial"/>
        </w:rPr>
        <w:t xml:space="preserve">Second, because they are used for repression their </w:t>
      </w:r>
      <w:r w:rsidRPr="00081DC2">
        <w:rPr>
          <w:rStyle w:val="StyleUnderline"/>
          <w:rFonts w:cs="Arial"/>
          <w:highlight w:val="green"/>
        </w:rPr>
        <w:t xml:space="preserve">militaries often have </w:t>
      </w:r>
      <w:r w:rsidRPr="00081DC2">
        <w:rPr>
          <w:rStyle w:val="Emphasis"/>
          <w:rFonts w:eastAsiaTheme="majorEastAsia"/>
          <w:highlight w:val="green"/>
        </w:rPr>
        <w:t>little societal support</w:t>
      </w:r>
      <w:r w:rsidRPr="00081DC2">
        <w:rPr>
          <w:rStyle w:val="StyleUnderline"/>
          <w:rFonts w:cs="Arial"/>
          <w:highlight w:val="green"/>
        </w:rPr>
        <w:t xml:space="preserve">, </w:t>
      </w:r>
      <w:r w:rsidRPr="00536769">
        <w:rPr>
          <w:rStyle w:val="StyleUnderline"/>
          <w:rFonts w:cs="Arial"/>
        </w:rPr>
        <w:t xml:space="preserve">which makes them ill equipped to fight external wars. </w:t>
      </w:r>
      <w:r w:rsidRPr="006C185C">
        <w:rPr>
          <w:rStyle w:val="StyleUnderline"/>
          <w:rFonts w:cs="Arial"/>
        </w:rPr>
        <w:t>Third</w:t>
      </w:r>
      <w:r w:rsidRPr="00081DC2">
        <w:rPr>
          <w:rStyle w:val="StyleUnderline"/>
          <w:rFonts w:cs="Arial"/>
          <w:highlight w:val="green"/>
        </w:rPr>
        <w:t>, military dictators are</w:t>
      </w:r>
      <w:r w:rsidRPr="006C185C">
        <w:rPr>
          <w:rStyle w:val="StyleUnderline"/>
          <w:rFonts w:cs="Arial"/>
        </w:rPr>
        <w:t xml:space="preserve"> closely identified with the mili</w:t>
      </w:r>
      <w:r w:rsidRPr="00536769">
        <w:rPr>
          <w:rStyle w:val="StyleUnderline"/>
          <w:rFonts w:cs="Arial"/>
        </w:rPr>
        <w:t>t</w:t>
      </w:r>
      <w:r w:rsidRPr="006C185C">
        <w:rPr>
          <w:rStyle w:val="StyleUnderline"/>
          <w:rFonts w:cs="Arial"/>
        </w:rPr>
        <w:t xml:space="preserve">ary </w:t>
      </w:r>
      <w:r w:rsidRPr="00536769">
        <w:rPr>
          <w:rStyle w:val="StyleUnderline"/>
          <w:rFonts w:cs="Arial"/>
        </w:rPr>
        <w:t xml:space="preserve">and will therefore be </w:t>
      </w:r>
      <w:r w:rsidRPr="00081DC2">
        <w:rPr>
          <w:rStyle w:val="StyleUnderline"/>
          <w:rFonts w:cs="Arial"/>
          <w:highlight w:val="green"/>
        </w:rPr>
        <w:t xml:space="preserve">cautious </w:t>
      </w:r>
      <w:r w:rsidRPr="00536769">
        <w:rPr>
          <w:rStyle w:val="StyleUnderline"/>
          <w:rFonts w:cs="Arial"/>
        </w:rPr>
        <w:t xml:space="preserve">about waging war </w:t>
      </w:r>
      <w:r w:rsidRPr="00081DC2">
        <w:rPr>
          <w:rStyle w:val="StyleUnderline"/>
          <w:rFonts w:cs="Arial"/>
          <w:highlight w:val="green"/>
        </w:rPr>
        <w:t>for fear that they will be blamed for</w:t>
      </w:r>
      <w:r w:rsidRPr="006C185C">
        <w:rPr>
          <w:rStyle w:val="StyleUnderline"/>
          <w:rFonts w:cs="Arial"/>
        </w:rPr>
        <w:t xml:space="preserve"> any subsequent </w:t>
      </w:r>
      <w:r w:rsidRPr="00081DC2">
        <w:rPr>
          <w:rStyle w:val="StyleUnderline"/>
          <w:rFonts w:cs="Arial"/>
          <w:highlight w:val="green"/>
        </w:rPr>
        <w:t xml:space="preserve">defeat. </w:t>
      </w:r>
      <w:r w:rsidRPr="006C185C">
        <w:rPr>
          <w:rStyle w:val="StyleUnderline"/>
          <w:rFonts w:cs="Arial"/>
        </w:rPr>
        <w:t xml:space="preserve">Finally, time spent fighting abroad is time away from other tasks on which a dictator's domestic tenure also </w:t>
      </w:r>
      <w:r w:rsidRPr="00536769">
        <w:rPr>
          <w:rStyle w:val="StyleUnderline"/>
          <w:rFonts w:cs="Arial"/>
        </w:rPr>
        <w:t>depends</w:t>
      </w:r>
      <w:r w:rsidRPr="00536769">
        <w:rPr>
          <w:rFonts w:cs="Arial"/>
        </w:rPr>
        <w:t xml:space="preserve">. </w:t>
      </w:r>
      <w:proofErr w:type="gramStart"/>
      <w:r w:rsidRPr="00536769">
        <w:rPr>
          <w:rFonts w:cs="Arial"/>
        </w:rPr>
        <w:t>Thus</w:t>
      </w:r>
      <w:proofErr w:type="gramEnd"/>
      <w:r w:rsidRPr="00536769">
        <w:rPr>
          <w:rFonts w:cs="Arial"/>
        </w:rPr>
        <w:t xml:space="preserve"> </w:t>
      </w:r>
      <w:r w:rsidRPr="00536769">
        <w:rPr>
          <w:rStyle w:val="StyleUnderline"/>
          <w:rFonts w:cs="Arial"/>
        </w:rPr>
        <w:t>there may be fewer groups with access to the foreign policy process in autocracies</w:t>
      </w:r>
      <w:r w:rsidRPr="00536769">
        <w:rPr>
          <w:rFonts w:cs="Arial"/>
        </w:rPr>
        <w:t xml:space="preserve"> - in extreme cases only the autocrat himself has a say - </w:t>
      </w:r>
      <w:r w:rsidRPr="00536769">
        <w:rPr>
          <w:rStyle w:val="StyleUnderline"/>
          <w:rFonts w:cs="Arial"/>
        </w:rPr>
        <w:t xml:space="preserve">but these often have a </w:t>
      </w:r>
      <w:r w:rsidRPr="00536769">
        <w:rPr>
          <w:rStyle w:val="Emphasis"/>
          <w:rFonts w:eastAsiaTheme="majorEastAsia"/>
        </w:rPr>
        <w:t>vested interest</w:t>
      </w:r>
      <w:r w:rsidRPr="00536769">
        <w:rPr>
          <w:rStyle w:val="StyleUnderline"/>
          <w:rFonts w:cs="Arial"/>
        </w:rPr>
        <w:t xml:space="preserve"> in avoiding war</w:t>
      </w:r>
      <w:r w:rsidRPr="00536769">
        <w:rPr>
          <w:rFonts w:cs="Arial"/>
        </w:rPr>
        <w:t>. This being the case</w:t>
      </w:r>
      <w:r w:rsidRPr="00536769">
        <w:rPr>
          <w:rStyle w:val="StyleUnderline"/>
          <w:rFonts w:cs="Arial"/>
        </w:rPr>
        <w:t>, it is n</w:t>
      </w:r>
      <w:r w:rsidRPr="006C185C">
        <w:rPr>
          <w:rStyle w:val="StyleUnderline"/>
          <w:rFonts w:cs="Arial"/>
        </w:rPr>
        <w:t>ot clear that group constraints are weaker in autocracies than they are in democracies</w:t>
      </w:r>
    </w:p>
    <w:p w14:paraId="6D23A902" w14:textId="77777777" w:rsidR="001E0FF1" w:rsidRPr="00BA17C2" w:rsidRDefault="001E0FF1" w:rsidP="001E0FF1">
      <w:pPr>
        <w:pStyle w:val="evidencetext"/>
        <w:rPr>
          <w:rFonts w:cs="Arial"/>
        </w:rPr>
      </w:pPr>
    </w:p>
    <w:p w14:paraId="0C17989B" w14:textId="77777777" w:rsidR="001E0FF1" w:rsidRPr="00BA17C2" w:rsidRDefault="001E0FF1" w:rsidP="001E0FF1">
      <w:pPr>
        <w:pStyle w:val="Heading4"/>
      </w:pPr>
      <w:r w:rsidRPr="00BA17C2">
        <w:rPr>
          <w:rFonts w:cs="Arial"/>
        </w:rPr>
        <w:t xml:space="preserve">Autocracies </w:t>
      </w:r>
      <w:r>
        <w:rPr>
          <w:rFonts w:cs="Arial"/>
        </w:rPr>
        <w:t xml:space="preserve">are </w:t>
      </w:r>
      <w:r w:rsidRPr="00432485">
        <w:rPr>
          <w:rFonts w:cs="Arial"/>
          <w:i/>
          <w:u w:val="single"/>
        </w:rPr>
        <w:t>highly risk averse</w:t>
      </w:r>
      <w:r>
        <w:rPr>
          <w:rFonts w:cs="Arial"/>
        </w:rPr>
        <w:t>.</w:t>
      </w:r>
    </w:p>
    <w:p w14:paraId="004634ED" w14:textId="77777777" w:rsidR="001E0FF1" w:rsidRPr="00BA17C2" w:rsidRDefault="001E0FF1" w:rsidP="001E0FF1">
      <w:pPr>
        <w:pStyle w:val="evidencetext"/>
        <w:ind w:left="0"/>
        <w:rPr>
          <w:rFonts w:cs="Arial"/>
        </w:rPr>
      </w:pPr>
      <w:proofErr w:type="spellStart"/>
      <w:r w:rsidRPr="00BA17C2">
        <w:rPr>
          <w:rStyle w:val="Style13ptBold"/>
          <w:rFonts w:cs="Arial"/>
        </w:rPr>
        <w:t>Rosato</w:t>
      </w:r>
      <w:proofErr w:type="spellEnd"/>
      <w:r w:rsidRPr="00BA17C2">
        <w:rPr>
          <w:rStyle w:val="Style13ptBold"/>
          <w:rFonts w:cs="Arial"/>
        </w:rPr>
        <w:t xml:space="preserve"> 11</w:t>
      </w:r>
      <w:r w:rsidRPr="00BA17C2">
        <w:rPr>
          <w:rFonts w:cs="Arial"/>
        </w:rPr>
        <w:t xml:space="preserve"> PhD, Department of Political Science, The University of Chicago, Assistant Professor of Political Science at the University of Notre Dame. The </w:t>
      </w:r>
      <w:proofErr w:type="spellStart"/>
      <w:r w:rsidRPr="00BA17C2">
        <w:rPr>
          <w:rFonts w:cs="Arial"/>
        </w:rPr>
        <w:t>Handbookon</w:t>
      </w:r>
      <w:proofErr w:type="spellEnd"/>
      <w:r w:rsidRPr="00BA17C2">
        <w:rPr>
          <w:rFonts w:cs="Arial"/>
        </w:rPr>
        <w:t xml:space="preserve"> the Political Economy of </w:t>
      </w:r>
      <w:proofErr w:type="gramStart"/>
      <w:r w:rsidRPr="00BA17C2">
        <w:rPr>
          <w:rFonts w:cs="Arial"/>
        </w:rPr>
        <w:t>War  By</w:t>
      </w:r>
      <w:proofErr w:type="gramEnd"/>
      <w:r w:rsidRPr="00BA17C2">
        <w:rPr>
          <w:rFonts w:cs="Arial"/>
        </w:rPr>
        <w:t xml:space="preserve"> Christopher J. Coyne, Rachel L. Mathers</w:t>
      </w:r>
    </w:p>
    <w:p w14:paraId="20690792" w14:textId="77777777" w:rsidR="001E0FF1" w:rsidRPr="005360F0" w:rsidRDefault="001E0FF1" w:rsidP="001E0FF1">
      <w:pPr>
        <w:pStyle w:val="evidencetext"/>
        <w:ind w:left="0"/>
        <w:rPr>
          <w:rFonts w:eastAsiaTheme="majorEastAsia" w:cs="Arial"/>
          <w:b/>
          <w:iCs/>
          <w:sz w:val="22"/>
          <w:u w:val="single"/>
        </w:rPr>
      </w:pPr>
      <w:r w:rsidRPr="00BA17C2">
        <w:rPr>
          <w:rStyle w:val="StyleUnderline"/>
          <w:rFonts w:cs="Arial"/>
        </w:rPr>
        <w:t>In assessing whether leaders are accountable, proponents of the democratic peace focus exclusively on their chances of losing office as a result of waging a losing or costly war</w:t>
      </w:r>
      <w:r w:rsidRPr="00BA17C2">
        <w:rPr>
          <w:rFonts w:cs="Arial"/>
        </w:rPr>
        <w:t xml:space="preserve"> (Bueno de Mesquita et al. 1999, p. 794). Logically, </w:t>
      </w:r>
      <w:r w:rsidRPr="00BA17C2">
        <w:rPr>
          <w:rStyle w:val="StyleUnderline"/>
          <w:rFonts w:cs="Arial"/>
        </w:rPr>
        <w:t xml:space="preserve">however, </w:t>
      </w:r>
      <w:r w:rsidRPr="00081DC2">
        <w:rPr>
          <w:rStyle w:val="StyleUnderline"/>
          <w:rFonts w:cs="Arial"/>
          <w:highlight w:val="green"/>
        </w:rPr>
        <w:t xml:space="preserve">accountability depends on a leader's </w:t>
      </w:r>
      <w:r w:rsidRPr="00081DC2">
        <w:rPr>
          <w:rStyle w:val="Emphasis"/>
          <w:rFonts w:ascii="Arial" w:eastAsiaTheme="majorEastAsia" w:hAnsi="Arial" w:cs="Arial"/>
          <w:highlight w:val="green"/>
        </w:rPr>
        <w:t>likelihood</w:t>
      </w:r>
      <w:r w:rsidRPr="00081DC2">
        <w:rPr>
          <w:rStyle w:val="StyleUnderline"/>
          <w:rFonts w:cs="Arial"/>
          <w:highlight w:val="green"/>
        </w:rPr>
        <w:t xml:space="preserve"> of removal </w:t>
      </w:r>
      <w:r w:rsidRPr="00081DC2">
        <w:rPr>
          <w:rStyle w:val="Emphasis"/>
          <w:rFonts w:ascii="Arial" w:eastAsiaTheme="majorEastAsia" w:hAnsi="Arial" w:cs="Arial"/>
          <w:highlight w:val="green"/>
        </w:rPr>
        <w:t>and</w:t>
      </w:r>
      <w:r w:rsidRPr="00081DC2">
        <w:rPr>
          <w:rStyle w:val="StyleUnderline"/>
          <w:rFonts w:cs="Arial"/>
          <w:highlight w:val="green"/>
        </w:rPr>
        <w:t xml:space="preserve"> the </w:t>
      </w:r>
      <w:r w:rsidRPr="00081DC2">
        <w:rPr>
          <w:rStyle w:val="Emphasis"/>
          <w:rFonts w:ascii="Arial" w:eastAsiaTheme="majorEastAsia" w:hAnsi="Arial" w:cs="Arial"/>
          <w:highlight w:val="green"/>
        </w:rPr>
        <w:t>costs</w:t>
      </w:r>
      <w:r w:rsidRPr="00081DC2">
        <w:rPr>
          <w:rStyle w:val="StyleUnderline"/>
          <w:rFonts w:cs="Arial"/>
          <w:highlight w:val="green"/>
        </w:rPr>
        <w:t xml:space="preserve"> that he</w:t>
      </w:r>
      <w:r w:rsidRPr="00BA17C2">
        <w:rPr>
          <w:rStyle w:val="StyleUnderline"/>
          <w:rFonts w:cs="Arial"/>
        </w:rPr>
        <w:t xml:space="preserve"> or she </w:t>
      </w:r>
      <w:r w:rsidRPr="00081DC2">
        <w:rPr>
          <w:rStyle w:val="StyleUnderline"/>
          <w:rFonts w:cs="Arial"/>
          <w:highlight w:val="green"/>
        </w:rPr>
        <w:t xml:space="preserve">will incur when removed. </w:t>
      </w:r>
      <w:r w:rsidRPr="00432485">
        <w:rPr>
          <w:rStyle w:val="StyleUnderline"/>
          <w:rFonts w:cs="Arial"/>
        </w:rPr>
        <w:t>It is not clear</w:t>
      </w:r>
      <w:r w:rsidRPr="00BA17C2">
        <w:rPr>
          <w:rStyle w:val="StyleUnderline"/>
          <w:rFonts w:cs="Arial"/>
        </w:rPr>
        <w:t>, for example, that leaders who are likely to be voted out of office for prosecuting</w:t>
      </w:r>
      <w:r>
        <w:rPr>
          <w:rStyle w:val="StyleUnderline"/>
          <w:rFonts w:cs="Arial"/>
        </w:rPr>
        <w:t xml:space="preserve"> a losing or costly war, but are</w:t>
      </w:r>
      <w:r w:rsidRPr="00BA17C2">
        <w:rPr>
          <w:rStyle w:val="StyleUnderline"/>
          <w:rFonts w:cs="Arial"/>
        </w:rPr>
        <w:t xml:space="preserve"> unlikely to be exiled, imprisoned or killed in the process will feel more accountable than leaders who are unlikely </w:t>
      </w:r>
      <w:r>
        <w:rPr>
          <w:rStyle w:val="StyleUnderline"/>
          <w:rFonts w:cs="Arial"/>
        </w:rPr>
        <w:t>t</w:t>
      </w:r>
      <w:r w:rsidRPr="00BA17C2">
        <w:rPr>
          <w:rStyle w:val="StyleUnderline"/>
          <w:rFonts w:cs="Arial"/>
        </w:rPr>
        <w:t>o lose office, but can expect severe punishment in the unlikely event that they are in fact removed.</w:t>
      </w:r>
      <w:r w:rsidRPr="00BA17C2">
        <w:rPr>
          <w:rFonts w:cs="Arial"/>
        </w:rPr>
        <w:t xml:space="preserve"> Put somewhat differently</w:t>
      </w:r>
      <w:r w:rsidRPr="00BA17C2">
        <w:rPr>
          <w:rStyle w:val="StyleUnderline"/>
          <w:rFonts w:cs="Arial"/>
        </w:rPr>
        <w:t>, it is not clear that their expected costs, which are a function of the likelihood that they will be removed and the costs they will incur if they are removed, are substantially different</w:t>
      </w:r>
      <w:r w:rsidRPr="00BA17C2">
        <w:rPr>
          <w:rFonts w:cs="Arial"/>
        </w:rPr>
        <w:t xml:space="preserve">.20 If we focus on expected costs, democrats do not appear to be more accountable than autocrats. </w:t>
      </w:r>
      <w:r w:rsidRPr="00BA17C2">
        <w:rPr>
          <w:rStyle w:val="StyleUnderline"/>
          <w:rFonts w:cs="Arial"/>
        </w:rPr>
        <w:t xml:space="preserve">An analysis of the fate of all leaders in all the wars in the Correlates of War (COW) dataset, reveals that </w:t>
      </w:r>
      <w:r w:rsidRPr="00081DC2">
        <w:rPr>
          <w:rStyle w:val="StyleUnderline"/>
          <w:rFonts w:cs="Arial"/>
          <w:highlight w:val="green"/>
        </w:rPr>
        <w:t>democratic leaders who lose a war</w:t>
      </w:r>
      <w:r w:rsidRPr="00BA17C2">
        <w:rPr>
          <w:rStyle w:val="StyleUnderline"/>
          <w:rFonts w:cs="Arial"/>
        </w:rPr>
        <w:t xml:space="preserve"> or embroil their state in </w:t>
      </w:r>
      <w:r>
        <w:rPr>
          <w:rStyle w:val="StyleUnderline"/>
          <w:rFonts w:cs="Arial"/>
        </w:rPr>
        <w:t xml:space="preserve">a costly war </w:t>
      </w:r>
      <w:r w:rsidRPr="00081DC2">
        <w:rPr>
          <w:rStyle w:val="StyleUnderline"/>
          <w:rFonts w:cs="Arial"/>
          <w:highlight w:val="green"/>
        </w:rPr>
        <w:t xml:space="preserve">are </w:t>
      </w:r>
      <w:r w:rsidRPr="00432485">
        <w:rPr>
          <w:rStyle w:val="Emphasis"/>
          <w:rFonts w:ascii="Arial" w:eastAsiaTheme="majorEastAsia" w:hAnsi="Arial" w:cs="Arial"/>
        </w:rPr>
        <w:t>marginally</w:t>
      </w:r>
      <w:r w:rsidRPr="00432485">
        <w:rPr>
          <w:rStyle w:val="StyleUnderline"/>
          <w:rFonts w:cs="Arial"/>
        </w:rPr>
        <w:t xml:space="preserve"> more likely to be removed from office than their autocratic counterparts</w:t>
      </w:r>
      <w:r w:rsidRPr="00BA17C2">
        <w:rPr>
          <w:rStyle w:val="StyleUnderline"/>
          <w:rFonts w:cs="Arial"/>
        </w:rPr>
        <w:t xml:space="preserve"> (</w:t>
      </w:r>
      <w:r w:rsidRPr="00432485">
        <w:rPr>
          <w:rStyle w:val="Emphasis"/>
          <w:rFonts w:ascii="Arial" w:eastAsiaTheme="majorEastAsia" w:hAnsi="Arial" w:cs="Arial"/>
        </w:rPr>
        <w:t>37 percent to 35 percent</w:t>
      </w:r>
      <w:r w:rsidRPr="00432485">
        <w:rPr>
          <w:rFonts w:cs="Arial"/>
        </w:rPr>
        <w:t xml:space="preserve">), </w:t>
      </w:r>
      <w:r w:rsidRPr="00432485">
        <w:rPr>
          <w:rStyle w:val="Emphasis"/>
          <w:rFonts w:ascii="Arial" w:eastAsiaTheme="majorEastAsia" w:hAnsi="Arial" w:cs="Arial"/>
        </w:rPr>
        <w:t xml:space="preserve">but </w:t>
      </w:r>
      <w:r w:rsidRPr="00081DC2">
        <w:rPr>
          <w:rStyle w:val="Emphasis"/>
          <w:rFonts w:ascii="Arial" w:eastAsiaTheme="majorEastAsia" w:hAnsi="Arial" w:cs="Arial"/>
          <w:highlight w:val="green"/>
        </w:rPr>
        <w:t>considerably less likely to be exiled, imprisoned, or killed</w:t>
      </w:r>
      <w:r w:rsidRPr="00BA17C2">
        <w:rPr>
          <w:rStyle w:val="Emphasis"/>
          <w:rFonts w:ascii="Arial" w:eastAsiaTheme="majorEastAsia" w:hAnsi="Arial" w:cs="Arial"/>
        </w:rPr>
        <w:t xml:space="preserve"> (5 percent to 28 percent</w:t>
      </w:r>
      <w:r w:rsidRPr="00BA17C2">
        <w:rPr>
          <w:rFonts w:cs="Arial"/>
        </w:rPr>
        <w:t xml:space="preserve">).21 </w:t>
      </w:r>
      <w:r w:rsidRPr="00BA17C2">
        <w:rPr>
          <w:rStyle w:val="StyleUnderline"/>
          <w:rFonts w:cs="Arial"/>
        </w:rPr>
        <w:t xml:space="preserve">Thus </w:t>
      </w:r>
      <w:r w:rsidRPr="00081DC2">
        <w:rPr>
          <w:rStyle w:val="StyleUnderline"/>
          <w:rFonts w:cs="Arial"/>
          <w:highlight w:val="green"/>
        </w:rPr>
        <w:t xml:space="preserve">there is </w:t>
      </w:r>
      <w:r w:rsidRPr="00081DC2">
        <w:rPr>
          <w:rStyle w:val="Emphasis"/>
          <w:rFonts w:ascii="Arial" w:eastAsiaTheme="majorEastAsia" w:hAnsi="Arial" w:cs="Arial"/>
          <w:highlight w:val="green"/>
        </w:rPr>
        <w:t>little evidence</w:t>
      </w:r>
      <w:r w:rsidRPr="00081DC2">
        <w:rPr>
          <w:rStyle w:val="StyleUnderline"/>
          <w:rFonts w:cs="Arial"/>
          <w:highlight w:val="green"/>
        </w:rPr>
        <w:t xml:space="preserve"> that democratic leaders face </w:t>
      </w:r>
      <w:r w:rsidRPr="00081DC2">
        <w:rPr>
          <w:rStyle w:val="Emphasis"/>
          <w:rFonts w:ascii="Arial" w:eastAsiaTheme="majorEastAsia" w:hAnsi="Arial" w:cs="Arial"/>
          <w:highlight w:val="green"/>
        </w:rPr>
        <w:t>greater expected costs</w:t>
      </w:r>
      <w:r w:rsidRPr="00081DC2">
        <w:rPr>
          <w:rStyle w:val="StyleUnderline"/>
          <w:rFonts w:cs="Arial"/>
          <w:highlight w:val="green"/>
        </w:rPr>
        <w:t xml:space="preserve"> for waging losing or costly wars</w:t>
      </w:r>
      <w:r w:rsidRPr="00BA17C2">
        <w:rPr>
          <w:rStyle w:val="StyleUnderline"/>
          <w:rFonts w:cs="Arial"/>
        </w:rPr>
        <w:t xml:space="preserve"> and are therefore more accountable than their autocratic counterparts.</w:t>
      </w:r>
      <w:r w:rsidRPr="00BA17C2">
        <w:rPr>
          <w:rFonts w:cs="Arial"/>
        </w:rPr>
        <w:t xml:space="preserve"> Giacomo Chiozza and Hein </w:t>
      </w:r>
      <w:proofErr w:type="spellStart"/>
      <w:r w:rsidRPr="00BA17C2">
        <w:rPr>
          <w:rFonts w:cs="Arial"/>
        </w:rPr>
        <w:t>Goemans</w:t>
      </w:r>
      <w:proofErr w:type="spellEnd"/>
      <w:r w:rsidRPr="00BA17C2">
        <w:rPr>
          <w:rFonts w:cs="Arial"/>
        </w:rPr>
        <w:t xml:space="preserve"> reach a similar conclusion in their examination of how defeat in war affects the tenure of democratic and nondemocratic leaders between 1919 and 1999. </w:t>
      </w:r>
      <w:r w:rsidRPr="00081DC2">
        <w:rPr>
          <w:rStyle w:val="StyleUnderline"/>
          <w:rFonts w:cs="Arial"/>
          <w:highlight w:val="green"/>
        </w:rPr>
        <w:t xml:space="preserve">Defeat in war </w:t>
      </w:r>
      <w:r w:rsidRPr="00081DC2">
        <w:rPr>
          <w:rStyle w:val="Emphasis"/>
          <w:rFonts w:ascii="Arial" w:eastAsiaTheme="majorEastAsia" w:hAnsi="Arial" w:cs="Arial"/>
          <w:highlight w:val="green"/>
        </w:rPr>
        <w:t>does not</w:t>
      </w:r>
      <w:r w:rsidRPr="00081DC2">
        <w:rPr>
          <w:rStyle w:val="StyleUnderline"/>
          <w:rFonts w:cs="Arial"/>
          <w:highlight w:val="green"/>
        </w:rPr>
        <w:t xml:space="preserve"> significantly affect the tenure of democrats, but </w:t>
      </w:r>
      <w:r w:rsidRPr="00081DC2">
        <w:rPr>
          <w:rStyle w:val="Emphasis"/>
          <w:rFonts w:ascii="Arial" w:eastAsiaTheme="majorEastAsia" w:hAnsi="Arial" w:cs="Arial"/>
          <w:highlight w:val="green"/>
        </w:rPr>
        <w:t>does</w:t>
      </w:r>
      <w:r w:rsidRPr="00081DC2">
        <w:rPr>
          <w:rStyle w:val="StyleUnderline"/>
          <w:rFonts w:cs="Arial"/>
          <w:highlight w:val="green"/>
        </w:rPr>
        <w:t xml:space="preserve"> significantly reduce the tenure of autocrats</w:t>
      </w:r>
      <w:r w:rsidRPr="00BA17C2">
        <w:rPr>
          <w:rFonts w:cs="Arial"/>
        </w:rPr>
        <w:t xml:space="preserve"> (Chiozza and </w:t>
      </w:r>
      <w:proofErr w:type="spellStart"/>
      <w:r w:rsidRPr="00BA17C2">
        <w:rPr>
          <w:rFonts w:cs="Arial"/>
        </w:rPr>
        <w:t>Goemans</w:t>
      </w:r>
      <w:proofErr w:type="spellEnd"/>
      <w:r w:rsidRPr="00BA17C2">
        <w:rPr>
          <w:rFonts w:cs="Arial"/>
        </w:rPr>
        <w:t xml:space="preserve"> 2004, p. 613). Similarly, in her analysis of domestic audience costs, Jessica Weeks (2008, p. 59) finds that </w:t>
      </w:r>
      <w:r w:rsidRPr="00081DC2">
        <w:rPr>
          <w:rStyle w:val="Emphasis"/>
          <w:rFonts w:ascii="Arial" w:eastAsiaTheme="majorEastAsia" w:hAnsi="Arial" w:cs="Arial"/>
          <w:highlight w:val="green"/>
        </w:rPr>
        <w:t>leaders in most nondemocracies are</w:t>
      </w:r>
      <w:r w:rsidRPr="00BA17C2">
        <w:rPr>
          <w:rStyle w:val="Emphasis"/>
          <w:rFonts w:ascii="Arial" w:eastAsiaTheme="majorEastAsia" w:hAnsi="Arial" w:cs="Arial"/>
        </w:rPr>
        <w:t xml:space="preserve"> just as </w:t>
      </w:r>
      <w:r w:rsidRPr="00081DC2">
        <w:rPr>
          <w:rStyle w:val="Emphasis"/>
          <w:rFonts w:ascii="Arial" w:eastAsiaTheme="majorEastAsia" w:hAnsi="Arial" w:cs="Arial"/>
          <w:highlight w:val="green"/>
        </w:rPr>
        <w:t>accountable</w:t>
      </w:r>
      <w:r w:rsidRPr="00BA17C2">
        <w:rPr>
          <w:rStyle w:val="Emphasis"/>
          <w:rFonts w:ascii="Arial" w:eastAsiaTheme="majorEastAsia" w:hAnsi="Arial" w:cs="Arial"/>
        </w:rPr>
        <w:t xml:space="preserve"> as their democratic counterparts.</w:t>
      </w:r>
    </w:p>
    <w:p w14:paraId="0BE06607" w14:textId="77777777" w:rsidR="001E0FF1" w:rsidRPr="001E0FF1" w:rsidRDefault="001E0FF1" w:rsidP="001E0FF1"/>
    <w:p w14:paraId="558B7A2A" w14:textId="37CD9D06" w:rsidR="005B72FB" w:rsidRDefault="00992C46" w:rsidP="00992C46">
      <w:pPr>
        <w:pStyle w:val="Heading3"/>
      </w:pPr>
      <w:r>
        <w:t>Transition</w:t>
      </w:r>
    </w:p>
    <w:p w14:paraId="70137C79" w14:textId="77777777" w:rsidR="00992C46" w:rsidRDefault="00992C46" w:rsidP="00992C46">
      <w:pPr>
        <w:pStyle w:val="Heading4"/>
        <w:shd w:val="clear" w:color="auto" w:fill="FFFFFF"/>
        <w:rPr>
          <w:rFonts w:cs="Calibri"/>
          <w:color w:val="222222"/>
          <w:szCs w:val="26"/>
        </w:rPr>
      </w:pPr>
      <w:r>
        <w:rPr>
          <w:rFonts w:ascii="Calibri Light" w:hAnsi="Calibri Light" w:cs="Calibri Light"/>
          <w:color w:val="222222"/>
          <w:szCs w:val="26"/>
        </w:rPr>
        <w:t>We turn this argument---a transition to democracy is worse than one to autocracy---uniquely </w:t>
      </w:r>
      <w:r>
        <w:rPr>
          <w:rFonts w:ascii="Calibri Light" w:hAnsi="Calibri Light" w:cs="Calibri Light"/>
          <w:color w:val="222222"/>
          <w:szCs w:val="26"/>
          <w:u w:val="single"/>
        </w:rPr>
        <w:t>escalates</w:t>
      </w:r>
      <w:r>
        <w:rPr>
          <w:rFonts w:ascii="Calibri Light" w:hAnsi="Calibri Light" w:cs="Calibri Light"/>
          <w:color w:val="222222"/>
          <w:szCs w:val="26"/>
        </w:rPr>
        <w:t>.</w:t>
      </w:r>
    </w:p>
    <w:p w14:paraId="369B1AE7" w14:textId="77777777" w:rsidR="00992C46" w:rsidRDefault="00992C46" w:rsidP="00992C46">
      <w:pPr>
        <w:shd w:val="clear" w:color="auto" w:fill="FFFFFF"/>
        <w:rPr>
          <w:color w:val="222222"/>
        </w:rPr>
      </w:pPr>
      <w:r>
        <w:rPr>
          <w:rFonts w:ascii="Calibri Light" w:hAnsi="Calibri Light" w:cs="Calibri Light"/>
          <w:b/>
          <w:bCs/>
          <w:color w:val="222222"/>
          <w:sz w:val="26"/>
          <w:szCs w:val="26"/>
        </w:rPr>
        <w:t>Mansfield &amp; Snyder 2 </w:t>
      </w:r>
      <w:r>
        <w:rPr>
          <w:rFonts w:ascii="Calibri Light" w:hAnsi="Calibri Light" w:cs="Calibri Light"/>
          <w:color w:val="222222"/>
          <w:sz w:val="16"/>
          <w:szCs w:val="16"/>
        </w:rPr>
        <w:t xml:space="preserve">[Edward Mansfield- Hum Rosen Professor of Political Science and Co-Director of the Christopher H. Browne Center for International Politics @ </w:t>
      </w:r>
      <w:proofErr w:type="spellStart"/>
      <w:r>
        <w:rPr>
          <w:rFonts w:ascii="Calibri Light" w:hAnsi="Calibri Light" w:cs="Calibri Light"/>
          <w:color w:val="222222"/>
          <w:sz w:val="16"/>
          <w:szCs w:val="16"/>
        </w:rPr>
        <w:t>Upenn</w:t>
      </w:r>
      <w:proofErr w:type="spellEnd"/>
      <w:r>
        <w:rPr>
          <w:rFonts w:ascii="Calibri Light" w:hAnsi="Calibri Light" w:cs="Calibri Light"/>
          <w:color w:val="222222"/>
          <w:sz w:val="16"/>
          <w:szCs w:val="16"/>
        </w:rPr>
        <w:t xml:space="preserve">, Jack Snyder- Robert and Renee </w:t>
      </w:r>
      <w:proofErr w:type="spellStart"/>
      <w:r>
        <w:rPr>
          <w:rFonts w:ascii="Calibri Light" w:hAnsi="Calibri Light" w:cs="Calibri Light"/>
          <w:color w:val="222222"/>
          <w:sz w:val="16"/>
          <w:szCs w:val="16"/>
        </w:rPr>
        <w:t>Belfer</w:t>
      </w:r>
      <w:proofErr w:type="spellEnd"/>
      <w:r>
        <w:rPr>
          <w:rFonts w:ascii="Calibri Light" w:hAnsi="Calibri Light" w:cs="Calibri Light"/>
          <w:color w:val="222222"/>
          <w:sz w:val="16"/>
          <w:szCs w:val="16"/>
        </w:rPr>
        <w:t xml:space="preserve"> Professor of International Relations @ Columbia University, “Democratic Transitions, Institutional Strength, and War,” International Organization Journal, vol 56, issue 2]</w:t>
      </w:r>
    </w:p>
    <w:p w14:paraId="7763EDF3" w14:textId="77777777" w:rsidR="00992C46" w:rsidRDefault="00992C46" w:rsidP="00992C46">
      <w:pPr>
        <w:shd w:val="clear" w:color="auto" w:fill="FFFFFF"/>
        <w:rPr>
          <w:color w:val="222222"/>
        </w:rPr>
      </w:pPr>
      <w:r>
        <w:rPr>
          <w:rFonts w:ascii="Calibri Light" w:hAnsi="Calibri Light" w:cs="Calibri Light"/>
          <w:color w:val="222222"/>
          <w:sz w:val="16"/>
          <w:szCs w:val="16"/>
        </w:rPr>
        <w:t>In previous research, we reported that</w:t>
      </w:r>
      <w:r>
        <w:rPr>
          <w:rFonts w:ascii="Calibri Light" w:hAnsi="Calibri Light" w:cs="Calibri Light"/>
          <w:color w:val="222222"/>
        </w:rPr>
        <w:t> </w:t>
      </w:r>
      <w:r>
        <w:rPr>
          <w:rFonts w:ascii="Calibri Light" w:hAnsi="Calibri Light" w:cs="Calibri Light"/>
          <w:color w:val="222222"/>
          <w:shd w:val="clear" w:color="auto" w:fill="00FF00"/>
        </w:rPr>
        <w:t>states undergoing democratic transitions were </w:t>
      </w:r>
      <w:r>
        <w:rPr>
          <w:b/>
          <w:bCs/>
          <w:color w:val="222222"/>
          <w:shd w:val="clear" w:color="auto" w:fill="00FF00"/>
        </w:rPr>
        <w:t>substantially more likely</w:t>
      </w:r>
      <w:r>
        <w:rPr>
          <w:rFonts w:ascii="Calibri Light" w:hAnsi="Calibri Light" w:cs="Calibri Light"/>
          <w:color w:val="222222"/>
          <w:shd w:val="clear" w:color="auto" w:fill="00FF00"/>
        </w:rPr>
        <w:t> to</w:t>
      </w:r>
      <w:r>
        <w:rPr>
          <w:rFonts w:ascii="Calibri Light" w:hAnsi="Calibri Light" w:cs="Calibri Light"/>
          <w:color w:val="222222"/>
        </w:rPr>
        <w:t> participate in external </w:t>
      </w:r>
      <w:r>
        <w:rPr>
          <w:rFonts w:ascii="Calibri Light" w:hAnsi="Calibri Light" w:cs="Calibri Light"/>
          <w:color w:val="222222"/>
          <w:shd w:val="clear" w:color="auto" w:fill="00FF00"/>
        </w:rPr>
        <w:t>war</w:t>
      </w:r>
      <w:r>
        <w:rPr>
          <w:rFonts w:ascii="Calibri Light" w:hAnsi="Calibri Light" w:cs="Calibri Light"/>
          <w:color w:val="222222"/>
        </w:rPr>
        <w:t>s than </w:t>
      </w:r>
      <w:r>
        <w:rPr>
          <w:rFonts w:ascii="Calibri Light" w:hAnsi="Calibri Light" w:cs="Calibri Light"/>
          <w:color w:val="222222"/>
          <w:sz w:val="16"/>
          <w:szCs w:val="16"/>
        </w:rPr>
        <w:t>were </w:t>
      </w:r>
      <w:r>
        <w:rPr>
          <w:rFonts w:ascii="Calibri Light" w:hAnsi="Calibri Light" w:cs="Calibri Light"/>
          <w:color w:val="222222"/>
        </w:rPr>
        <w:t>states whose regimes remained unchanged</w:t>
      </w:r>
      <w:r>
        <w:rPr>
          <w:rFonts w:ascii="Calibri Light" w:hAnsi="Calibri Light" w:cs="Calibri Light"/>
          <w:color w:val="222222"/>
          <w:sz w:val="16"/>
          <w:szCs w:val="16"/>
        </w:rPr>
        <w:t> or changed in an autocratic direction. </w:t>
      </w:r>
      <w:hyperlink r:id="rId13" w:anchor="FOOT6%23FOOT6" w:tgtFrame="_blank" w:history="1">
        <w:r>
          <w:rPr>
            <w:rStyle w:val="Hyperlink"/>
            <w:rFonts w:ascii="Calibri Light" w:hAnsi="Calibri Light" w:cs="Calibri Light"/>
            <w:sz w:val="16"/>
            <w:szCs w:val="16"/>
          </w:rPr>
          <w:t>6</w:t>
        </w:r>
      </w:hyperlink>
      <w:r>
        <w:rPr>
          <w:rFonts w:ascii="Calibri Light" w:hAnsi="Calibri Light" w:cs="Calibri Light"/>
          <w:color w:val="222222"/>
          <w:sz w:val="16"/>
          <w:szCs w:val="16"/>
        </w:rPr>
        <w:t> We argued that </w:t>
      </w:r>
      <w:r>
        <w:rPr>
          <w:rFonts w:ascii="Calibri Light" w:hAnsi="Calibri Light" w:cs="Calibri Light"/>
          <w:color w:val="222222"/>
          <w:shd w:val="clear" w:color="auto" w:fill="00FF00"/>
        </w:rPr>
        <w:t>elites</w:t>
      </w:r>
      <w:r>
        <w:rPr>
          <w:rFonts w:ascii="Calibri Light" w:hAnsi="Calibri Light" w:cs="Calibri Light"/>
          <w:color w:val="222222"/>
        </w:rPr>
        <w:t> in</w:t>
      </w:r>
      <w:r>
        <w:rPr>
          <w:rFonts w:ascii="Calibri Light" w:hAnsi="Calibri Light" w:cs="Calibri Light"/>
          <w:color w:val="222222"/>
          <w:sz w:val="16"/>
          <w:szCs w:val="16"/>
        </w:rPr>
        <w:t> newly </w:t>
      </w:r>
      <w:r>
        <w:rPr>
          <w:rFonts w:ascii="Calibri Light" w:hAnsi="Calibri Light" w:cs="Calibri Light"/>
          <w:color w:val="222222"/>
        </w:rPr>
        <w:t>democratizing states</w:t>
      </w:r>
      <w:r>
        <w:rPr>
          <w:rFonts w:ascii="Calibri Light" w:hAnsi="Calibri Light" w:cs="Calibri Light"/>
          <w:color w:val="222222"/>
          <w:sz w:val="16"/>
          <w:szCs w:val="16"/>
        </w:rPr>
        <w:t> often </w:t>
      </w:r>
      <w:r>
        <w:rPr>
          <w:rFonts w:ascii="Calibri Light" w:hAnsi="Calibri Light" w:cs="Calibri Light"/>
          <w:color w:val="222222"/>
        </w:rPr>
        <w:t>use nationalist appeals to attract mass support</w:t>
      </w:r>
      <w:r>
        <w:rPr>
          <w:rFonts w:ascii="Calibri Light" w:hAnsi="Calibri Light" w:cs="Calibri Light"/>
          <w:color w:val="222222"/>
          <w:sz w:val="16"/>
          <w:szCs w:val="16"/>
        </w:rPr>
        <w:t> without submitting to full democratic accountability </w:t>
      </w:r>
      <w:r>
        <w:rPr>
          <w:rFonts w:ascii="Calibri Light" w:hAnsi="Calibri Light" w:cs="Calibri Light"/>
          <w:color w:val="222222"/>
        </w:rPr>
        <w:t>and</w:t>
      </w:r>
      <w:r>
        <w:rPr>
          <w:rFonts w:ascii="Calibri Light" w:hAnsi="Calibri Light" w:cs="Calibri Light"/>
          <w:color w:val="222222"/>
          <w:sz w:val="16"/>
          <w:szCs w:val="16"/>
        </w:rPr>
        <w:t> that the</w:t>
      </w:r>
      <w:r>
        <w:rPr>
          <w:color w:val="222222"/>
          <w:sz w:val="16"/>
          <w:szCs w:val="16"/>
        </w:rPr>
        <w:t> </w:t>
      </w:r>
      <w:r>
        <w:rPr>
          <w:color w:val="222222"/>
        </w:rPr>
        <w:t>institutional weakness</w:t>
      </w:r>
      <w:r>
        <w:rPr>
          <w:rFonts w:ascii="Calibri Light" w:hAnsi="Calibri Light" w:cs="Calibri Light"/>
          <w:color w:val="222222"/>
          <w:sz w:val="16"/>
          <w:szCs w:val="16"/>
        </w:rPr>
        <w:t> of transitional states </w:t>
      </w:r>
      <w:r>
        <w:rPr>
          <w:rFonts w:ascii="Calibri Light" w:hAnsi="Calibri Light" w:cs="Calibri Light"/>
          <w:color w:val="222222"/>
        </w:rPr>
        <w:t>creates the opportunity for such war-causing strategies to succeed.</w:t>
      </w:r>
      <w:r>
        <w:rPr>
          <w:rFonts w:ascii="Calibri Light" w:hAnsi="Calibri Light" w:cs="Calibri Light"/>
          <w:color w:val="222222"/>
          <w:sz w:val="16"/>
          <w:szCs w:val="16"/>
        </w:rPr>
        <w:t> However, these earlier studies did not fully address the circumstances under which transitions are most likely to precipitate war, and they did not take into account various important causes of war. Equally, some critics worried that the time periods over which we measured the effects of democratization were sometimes so long that events occurring at the beginning of a period would be unlikely to influence foreign policy at its end. </w:t>
      </w:r>
      <w:hyperlink r:id="rId14" w:anchor="FOOT7%23FOOT7" w:tgtFrame="_blank" w:history="1">
        <w:r>
          <w:rPr>
            <w:rStyle w:val="Hyperlink"/>
            <w:rFonts w:ascii="Calibri Light" w:hAnsi="Calibri Light" w:cs="Calibri Light"/>
            <w:sz w:val="16"/>
            <w:szCs w:val="16"/>
          </w:rPr>
          <w:t>7</w:t>
        </w:r>
      </w:hyperlink>
      <w:r>
        <w:rPr>
          <w:rFonts w:ascii="Calibri Light" w:hAnsi="Calibri Light" w:cs="Calibri Light"/>
          <w:color w:val="222222"/>
          <w:sz w:val="16"/>
          <w:szCs w:val="16"/>
        </w:rPr>
        <w:t> Employing a more refined research design than in our prior work, </w:t>
      </w:r>
      <w:r>
        <w:rPr>
          <w:color w:val="222222"/>
          <w:sz w:val="16"/>
          <w:szCs w:val="16"/>
        </w:rPr>
        <w:t>we aim here to identify more precisely the conditions under which democratization stimulates hostilities</w:t>
      </w:r>
      <w:r>
        <w:rPr>
          <w:rFonts w:ascii="Calibri Light" w:hAnsi="Calibri Light" w:cs="Calibri Light"/>
          <w:color w:val="222222"/>
          <w:sz w:val="16"/>
          <w:szCs w:val="16"/>
        </w:rPr>
        <w:t>. </w:t>
      </w:r>
      <w:r>
        <w:rPr>
          <w:color w:val="222222"/>
          <w:sz w:val="16"/>
          <w:szCs w:val="16"/>
        </w:rPr>
        <w:t>We find that the </w:t>
      </w:r>
      <w:r>
        <w:rPr>
          <w:color w:val="222222"/>
        </w:rPr>
        <w:t>heightened </w:t>
      </w:r>
      <w:r>
        <w:rPr>
          <w:color w:val="222222"/>
          <w:shd w:val="clear" w:color="auto" w:fill="00FF00"/>
        </w:rPr>
        <w:t>danger</w:t>
      </w:r>
      <w:r>
        <w:rPr>
          <w:color w:val="222222"/>
        </w:rPr>
        <w:t> of war</w:t>
      </w:r>
      <w:r>
        <w:rPr>
          <w:rFonts w:ascii="Calibri Light" w:hAnsi="Calibri Light" w:cs="Calibri Light"/>
          <w:b/>
          <w:bCs/>
          <w:color w:val="222222"/>
        </w:rPr>
        <w:t> </w:t>
      </w:r>
      <w:r>
        <w:rPr>
          <w:rFonts w:ascii="Calibri Light" w:hAnsi="Calibri Light" w:cs="Calibri Light"/>
          <w:b/>
          <w:bCs/>
          <w:color w:val="222222"/>
          <w:shd w:val="clear" w:color="auto" w:fill="00FF00"/>
        </w:rPr>
        <w:t>grows </w:t>
      </w:r>
      <w:r>
        <w:rPr>
          <w:color w:val="222222"/>
          <w:shd w:val="clear" w:color="auto" w:fill="00FF00"/>
        </w:rPr>
        <w:t>primarily out of</w:t>
      </w:r>
      <w:r>
        <w:rPr>
          <w:color w:val="222222"/>
        </w:rPr>
        <w:t> the</w:t>
      </w:r>
      <w:r>
        <w:rPr>
          <w:rFonts w:ascii="Calibri Light" w:hAnsi="Calibri Light" w:cs="Calibri Light"/>
          <w:b/>
          <w:bCs/>
          <w:color w:val="222222"/>
        </w:rPr>
        <w:t> transition from an </w:t>
      </w:r>
      <w:r>
        <w:rPr>
          <w:rFonts w:ascii="Calibri Light" w:hAnsi="Calibri Light" w:cs="Calibri Light"/>
          <w:b/>
          <w:bCs/>
          <w:color w:val="222222"/>
          <w:shd w:val="clear" w:color="auto" w:fill="00FF00"/>
        </w:rPr>
        <w:t>autocratic regime to</w:t>
      </w:r>
      <w:r>
        <w:rPr>
          <w:color w:val="222222"/>
          <w:sz w:val="16"/>
          <w:szCs w:val="16"/>
        </w:rPr>
        <w:t> one that is partly </w:t>
      </w:r>
      <w:r>
        <w:rPr>
          <w:rFonts w:ascii="Calibri Light" w:hAnsi="Calibri Light" w:cs="Calibri Light"/>
          <w:b/>
          <w:bCs/>
          <w:color w:val="222222"/>
          <w:shd w:val="clear" w:color="auto" w:fill="00FF00"/>
        </w:rPr>
        <w:t>democratic</w:t>
      </w:r>
      <w:r>
        <w:rPr>
          <w:rFonts w:ascii="Calibri Light" w:hAnsi="Calibri Light" w:cs="Calibri Light"/>
          <w:color w:val="222222"/>
          <w:sz w:val="16"/>
          <w:szCs w:val="16"/>
        </w:rPr>
        <w:t>. The </w:t>
      </w:r>
      <w:r>
        <w:rPr>
          <w:color w:val="222222"/>
          <w:sz w:val="16"/>
          <w:szCs w:val="16"/>
        </w:rPr>
        <w:t>specter of war during this phase of democratization looms</w:t>
      </w:r>
      <w:r>
        <w:rPr>
          <w:rFonts w:ascii="Calibri Light" w:hAnsi="Calibri Light" w:cs="Calibri Light"/>
          <w:color w:val="222222"/>
        </w:rPr>
        <w:t> especially large when governmental institutions</w:t>
      </w:r>
      <w:r>
        <w:rPr>
          <w:color w:val="222222"/>
          <w:sz w:val="16"/>
          <w:szCs w:val="16"/>
        </w:rPr>
        <w:t>, including those regulating political participation, </w:t>
      </w:r>
      <w:r>
        <w:rPr>
          <w:rFonts w:ascii="Calibri Light" w:hAnsi="Calibri Light" w:cs="Calibri Light"/>
          <w:color w:val="222222"/>
        </w:rPr>
        <w:t>are especially weak.</w:t>
      </w:r>
      <w:r>
        <w:rPr>
          <w:rFonts w:ascii="Calibri Light" w:hAnsi="Calibri Light" w:cs="Calibri Light"/>
          <w:color w:val="222222"/>
          <w:sz w:val="16"/>
          <w:szCs w:val="16"/>
        </w:rPr>
        <w:t> Under these conditions, </w:t>
      </w:r>
      <w:r>
        <w:rPr>
          <w:rFonts w:ascii="Calibri Light" w:hAnsi="Calibri Light" w:cs="Calibri Light"/>
          <w:color w:val="222222"/>
        </w:rPr>
        <w:t>elites commonly employ nationalist rhetoric to mobilize mass support but then become drawn into the belligerent foreign policies unleashed by this process.</w:t>
      </w:r>
      <w:r>
        <w:rPr>
          <w:rFonts w:ascii="Calibri Light" w:hAnsi="Calibri Light" w:cs="Calibri Light"/>
          <w:color w:val="222222"/>
          <w:sz w:val="16"/>
          <w:szCs w:val="16"/>
        </w:rPr>
        <w:t> We find, in contrast, that transitions that quickly culminate in a fully coherent democracy are much less perilous. 8 Further, our results refute the view that </w:t>
      </w:r>
      <w:r>
        <w:rPr>
          <w:rFonts w:ascii="Calibri Light" w:hAnsi="Calibri Light" w:cs="Calibri Light"/>
          <w:color w:val="222222"/>
        </w:rPr>
        <w:t>transitional democracies</w:t>
      </w:r>
      <w:r>
        <w:rPr>
          <w:rFonts w:ascii="Calibri Light" w:hAnsi="Calibri Light" w:cs="Calibri Light"/>
          <w:color w:val="222222"/>
          <w:sz w:val="16"/>
          <w:szCs w:val="16"/>
        </w:rPr>
        <w:t> are simply inviting targets of attack because of their temporary weakness. In fact, they </w:t>
      </w:r>
      <w:r>
        <w:rPr>
          <w:color w:val="222222"/>
          <w:sz w:val="16"/>
          <w:szCs w:val="16"/>
        </w:rPr>
        <w:t>tend to be the initiators of war. We also refute the view that any regime change is likely to precipitate the outbreak of war. </w:t>
      </w:r>
      <w:r>
        <w:rPr>
          <w:rFonts w:ascii="Calibri Light" w:hAnsi="Calibri Light" w:cs="Calibri Light"/>
          <w:color w:val="222222"/>
        </w:rPr>
        <w:t>We find that </w:t>
      </w:r>
      <w:r>
        <w:rPr>
          <w:rFonts w:ascii="Calibri Light" w:hAnsi="Calibri Light" w:cs="Calibri Light"/>
          <w:b/>
          <w:bCs/>
          <w:color w:val="222222"/>
          <w:shd w:val="clear" w:color="auto" w:fill="00FF00"/>
        </w:rPr>
        <w:t>transitions toward democracy are significantly more likely to generate hostilities than</w:t>
      </w:r>
      <w:r>
        <w:rPr>
          <w:rFonts w:ascii="Calibri Light" w:hAnsi="Calibri Light" w:cs="Calibri Light"/>
          <w:b/>
          <w:bCs/>
          <w:color w:val="222222"/>
        </w:rPr>
        <w:t> transitions </w:t>
      </w:r>
      <w:r>
        <w:rPr>
          <w:rFonts w:ascii="Calibri Light" w:hAnsi="Calibri Light" w:cs="Calibri Light"/>
          <w:b/>
          <w:bCs/>
          <w:color w:val="222222"/>
          <w:shd w:val="clear" w:color="auto" w:fill="00FF00"/>
        </w:rPr>
        <w:t>toward autocracy</w:t>
      </w:r>
      <w:r>
        <w:rPr>
          <w:rFonts w:ascii="Calibri Light" w:hAnsi="Calibri Light" w:cs="Calibri Light"/>
          <w:color w:val="222222"/>
          <w:sz w:val="16"/>
          <w:szCs w:val="16"/>
        </w:rPr>
        <w:t>. [End Page 298] The </w:t>
      </w:r>
      <w:r>
        <w:rPr>
          <w:rFonts w:ascii="Calibri Light" w:hAnsi="Calibri Light" w:cs="Calibri Light"/>
          <w:color w:val="222222"/>
          <w:shd w:val="clear" w:color="auto" w:fill="00FF00"/>
        </w:rPr>
        <w:t>early stages</w:t>
      </w:r>
      <w:r>
        <w:rPr>
          <w:rFonts w:ascii="Calibri Light" w:hAnsi="Calibri Light" w:cs="Calibri Light"/>
          <w:color w:val="222222"/>
        </w:rPr>
        <w:t> of democratization </w:t>
      </w:r>
      <w:r>
        <w:rPr>
          <w:rFonts w:ascii="Calibri Light" w:hAnsi="Calibri Light" w:cs="Calibri Light"/>
          <w:color w:val="222222"/>
          <w:shd w:val="clear" w:color="auto" w:fill="00FF00"/>
        </w:rPr>
        <w:t>unleash intense competition among</w:t>
      </w:r>
      <w:r>
        <w:rPr>
          <w:rFonts w:ascii="Calibri Light" w:hAnsi="Calibri Light" w:cs="Calibri Light"/>
          <w:color w:val="222222"/>
          <w:sz w:val="16"/>
          <w:szCs w:val="16"/>
        </w:rPr>
        <w:t> myriad </w:t>
      </w:r>
      <w:r>
        <w:rPr>
          <w:rFonts w:ascii="Calibri Light" w:hAnsi="Calibri Light" w:cs="Calibri Light"/>
          <w:color w:val="222222"/>
        </w:rPr>
        <w:t>social </w:t>
      </w:r>
      <w:r>
        <w:rPr>
          <w:rFonts w:ascii="Calibri Light" w:hAnsi="Calibri Light" w:cs="Calibri Light"/>
          <w:color w:val="222222"/>
          <w:shd w:val="clear" w:color="auto" w:fill="00FF00"/>
        </w:rPr>
        <w:t>groups</w:t>
      </w:r>
      <w:r>
        <w:rPr>
          <w:rFonts w:ascii="Calibri Light" w:hAnsi="Calibri Light" w:cs="Calibri Light"/>
          <w:color w:val="222222"/>
        </w:rPr>
        <w:t> and interests.</w:t>
      </w:r>
      <w:r>
        <w:rPr>
          <w:rFonts w:ascii="Calibri Light" w:hAnsi="Calibri Light" w:cs="Calibri Light"/>
          <w:color w:val="222222"/>
          <w:sz w:val="16"/>
          <w:szCs w:val="16"/>
        </w:rPr>
        <w:t> </w:t>
      </w:r>
      <w:r>
        <w:rPr>
          <w:rFonts w:ascii="Calibri Light" w:hAnsi="Calibri Light" w:cs="Calibri Light"/>
          <w:color w:val="222222"/>
        </w:rPr>
        <w:t>Many transitional democracies lack state institutions that are sufficiently strong and coherent to effectively regulate this mass political competition</w:t>
      </w:r>
      <w:r>
        <w:rPr>
          <w:rFonts w:ascii="Calibri Light" w:hAnsi="Calibri Light" w:cs="Calibri Light"/>
          <w:color w:val="222222"/>
          <w:sz w:val="16"/>
          <w:szCs w:val="16"/>
        </w:rPr>
        <w:t>. To use Samuel Huntington's terminology, such countries frequently suffer from a gap between high levels of political participation and weak political institutions. 9 </w:t>
      </w:r>
      <w:r>
        <w:rPr>
          <w:color w:val="222222"/>
          <w:sz w:val="16"/>
          <w:szCs w:val="16"/>
        </w:rPr>
        <w:t>The weaker these institutions, the greater the likelihood that </w:t>
      </w:r>
      <w:r>
        <w:rPr>
          <w:rFonts w:ascii="Calibri Light" w:hAnsi="Calibri Light" w:cs="Calibri Light"/>
          <w:color w:val="222222"/>
          <w:shd w:val="clear" w:color="auto" w:fill="00FF00"/>
        </w:rPr>
        <w:t>war-provoking nationalism will emerge</w:t>
      </w:r>
      <w:r>
        <w:rPr>
          <w:rFonts w:ascii="Calibri Light" w:hAnsi="Calibri Light" w:cs="Calibri Light"/>
          <w:color w:val="222222"/>
        </w:rPr>
        <w:t> in democratizing countries</w:t>
      </w:r>
      <w:r>
        <w:rPr>
          <w:rFonts w:ascii="Calibri Light" w:hAnsi="Calibri Light" w:cs="Calibri Light"/>
          <w:color w:val="222222"/>
          <w:sz w:val="16"/>
          <w:szCs w:val="16"/>
        </w:rPr>
        <w:t>. 10 </w:t>
      </w:r>
      <w:r>
        <w:rPr>
          <w:color w:val="222222"/>
          <w:sz w:val="16"/>
          <w:szCs w:val="16"/>
        </w:rPr>
        <w:t>Belligerent nationalism is likely to arise in this setting for two related reasons. The </w:t>
      </w:r>
      <w:r>
        <w:rPr>
          <w:rFonts w:ascii="Calibri Light" w:hAnsi="Calibri Light" w:cs="Calibri Light"/>
          <w:color w:val="222222"/>
        </w:rPr>
        <w:t>first</w:t>
      </w:r>
      <w:r>
        <w:rPr>
          <w:rFonts w:ascii="Calibri Light" w:hAnsi="Calibri Light" w:cs="Calibri Light"/>
          <w:color w:val="222222"/>
          <w:sz w:val="16"/>
          <w:szCs w:val="16"/>
        </w:rPr>
        <w:t> and more general reason is that </w:t>
      </w:r>
      <w:r>
        <w:rPr>
          <w:rFonts w:ascii="Calibri Light" w:hAnsi="Calibri Light" w:cs="Calibri Light"/>
          <w:color w:val="222222"/>
        </w:rPr>
        <w:t>political </w:t>
      </w:r>
      <w:r>
        <w:rPr>
          <w:rFonts w:ascii="Calibri Light" w:hAnsi="Calibri Light" w:cs="Calibri Light"/>
          <w:color w:val="222222"/>
          <w:shd w:val="clear" w:color="auto" w:fill="00FF00"/>
        </w:rPr>
        <w:t>leaders</w:t>
      </w:r>
      <w:r>
        <w:rPr>
          <w:rFonts w:ascii="Calibri Light" w:hAnsi="Calibri Light" w:cs="Calibri Light"/>
          <w:color w:val="222222"/>
        </w:rPr>
        <w:t> try to </w:t>
      </w:r>
      <w:r>
        <w:rPr>
          <w:rFonts w:ascii="Calibri Light" w:hAnsi="Calibri Light" w:cs="Calibri Light"/>
          <w:color w:val="222222"/>
          <w:shd w:val="clear" w:color="auto" w:fill="00FF00"/>
        </w:rPr>
        <w:t>use</w:t>
      </w:r>
      <w:r>
        <w:rPr>
          <w:rFonts w:ascii="Calibri Light" w:hAnsi="Calibri Light" w:cs="Calibri Light"/>
          <w:color w:val="222222"/>
        </w:rPr>
        <w:t> nationalism </w:t>
      </w:r>
      <w:r>
        <w:rPr>
          <w:rFonts w:ascii="Calibri Light" w:hAnsi="Calibri Light" w:cs="Calibri Light"/>
          <w:color w:val="222222"/>
          <w:shd w:val="clear" w:color="auto" w:fill="00FF00"/>
        </w:rPr>
        <w:t>as an </w:t>
      </w:r>
      <w:r>
        <w:rPr>
          <w:b/>
          <w:bCs/>
          <w:color w:val="222222"/>
          <w:shd w:val="clear" w:color="auto" w:fill="00FF00"/>
        </w:rPr>
        <w:t>ideological motivator</w:t>
      </w:r>
      <w:r>
        <w:rPr>
          <w:rFonts w:ascii="Calibri Light" w:hAnsi="Calibri Light" w:cs="Calibri Light"/>
          <w:color w:val="222222"/>
          <w:shd w:val="clear" w:color="auto" w:fill="00FF00"/>
        </w:rPr>
        <w:t> of</w:t>
      </w:r>
      <w:r>
        <w:rPr>
          <w:rFonts w:ascii="Calibri Light" w:hAnsi="Calibri Light" w:cs="Calibri Light"/>
          <w:color w:val="222222"/>
        </w:rPr>
        <w:t> national </w:t>
      </w:r>
      <w:r>
        <w:rPr>
          <w:rFonts w:ascii="Calibri Light" w:hAnsi="Calibri Light" w:cs="Calibri Light"/>
          <w:color w:val="222222"/>
          <w:shd w:val="clear" w:color="auto" w:fill="00FF00"/>
        </w:rPr>
        <w:t>collective action in</w:t>
      </w:r>
      <w:r>
        <w:rPr>
          <w:rFonts w:ascii="Calibri Light" w:hAnsi="Calibri Light" w:cs="Calibri Light"/>
          <w:color w:val="222222"/>
        </w:rPr>
        <w:t> the </w:t>
      </w:r>
      <w:r>
        <w:rPr>
          <w:b/>
          <w:bCs/>
          <w:color w:val="222222"/>
          <w:shd w:val="clear" w:color="auto" w:fill="00FF00"/>
        </w:rPr>
        <w:t>absence of effective</w:t>
      </w:r>
      <w:r>
        <w:rPr>
          <w:b/>
          <w:bCs/>
          <w:color w:val="222222"/>
        </w:rPr>
        <w:t> political </w:t>
      </w:r>
      <w:r>
        <w:rPr>
          <w:b/>
          <w:bCs/>
          <w:color w:val="222222"/>
          <w:shd w:val="clear" w:color="auto" w:fill="00FF00"/>
        </w:rPr>
        <w:t>institutions</w:t>
      </w:r>
      <w:r>
        <w:rPr>
          <w:rFonts w:ascii="Calibri Light" w:hAnsi="Calibri Light" w:cs="Calibri Light"/>
          <w:color w:val="222222"/>
          <w:sz w:val="16"/>
          <w:szCs w:val="16"/>
        </w:rPr>
        <w:t>. Leaders of various stripes find that appeals to national sentiment are essential for mobilizing popular support when more routine instruments of legitimacy and governance—parties, legislatures, courts, and independent news media—are in their infancy. Both old and new elites share this incentive to play the nationalist card. Often </w:t>
      </w:r>
      <w:r>
        <w:rPr>
          <w:rFonts w:ascii="Calibri Light" w:hAnsi="Calibri Light" w:cs="Calibri Light"/>
          <w:color w:val="222222"/>
        </w:rPr>
        <w:t>such appeals depend for their success on exaggerating foreign threats</w:t>
      </w:r>
      <w:r>
        <w:rPr>
          <w:rFonts w:ascii="Calibri Light" w:hAnsi="Calibri Light" w:cs="Calibri Light"/>
          <w:color w:val="222222"/>
          <w:sz w:val="16"/>
          <w:szCs w:val="16"/>
        </w:rPr>
        <w:t>. Allegations that internal foes have treasonous ties to these external enemies of the nation help the regime hold on to power despite the weakness of governmental institutions. </w:t>
      </w:r>
      <w:r>
        <w:rPr>
          <w:rFonts w:ascii="Calibri Light" w:hAnsi="Calibri Light" w:cs="Calibri Light"/>
          <w:color w:val="222222"/>
        </w:rPr>
        <w:t>At the outset of the French Revolution,</w:t>
      </w:r>
      <w:r>
        <w:rPr>
          <w:rFonts w:ascii="Calibri Light" w:hAnsi="Calibri Light" w:cs="Calibri Light"/>
          <w:color w:val="222222"/>
          <w:sz w:val="16"/>
          <w:szCs w:val="16"/>
        </w:rPr>
        <w:t> for example, </w:t>
      </w:r>
      <w:r>
        <w:rPr>
          <w:color w:val="222222"/>
          <w:sz w:val="16"/>
          <w:szCs w:val="16"/>
        </w:rPr>
        <w:t>mass nationalism was weak, but soon the </w:t>
      </w:r>
      <w:r>
        <w:rPr>
          <w:rFonts w:ascii="Calibri Light" w:hAnsi="Calibri Light" w:cs="Calibri Light"/>
          <w:color w:val="222222"/>
        </w:rPr>
        <w:t>leaders of various republican factions found that the rhetoric of war and treason was indispensable to their political survival</w:t>
      </w:r>
      <w:r>
        <w:rPr>
          <w:rFonts w:ascii="Calibri Light" w:hAnsi="Calibri Light" w:cs="Calibri Light"/>
          <w:color w:val="222222"/>
          <w:sz w:val="16"/>
          <w:szCs w:val="16"/>
        </w:rPr>
        <w:t> in the revolutionary institutional wasteland. 11 Newspapers tied to political factions inflamed public opinion with the paired themes of war and treason</w:t>
      </w:r>
      <w:r>
        <w:rPr>
          <w:color w:val="222222"/>
          <w:sz w:val="16"/>
          <w:szCs w:val="16"/>
        </w:rPr>
        <w:t>. A </w:t>
      </w:r>
      <w:r>
        <w:rPr>
          <w:rFonts w:ascii="Calibri Light" w:hAnsi="Calibri Light" w:cs="Calibri Light"/>
          <w:color w:val="222222"/>
        </w:rPr>
        <w:t>second</w:t>
      </w:r>
      <w:r>
        <w:rPr>
          <w:color w:val="222222"/>
          <w:sz w:val="16"/>
          <w:szCs w:val="16"/>
        </w:rPr>
        <w:t> reason</w:t>
      </w:r>
      <w:r>
        <w:rPr>
          <w:rFonts w:ascii="Calibri Light" w:hAnsi="Calibri Light" w:cs="Calibri Light"/>
          <w:color w:val="222222"/>
          <w:sz w:val="16"/>
          <w:szCs w:val="16"/>
        </w:rPr>
        <w:t> democratization often fosters belligerent nationalism is that </w:t>
      </w:r>
      <w:r>
        <w:rPr>
          <w:rFonts w:ascii="Calibri Light" w:hAnsi="Calibri Light" w:cs="Calibri Light"/>
          <w:b/>
          <w:bCs/>
          <w:color w:val="222222"/>
        </w:rPr>
        <w:t>the </w:t>
      </w:r>
      <w:r>
        <w:rPr>
          <w:rFonts w:ascii="Calibri Light" w:hAnsi="Calibri Light" w:cs="Calibri Light"/>
          <w:b/>
          <w:bCs/>
          <w:color w:val="222222"/>
          <w:shd w:val="clear" w:color="auto" w:fill="00FF00"/>
        </w:rPr>
        <w:t>breakup of authoritarian regimes threatens powerful interests</w:t>
      </w:r>
      <w:r>
        <w:rPr>
          <w:rFonts w:ascii="Calibri Light" w:hAnsi="Calibri Light" w:cs="Calibri Light"/>
          <w:color w:val="222222"/>
        </w:rPr>
        <w:t>,</w:t>
      </w:r>
      <w:r>
        <w:rPr>
          <w:rFonts w:ascii="Calibri Light" w:hAnsi="Calibri Light" w:cs="Calibri Light"/>
          <w:color w:val="222222"/>
          <w:sz w:val="16"/>
          <w:szCs w:val="16"/>
        </w:rPr>
        <w:t> including military bureaucracies and economic actors that derive a parochial benefit from war and empire. </w:t>
      </w:r>
      <w:r>
        <w:rPr>
          <w:rFonts w:ascii="Calibri Light" w:hAnsi="Calibri Light" w:cs="Calibri Light"/>
          <w:color w:val="222222"/>
          <w:shd w:val="clear" w:color="auto" w:fill="00FF00"/>
        </w:rPr>
        <w:t>To salvage</w:t>
      </w:r>
      <w:r>
        <w:rPr>
          <w:rFonts w:ascii="Calibri Light" w:hAnsi="Calibri Light" w:cs="Calibri Light"/>
          <w:color w:val="222222"/>
        </w:rPr>
        <w:t> their position, threatened interests frequently try to </w:t>
      </w:r>
      <w:r>
        <w:rPr>
          <w:rFonts w:ascii="Calibri Light" w:hAnsi="Calibri Light" w:cs="Calibri Light"/>
          <w:color w:val="222222"/>
          <w:shd w:val="clear" w:color="auto" w:fill="00FF00"/>
        </w:rPr>
        <w:t>recruit mass support</w:t>
      </w:r>
      <w:r>
        <w:rPr>
          <w:rFonts w:ascii="Calibri Light" w:hAnsi="Calibri Light" w:cs="Calibri Light"/>
          <w:color w:val="222222"/>
        </w:rPr>
        <w:t>, typically by </w:t>
      </w:r>
      <w:r>
        <w:rPr>
          <w:rFonts w:ascii="Calibri Light" w:hAnsi="Calibri Light" w:cs="Calibri Light"/>
          <w:color w:val="222222"/>
          <w:shd w:val="clear" w:color="auto" w:fill="00FF00"/>
        </w:rPr>
        <w:t>resorting to nationalist appeals</w:t>
      </w:r>
      <w:r>
        <w:rPr>
          <w:rFonts w:ascii="Calibri Light" w:hAnsi="Calibri Light" w:cs="Calibri Light"/>
          <w:color w:val="222222"/>
          <w:sz w:val="16"/>
          <w:szCs w:val="16"/>
        </w:rPr>
        <w:t> that allow them to claim to rule in the name of the people, but without instituting full democratic accountability to the average voter. Exploiting what remains of their governmental, economic, and media power, </w:t>
      </w:r>
      <w:r>
        <w:rPr>
          <w:color w:val="222222"/>
          <w:sz w:val="16"/>
          <w:szCs w:val="16"/>
        </w:rPr>
        <w:t>these </w:t>
      </w:r>
      <w:r>
        <w:rPr>
          <w:rFonts w:ascii="Calibri Light" w:hAnsi="Calibri Light" w:cs="Calibri Light"/>
          <w:color w:val="222222"/>
        </w:rPr>
        <w:t>elites</w:t>
      </w:r>
      <w:r>
        <w:rPr>
          <w:color w:val="222222"/>
          <w:sz w:val="16"/>
          <w:szCs w:val="16"/>
        </w:rPr>
        <w:t> may </w:t>
      </w:r>
      <w:r>
        <w:rPr>
          <w:rFonts w:ascii="Calibri Light" w:hAnsi="Calibri Light" w:cs="Calibri Light"/>
          <w:color w:val="222222"/>
        </w:rPr>
        <w:t>succeed in establishing terms of inclusion in politics that force opposition groups to accept nationalism as the common currency of public discourse</w:t>
      </w:r>
      <w:r>
        <w:rPr>
          <w:rFonts w:ascii="Calibri Light" w:hAnsi="Calibri Light" w:cs="Calibri Light"/>
          <w:color w:val="222222"/>
          <w:sz w:val="16"/>
          <w:szCs w:val="16"/>
        </w:rPr>
        <w:t>. For example, </w:t>
      </w:r>
      <w:r>
        <w:rPr>
          <w:rFonts w:ascii="Calibri Light" w:hAnsi="Calibri Light" w:cs="Calibri Light"/>
          <w:color w:val="222222"/>
        </w:rPr>
        <w:t>Bismarck and</w:t>
      </w:r>
      <w:r>
        <w:rPr>
          <w:color w:val="222222"/>
          <w:sz w:val="16"/>
          <w:szCs w:val="16"/>
        </w:rPr>
        <w:t> his </w:t>
      </w:r>
      <w:r>
        <w:rPr>
          <w:rFonts w:ascii="Calibri Light" w:hAnsi="Calibri Light" w:cs="Calibri Light"/>
          <w:color w:val="222222"/>
        </w:rPr>
        <w:t>successors in Prussia and Germany used nationalist, military, and colonial issues to rally middle class and rural voters against the working classes</w:t>
      </w:r>
      <w:r>
        <w:rPr>
          <w:rFonts w:ascii="Calibri Light" w:hAnsi="Calibri Light" w:cs="Calibri Light"/>
          <w:color w:val="222222"/>
          <w:sz w:val="16"/>
          <w:szCs w:val="16"/>
        </w:rPr>
        <w:t> while perpetuating a system of rule that kept the power to name [End Page 299] government ministers in </w:t>
      </w:r>
      <w:r>
        <w:rPr>
          <w:color w:val="222222"/>
          <w:sz w:val="16"/>
          <w:szCs w:val="16"/>
        </w:rPr>
        <w:t xml:space="preserve">while federalism may generate certain benefits for mature democracies, the decentralization and fragmentation of power in newly democratizing regimes is likely to exacerbate the problems attendant to democratic transitions. As the bloody breakups of Yugoslavia and the Soviet Union show, divisive nationalism is especially likely when the state's power is dispersed among ethnically defined federal </w:t>
      </w:r>
      <w:proofErr w:type="spellStart"/>
      <w:r>
        <w:rPr>
          <w:color w:val="222222"/>
          <w:sz w:val="16"/>
          <w:szCs w:val="16"/>
        </w:rPr>
        <w:t>regions</w:t>
      </w:r>
      <w:r>
        <w:rPr>
          <w:rFonts w:ascii="Calibri Light" w:hAnsi="Calibri Light" w:cs="Calibri Light"/>
          <w:color w:val="222222"/>
          <w:sz w:val="16"/>
          <w:szCs w:val="16"/>
        </w:rPr>
        <w:t>the</w:t>
      </w:r>
      <w:proofErr w:type="spellEnd"/>
      <w:r>
        <w:rPr>
          <w:rFonts w:ascii="Calibri Light" w:hAnsi="Calibri Light" w:cs="Calibri Light"/>
          <w:color w:val="222222"/>
          <w:sz w:val="16"/>
          <w:szCs w:val="16"/>
        </w:rPr>
        <w:t xml:space="preserve"> hands of the hereditary Kaiser rather than the elected legislature. 12 </w:t>
      </w:r>
      <w:proofErr w:type="gramStart"/>
      <w:r>
        <w:rPr>
          <w:rFonts w:ascii="Calibri Light" w:hAnsi="Calibri Light" w:cs="Calibri Light"/>
          <w:color w:val="222222"/>
          <w:sz w:val="16"/>
          <w:szCs w:val="16"/>
        </w:rPr>
        <w:t>Moreover,.</w:t>
      </w:r>
      <w:proofErr w:type="gramEnd"/>
      <w:r>
        <w:rPr>
          <w:rFonts w:ascii="Calibri Light" w:hAnsi="Calibri Light" w:cs="Calibri Light"/>
          <w:color w:val="222222"/>
          <w:sz w:val="16"/>
          <w:szCs w:val="16"/>
        </w:rPr>
        <w:t xml:space="preserve"> Hence, none of the mechanisms that produce the democratic peace among mature democracies operate in the same fashion in newly democratizing states. Indeed, in their imperfect condition, these mechanisms have the opposite effect. In short, </w:t>
      </w:r>
      <w:r>
        <w:rPr>
          <w:rFonts w:ascii="Calibri Light" w:hAnsi="Calibri Light" w:cs="Calibri Light"/>
          <w:color w:val="222222"/>
        </w:rPr>
        <w:t>newly democratizing countries often experience a </w:t>
      </w:r>
      <w:r>
        <w:rPr>
          <w:b/>
          <w:bCs/>
          <w:color w:val="222222"/>
          <w:shd w:val="clear" w:color="auto" w:fill="00FF00"/>
        </w:rPr>
        <w:t>weakening of central state institutions</w:t>
      </w:r>
      <w:r>
        <w:rPr>
          <w:rFonts w:ascii="Calibri Light" w:hAnsi="Calibri Light" w:cs="Calibri Light"/>
          <w:color w:val="222222"/>
          <w:sz w:val="16"/>
          <w:szCs w:val="16"/>
        </w:rPr>
        <w:t> because their old institutions have eroded and their new ones are only partially developed. </w:t>
      </w:r>
      <w:r>
        <w:rPr>
          <w:rFonts w:ascii="Calibri Light" w:hAnsi="Calibri Light" w:cs="Calibri Light"/>
          <w:color w:val="222222"/>
          <w:shd w:val="clear" w:color="auto" w:fill="00FF00"/>
        </w:rPr>
        <w:t>Autocratic power</w:t>
      </w:r>
      <w:r>
        <w:rPr>
          <w:rFonts w:ascii="Calibri Light" w:hAnsi="Calibri Light" w:cs="Calibri Light"/>
          <w:color w:val="222222"/>
        </w:rPr>
        <w:t> is </w:t>
      </w:r>
      <w:r>
        <w:rPr>
          <w:rFonts w:ascii="Calibri Light" w:hAnsi="Calibri Light" w:cs="Calibri Light"/>
          <w:color w:val="222222"/>
          <w:shd w:val="clear" w:color="auto" w:fill="00FF00"/>
        </w:rPr>
        <w:t>in decline</w:t>
      </w:r>
      <w:r>
        <w:rPr>
          <w:rFonts w:ascii="Calibri Light" w:hAnsi="Calibri Light" w:cs="Calibri Light"/>
          <w:color w:val="222222"/>
          <w:sz w:val="16"/>
          <w:szCs w:val="16"/>
        </w:rPr>
        <w:t> vis-à-vis both elite interest groups and mass groups, and </w:t>
      </w:r>
      <w:r>
        <w:rPr>
          <w:rFonts w:ascii="Calibri Light" w:hAnsi="Calibri Light" w:cs="Calibri Light"/>
          <w:color w:val="222222"/>
          <w:shd w:val="clear" w:color="auto" w:fill="00FF00"/>
        </w:rPr>
        <w:t>democratic institutions lack</w:t>
      </w:r>
      <w:r>
        <w:rPr>
          <w:rFonts w:ascii="Calibri Light" w:hAnsi="Calibri Light" w:cs="Calibri Light"/>
          <w:color w:val="222222"/>
        </w:rPr>
        <w:t> the </w:t>
      </w:r>
      <w:r>
        <w:rPr>
          <w:rFonts w:ascii="Calibri Light" w:hAnsi="Calibri Light" w:cs="Calibri Light"/>
          <w:color w:val="222222"/>
          <w:shd w:val="clear" w:color="auto" w:fill="00FF00"/>
        </w:rPr>
        <w:t>strength to integrate</w:t>
      </w:r>
      <w:r>
        <w:rPr>
          <w:rFonts w:ascii="Calibri Light" w:hAnsi="Calibri Light" w:cs="Calibri Light"/>
          <w:color w:val="222222"/>
        </w:rPr>
        <w:t> these </w:t>
      </w:r>
      <w:r>
        <w:rPr>
          <w:rFonts w:ascii="Calibri Light" w:hAnsi="Calibri Light" w:cs="Calibri Light"/>
          <w:color w:val="222222"/>
          <w:shd w:val="clear" w:color="auto" w:fill="00FF00"/>
        </w:rPr>
        <w:t>contending interests</w:t>
      </w:r>
      <w:r>
        <w:rPr>
          <w:rFonts w:ascii="Calibri Light" w:hAnsi="Calibri Light" w:cs="Calibri Light"/>
          <w:color w:val="222222"/>
        </w:rPr>
        <w:t> and views</w:t>
      </w:r>
      <w:r>
        <w:rPr>
          <w:rFonts w:ascii="Calibri Light" w:hAnsi="Calibri Light" w:cs="Calibri Light"/>
          <w:color w:val="222222"/>
          <w:sz w:val="16"/>
          <w:szCs w:val="16"/>
        </w:rPr>
        <w:t>. Not all newly democratizing states suffer from institutional weakness, but for those that do the resulting political dynamic creates conditions that encourage hostilities. In the face of this institutional deficit, political leaders rely on expedient strategies to cope with the political impasse of democratization. Such tactics, which often include the appeasement of nationalist veto groups or competition among factions in nationalist bidding wars (or both), </w:t>
      </w:r>
      <w:r>
        <w:rPr>
          <w:rFonts w:ascii="Calibri Light" w:hAnsi="Calibri Light" w:cs="Calibri Light"/>
          <w:b/>
          <w:bCs/>
          <w:color w:val="222222"/>
        </w:rPr>
        <w:t>can </w:t>
      </w:r>
      <w:r>
        <w:rPr>
          <w:rFonts w:ascii="Calibri Light" w:hAnsi="Calibri Light" w:cs="Calibri Light"/>
          <w:b/>
          <w:bCs/>
          <w:color w:val="222222"/>
          <w:shd w:val="clear" w:color="auto" w:fill="00FF00"/>
        </w:rPr>
        <w:t>breed reckless foreign policies and</w:t>
      </w:r>
      <w:r>
        <w:rPr>
          <w:rFonts w:ascii="Calibri Light" w:hAnsi="Calibri Light" w:cs="Calibri Light"/>
          <w:b/>
          <w:bCs/>
          <w:color w:val="222222"/>
        </w:rPr>
        <w:t> the </w:t>
      </w:r>
      <w:r>
        <w:rPr>
          <w:rFonts w:ascii="Calibri Light" w:hAnsi="Calibri Light" w:cs="Calibri Light"/>
          <w:b/>
          <w:bCs/>
          <w:color w:val="222222"/>
          <w:shd w:val="clear" w:color="auto" w:fill="00FF00"/>
        </w:rPr>
        <w:t>resort to war</w:t>
      </w:r>
      <w:r>
        <w:rPr>
          <w:rFonts w:ascii="Calibri Light" w:hAnsi="Calibri Light" w:cs="Calibri Light"/>
          <w:color w:val="222222"/>
          <w:sz w:val="16"/>
          <w:szCs w:val="16"/>
        </w:rPr>
        <w:t>.</w:t>
      </w:r>
    </w:p>
    <w:p w14:paraId="660DAFB1" w14:textId="68A69558" w:rsidR="00992C46" w:rsidRDefault="00992C46" w:rsidP="00992C46">
      <w:pPr>
        <w:pStyle w:val="Heading3"/>
      </w:pPr>
      <w:r>
        <w:t>Disease</w:t>
      </w:r>
    </w:p>
    <w:p w14:paraId="2EE90CCD" w14:textId="77777777" w:rsidR="00992C46" w:rsidRDefault="00992C46" w:rsidP="00992C46">
      <w:pPr>
        <w:pStyle w:val="Heading4"/>
        <w:shd w:val="clear" w:color="auto" w:fill="FFFFFF"/>
        <w:rPr>
          <w:rFonts w:cs="Calibri"/>
          <w:color w:val="222222"/>
          <w:szCs w:val="26"/>
        </w:rPr>
      </w:pPr>
      <w:r>
        <w:rPr>
          <w:rFonts w:cs="Calibri"/>
          <w:color w:val="222222"/>
          <w:szCs w:val="26"/>
        </w:rPr>
        <w:t>Democracy causes disease spread – authoritarianism solves</w:t>
      </w:r>
    </w:p>
    <w:p w14:paraId="3D9CD536" w14:textId="77777777" w:rsidR="00992C46" w:rsidRDefault="00992C46" w:rsidP="00992C46">
      <w:pPr>
        <w:shd w:val="clear" w:color="auto" w:fill="FFFFFF"/>
        <w:rPr>
          <w:color w:val="222222"/>
        </w:rPr>
      </w:pPr>
      <w:r>
        <w:rPr>
          <w:b/>
          <w:bCs/>
          <w:color w:val="222222"/>
          <w:sz w:val="26"/>
          <w:szCs w:val="26"/>
        </w:rPr>
        <w:t>Schwartz</w:t>
      </w:r>
      <w:r>
        <w:rPr>
          <w:color w:val="222222"/>
        </w:rPr>
        <w:t xml:space="preserve">, </w:t>
      </w:r>
      <w:proofErr w:type="spellStart"/>
      <w:r>
        <w:rPr>
          <w:color w:val="222222"/>
        </w:rPr>
        <w:t>Poli</w:t>
      </w:r>
      <w:proofErr w:type="spellEnd"/>
      <w:r>
        <w:rPr>
          <w:color w:val="222222"/>
        </w:rPr>
        <w:t xml:space="preserve"> Sci Prof @ State University of New York, </w:t>
      </w:r>
      <w:r>
        <w:rPr>
          <w:b/>
          <w:bCs/>
          <w:color w:val="222222"/>
          <w:sz w:val="26"/>
          <w:szCs w:val="26"/>
        </w:rPr>
        <w:t>12</w:t>
      </w:r>
      <w:r>
        <w:rPr>
          <w:color w:val="222222"/>
        </w:rPr>
        <w:t>       </w:t>
      </w:r>
    </w:p>
    <w:p w14:paraId="44AC500F" w14:textId="77777777" w:rsidR="00992C46" w:rsidRDefault="00992C46" w:rsidP="00992C46">
      <w:pPr>
        <w:shd w:val="clear" w:color="auto" w:fill="FFFFFF"/>
        <w:rPr>
          <w:color w:val="222222"/>
        </w:rPr>
      </w:pPr>
      <w:r>
        <w:rPr>
          <w:color w:val="222222"/>
        </w:rPr>
        <w:t>(Jonathon, Compensating for the ‘Authoritarian Advantage’ in Crisis Response: A Comparative Case Study of SARS Pandemic Responses in China and Taiwan, J OF CHIN POLIT SCI (2012) 17:313–331)</w:t>
      </w:r>
    </w:p>
    <w:p w14:paraId="21882851" w14:textId="77777777" w:rsidR="00992C46" w:rsidRDefault="00992C46" w:rsidP="00992C46">
      <w:pPr>
        <w:shd w:val="clear" w:color="auto" w:fill="FFFFFF"/>
        <w:rPr>
          <w:color w:val="222222"/>
        </w:rPr>
      </w:pPr>
      <w:r>
        <w:rPr>
          <w:color w:val="222222"/>
          <w:sz w:val="14"/>
          <w:szCs w:val="14"/>
        </w:rPr>
        <w:t>In the aftermath of the SARS epidemic much was made of China’s effective efforts at disease control and prevention. </w:t>
      </w:r>
      <w:r>
        <w:rPr>
          <w:color w:val="222222"/>
        </w:rPr>
        <w:t>China’s</w:t>
      </w:r>
      <w:r>
        <w:rPr>
          <w:color w:val="222222"/>
          <w:sz w:val="14"/>
          <w:szCs w:val="14"/>
        </w:rPr>
        <w:t> perceived </w:t>
      </w:r>
      <w:r>
        <w:rPr>
          <w:color w:val="222222"/>
        </w:rPr>
        <w:t>success in controlling</w:t>
      </w:r>
      <w:r>
        <w:rPr>
          <w:color w:val="222222"/>
          <w:sz w:val="14"/>
          <w:szCs w:val="14"/>
        </w:rPr>
        <w:t> </w:t>
      </w:r>
      <w:r>
        <w:rPr>
          <w:color w:val="222222"/>
        </w:rPr>
        <w:t>SARS stands in stark contrast with Taiwan’s</w:t>
      </w:r>
      <w:r>
        <w:rPr>
          <w:color w:val="222222"/>
          <w:sz w:val="14"/>
          <w:szCs w:val="14"/>
        </w:rPr>
        <w:t> </w:t>
      </w:r>
      <w:r>
        <w:rPr>
          <w:color w:val="222222"/>
        </w:rPr>
        <w:t>troubled response</w:t>
      </w:r>
      <w:r>
        <w:rPr>
          <w:color w:val="222222"/>
          <w:sz w:val="14"/>
          <w:szCs w:val="14"/>
        </w:rPr>
        <w:t> to its own SARS outbreak. Why does Taiwan, a geographically small, densely populated country with a democratic government, wealthy and modern knowledge-based economy, fail to effectively respond to SARS whereas big, heavily populated, relatively under-developed and authoritarian China succeeds? Does regime type explain China’s relative success, and to the extent that </w:t>
      </w:r>
      <w:r>
        <w:rPr>
          <w:color w:val="222222"/>
        </w:rPr>
        <w:t>regime type matters</w:t>
      </w:r>
      <w:r>
        <w:rPr>
          <w:color w:val="222222"/>
          <w:sz w:val="14"/>
          <w:szCs w:val="14"/>
        </w:rPr>
        <w:t xml:space="preserve">, what can be done to compensate for China’s ‘authoritarian advantage’ in crisis response? To address these </w:t>
      </w:r>
      <w:proofErr w:type="gramStart"/>
      <w:r>
        <w:rPr>
          <w:color w:val="222222"/>
          <w:sz w:val="14"/>
          <w:szCs w:val="14"/>
        </w:rPr>
        <w:t>questions</w:t>
      </w:r>
      <w:proofErr w:type="gramEnd"/>
      <w:r>
        <w:rPr>
          <w:color w:val="222222"/>
          <w:sz w:val="14"/>
          <w:szCs w:val="14"/>
        </w:rPr>
        <w:t xml:space="preserve"> I conduct a comparative analysis of pandemic response by Taiwan and China. Due to space limitations, I focus primarily on Taiwan, drawing on previous studies of China to highlight the differences between Chinese and Taiwanese responses. In the final section I draw on this comparison to identify means to compensate for China’s ‘authoritarian advantage’. Crisis and Response The crisis literature distinguishes between routine crises and novel crises. In routine crises (frequently recurring crises such as fires and floods), political leaders may defer to operational commanders – people such as fire fighters or police officers - who have dealt with similar crises in the past. These operational commanders have trained for, and perhaps experienced similar crises and are able to respond effectively with only moderate adaptation of existing crisis response procedures [1]. However, this approach cannot be followed in the case of novel crises. </w:t>
      </w:r>
      <w:r>
        <w:rPr>
          <w:color w:val="222222"/>
        </w:rPr>
        <w:t>Novel crises are crises where there is little past experience to draw on.</w:t>
      </w:r>
      <w:r>
        <w:rPr>
          <w:color w:val="222222"/>
          <w:sz w:val="14"/>
          <w:szCs w:val="14"/>
        </w:rPr>
        <w:t> </w:t>
      </w:r>
      <w:r>
        <w:rPr>
          <w:color w:val="222222"/>
        </w:rPr>
        <w:t>Such </w:t>
      </w:r>
      <w:r>
        <w:rPr>
          <w:color w:val="222222"/>
          <w:shd w:val="clear" w:color="auto" w:fill="00FF00"/>
        </w:rPr>
        <w:t>crises include</w:t>
      </w:r>
      <w:r>
        <w:rPr>
          <w:color w:val="222222"/>
          <w:sz w:val="14"/>
          <w:szCs w:val="14"/>
        </w:rPr>
        <w:t> massive events such as hurricane </w:t>
      </w:r>
      <w:r>
        <w:rPr>
          <w:color w:val="222222"/>
        </w:rPr>
        <w:t>Katrina</w:t>
      </w:r>
      <w:r>
        <w:rPr>
          <w:color w:val="222222"/>
          <w:sz w:val="14"/>
          <w:szCs w:val="14"/>
        </w:rPr>
        <w:t>, </w:t>
      </w:r>
      <w:r>
        <w:rPr>
          <w:color w:val="222222"/>
        </w:rPr>
        <w:t>the</w:t>
      </w:r>
      <w:r>
        <w:rPr>
          <w:color w:val="222222"/>
          <w:sz w:val="14"/>
          <w:szCs w:val="14"/>
        </w:rPr>
        <w:t> 2011 </w:t>
      </w:r>
      <w:r>
        <w:rPr>
          <w:color w:val="222222"/>
        </w:rPr>
        <w:t>Japan</w:t>
      </w:r>
      <w:r>
        <w:rPr>
          <w:color w:val="222222"/>
          <w:sz w:val="14"/>
          <w:szCs w:val="14"/>
        </w:rPr>
        <w:t> </w:t>
      </w:r>
      <w:r>
        <w:rPr>
          <w:color w:val="222222"/>
        </w:rPr>
        <w:t>earthquake</w:t>
      </w:r>
      <w:r>
        <w:rPr>
          <w:color w:val="222222"/>
          <w:sz w:val="14"/>
          <w:szCs w:val="14"/>
        </w:rPr>
        <w:t> and tsunami or the </w:t>
      </w:r>
      <w:r>
        <w:rPr>
          <w:color w:val="222222"/>
        </w:rPr>
        <w:t>9/11</w:t>
      </w:r>
      <w:r>
        <w:rPr>
          <w:color w:val="222222"/>
          <w:sz w:val="14"/>
          <w:szCs w:val="14"/>
        </w:rPr>
        <w:t> attacks on the United States that explode on the scene, </w:t>
      </w:r>
      <w:r>
        <w:rPr>
          <w:color w:val="222222"/>
        </w:rPr>
        <w:t>or</w:t>
      </w:r>
      <w:r>
        <w:rPr>
          <w:color w:val="222222"/>
          <w:sz w:val="14"/>
          <w:szCs w:val="14"/>
        </w:rPr>
        <w:t> more insidious crises such as </w:t>
      </w:r>
      <w:r>
        <w:rPr>
          <w:b/>
          <w:bCs/>
          <w:color w:val="222222"/>
          <w:shd w:val="clear" w:color="auto" w:fill="00FF00"/>
        </w:rPr>
        <w:t>the spread of a previously unknown infectious disease</w:t>
      </w:r>
      <w:r>
        <w:rPr>
          <w:color w:val="222222"/>
          <w:sz w:val="14"/>
          <w:szCs w:val="14"/>
        </w:rPr>
        <w:t> that only slowly makes itself evident. Of the two types of novel crises the insidious type is often far more dangerous. </w:t>
      </w:r>
      <w:r>
        <w:rPr>
          <w:color w:val="222222"/>
        </w:rPr>
        <w:t>The danger lies in the likelihood </w:t>
      </w:r>
      <w:r>
        <w:rPr>
          <w:color w:val="222222"/>
          <w:sz w:val="14"/>
          <w:szCs w:val="14"/>
        </w:rPr>
        <w:t>that the </w:t>
      </w:r>
      <w:r>
        <w:rPr>
          <w:b/>
          <w:bCs/>
          <w:color w:val="222222"/>
          <w:shd w:val="clear" w:color="auto" w:fill="00FF00"/>
        </w:rPr>
        <w:t>leadership will fail</w:t>
      </w:r>
      <w:r>
        <w:rPr>
          <w:color w:val="222222"/>
          <w:sz w:val="14"/>
          <w:szCs w:val="14"/>
          <w:shd w:val="clear" w:color="auto" w:fill="00FF00"/>
        </w:rPr>
        <w:t> </w:t>
      </w:r>
      <w:r>
        <w:rPr>
          <w:color w:val="222222"/>
          <w:shd w:val="clear" w:color="auto" w:fill="00FF00"/>
        </w:rPr>
        <w:t>to recognize the</w:t>
      </w:r>
      <w:r>
        <w:rPr>
          <w:color w:val="222222"/>
          <w:sz w:val="14"/>
          <w:szCs w:val="14"/>
        </w:rPr>
        <w:t> </w:t>
      </w:r>
      <w:r>
        <w:rPr>
          <w:b/>
          <w:bCs/>
          <w:color w:val="222222"/>
        </w:rPr>
        <w:t>insidious </w:t>
      </w:r>
      <w:r>
        <w:rPr>
          <w:b/>
          <w:bCs/>
          <w:color w:val="222222"/>
          <w:shd w:val="clear" w:color="auto" w:fill="00FF00"/>
        </w:rPr>
        <w:t>crisis</w:t>
      </w:r>
      <w:r>
        <w:rPr>
          <w:color w:val="222222"/>
          <w:sz w:val="14"/>
          <w:szCs w:val="14"/>
        </w:rPr>
        <w:t> </w:t>
      </w:r>
      <w:r>
        <w:rPr>
          <w:color w:val="222222"/>
        </w:rPr>
        <w:t>as</w:t>
      </w:r>
      <w:r>
        <w:rPr>
          <w:color w:val="222222"/>
          <w:sz w:val="14"/>
          <w:szCs w:val="14"/>
        </w:rPr>
        <w:t> a crisis because </w:t>
      </w:r>
      <w:r>
        <w:rPr>
          <w:color w:val="222222"/>
        </w:rPr>
        <w:t>it develops</w:t>
      </w:r>
      <w:r>
        <w:rPr>
          <w:color w:val="222222"/>
          <w:sz w:val="14"/>
          <w:szCs w:val="14"/>
        </w:rPr>
        <w:t> only slowly and seems amenable to existing response strategies. As a result, the leadership may become aware of the crisis only after it has become widespread or more threatening [2]. SARS is an example of insidious crises. It at first went unrecognized and only slowly did the leadership come to realize the immensity of the threat it represented. Both forms of novel crises require flexible leadership and response capabilities. The leadership must quickly identify the challenge, engage relevant bureaucracies, implement a response, communicate the nature of the crisis and response effectively and clearly to the public, and control the message as it is being broadcast by the media to the public. These already extremely challenging tasks must be accomplished in a compressed timeframe under highly stressful conditions. Not surprisingly, </w:t>
      </w:r>
      <w:r>
        <w:rPr>
          <w:b/>
          <w:bCs/>
          <w:color w:val="222222"/>
        </w:rPr>
        <w:t>governments often fail</w:t>
      </w:r>
      <w:r>
        <w:rPr>
          <w:color w:val="222222"/>
          <w:sz w:val="14"/>
          <w:szCs w:val="14"/>
        </w:rPr>
        <w:t>. Some authors argue that</w:t>
      </w:r>
      <w:r>
        <w:rPr>
          <w:color w:val="222222"/>
        </w:rPr>
        <w:t> an already challenging situation for leaders is made even more so if they are functioning </w:t>
      </w:r>
      <w:r>
        <w:rPr>
          <w:b/>
          <w:bCs/>
          <w:color w:val="222222"/>
        </w:rPr>
        <w:t>in a democratic</w:t>
      </w:r>
      <w:r>
        <w:rPr>
          <w:color w:val="222222"/>
        </w:rPr>
        <w:t> system</w:t>
      </w:r>
      <w:r>
        <w:rPr>
          <w:color w:val="222222"/>
          <w:sz w:val="14"/>
          <w:szCs w:val="14"/>
        </w:rPr>
        <w:t>. </w:t>
      </w:r>
      <w:r>
        <w:rPr>
          <w:color w:val="222222"/>
          <w:shd w:val="clear" w:color="auto" w:fill="00FF00"/>
        </w:rPr>
        <w:t>In democracies</w:t>
      </w:r>
      <w:r>
        <w:rPr>
          <w:color w:val="222222"/>
          <w:sz w:val="14"/>
          <w:szCs w:val="14"/>
        </w:rPr>
        <w:t>, </w:t>
      </w:r>
      <w:r>
        <w:rPr>
          <w:color w:val="222222"/>
        </w:rPr>
        <w:t>major </w:t>
      </w:r>
      <w:r>
        <w:rPr>
          <w:color w:val="222222"/>
          <w:shd w:val="clear" w:color="auto" w:fill="00FF00"/>
        </w:rPr>
        <w:t>emergencies require involvement</w:t>
      </w:r>
      <w:r>
        <w:rPr>
          <w:color w:val="222222"/>
          <w:sz w:val="14"/>
          <w:szCs w:val="14"/>
          <w:shd w:val="clear" w:color="auto" w:fill="00FF00"/>
        </w:rPr>
        <w:t> </w:t>
      </w:r>
      <w:r>
        <w:rPr>
          <w:b/>
          <w:bCs/>
          <w:color w:val="222222"/>
          <w:shd w:val="clear" w:color="auto" w:fill="00FF00"/>
        </w:rPr>
        <w:t>by multiple jurisdictions</w:t>
      </w:r>
      <w:r>
        <w:rPr>
          <w:color w:val="222222"/>
          <w:sz w:val="14"/>
          <w:szCs w:val="14"/>
        </w:rPr>
        <w:t> </w:t>
      </w:r>
      <w:r>
        <w:rPr>
          <w:color w:val="222222"/>
        </w:rPr>
        <w:t>and</w:t>
      </w:r>
      <w:r>
        <w:rPr>
          <w:color w:val="222222"/>
          <w:sz w:val="14"/>
          <w:szCs w:val="14"/>
        </w:rPr>
        <w:t> </w:t>
      </w:r>
      <w:r>
        <w:rPr>
          <w:b/>
          <w:bCs/>
          <w:color w:val="222222"/>
          <w:shd w:val="clear" w:color="auto" w:fill="00FF00"/>
        </w:rPr>
        <w:t>many levels of</w:t>
      </w:r>
      <w:r>
        <w:rPr>
          <w:b/>
          <w:bCs/>
          <w:color w:val="222222"/>
        </w:rPr>
        <w:t> representative</w:t>
      </w:r>
      <w:r>
        <w:rPr>
          <w:color w:val="222222"/>
          <w:sz w:val="14"/>
          <w:szCs w:val="14"/>
        </w:rPr>
        <w:t> </w:t>
      </w:r>
      <w:r>
        <w:rPr>
          <w:b/>
          <w:bCs/>
          <w:color w:val="222222"/>
          <w:shd w:val="clear" w:color="auto" w:fill="00FF00"/>
        </w:rPr>
        <w:t>government</w:t>
      </w:r>
      <w:r>
        <w:rPr>
          <w:color w:val="222222"/>
          <w:sz w:val="14"/>
          <w:szCs w:val="14"/>
        </w:rPr>
        <w:t>. </w:t>
      </w:r>
      <w:r>
        <w:rPr>
          <w:b/>
          <w:bCs/>
          <w:color w:val="222222"/>
        </w:rPr>
        <w:t>Coordinating</w:t>
      </w:r>
      <w:r>
        <w:rPr>
          <w:color w:val="222222"/>
          <w:sz w:val="14"/>
          <w:szCs w:val="14"/>
        </w:rPr>
        <w:t> among these often overlapping and contentious jurisdictions </w:t>
      </w:r>
      <w:r>
        <w:rPr>
          <w:color w:val="222222"/>
        </w:rPr>
        <w:t>can be difficult</w:t>
      </w:r>
      <w:r>
        <w:rPr>
          <w:color w:val="222222"/>
          <w:sz w:val="14"/>
          <w:szCs w:val="14"/>
        </w:rPr>
        <w:t>. </w:t>
      </w:r>
      <w:r>
        <w:rPr>
          <w:color w:val="222222"/>
          <w:shd w:val="clear" w:color="auto" w:fill="00FF00"/>
        </w:rPr>
        <w:t>Politicians must identify and justify priorities</w:t>
      </w:r>
      <w:r>
        <w:rPr>
          <w:color w:val="222222"/>
        </w:rPr>
        <w:t> and actions </w:t>
      </w:r>
      <w:r>
        <w:rPr>
          <w:color w:val="222222"/>
          <w:shd w:val="clear" w:color="auto" w:fill="00FF00"/>
        </w:rPr>
        <w:t>to local leaders, </w:t>
      </w:r>
      <w:r>
        <w:rPr>
          <w:color w:val="222222"/>
        </w:rPr>
        <w:t>the public and the mass media</w:t>
      </w:r>
      <w:r>
        <w:rPr>
          <w:color w:val="222222"/>
          <w:sz w:val="14"/>
          <w:szCs w:val="14"/>
        </w:rPr>
        <w:t>.1 These same authors suggest that </w:t>
      </w:r>
      <w:r>
        <w:rPr>
          <w:b/>
          <w:bCs/>
          <w:color w:val="222222"/>
          <w:shd w:val="clear" w:color="auto" w:fill="00FF00"/>
        </w:rPr>
        <w:t>the challenges are less significant in authoritarian regimes</w:t>
      </w:r>
      <w:r>
        <w:rPr>
          <w:color w:val="222222"/>
          <w:sz w:val="14"/>
          <w:szCs w:val="14"/>
        </w:rPr>
        <w:t>. </w:t>
      </w:r>
      <w:r>
        <w:rPr>
          <w:color w:val="222222"/>
          <w:shd w:val="clear" w:color="auto" w:fill="00FF00"/>
        </w:rPr>
        <w:t>Authoritarian leaders enjoy an</w:t>
      </w:r>
      <w:r>
        <w:rPr>
          <w:color w:val="222222"/>
        </w:rPr>
        <w:t> ‘</w:t>
      </w:r>
      <w:r>
        <w:rPr>
          <w:b/>
          <w:bCs/>
          <w:color w:val="222222"/>
        </w:rPr>
        <w:t>authoritarian </w:t>
      </w:r>
      <w:r>
        <w:rPr>
          <w:b/>
          <w:bCs/>
          <w:color w:val="222222"/>
          <w:shd w:val="clear" w:color="auto" w:fill="00FF00"/>
        </w:rPr>
        <w:t>advantage’</w:t>
      </w:r>
      <w:r>
        <w:rPr>
          <w:color w:val="222222"/>
        </w:rPr>
        <w:t>, being </w:t>
      </w:r>
      <w:r>
        <w:rPr>
          <w:color w:val="222222"/>
          <w:shd w:val="clear" w:color="auto" w:fill="00FF00"/>
        </w:rPr>
        <w:t>less likely to</w:t>
      </w:r>
      <w:r>
        <w:rPr>
          <w:color w:val="222222"/>
        </w:rPr>
        <w:t> need to </w:t>
      </w:r>
      <w:r>
        <w:rPr>
          <w:color w:val="222222"/>
          <w:shd w:val="clear" w:color="auto" w:fill="00FF00"/>
        </w:rPr>
        <w:t>negotiate with bureaucracies</w:t>
      </w:r>
      <w:r>
        <w:rPr>
          <w:color w:val="222222"/>
        </w:rPr>
        <w:t> over jurisdictional powers or struggle to disentangle overlapping institutions</w:t>
      </w:r>
      <w:r>
        <w:rPr>
          <w:color w:val="222222"/>
          <w:sz w:val="14"/>
          <w:szCs w:val="14"/>
        </w:rPr>
        <w:t>. Furthermore, the media </w:t>
      </w:r>
      <w:r>
        <w:rPr>
          <w:color w:val="222222"/>
        </w:rPr>
        <w:t>and by extension the message to the public are more easily controlled.</w:t>
      </w:r>
    </w:p>
    <w:p w14:paraId="7F7F6F3B" w14:textId="77777777" w:rsidR="00992C46" w:rsidRDefault="00992C46" w:rsidP="00992C46">
      <w:pPr>
        <w:shd w:val="clear" w:color="auto" w:fill="FFFFFF"/>
        <w:rPr>
          <w:color w:val="222222"/>
        </w:rPr>
      </w:pPr>
      <w:r>
        <w:rPr>
          <w:color w:val="222222"/>
        </w:rPr>
        <w:t> </w:t>
      </w:r>
    </w:p>
    <w:p w14:paraId="56DB3965" w14:textId="77777777" w:rsidR="00992C46" w:rsidRDefault="00992C46" w:rsidP="00992C46">
      <w:pPr>
        <w:pStyle w:val="Heading4"/>
        <w:shd w:val="clear" w:color="auto" w:fill="FFFFFF"/>
        <w:rPr>
          <w:rFonts w:cs="Calibri"/>
          <w:color w:val="222222"/>
          <w:szCs w:val="26"/>
        </w:rPr>
      </w:pPr>
      <w:r>
        <w:rPr>
          <w:rFonts w:cs="Calibri"/>
          <w:color w:val="222222"/>
          <w:szCs w:val="26"/>
        </w:rPr>
        <w:t>Burnout is wrong – disease risks extinction</w:t>
      </w:r>
    </w:p>
    <w:p w14:paraId="3335C769" w14:textId="77777777" w:rsidR="00992C46" w:rsidRDefault="00992C46" w:rsidP="00992C46">
      <w:pPr>
        <w:shd w:val="clear" w:color="auto" w:fill="FFFFFF"/>
        <w:rPr>
          <w:color w:val="222222"/>
        </w:rPr>
      </w:pPr>
      <w:proofErr w:type="spellStart"/>
      <w:r>
        <w:rPr>
          <w:b/>
          <w:bCs/>
          <w:color w:val="222222"/>
          <w:sz w:val="26"/>
          <w:szCs w:val="26"/>
        </w:rPr>
        <w:t>Kerscher</w:t>
      </w:r>
      <w:proofErr w:type="spellEnd"/>
      <w:r>
        <w:rPr>
          <w:b/>
          <w:bCs/>
          <w:color w:val="222222"/>
          <w:sz w:val="26"/>
          <w:szCs w:val="26"/>
        </w:rPr>
        <w:t xml:space="preserve"> 14</w:t>
      </w:r>
      <w:r>
        <w:rPr>
          <w:color w:val="222222"/>
        </w:rPr>
        <w:t>—Professor, unclear where because every website about him is in German</w:t>
      </w:r>
    </w:p>
    <w:p w14:paraId="312FDA51" w14:textId="77777777" w:rsidR="00992C46" w:rsidRDefault="00992C46" w:rsidP="00992C46">
      <w:pPr>
        <w:shd w:val="clear" w:color="auto" w:fill="FFFFFF"/>
        <w:rPr>
          <w:color w:val="222222"/>
        </w:rPr>
      </w:pPr>
      <w:r>
        <w:rPr>
          <w:color w:val="222222"/>
          <w:sz w:val="16"/>
          <w:szCs w:val="16"/>
        </w:rPr>
        <w:t xml:space="preserve">(Karl-Heinz, “Space Education”, </w:t>
      </w:r>
      <w:proofErr w:type="spellStart"/>
      <w:r>
        <w:rPr>
          <w:color w:val="222222"/>
          <w:sz w:val="16"/>
          <w:szCs w:val="16"/>
        </w:rPr>
        <w:t>Wissenschaftliche</w:t>
      </w:r>
      <w:proofErr w:type="spellEnd"/>
      <w:r>
        <w:rPr>
          <w:color w:val="222222"/>
          <w:sz w:val="16"/>
          <w:szCs w:val="16"/>
        </w:rPr>
        <w:t xml:space="preserve"> </w:t>
      </w:r>
      <w:proofErr w:type="spellStart"/>
      <w:r>
        <w:rPr>
          <w:color w:val="222222"/>
          <w:sz w:val="16"/>
          <w:szCs w:val="16"/>
        </w:rPr>
        <w:t>Studie</w:t>
      </w:r>
      <w:proofErr w:type="spellEnd"/>
      <w:r>
        <w:rPr>
          <w:color w:val="222222"/>
          <w:sz w:val="16"/>
          <w:szCs w:val="16"/>
        </w:rPr>
        <w:t>, 2014, 92 Seiten)</w:t>
      </w:r>
    </w:p>
    <w:p w14:paraId="13D720BB" w14:textId="77777777" w:rsidR="00992C46" w:rsidRDefault="00992C46" w:rsidP="00992C46">
      <w:pPr>
        <w:shd w:val="clear" w:color="auto" w:fill="FFFFFF"/>
        <w:rPr>
          <w:color w:val="222222"/>
        </w:rPr>
      </w:pPr>
      <w:r>
        <w:rPr>
          <w:color w:val="222222"/>
        </w:rPr>
        <w:t>The death toll for a pandemic is equal to the virulence</w:t>
      </w:r>
      <w:r>
        <w:rPr>
          <w:color w:val="222222"/>
          <w:sz w:val="16"/>
          <w:szCs w:val="16"/>
        </w:rPr>
        <w:t>, the deadliness of the pathogen or pathogens, </w:t>
      </w:r>
      <w:r>
        <w:rPr>
          <w:color w:val="222222"/>
        </w:rPr>
        <w:t>multiplied by the number of people eventually infected. </w:t>
      </w:r>
      <w:r>
        <w:rPr>
          <w:color w:val="222222"/>
          <w:shd w:val="clear" w:color="auto" w:fill="00FF00"/>
        </w:rPr>
        <w:t>It has been hypothesized that</w:t>
      </w:r>
      <w:r>
        <w:rPr>
          <w:color w:val="222222"/>
        </w:rPr>
        <w:t> there is an upper limit to the virulence of naturally evolved pathogens</w:t>
      </w:r>
      <w:r>
        <w:rPr>
          <w:color w:val="222222"/>
          <w:sz w:val="16"/>
          <w:szCs w:val="16"/>
        </w:rPr>
        <w:t>. This is </w:t>
      </w:r>
      <w:r>
        <w:rPr>
          <w:color w:val="222222"/>
        </w:rPr>
        <w:t>because </w:t>
      </w:r>
      <w:r>
        <w:rPr>
          <w:color w:val="222222"/>
          <w:shd w:val="clear" w:color="auto" w:fill="00FF00"/>
        </w:rPr>
        <w:t>a pathogen that quickly kills</w:t>
      </w:r>
      <w:r>
        <w:rPr>
          <w:color w:val="222222"/>
        </w:rPr>
        <w:t> its hosts </w:t>
      </w:r>
      <w:r>
        <w:rPr>
          <w:color w:val="222222"/>
          <w:shd w:val="clear" w:color="auto" w:fill="00FF00"/>
        </w:rPr>
        <w:t>might not have</w:t>
      </w:r>
      <w:r>
        <w:rPr>
          <w:color w:val="222222"/>
        </w:rPr>
        <w:t> enough </w:t>
      </w:r>
      <w:r>
        <w:rPr>
          <w:color w:val="222222"/>
          <w:shd w:val="clear" w:color="auto" w:fill="00FF00"/>
        </w:rPr>
        <w:t>time to spread</w:t>
      </w:r>
      <w:r>
        <w:rPr>
          <w:color w:val="222222"/>
        </w:rPr>
        <w:t> to new ones, while one that kills its hosts more slowly</w:t>
      </w:r>
      <w:r>
        <w:rPr>
          <w:color w:val="222222"/>
          <w:sz w:val="16"/>
          <w:szCs w:val="16"/>
        </w:rPr>
        <w:t> or not at all </w:t>
      </w:r>
      <w:r>
        <w:rPr>
          <w:color w:val="222222"/>
        </w:rPr>
        <w:t>will allow carriers more time to spread the infection</w:t>
      </w:r>
      <w:r>
        <w:rPr>
          <w:color w:val="222222"/>
          <w:sz w:val="16"/>
          <w:szCs w:val="16"/>
        </w:rPr>
        <w:t>, and thus likely out-compete a more lethal species or strain. </w:t>
      </w:r>
      <w:r>
        <w:rPr>
          <w:color w:val="222222"/>
        </w:rPr>
        <w:t>This simple model predicts that if virulence and transmission are not linked</w:t>
      </w:r>
      <w:r>
        <w:rPr>
          <w:color w:val="222222"/>
          <w:sz w:val="16"/>
          <w:szCs w:val="16"/>
        </w:rPr>
        <w:t> in any way, </w:t>
      </w:r>
      <w:r>
        <w:rPr>
          <w:color w:val="222222"/>
        </w:rPr>
        <w:t>pathogens will evolve towards low virulence and rapid transmission</w:t>
      </w:r>
      <w:r>
        <w:rPr>
          <w:color w:val="222222"/>
          <w:sz w:val="16"/>
          <w:szCs w:val="16"/>
        </w:rPr>
        <w:t>. However, </w:t>
      </w:r>
      <w:r>
        <w:rPr>
          <w:color w:val="222222"/>
          <w:shd w:val="clear" w:color="auto" w:fill="00FF00"/>
        </w:rPr>
        <w:t>this</w:t>
      </w:r>
      <w:r>
        <w:rPr>
          <w:color w:val="222222"/>
        </w:rPr>
        <w:t> assumption </w:t>
      </w:r>
      <w:r>
        <w:rPr>
          <w:color w:val="222222"/>
          <w:shd w:val="clear" w:color="auto" w:fill="00FF00"/>
        </w:rPr>
        <w:t>is not always valid</w:t>
      </w:r>
      <w:r>
        <w:rPr>
          <w:color w:val="222222"/>
        </w:rPr>
        <w:t> and in more complex models, where the level of virulence and the rate of transmission are related, </w:t>
      </w:r>
      <w:r>
        <w:rPr>
          <w:color w:val="222222"/>
          <w:shd w:val="clear" w:color="auto" w:fill="00FF00"/>
        </w:rPr>
        <w:t>high levels of virulence can evolve. The level of virulence</w:t>
      </w:r>
      <w:r>
        <w:rPr>
          <w:color w:val="222222"/>
          <w:sz w:val="16"/>
          <w:szCs w:val="16"/>
        </w:rPr>
        <w:t> that is possible </w:t>
      </w:r>
      <w:r>
        <w:rPr>
          <w:color w:val="222222"/>
          <w:shd w:val="clear" w:color="auto" w:fill="00FF00"/>
        </w:rPr>
        <w:t>is instead limited by the existence of complex populations</w:t>
      </w:r>
      <w:r>
        <w:rPr>
          <w:color w:val="222222"/>
        </w:rPr>
        <w:t>//</w:t>
      </w:r>
    </w:p>
    <w:p w14:paraId="3F0F6E77" w14:textId="77777777" w:rsidR="00992C46" w:rsidRDefault="00992C46" w:rsidP="00992C46">
      <w:pPr>
        <w:shd w:val="clear" w:color="auto" w:fill="FFFFFF"/>
        <w:rPr>
          <w:color w:val="222222"/>
        </w:rPr>
      </w:pPr>
      <w:r>
        <w:rPr>
          <w:color w:val="222222"/>
        </w:rPr>
        <w:t> </w:t>
      </w:r>
    </w:p>
    <w:p w14:paraId="4E0D9E7A" w14:textId="77777777" w:rsidR="00992C46" w:rsidRDefault="00992C46" w:rsidP="00992C46">
      <w:pPr>
        <w:shd w:val="clear" w:color="auto" w:fill="FFFFFF"/>
        <w:rPr>
          <w:color w:val="222222"/>
        </w:rPr>
      </w:pPr>
      <w:r>
        <w:rPr>
          <w:color w:val="222222"/>
        </w:rPr>
        <w:t> of hosts</w:t>
      </w:r>
      <w:r>
        <w:rPr>
          <w:color w:val="222222"/>
          <w:sz w:val="16"/>
          <w:szCs w:val="16"/>
        </w:rPr>
        <w:t>, with different susceptibilities to infection, or by some hosts being geographically isolated. The size of the host population and competition between different strains of pathogens can also alter virulence. </w:t>
      </w:r>
      <w:r>
        <w:rPr>
          <w:color w:val="222222"/>
        </w:rPr>
        <w:t>There are numerous </w:t>
      </w:r>
      <w:r>
        <w:rPr>
          <w:color w:val="222222"/>
          <w:shd w:val="clear" w:color="auto" w:fill="00FF00"/>
        </w:rPr>
        <w:t>historical examples of pandemics</w:t>
      </w:r>
      <w:r>
        <w:rPr>
          <w:color w:val="222222"/>
        </w:rPr>
        <w:t> that </w:t>
      </w:r>
      <w:r>
        <w:rPr>
          <w:color w:val="222222"/>
          <w:shd w:val="clear" w:color="auto" w:fill="00FF00"/>
        </w:rPr>
        <w:t>have had a devastating effect on a large number</w:t>
      </w:r>
      <w:r>
        <w:rPr>
          <w:color w:val="222222"/>
        </w:rPr>
        <w:t> of people, </w:t>
      </w:r>
      <w:r>
        <w:rPr>
          <w:color w:val="222222"/>
          <w:shd w:val="clear" w:color="auto" w:fill="00FF00"/>
        </w:rPr>
        <w:t>which makes the possibility of global pandemic a realistic threat to human civilization</w:t>
      </w:r>
      <w:r>
        <w:rPr>
          <w:color w:val="222222"/>
          <w:sz w:val="16"/>
          <w:szCs w:val="16"/>
          <w:shd w:val="clear" w:color="auto" w:fill="00FF00"/>
        </w:rPr>
        <w:t>.</w:t>
      </w:r>
    </w:p>
    <w:p w14:paraId="59BC451B" w14:textId="77777777" w:rsidR="00992C46" w:rsidRPr="00992C46" w:rsidRDefault="00992C46" w:rsidP="00992C46"/>
    <w:sectPr w:rsidR="00992C46" w:rsidRPr="00992C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Liberation Sans">
    <w:altName w:val="Arial"/>
    <w:charset w:val="01"/>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Baskerville">
    <w:altName w:val="Baskerville Old Face"/>
    <w:charset w:val="00"/>
    <w:family w:val="roman"/>
    <w:pitch w:val="variable"/>
    <w:sig w:usb0="80000067" w:usb1="02000000"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Avenir Book">
    <w:charset w:val="00"/>
    <w:family w:val="auto"/>
    <w:pitch w:val="variable"/>
    <w:sig w:usb0="800000AF" w:usb1="5000204A" w:usb2="00000000" w:usb3="00000000" w:csb0="0000009B" w:csb1="00000000"/>
  </w:font>
  <w:font w:name="Gill Sans">
    <w:charset w:val="B1"/>
    <w:family w:val="swiss"/>
    <w:pitch w:val="variable"/>
    <w:sig w:usb0="80000A67" w:usb1="00000000" w:usb2="00000000" w:usb3="00000000" w:csb0="000001F7" w:csb1="00000000"/>
  </w:font>
  <w:font w:name="Times New Roman Bold">
    <w:panose1 w:val="02020803070505020304"/>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Futura">
    <w:charset w:val="00"/>
    <w:family w:val="swiss"/>
    <w:pitch w:val="variable"/>
    <w:sig w:usb0="A00002AF" w:usb1="5000214A"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Estrangelo Edessa">
    <w:panose1 w:val="00000000000000000000"/>
    <w:charset w:val="01"/>
    <w:family w:val="roman"/>
    <w:notTrueType/>
    <w:pitch w:val="variable"/>
  </w:font>
  <w:font w:name="AKDPE C+ Utopia">
    <w:altName w:val="Cambria"/>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00"/>
    <w:family w:val="roman"/>
    <w:notTrueType/>
    <w:pitch w:val="variable"/>
    <w:sig w:usb0="00000001" w:usb1="5000E07B" w:usb2="00000000" w:usb3="00000000" w:csb0="0000019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72FB"/>
    <w:rsid w:val="000139A3"/>
    <w:rsid w:val="00100833"/>
    <w:rsid w:val="00104529"/>
    <w:rsid w:val="00105942"/>
    <w:rsid w:val="00107396"/>
    <w:rsid w:val="00144A4C"/>
    <w:rsid w:val="00176AB0"/>
    <w:rsid w:val="00177B7D"/>
    <w:rsid w:val="0018322D"/>
    <w:rsid w:val="001B5776"/>
    <w:rsid w:val="001E0FF1"/>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72F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2C46"/>
    <w:rsid w:val="009D2EAD"/>
    <w:rsid w:val="009D54B2"/>
    <w:rsid w:val="009D59D6"/>
    <w:rsid w:val="009E1922"/>
    <w:rsid w:val="009F7ED2"/>
    <w:rsid w:val="00A56CD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D4BBD"/>
  <w15:chartTrackingRefBased/>
  <w15:docId w15:val="{2EC050A4-601F-4DB9-AAAE-56AC79FBD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1"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0FF1"/>
    <w:pPr>
      <w:spacing w:after="0" w:line="240" w:lineRule="auto"/>
    </w:pPr>
    <w:rPr>
      <w:rFonts w:ascii="Calibri" w:hAnsi="Calibri" w:cs="Calibri"/>
    </w:rPr>
  </w:style>
  <w:style w:type="paragraph" w:styleId="Heading1">
    <w:name w:val="heading 1"/>
    <w:aliases w:val="Pocket,AHeading 1,F2 - Heading 1,Brief - Heading 1,Block Name,Block Header,Heading 1 Char1,ALEX,Heading,Heading 1 Char Char,Block Titles,Heading 1 Char1 Char,Heading 1 Char Char Char,Heading 1 Char1 Char Char,Heading 1 Char Char Char Char,HAT"/>
    <w:basedOn w:val="Normal"/>
    <w:next w:val="Normal"/>
    <w:link w:val="Heading1Char"/>
    <w:qFormat/>
    <w:rsid w:val="001E0FF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 Char Char Char Char Char,Heading 2 Char Char Char Char Char Char Char Char Char Char Char Char Char Char,Char2,BlockText,1,2, 1"/>
    <w:basedOn w:val="Normal"/>
    <w:next w:val="Normal"/>
    <w:link w:val="Heading2Char"/>
    <w:uiPriority w:val="1"/>
    <w:unhideWhenUsed/>
    <w:qFormat/>
    <w:rsid w:val="001E0FF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no, Char,Char1,Cite 1,Char,n"/>
    <w:basedOn w:val="Normal"/>
    <w:next w:val="Normal"/>
    <w:link w:val="Heading3Char"/>
    <w:uiPriority w:val="2"/>
    <w:unhideWhenUsed/>
    <w:qFormat/>
    <w:rsid w:val="001E0FF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1E0FF1"/>
    <w:pPr>
      <w:keepNext/>
      <w:keepLines/>
      <w:spacing w:before="20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5B72FB"/>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nhideWhenUsed/>
    <w:qFormat/>
    <w:rsid w:val="005B72FB"/>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5B72FB"/>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5B72F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B72F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1E0F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0FF1"/>
  </w:style>
  <w:style w:type="character" w:customStyle="1" w:styleId="Heading1Char">
    <w:name w:val="Heading 1 Char"/>
    <w:aliases w:val="Pocket Char,AHeading 1 Char,F2 - Heading 1 Char,Brief - Heading 1 Char,Block Name Char,Block Header Char,Heading 1 Char1 Char1,ALEX Char,Heading Char,Heading 1 Char Char Char1,Block Titles Char,Heading 1 Char1 Char Char1,HAT Char"/>
    <w:basedOn w:val="DefaultParagraphFont"/>
    <w:link w:val="Heading1"/>
    <w:rsid w:val="001E0FF1"/>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 Char Char Char Char Char Char,Heading 2 Char Char Char Char Char Char Char Char Char Char Char Char Char Char Char"/>
    <w:basedOn w:val="DefaultParagraphFont"/>
    <w:link w:val="Heading2"/>
    <w:uiPriority w:val="1"/>
    <w:rsid w:val="001E0FF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no Char, Char Char1,n Char"/>
    <w:basedOn w:val="DefaultParagraphFont"/>
    <w:link w:val="Heading3"/>
    <w:uiPriority w:val="2"/>
    <w:rsid w:val="001E0FF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E0FF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1E0FF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E0FF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1E0FF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 Char Char Char1,Pocket Char1,F2 - Heading 1 Char1,TAG "/>
    <w:basedOn w:val="DefaultParagraphFont"/>
    <w:link w:val="Card"/>
    <w:uiPriority w:val="99"/>
    <w:unhideWhenUsed/>
    <w:rsid w:val="001E0FF1"/>
    <w:rPr>
      <w:color w:val="auto"/>
      <w:u w:val="none"/>
    </w:rPr>
  </w:style>
  <w:style w:type="character" w:styleId="FollowedHyperlink">
    <w:name w:val="FollowedHyperlink"/>
    <w:basedOn w:val="DefaultParagraphFont"/>
    <w:uiPriority w:val="99"/>
    <w:unhideWhenUsed/>
    <w:rsid w:val="001E0FF1"/>
    <w:rPr>
      <w:color w:val="auto"/>
      <w:u w:val="none"/>
    </w:rPr>
  </w:style>
  <w:style w:type="character" w:customStyle="1" w:styleId="Heading5Char">
    <w:name w:val="Heading 5 Char"/>
    <w:aliases w:val="Blocks Char"/>
    <w:basedOn w:val="DefaultParagraphFont"/>
    <w:link w:val="Heading5"/>
    <w:uiPriority w:val="9"/>
    <w:rsid w:val="005B72FB"/>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rsid w:val="005B72F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5B72F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5B72F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B72FB"/>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uiPriority w:val="7"/>
    <w:qFormat/>
    <w:rsid w:val="005B72FB"/>
    <w:pP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5B72F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apple-converted-space">
    <w:name w:val="apple-converted-space"/>
    <w:rsid w:val="005B72FB"/>
  </w:style>
  <w:style w:type="character" w:customStyle="1" w:styleId="apple-style-span">
    <w:name w:val="apple-style-span"/>
    <w:rsid w:val="005B72FB"/>
  </w:style>
  <w:style w:type="character" w:customStyle="1" w:styleId="blue">
    <w:name w:val="blue"/>
    <w:rsid w:val="005B72FB"/>
  </w:style>
  <w:style w:type="paragraph" w:customStyle="1" w:styleId="Nothing">
    <w:name w:val="Nothing"/>
    <w:link w:val="NothingChar"/>
    <w:qFormat/>
    <w:rsid w:val="005B72FB"/>
    <w:pPr>
      <w:spacing w:after="0" w:line="240" w:lineRule="auto"/>
      <w:jc w:val="both"/>
    </w:pPr>
    <w:rPr>
      <w:rFonts w:ascii="Times New Roman" w:eastAsia="Calibri" w:hAnsi="Times New Roman" w:cs="Times New Roman"/>
      <w:sz w:val="20"/>
      <w:szCs w:val="20"/>
    </w:rPr>
  </w:style>
  <w:style w:type="character" w:customStyle="1" w:styleId="CardsFont12pt">
    <w:name w:val="Cards + Font 12pt"/>
    <w:basedOn w:val="DefaultParagraphFont"/>
    <w:uiPriority w:val="1"/>
    <w:rsid w:val="005B72FB"/>
    <w:rPr>
      <w:rFonts w:ascii="Times New Roman" w:hAnsi="Times New Roman"/>
      <w:sz w:val="24"/>
      <w:u w:val="single"/>
      <w:lang w:val="en-US" w:eastAsia="en-US" w:bidi="ar-SA"/>
    </w:rPr>
  </w:style>
  <w:style w:type="character" w:customStyle="1" w:styleId="NothingChar">
    <w:name w:val="Nothing Char"/>
    <w:basedOn w:val="DefaultParagraphFont"/>
    <w:link w:val="Nothing"/>
    <w:rsid w:val="005B72FB"/>
    <w:rPr>
      <w:rFonts w:ascii="Times New Roman" w:eastAsia="Calibri" w:hAnsi="Times New Roman" w:cs="Times New Roman"/>
      <w:sz w:val="20"/>
      <w:szCs w:val="20"/>
    </w:rPr>
  </w:style>
  <w:style w:type="paragraph" w:customStyle="1" w:styleId="CiteSpacing">
    <w:name w:val="Cite Spacing"/>
    <w:basedOn w:val="Normal"/>
    <w:uiPriority w:val="4"/>
    <w:qFormat/>
    <w:rsid w:val="005B72FB"/>
    <w:pPr>
      <w:spacing w:before="60" w:after="60"/>
    </w:pPr>
  </w:style>
  <w:style w:type="paragraph" w:customStyle="1" w:styleId="Underlining">
    <w:name w:val="Underlining"/>
    <w:basedOn w:val="Normal"/>
    <w:link w:val="UnderliningChar"/>
    <w:qFormat/>
    <w:rsid w:val="005B72FB"/>
    <w:rPr>
      <w:rFonts w:ascii="Arial Narrow" w:hAnsi="Arial Narrow"/>
      <w:u w:val="single"/>
    </w:rPr>
  </w:style>
  <w:style w:type="character" w:customStyle="1" w:styleId="UnderliningChar">
    <w:name w:val="Underlining Char"/>
    <w:link w:val="Underlining"/>
    <w:rsid w:val="005B72FB"/>
    <w:rPr>
      <w:rFonts w:ascii="Arial Narrow" w:hAnsi="Arial Narrow" w:cs="Calibri"/>
      <w:u w:val="single"/>
    </w:rPr>
  </w:style>
  <w:style w:type="character" w:customStyle="1" w:styleId="underline">
    <w:name w:val="underline"/>
    <w:qFormat/>
    <w:rsid w:val="005B72FB"/>
    <w:rPr>
      <w:u w:val="single"/>
      <w:lang w:val="en-US" w:eastAsia="en-US" w:bidi="ar-SA"/>
    </w:rPr>
  </w:style>
  <w:style w:type="paragraph" w:styleId="Title">
    <w:name w:val="Title"/>
    <w:aliases w:val="UNDERLINE,Bold Underlined,Cites and Cards,title,Block Heading,Read This,Non Read Text,Debate Normal,Warrants"/>
    <w:basedOn w:val="Normal"/>
    <w:next w:val="Normal"/>
    <w:link w:val="TitleChar"/>
    <w:uiPriority w:val="6"/>
    <w:qFormat/>
    <w:rsid w:val="005B72FB"/>
    <w:pPr>
      <w:pBdr>
        <w:bottom w:val="single" w:sz="8" w:space="4" w:color="4F81BD"/>
      </w:pBdr>
      <w:spacing w:after="300"/>
      <w:contextualSpacing/>
    </w:pPr>
    <w:rPr>
      <w:rFonts w:asciiTheme="minorHAnsi" w:hAnsiTheme="minorHAnsi"/>
      <w:bCs/>
      <w:u w:val="single"/>
    </w:rPr>
  </w:style>
  <w:style w:type="character" w:customStyle="1" w:styleId="TitleChar">
    <w:name w:val="Title Char"/>
    <w:aliases w:val="UNDERLINE Char,Bold Underlined Char,Cites and Cards Char,title Char,Block Heading Char,Read This Char,Non Read Text Char1,Debate Normal Char,Warrants Char"/>
    <w:basedOn w:val="DefaultParagraphFont"/>
    <w:link w:val="Title"/>
    <w:uiPriority w:val="6"/>
    <w:qFormat/>
    <w:rsid w:val="005B72FB"/>
    <w:rPr>
      <w:rFonts w:cs="Calibri"/>
      <w:bCs/>
      <w:u w:val="single"/>
    </w:rPr>
  </w:style>
  <w:style w:type="paragraph" w:styleId="FootnoteText">
    <w:name w:val="footnote text"/>
    <w:basedOn w:val="Normal"/>
    <w:link w:val="FootnoteTextChar"/>
    <w:unhideWhenUsed/>
    <w:rsid w:val="005B72FB"/>
    <w:pPr>
      <w:jc w:val="both"/>
    </w:pPr>
    <w:rPr>
      <w:sz w:val="20"/>
      <w:szCs w:val="20"/>
    </w:rPr>
  </w:style>
  <w:style w:type="character" w:customStyle="1" w:styleId="FootnoteTextChar">
    <w:name w:val="Footnote Text Char"/>
    <w:basedOn w:val="DefaultParagraphFont"/>
    <w:link w:val="FootnoteText"/>
    <w:rsid w:val="005B72FB"/>
    <w:rPr>
      <w:rFonts w:ascii="Calibri" w:hAnsi="Calibri" w:cs="Calibri"/>
      <w:sz w:val="20"/>
      <w:szCs w:val="20"/>
    </w:rPr>
  </w:style>
  <w:style w:type="character" w:styleId="FootnoteReference">
    <w:name w:val="footnote reference"/>
    <w:unhideWhenUsed/>
    <w:rsid w:val="005B72FB"/>
    <w:rPr>
      <w:vertAlign w:val="superscript"/>
    </w:rPr>
  </w:style>
  <w:style w:type="paragraph" w:customStyle="1" w:styleId="Emphasis1">
    <w:name w:val="Emphasis1"/>
    <w:basedOn w:val="Normal"/>
    <w:autoRedefine/>
    <w:uiPriority w:val="7"/>
    <w:qFormat/>
    <w:rsid w:val="005B72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5B72FB"/>
    <w:pPr>
      <w:widowControl w:val="0"/>
      <w:suppressAutoHyphens/>
      <w:spacing w:after="200"/>
      <w:contextualSpacing/>
    </w:pPr>
    <w:rPr>
      <w:rFonts w:asciiTheme="minorHAnsi" w:hAnsiTheme="minorHAnsi"/>
      <w:u w:val="single"/>
    </w:rPr>
  </w:style>
  <w:style w:type="character" w:styleId="Strong">
    <w:name w:val="Strong"/>
    <w:aliases w:val="8 pt font,Citation Char Char1 Char Char Char Char Char,Cut,Small 1,Read Char Char Char,Citation Char Char Char1,Read Char Char1"/>
    <w:basedOn w:val="DefaultParagraphFont"/>
    <w:uiPriority w:val="99"/>
    <w:qFormat/>
    <w:rsid w:val="005B72FB"/>
    <w:rPr>
      <w:b/>
      <w:bCs/>
    </w:rPr>
  </w:style>
  <w:style w:type="paragraph" w:customStyle="1" w:styleId="Cards">
    <w:name w:val="Cards"/>
    <w:next w:val="Normal"/>
    <w:link w:val="CardsChar"/>
    <w:qFormat/>
    <w:rsid w:val="005B72F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5B72FB"/>
    <w:rPr>
      <w:rFonts w:ascii="Times New Roman" w:eastAsia="Times New Roman" w:hAnsi="Times New Roman" w:cs="Times New Roman"/>
      <w:sz w:val="20"/>
      <w:szCs w:val="24"/>
    </w:rPr>
  </w:style>
  <w:style w:type="character" w:customStyle="1" w:styleId="gmail-style13ptbold">
    <w:name w:val="gmail-style13ptbold"/>
    <w:basedOn w:val="DefaultParagraphFont"/>
    <w:rsid w:val="005B72FB"/>
  </w:style>
  <w:style w:type="character" w:customStyle="1" w:styleId="gmail-styleunderline">
    <w:name w:val="gmail-styleunderline"/>
    <w:basedOn w:val="DefaultParagraphFont"/>
    <w:rsid w:val="005B72FB"/>
  </w:style>
  <w:style w:type="character" w:customStyle="1" w:styleId="term">
    <w:name w:val="term"/>
    <w:basedOn w:val="DefaultParagraphFont"/>
    <w:rsid w:val="005B72FB"/>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5B72FB"/>
    <w:pPr>
      <w:spacing w:before="100" w:beforeAutospacing="1" w:after="100" w:afterAutospacing="1"/>
    </w:pPr>
    <w:rPr>
      <w:rFonts w:eastAsia="Times New Roman"/>
      <w:szCs w:val="24"/>
    </w:rPr>
  </w:style>
  <w:style w:type="character" w:styleId="IntenseEmphasis">
    <w:name w:val="Intense Emphasis"/>
    <w:aliases w:val="Title Char2,Heading 3 Char1 Char Char Char,9.5 p,9.5 ,Title Cha,8.,Intense Emphasi,Box Out,Italic,Intense Emphasis5,Cite Char1,Underline1,ci1,Body text + Italic,Spacing 0 pt,Body text + CordiaUPC,12 pt,9 pt"/>
    <w:basedOn w:val="DefaultParagraphFont"/>
    <w:uiPriority w:val="1"/>
    <w:qFormat/>
    <w:rsid w:val="005B72FB"/>
    <w:rPr>
      <w:b/>
      <w:u w:val="single"/>
    </w:rPr>
  </w:style>
  <w:style w:type="paragraph" w:customStyle="1" w:styleId="CardsFont12pt0">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B72FB"/>
    <w:pPr>
      <w:spacing w:after="0" w:line="240" w:lineRule="auto"/>
    </w:pPr>
    <w:rPr>
      <w:u w:val="single"/>
    </w:rPr>
  </w:style>
  <w:style w:type="paragraph" w:customStyle="1" w:styleId="tiny">
    <w:name w:val="tiny"/>
    <w:next w:val="Normal"/>
    <w:link w:val="tinyChar"/>
    <w:autoRedefine/>
    <w:qFormat/>
    <w:rsid w:val="005B72FB"/>
    <w:pPr>
      <w:spacing w:after="0" w:line="240" w:lineRule="auto"/>
      <w:contextualSpacing/>
    </w:pPr>
    <w:rPr>
      <w:rFonts w:ascii="Times New Roman" w:eastAsia="Malgun Gothic" w:hAnsi="Times New Roman" w:cs="Times New Roman"/>
      <w:sz w:val="12"/>
      <w:szCs w:val="24"/>
    </w:rPr>
  </w:style>
  <w:style w:type="paragraph" w:customStyle="1" w:styleId="underlined">
    <w:name w:val="underlined"/>
    <w:next w:val="Normal"/>
    <w:link w:val="underlinedChar"/>
    <w:autoRedefine/>
    <w:qFormat/>
    <w:rsid w:val="005B72FB"/>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5B72FB"/>
    <w:rPr>
      <w:rFonts w:ascii="Times New Roman" w:eastAsia="Malgun Gothic" w:hAnsi="Times New Roman" w:cs="Times New Roman"/>
      <w:sz w:val="21"/>
      <w:szCs w:val="24"/>
      <w:u w:val="single"/>
    </w:rPr>
  </w:style>
  <w:style w:type="character" w:customStyle="1" w:styleId="tinyChar">
    <w:name w:val="tiny Char"/>
    <w:link w:val="tiny"/>
    <w:rsid w:val="005B72FB"/>
    <w:rPr>
      <w:rFonts w:ascii="Times New Roman" w:eastAsia="Malgun Gothic" w:hAnsi="Times New Roman" w:cs="Times New Roman"/>
      <w:sz w:val="12"/>
      <w:szCs w:val="24"/>
    </w:rPr>
  </w:style>
  <w:style w:type="paragraph" w:customStyle="1" w:styleId="Emphasize">
    <w:name w:val="Emphasize"/>
    <w:basedOn w:val="Normal"/>
    <w:uiPriority w:val="7"/>
    <w:qFormat/>
    <w:rsid w:val="005B72F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haracterStyle1">
    <w:name w:val="Character Style 1"/>
    <w:uiPriority w:val="99"/>
    <w:rsid w:val="005B72FB"/>
    <w:rPr>
      <w:sz w:val="20"/>
      <w:szCs w:val="20"/>
    </w:rPr>
  </w:style>
  <w:style w:type="paragraph" w:customStyle="1" w:styleId="Underline2">
    <w:name w:val="Underline2"/>
    <w:basedOn w:val="Normal"/>
    <w:link w:val="Underline2Char"/>
    <w:autoRedefine/>
    <w:uiPriority w:val="4"/>
    <w:qFormat/>
    <w:rsid w:val="005B72FB"/>
    <w:rPr>
      <w:rFonts w:eastAsia="Calibri"/>
      <w:u w:val="single"/>
    </w:rPr>
  </w:style>
  <w:style w:type="character" w:customStyle="1" w:styleId="Underline2Char">
    <w:name w:val="Underline2 Char"/>
    <w:link w:val="Underline2"/>
    <w:uiPriority w:val="4"/>
    <w:rsid w:val="005B72FB"/>
    <w:rPr>
      <w:rFonts w:ascii="Calibri" w:eastAsia="Calibri" w:hAnsi="Calibri" w:cs="Calibri"/>
      <w:u w:val="single"/>
    </w:rPr>
  </w:style>
  <w:style w:type="character" w:customStyle="1" w:styleId="Style11ptUnderline">
    <w:name w:val="Style 11 pt Underline"/>
    <w:basedOn w:val="DefaultParagraphFont"/>
    <w:rsid w:val="005B72FB"/>
    <w:rPr>
      <w:sz w:val="20"/>
      <w:u w:val="single"/>
    </w:rPr>
  </w:style>
  <w:style w:type="character" w:customStyle="1" w:styleId="Style11pt">
    <w:name w:val="Style 11 pt"/>
    <w:basedOn w:val="DefaultParagraphFont"/>
    <w:rsid w:val="005B72FB"/>
    <w:rPr>
      <w:sz w:val="20"/>
    </w:rPr>
  </w:style>
  <w:style w:type="paragraph" w:customStyle="1" w:styleId="StyleStyle411pt">
    <w:name w:val="Style Style4 + 11 pt"/>
    <w:basedOn w:val="Normal"/>
    <w:link w:val="StyleStyle411ptChar"/>
    <w:qFormat/>
    <w:rsid w:val="005B72FB"/>
    <w:rPr>
      <w:rFonts w:eastAsia="Times New Roman"/>
      <w:szCs w:val="24"/>
      <w:u w:val="single"/>
    </w:rPr>
  </w:style>
  <w:style w:type="character" w:customStyle="1" w:styleId="StyleStyle411ptChar">
    <w:name w:val="Style Style4 + 11 pt Char"/>
    <w:basedOn w:val="DefaultParagraphFont"/>
    <w:link w:val="StyleStyle411pt"/>
    <w:rsid w:val="005B72FB"/>
    <w:rPr>
      <w:rFonts w:ascii="Calibri" w:eastAsia="Times New Roman" w:hAnsi="Calibri" w:cs="Calibri"/>
      <w:szCs w:val="24"/>
      <w:u w:val="single"/>
    </w:rPr>
  </w:style>
  <w:style w:type="character" w:customStyle="1" w:styleId="Style1Char">
    <w:name w:val="Style1 Char"/>
    <w:rsid w:val="005B72FB"/>
    <w:rPr>
      <w:rFonts w:ascii="Times New Roman" w:eastAsia="SimSun" w:hAnsi="Times New Roman" w:cs="Times New Roman"/>
      <w:sz w:val="20"/>
      <w:szCs w:val="24"/>
      <w:u w:val="single"/>
      <w:lang w:eastAsia="zh-CN"/>
    </w:rPr>
  </w:style>
  <w:style w:type="character" w:customStyle="1" w:styleId="body-text">
    <w:name w:val="body-text"/>
    <w:basedOn w:val="DefaultParagraphFont"/>
    <w:rsid w:val="005B72FB"/>
  </w:style>
  <w:style w:type="paragraph" w:customStyle="1" w:styleId="Style4">
    <w:name w:val="Style4"/>
    <w:basedOn w:val="Normal"/>
    <w:link w:val="Style4Char"/>
    <w:qFormat/>
    <w:rsid w:val="005B72FB"/>
    <w:rPr>
      <w:rFonts w:eastAsia="Times New Roman"/>
      <w:szCs w:val="24"/>
      <w:u w:val="single"/>
    </w:rPr>
  </w:style>
  <w:style w:type="character" w:customStyle="1" w:styleId="Style4Char">
    <w:name w:val="Style4 Char"/>
    <w:link w:val="Style4"/>
    <w:rsid w:val="005B72FB"/>
    <w:rPr>
      <w:rFonts w:ascii="Calibri" w:eastAsia="Times New Roman" w:hAnsi="Calibri" w:cs="Calibri"/>
      <w:szCs w:val="24"/>
      <w:u w:val="single"/>
    </w:rPr>
  </w:style>
  <w:style w:type="character" w:customStyle="1" w:styleId="m-7861393314226884088gmail-style13ptbold">
    <w:name w:val="m_-7861393314226884088gmail-style13ptbold"/>
    <w:basedOn w:val="DefaultParagraphFont"/>
    <w:rsid w:val="005B72FB"/>
  </w:style>
  <w:style w:type="character" w:customStyle="1" w:styleId="m-7861393314226884088gmail-styleunderline">
    <w:name w:val="m_-7861393314226884088gmail-styleunderline"/>
    <w:basedOn w:val="DefaultParagraphFont"/>
    <w:rsid w:val="005B72FB"/>
  </w:style>
  <w:style w:type="character" w:customStyle="1" w:styleId="m9157140472398192259gmail-style13ptbold">
    <w:name w:val="m_9157140472398192259gmail-style13ptbold"/>
    <w:basedOn w:val="DefaultParagraphFont"/>
    <w:rsid w:val="005B72FB"/>
  </w:style>
  <w:style w:type="character" w:customStyle="1" w:styleId="m9157140472398192259gmail-styleunderline">
    <w:name w:val="m_9157140472398192259gmail-styleunderline"/>
    <w:basedOn w:val="DefaultParagraphFont"/>
    <w:rsid w:val="005B72FB"/>
  </w:style>
  <w:style w:type="paragraph" w:styleId="ListParagraph">
    <w:name w:val="List Paragraph"/>
    <w:aliases w:val="6 font"/>
    <w:basedOn w:val="Normal"/>
    <w:uiPriority w:val="34"/>
    <w:unhideWhenUsed/>
    <w:qFormat/>
    <w:rsid w:val="005B72FB"/>
    <w:pPr>
      <w:ind w:left="720"/>
      <w:contextualSpacing/>
    </w:pPr>
  </w:style>
  <w:style w:type="character" w:customStyle="1" w:styleId="m6694975898748735535gmail-style13ptbold">
    <w:name w:val="m_6694975898748735535gmail-style13ptbold"/>
    <w:basedOn w:val="DefaultParagraphFont"/>
    <w:rsid w:val="005B72FB"/>
  </w:style>
  <w:style w:type="paragraph" w:styleId="HTMLPreformatted">
    <w:name w:val="HTML Preformatted"/>
    <w:basedOn w:val="Normal"/>
    <w:link w:val="HTMLPreformattedChar"/>
    <w:uiPriority w:val="99"/>
    <w:unhideWhenUsed/>
    <w:rsid w:val="005B7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B72FB"/>
    <w:rPr>
      <w:rFonts w:ascii="Courier New" w:eastAsia="Times New Roman" w:hAnsi="Courier New" w:cs="Courier New"/>
      <w:sz w:val="20"/>
      <w:szCs w:val="20"/>
    </w:rPr>
  </w:style>
  <w:style w:type="paragraph" w:styleId="DocumentMap">
    <w:name w:val="Document Map"/>
    <w:basedOn w:val="Normal"/>
    <w:link w:val="DocumentMapChar"/>
    <w:uiPriority w:val="99"/>
    <w:unhideWhenUsed/>
    <w:rsid w:val="005B72FB"/>
    <w:rPr>
      <w:rFonts w:ascii="Lucida Grande" w:hAnsi="Lucida Grande" w:cs="Lucida Grande"/>
    </w:rPr>
  </w:style>
  <w:style w:type="character" w:customStyle="1" w:styleId="DocumentMapChar">
    <w:name w:val="Document Map Char"/>
    <w:basedOn w:val="DefaultParagraphFont"/>
    <w:link w:val="DocumentMap"/>
    <w:uiPriority w:val="99"/>
    <w:rsid w:val="005B72FB"/>
    <w:rPr>
      <w:rFonts w:ascii="Lucida Grande" w:hAnsi="Lucida Grande" w:cs="Lucida Grande"/>
    </w:rPr>
  </w:style>
  <w:style w:type="character" w:customStyle="1" w:styleId="cardChar">
    <w:name w:val="card Char"/>
    <w:basedOn w:val="DefaultParagraphFont"/>
    <w:locked/>
    <w:rsid w:val="005B72FB"/>
    <w:rPr>
      <w:rFonts w:eastAsia="Times New Roman" w:cs="Calibri"/>
      <w:kern w:val="32"/>
      <w:szCs w:val="20"/>
    </w:rPr>
  </w:style>
  <w:style w:type="character" w:customStyle="1" w:styleId="TitleChar1">
    <w:name w:val="Title Char1"/>
    <w:aliases w:val="Non Read Text Char"/>
    <w:basedOn w:val="DefaultParagraphFont"/>
    <w:uiPriority w:val="10"/>
    <w:qFormat/>
    <w:rsid w:val="005B72FB"/>
    <w:rPr>
      <w:rFonts w:asciiTheme="majorHAnsi" w:eastAsiaTheme="majorEastAsia" w:hAnsiTheme="majorHAnsi" w:cstheme="majorBidi"/>
      <w:spacing w:val="-10"/>
      <w:kern w:val="28"/>
      <w:sz w:val="56"/>
      <w:szCs w:val="56"/>
    </w:rPr>
  </w:style>
  <w:style w:type="character" w:customStyle="1" w:styleId="UnderlineChar">
    <w:name w:val="Underline Char"/>
    <w:locked/>
    <w:rsid w:val="005B72FB"/>
    <w:rPr>
      <w:rFonts w:ascii="Arial Narrow" w:hAnsi="Arial Narrow"/>
      <w:szCs w:val="22"/>
      <w:u w:val="thick"/>
    </w:rPr>
  </w:style>
  <w:style w:type="paragraph" w:customStyle="1" w:styleId="Analytic">
    <w:name w:val="Analytic"/>
    <w:basedOn w:val="Normal"/>
    <w:link w:val="AnalyticChar"/>
    <w:autoRedefine/>
    <w:uiPriority w:val="4"/>
    <w:qFormat/>
    <w:rsid w:val="005B72FB"/>
    <w:rPr>
      <w:rFonts w:ascii="Liberation Sans" w:hAnsi="Liberation Sans"/>
      <w:b/>
      <w:sz w:val="26"/>
    </w:rPr>
  </w:style>
  <w:style w:type="character" w:customStyle="1" w:styleId="AnalyticChar">
    <w:name w:val="Analytic Char"/>
    <w:basedOn w:val="DefaultParagraphFont"/>
    <w:link w:val="Analytic"/>
    <w:uiPriority w:val="4"/>
    <w:rsid w:val="005B72FB"/>
    <w:rPr>
      <w:rFonts w:ascii="Liberation Sans" w:hAnsi="Liberation Sans" w:cs="Calibri"/>
      <w:b/>
      <w:sz w:val="26"/>
    </w:rPr>
  </w:style>
  <w:style w:type="character" w:customStyle="1" w:styleId="Style11ptBlackUnderline">
    <w:name w:val="Style 11 pt Black Underline"/>
    <w:basedOn w:val="DefaultParagraphFont"/>
    <w:rsid w:val="005B72FB"/>
    <w:rPr>
      <w:color w:val="000000"/>
      <w:sz w:val="20"/>
      <w:u w:val="single"/>
    </w:rPr>
  </w:style>
  <w:style w:type="character" w:customStyle="1" w:styleId="Style11ptBlack">
    <w:name w:val="Style 11 pt Black"/>
    <w:basedOn w:val="DefaultParagraphFont"/>
    <w:rsid w:val="005B72FB"/>
    <w:rPr>
      <w:color w:val="000000"/>
      <w:sz w:val="20"/>
    </w:rPr>
  </w:style>
  <w:style w:type="character" w:customStyle="1" w:styleId="Style1Char1">
    <w:name w:val="Style1 Char1"/>
    <w:basedOn w:val="DefaultParagraphFont"/>
    <w:rsid w:val="005B72FB"/>
    <w:rPr>
      <w:rFonts w:ascii="Arial" w:eastAsia="SimSun" w:hAnsi="Arial" w:cs="Arial"/>
      <w:sz w:val="22"/>
      <w:szCs w:val="22"/>
      <w:u w:val="single"/>
      <w:lang w:eastAsia="zh-CN"/>
    </w:rPr>
  </w:style>
  <w:style w:type="character" w:customStyle="1" w:styleId="ital-inline">
    <w:name w:val="ital-inline"/>
    <w:basedOn w:val="DefaultParagraphFont"/>
    <w:rsid w:val="005B72FB"/>
  </w:style>
  <w:style w:type="character" w:customStyle="1" w:styleId="evidencetextChar1">
    <w:name w:val="evidence text Char1"/>
    <w:basedOn w:val="DefaultParagraphFont"/>
    <w:link w:val="evidencetext"/>
    <w:locked/>
    <w:rsid w:val="005B72FB"/>
    <w:rPr>
      <w:rFonts w:ascii="Arial" w:eastAsia="Times New Roman" w:hAnsi="Arial" w:cs="Times New Roman"/>
      <w:color w:val="000000"/>
      <w:sz w:val="16"/>
    </w:rPr>
  </w:style>
  <w:style w:type="paragraph" w:customStyle="1" w:styleId="evidencetext">
    <w:name w:val="evidence text"/>
    <w:basedOn w:val="Normal"/>
    <w:link w:val="evidencetextChar1"/>
    <w:qFormat/>
    <w:rsid w:val="005B72FB"/>
    <w:pPr>
      <w:ind w:left="1008" w:right="720"/>
    </w:pPr>
    <w:rPr>
      <w:rFonts w:ascii="Arial" w:eastAsia="Times New Roman" w:hAnsi="Arial" w:cs="Times New Roman"/>
      <w:color w:val="000000"/>
      <w:sz w:val="16"/>
    </w:rPr>
  </w:style>
  <w:style w:type="paragraph" w:customStyle="1" w:styleId="authorcreds">
    <w:name w:val="authorcreds"/>
    <w:basedOn w:val="Normal"/>
    <w:link w:val="authorcredsChar"/>
    <w:autoRedefine/>
    <w:uiPriority w:val="4"/>
    <w:qFormat/>
    <w:rsid w:val="005B72FB"/>
    <w:rPr>
      <w:sz w:val="16"/>
      <w:szCs w:val="16"/>
    </w:rPr>
  </w:style>
  <w:style w:type="character" w:customStyle="1" w:styleId="authorcredsChar">
    <w:name w:val="authorcreds Char"/>
    <w:basedOn w:val="DefaultParagraphFont"/>
    <w:link w:val="authorcreds"/>
    <w:uiPriority w:val="4"/>
    <w:rsid w:val="005B72FB"/>
    <w:rPr>
      <w:rFonts w:ascii="Calibri" w:hAnsi="Calibri" w:cs="Calibri"/>
      <w:sz w:val="16"/>
      <w:szCs w:val="16"/>
    </w:rPr>
  </w:style>
  <w:style w:type="paragraph" w:styleId="NoSpacing">
    <w:name w:val="No Spacing"/>
    <w:aliases w:val="Card Format,ClearFormatting,Clear,DDI Tag,Tag Title,No Spacing51,No Spacing6,No Spacing tnr,Hidden Block Title,No Spacing311,No Spacing8,Dont u,No Spacing1111111"/>
    <w:link w:val="NoSpacingChar"/>
    <w:uiPriority w:val="99"/>
    <w:qFormat/>
    <w:rsid w:val="005B72FB"/>
    <w:pPr>
      <w:spacing w:after="0" w:line="240" w:lineRule="auto"/>
    </w:pPr>
    <w:rPr>
      <w:rFonts w:ascii="Calibri" w:eastAsia="Times New Roman" w:hAnsi="Calibri" w:cs="Calibri"/>
      <w:sz w:val="26"/>
    </w:rPr>
  </w:style>
  <w:style w:type="paragraph" w:customStyle="1" w:styleId="Analytics">
    <w:name w:val="Analytics"/>
    <w:link w:val="AnalyticsChar"/>
    <w:uiPriority w:val="4"/>
    <w:qFormat/>
    <w:rsid w:val="005B72FB"/>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5B72FB"/>
    <w:rPr>
      <w:rFonts w:ascii="Calibri" w:eastAsiaTheme="majorEastAsia" w:hAnsi="Calibri" w:cstheme="majorBidi"/>
      <w:b/>
      <w:iCs/>
      <w:sz w:val="26"/>
      <w:szCs w:val="28"/>
    </w:rPr>
  </w:style>
  <w:style w:type="character" w:customStyle="1" w:styleId="StyleBoldUnderline1">
    <w:name w:val="Style Bold Underline1"/>
    <w:basedOn w:val="DefaultParagraphFont"/>
    <w:rsid w:val="005B72FB"/>
    <w:rPr>
      <w:b/>
      <w:bCs/>
      <w:u w:val="single"/>
      <w:bdr w:val="single" w:sz="4" w:space="0" w:color="auto"/>
    </w:rPr>
  </w:style>
  <w:style w:type="character" w:customStyle="1" w:styleId="pg">
    <w:name w:val="pg"/>
    <w:basedOn w:val="DefaultParagraphFont"/>
    <w:rsid w:val="005B72FB"/>
  </w:style>
  <w:style w:type="paragraph" w:customStyle="1" w:styleId="Yayanalytics">
    <w:name w:val="Yay analytics"/>
    <w:basedOn w:val="Heading4"/>
    <w:next w:val="Heading4"/>
    <w:qFormat/>
    <w:rsid w:val="005B72FB"/>
    <w:rPr>
      <w:rFonts w:ascii="Times New Roman" w:hAnsi="Times New Roman" w:cs="Times New Roman"/>
      <w:color w:val="FF0000"/>
      <w:sz w:val="32"/>
      <w:szCs w:val="32"/>
    </w:rPr>
  </w:style>
  <w:style w:type="paragraph" w:customStyle="1" w:styleId="StyleStyle49pt">
    <w:name w:val="Style Style4 + 9 pt"/>
    <w:basedOn w:val="Style4"/>
    <w:link w:val="StyleStyle49ptChar"/>
    <w:qFormat/>
    <w:rsid w:val="005B72FB"/>
    <w:pPr>
      <w:ind w:left="360" w:hanging="360"/>
    </w:pPr>
    <w:rPr>
      <w:rFonts w:ascii="Times New Roman" w:hAnsi="Times New Roman" w:cs="Times New Roman"/>
      <w:sz w:val="20"/>
      <w:szCs w:val="22"/>
    </w:rPr>
  </w:style>
  <w:style w:type="character" w:customStyle="1" w:styleId="StyleStyle49ptChar">
    <w:name w:val="Style Style4 + 9 pt Char"/>
    <w:basedOn w:val="DefaultParagraphFont"/>
    <w:link w:val="StyleStyle49pt"/>
    <w:locked/>
    <w:rsid w:val="005B72FB"/>
    <w:rPr>
      <w:rFonts w:ascii="Times New Roman" w:eastAsia="Times New Roman" w:hAnsi="Times New Roman" w:cs="Times New Roman"/>
      <w:sz w:val="20"/>
      <w:u w:val="single"/>
    </w:rPr>
  </w:style>
  <w:style w:type="character" w:customStyle="1" w:styleId="StyleTimesNewRoman9pt">
    <w:name w:val="Style Times New Roman 9 pt"/>
    <w:rsid w:val="005B72FB"/>
    <w:rPr>
      <w:sz w:val="20"/>
    </w:rPr>
  </w:style>
  <w:style w:type="character" w:customStyle="1" w:styleId="Style9ptItalicUnderline">
    <w:name w:val="Style 9 pt Italic Underline"/>
    <w:rsid w:val="005B72FB"/>
    <w:rPr>
      <w:i/>
      <w:sz w:val="20"/>
      <w:u w:val="single"/>
    </w:rPr>
  </w:style>
  <w:style w:type="character" w:customStyle="1" w:styleId="BoldUnderlineChar">
    <w:name w:val="Bold Underline Char"/>
    <w:basedOn w:val="DefaultParagraphFont"/>
    <w:rsid w:val="005B72FB"/>
    <w:rPr>
      <w:rFonts w:ascii="Arial Narrow" w:hAnsi="Arial Narrow"/>
      <w:b/>
      <w:szCs w:val="22"/>
      <w:u w:val="thick"/>
    </w:rPr>
  </w:style>
  <w:style w:type="paragraph" w:customStyle="1" w:styleId="CardTagandCite">
    <w:name w:val="Card Tag and Cite"/>
    <w:basedOn w:val="Normal"/>
    <w:next w:val="Normal"/>
    <w:link w:val="CardTagandCiteChar"/>
    <w:qFormat/>
    <w:rsid w:val="005B72FB"/>
    <w:rPr>
      <w:rFonts w:ascii="Arial Narrow" w:eastAsia="Times New Roman" w:hAnsi="Arial Narrow" w:cs="Times New Roman"/>
      <w:b/>
      <w:sz w:val="26"/>
    </w:rPr>
  </w:style>
  <w:style w:type="character" w:customStyle="1" w:styleId="CardTagandCiteChar">
    <w:name w:val="Card Tag and Cite Char"/>
    <w:basedOn w:val="DefaultParagraphFont"/>
    <w:link w:val="CardTagandCite"/>
    <w:rsid w:val="005B72FB"/>
    <w:rPr>
      <w:rFonts w:ascii="Arial Narrow" w:eastAsia="Times New Roman" w:hAnsi="Arial Narrow" w:cs="Times New Roman"/>
      <w:b/>
      <w:sz w:val="26"/>
    </w:rPr>
  </w:style>
  <w:style w:type="character" w:customStyle="1" w:styleId="NoSpacingChar">
    <w:name w:val="No Spacing Char"/>
    <w:aliases w:val="Card Format Char,ClearFormatting Char,Clear Char1,DDI Tag Char,Tag Title Char,No Spacing51 Char,No Spacing6 Char,No Spacing tnr Char,Hidden Block Title Char,No Spacing311 Char,No Spacing8 Char,Dont u Char,No Spacing1111111 Char"/>
    <w:basedOn w:val="CardTagandCiteChar"/>
    <w:link w:val="NoSpacing"/>
    <w:uiPriority w:val="99"/>
    <w:rsid w:val="005B72FB"/>
    <w:rPr>
      <w:rFonts w:ascii="Calibri" w:eastAsia="Times New Roman" w:hAnsi="Calibri" w:cs="Calibri"/>
      <w:b w:val="0"/>
      <w:sz w:val="26"/>
    </w:rPr>
  </w:style>
  <w:style w:type="paragraph" w:customStyle="1" w:styleId="CardText1">
    <w:name w:val="Card Text 1"/>
    <w:basedOn w:val="Normal"/>
    <w:link w:val="CardText1Char"/>
    <w:autoRedefine/>
    <w:qFormat/>
    <w:rsid w:val="005B72FB"/>
    <w:rPr>
      <w:rFonts w:ascii="Arial Narrow" w:eastAsia="Times New Roman" w:hAnsi="Arial Narrow" w:cs="Times New Roman"/>
      <w:color w:val="000000"/>
      <w:u w:val="single"/>
    </w:rPr>
  </w:style>
  <w:style w:type="paragraph" w:customStyle="1" w:styleId="CardText2">
    <w:name w:val="Card Text 2"/>
    <w:basedOn w:val="CardText1"/>
    <w:link w:val="CardText2Char"/>
    <w:qFormat/>
    <w:rsid w:val="005B72FB"/>
    <w:rPr>
      <w:b/>
    </w:rPr>
  </w:style>
  <w:style w:type="character" w:customStyle="1" w:styleId="CardText1Char">
    <w:name w:val="Card Text 1 Char"/>
    <w:basedOn w:val="DefaultParagraphFont"/>
    <w:link w:val="CardText1"/>
    <w:rsid w:val="005B72FB"/>
    <w:rPr>
      <w:rFonts w:ascii="Arial Narrow" w:eastAsia="Times New Roman" w:hAnsi="Arial Narrow" w:cs="Times New Roman"/>
      <w:color w:val="000000"/>
      <w:u w:val="single"/>
    </w:rPr>
  </w:style>
  <w:style w:type="character" w:customStyle="1" w:styleId="CardText2Char">
    <w:name w:val="Card Text 2 Char"/>
    <w:basedOn w:val="CardText1Char"/>
    <w:link w:val="CardText2"/>
    <w:rsid w:val="005B72FB"/>
    <w:rPr>
      <w:rFonts w:ascii="Arial Narrow" w:eastAsia="Times New Roman" w:hAnsi="Arial Narrow" w:cs="Times New Roman"/>
      <w:b/>
      <w:color w:val="000000"/>
      <w:u w:val="single"/>
    </w:rPr>
  </w:style>
  <w:style w:type="paragraph" w:customStyle="1" w:styleId="Paste">
    <w:name w:val="Paste"/>
    <w:basedOn w:val="Normal"/>
    <w:qFormat/>
    <w:rsid w:val="005B72FB"/>
    <w:rPr>
      <w:rFonts w:ascii="Arial Narrow" w:eastAsia="Times New Roman" w:hAnsi="Arial Narrow" w:cs="Times New Roman"/>
      <w:color w:val="000000"/>
      <w:sz w:val="16"/>
    </w:rPr>
  </w:style>
  <w:style w:type="character" w:customStyle="1" w:styleId="tl8wme">
    <w:name w:val="tl8wme"/>
    <w:basedOn w:val="DefaultParagraphFont"/>
    <w:rsid w:val="005B72FB"/>
  </w:style>
  <w:style w:type="character" w:customStyle="1" w:styleId="StyleBold">
    <w:name w:val="Style Bold"/>
    <w:basedOn w:val="DefaultParagraphFont"/>
    <w:uiPriority w:val="9"/>
    <w:semiHidden/>
    <w:rsid w:val="005B72FB"/>
    <w:rPr>
      <w:b/>
      <w:bCs/>
    </w:rPr>
  </w:style>
  <w:style w:type="paragraph" w:styleId="Header">
    <w:name w:val="header"/>
    <w:aliases w:val=" Char2,Header 1,Text,Header Char Char Char Char,Header Char Char Char Char Char Char,Heading 1 Char Char Char Char Char Char Char,Header 1 Char Char,Header Char2,Header Char1 Char,Header Char Char Char,Header Char Char1,Header Char Char"/>
    <w:basedOn w:val="Normal"/>
    <w:link w:val="HeaderChar"/>
    <w:uiPriority w:val="99"/>
    <w:qFormat/>
    <w:rsid w:val="005B72FB"/>
    <w:pPr>
      <w:tabs>
        <w:tab w:val="center" w:pos="4680"/>
        <w:tab w:val="right" w:pos="9360"/>
      </w:tabs>
    </w:pPr>
  </w:style>
  <w:style w:type="character" w:customStyle="1" w:styleId="HeaderChar">
    <w:name w:val="Header Char"/>
    <w:aliases w:val=" Char2 Char,Header 1 Char,Text Char,Header Char Char Char Char Char,Header Char Char Char Char Char Char Char,Heading 1 Char Char Char Char Char Char Char Char,Header 1 Char Char Char,Header Char2 Char,Header Char1 Char Char"/>
    <w:basedOn w:val="DefaultParagraphFont"/>
    <w:link w:val="Header"/>
    <w:uiPriority w:val="99"/>
    <w:rsid w:val="005B72FB"/>
    <w:rPr>
      <w:rFonts w:ascii="Calibri" w:hAnsi="Calibri" w:cs="Calibri"/>
    </w:rPr>
  </w:style>
  <w:style w:type="paragraph" w:styleId="Footer">
    <w:name w:val="footer"/>
    <w:basedOn w:val="Normal"/>
    <w:link w:val="FooterChar"/>
    <w:uiPriority w:val="99"/>
    <w:rsid w:val="005B72FB"/>
    <w:pPr>
      <w:tabs>
        <w:tab w:val="center" w:pos="4680"/>
        <w:tab w:val="right" w:pos="9360"/>
      </w:tabs>
    </w:pPr>
  </w:style>
  <w:style w:type="character" w:customStyle="1" w:styleId="FooterChar">
    <w:name w:val="Footer Char"/>
    <w:basedOn w:val="DefaultParagraphFont"/>
    <w:link w:val="Footer"/>
    <w:uiPriority w:val="99"/>
    <w:rsid w:val="005B72FB"/>
    <w:rPr>
      <w:rFonts w:ascii="Calibri" w:hAnsi="Calibri" w:cs="Calibri"/>
    </w:rPr>
  </w:style>
  <w:style w:type="character" w:customStyle="1" w:styleId="StyleStyleUnderlineUnderlineStyleBoldUnderlineIntenseEmphas">
    <w:name w:val="Style Style UnderlineUnderlineStyle Bold UnderlineIntense Emphas..."/>
    <w:basedOn w:val="DefaultParagraphFont"/>
    <w:rsid w:val="005B72FB"/>
    <w:rPr>
      <w:b w:val="0"/>
      <w:sz w:val="22"/>
      <w:u w:val="single"/>
      <w:bdr w:val="none" w:sz="0" w:space="0" w:color="auto"/>
    </w:rPr>
  </w:style>
  <w:style w:type="character" w:customStyle="1" w:styleId="highlight2">
    <w:name w:val="highlight2"/>
    <w:basedOn w:val="DefaultParagraphFont"/>
    <w:rsid w:val="005B72FB"/>
    <w:rPr>
      <w:rFonts w:ascii="Arial" w:hAnsi="Arial"/>
      <w:b/>
      <w:sz w:val="19"/>
      <w:u w:val="thick"/>
      <w:bdr w:val="none" w:sz="0" w:space="0" w:color="auto"/>
      <w:shd w:val="clear" w:color="auto" w:fill="auto"/>
    </w:rPr>
  </w:style>
  <w:style w:type="character" w:customStyle="1" w:styleId="Heading2Char1">
    <w:name w:val="Heading 2 Char1"/>
    <w:aliases w:val="Heading 2 Char Char,Char Char Char Char Char,Char Char Char Char,Char Char Char Char Char Char Char1,Heading 2 Char1 Char Char Char Char Char Char,Char Char Char Char Char1,Char Char Char Char1"/>
    <w:qFormat/>
    <w:rsid w:val="005B72FB"/>
    <w:rPr>
      <w:b/>
      <w:szCs w:val="28"/>
      <w:lang w:val="en-US" w:eastAsia="en-US" w:bidi="ar-SA"/>
    </w:rPr>
  </w:style>
  <w:style w:type="character" w:customStyle="1" w:styleId="Footnote">
    <w:name w:val="Footnote_"/>
    <w:link w:val="Footnote0"/>
    <w:rsid w:val="005B72FB"/>
    <w:rPr>
      <w:rFonts w:ascii="Times New Roman" w:eastAsia="Times New Roman" w:hAnsi="Times New Roman"/>
      <w:sz w:val="12"/>
      <w:szCs w:val="12"/>
      <w:shd w:val="clear" w:color="auto" w:fill="FFFFFF"/>
    </w:rPr>
  </w:style>
  <w:style w:type="character" w:customStyle="1" w:styleId="Footnote2">
    <w:name w:val="Footnote (2)_"/>
    <w:link w:val="Footnote20"/>
    <w:rsid w:val="005B72FB"/>
    <w:rPr>
      <w:rFonts w:ascii="Times New Roman" w:eastAsia="Times New Roman" w:hAnsi="Times New Roman"/>
      <w:i/>
      <w:iCs/>
      <w:sz w:val="12"/>
      <w:szCs w:val="12"/>
      <w:shd w:val="clear" w:color="auto" w:fill="FFFFFF"/>
    </w:rPr>
  </w:style>
  <w:style w:type="character" w:customStyle="1" w:styleId="Footnote255pt">
    <w:name w:val="Footnote (2) + 5.5 pt"/>
    <w:aliases w:val="Not Italic,Body text (140) + 9 pt,Table of contents (12) + FrankRuehl,11 pt"/>
    <w:rsid w:val="005B72FB"/>
    <w:rPr>
      <w:rFonts w:ascii="Times New Roman" w:eastAsia="Times New Roman" w:hAnsi="Times New Roman" w:cs="Times New Roman"/>
      <w:i/>
      <w:iCs/>
      <w:color w:val="000000"/>
      <w:spacing w:val="0"/>
      <w:w w:val="100"/>
      <w:position w:val="0"/>
      <w:sz w:val="11"/>
      <w:szCs w:val="11"/>
      <w:shd w:val="clear" w:color="auto" w:fill="FFFFFF"/>
      <w:lang w:val="en-US" w:eastAsia="en-US" w:bidi="en-US"/>
    </w:rPr>
  </w:style>
  <w:style w:type="paragraph" w:customStyle="1" w:styleId="Footnote0">
    <w:name w:val="Footnote"/>
    <w:basedOn w:val="Normal"/>
    <w:link w:val="Footnote"/>
    <w:rsid w:val="005B72FB"/>
    <w:pPr>
      <w:widowControl w:val="0"/>
      <w:shd w:val="clear" w:color="auto" w:fill="FFFFFF"/>
      <w:spacing w:line="156" w:lineRule="exact"/>
      <w:jc w:val="both"/>
    </w:pPr>
    <w:rPr>
      <w:rFonts w:ascii="Times New Roman" w:eastAsia="Times New Roman" w:hAnsi="Times New Roman" w:cstheme="minorBidi"/>
      <w:sz w:val="12"/>
      <w:szCs w:val="12"/>
    </w:rPr>
  </w:style>
  <w:style w:type="paragraph" w:customStyle="1" w:styleId="Footnote20">
    <w:name w:val="Footnote (2)"/>
    <w:basedOn w:val="Normal"/>
    <w:link w:val="Footnote2"/>
    <w:rsid w:val="005B72FB"/>
    <w:pPr>
      <w:widowControl w:val="0"/>
      <w:shd w:val="clear" w:color="auto" w:fill="FFFFFF"/>
      <w:spacing w:line="156" w:lineRule="exact"/>
    </w:pPr>
    <w:rPr>
      <w:rFonts w:ascii="Times New Roman" w:eastAsia="Times New Roman" w:hAnsi="Times New Roman" w:cstheme="minorBidi"/>
      <w:i/>
      <w:iCs/>
      <w:sz w:val="12"/>
      <w:szCs w:val="12"/>
    </w:rPr>
  </w:style>
  <w:style w:type="character" w:customStyle="1" w:styleId="st">
    <w:name w:val="st"/>
    <w:basedOn w:val="DefaultParagraphFont"/>
    <w:rsid w:val="005B72FB"/>
  </w:style>
  <w:style w:type="paragraph" w:customStyle="1" w:styleId="cardtext">
    <w:name w:val="card text"/>
    <w:basedOn w:val="Normal"/>
    <w:link w:val="cardtextChar"/>
    <w:qFormat/>
    <w:rsid w:val="005B72FB"/>
    <w:pPr>
      <w:ind w:left="288" w:right="288"/>
    </w:pPr>
  </w:style>
  <w:style w:type="character" w:customStyle="1" w:styleId="cardtextChar">
    <w:name w:val="card text Char"/>
    <w:basedOn w:val="DefaultParagraphFont"/>
    <w:link w:val="cardtext"/>
    <w:rsid w:val="005B72FB"/>
    <w:rPr>
      <w:rFonts w:ascii="Calibri" w:hAnsi="Calibri" w:cs="Calibri"/>
    </w:rPr>
  </w:style>
  <w:style w:type="character" w:customStyle="1" w:styleId="CardsChar1">
    <w:name w:val="Cards Char1"/>
    <w:rsid w:val="005B72FB"/>
    <w:rPr>
      <w:rFonts w:ascii="Calibri" w:hAnsi="Calibri" w:cs="Calibri"/>
      <w:sz w:val="24"/>
      <w:szCs w:val="20"/>
    </w:rPr>
  </w:style>
  <w:style w:type="paragraph" w:customStyle="1" w:styleId="NormalText">
    <w:name w:val="Normal Text"/>
    <w:basedOn w:val="Normal"/>
    <w:link w:val="NormalTextChar"/>
    <w:autoRedefine/>
    <w:qFormat/>
    <w:rsid w:val="005B72FB"/>
    <w:pPr>
      <w:jc w:val="both"/>
    </w:pPr>
    <w:rPr>
      <w:rFonts w:ascii="Times New Roman" w:hAnsi="Times New Roman"/>
      <w:sz w:val="20"/>
      <w:szCs w:val="26"/>
    </w:rPr>
  </w:style>
  <w:style w:type="character" w:customStyle="1" w:styleId="NormalTextChar">
    <w:name w:val="Normal Text Char"/>
    <w:link w:val="NormalText"/>
    <w:rsid w:val="005B72FB"/>
    <w:rPr>
      <w:rFonts w:ascii="Times New Roman" w:hAnsi="Times New Roman" w:cs="Calibri"/>
      <w:sz w:val="20"/>
      <w:szCs w:val="26"/>
    </w:rPr>
  </w:style>
  <w:style w:type="paragraph" w:customStyle="1" w:styleId="Tag2">
    <w:name w:val="Tag2"/>
    <w:basedOn w:val="Normal"/>
    <w:qFormat/>
    <w:rsid w:val="005B72FB"/>
    <w:rPr>
      <w:rFonts w:ascii="Arial" w:hAnsi="Arial" w:cs="Arial"/>
      <w:b/>
      <w:sz w:val="20"/>
    </w:rPr>
  </w:style>
  <w:style w:type="character" w:customStyle="1" w:styleId="DebateUnderline">
    <w:name w:val="Debate Underline"/>
    <w:qFormat/>
    <w:rsid w:val="005B72FB"/>
    <w:rPr>
      <w:rFonts w:ascii="Times New Roman" w:hAnsi="Times New Roman"/>
      <w:sz w:val="24"/>
      <w:u w:val="thick"/>
    </w:rPr>
  </w:style>
  <w:style w:type="paragraph" w:customStyle="1" w:styleId="CardIndented">
    <w:name w:val="Card (Indented)"/>
    <w:basedOn w:val="Normal"/>
    <w:link w:val="CardIndentedChar"/>
    <w:qFormat/>
    <w:rsid w:val="005B72FB"/>
    <w:pPr>
      <w:ind w:left="288"/>
    </w:pPr>
    <w:rPr>
      <w:rFonts w:ascii="Times New Roman" w:eastAsia="Calibri" w:hAnsi="Times New Roman" w:cs="Times New Roman"/>
      <w:sz w:val="20"/>
    </w:rPr>
  </w:style>
  <w:style w:type="character" w:customStyle="1" w:styleId="CardIndentedChar">
    <w:name w:val="Card (Indented) Char"/>
    <w:link w:val="CardIndented"/>
    <w:rsid w:val="005B72FB"/>
    <w:rPr>
      <w:rFonts w:ascii="Times New Roman" w:eastAsia="Calibri" w:hAnsi="Times New Roman" w:cs="Times New Roman"/>
      <w:sz w:val="20"/>
    </w:rPr>
  </w:style>
  <w:style w:type="character" w:customStyle="1" w:styleId="UnderlineBold">
    <w:name w:val="Underline + Bold"/>
    <w:uiPriority w:val="1"/>
    <w:qFormat/>
    <w:rsid w:val="005B72FB"/>
    <w:rPr>
      <w:b w:val="0"/>
      <w:sz w:val="20"/>
      <w:u w:val="single"/>
    </w:rPr>
  </w:style>
  <w:style w:type="character" w:customStyle="1" w:styleId="SmallText-New">
    <w:name w:val="Small Text - New"/>
    <w:rsid w:val="005B72FB"/>
    <w:rPr>
      <w:rFonts w:ascii="Arial Narrow" w:hAnsi="Arial Narrow"/>
      <w:sz w:val="14"/>
    </w:rPr>
  </w:style>
  <w:style w:type="paragraph" w:customStyle="1" w:styleId="cites">
    <w:name w:val="cites"/>
    <w:autoRedefine/>
    <w:qFormat/>
    <w:rsid w:val="005B72FB"/>
    <w:pPr>
      <w:spacing w:after="0" w:line="240" w:lineRule="auto"/>
      <w:contextualSpacing/>
    </w:pPr>
    <w:rPr>
      <w:rFonts w:ascii="Garamond" w:eastAsia="Malgun Gothic" w:hAnsi="Garamond" w:cs="Times New Roman"/>
      <w:b/>
      <w:sz w:val="20"/>
      <w:szCs w:val="24"/>
    </w:rPr>
  </w:style>
  <w:style w:type="character" w:customStyle="1" w:styleId="StyleunderlinedCharBold">
    <w:name w:val="Style underlined Char + Bold"/>
    <w:basedOn w:val="underlinedChar"/>
    <w:rsid w:val="005B72FB"/>
    <w:rPr>
      <w:rFonts w:ascii="Times New Roman" w:eastAsia="Malgun Gothic" w:hAnsi="Times New Roman" w:cs="Times New Roman"/>
      <w:b/>
      <w:bCs/>
      <w:sz w:val="21"/>
      <w:szCs w:val="24"/>
      <w:u w:val="single"/>
    </w:rPr>
  </w:style>
  <w:style w:type="character" w:customStyle="1" w:styleId="UnderlineCharChar">
    <w:name w:val="Underline Char Char"/>
    <w:aliases w:val="Char Char Char2"/>
    <w:qFormat/>
    <w:rsid w:val="005B72FB"/>
    <w:rPr>
      <w:rFonts w:ascii="Arial Narrow" w:hAnsi="Arial Narrow"/>
      <w:szCs w:val="24"/>
      <w:u w:val="single"/>
      <w:lang w:val="en-US" w:eastAsia="en-US" w:bidi="ar-SA"/>
    </w:rPr>
  </w:style>
  <w:style w:type="paragraph" w:customStyle="1" w:styleId="Cites0">
    <w:name w:val="Cites"/>
    <w:basedOn w:val="Normal"/>
    <w:qFormat/>
    <w:rsid w:val="005B72FB"/>
  </w:style>
  <w:style w:type="paragraph" w:customStyle="1" w:styleId="cards0">
    <w:name w:val="cards"/>
    <w:basedOn w:val="Normal"/>
    <w:qFormat/>
    <w:rsid w:val="005B72FB"/>
  </w:style>
  <w:style w:type="paragraph" w:customStyle="1" w:styleId="StyleStyle49pt9">
    <w:name w:val="Style Style4 + 9 pt9"/>
    <w:basedOn w:val="Normal"/>
    <w:next w:val="CardIndented"/>
    <w:rsid w:val="005B72FB"/>
  </w:style>
  <w:style w:type="character" w:customStyle="1" w:styleId="StyleStyle49pt9Char">
    <w:name w:val="Style Style4 + 9 pt9 Char"/>
    <w:rsid w:val="005B72FB"/>
  </w:style>
  <w:style w:type="character" w:customStyle="1" w:styleId="BoldUnderline">
    <w:name w:val="BoldUnderline"/>
    <w:uiPriority w:val="1"/>
    <w:qFormat/>
    <w:rsid w:val="005B72FB"/>
  </w:style>
  <w:style w:type="character" w:customStyle="1" w:styleId="CiteReal">
    <w:name w:val="CiteReal"/>
    <w:uiPriority w:val="1"/>
    <w:qFormat/>
    <w:rsid w:val="005B72FB"/>
  </w:style>
  <w:style w:type="character" w:customStyle="1" w:styleId="UnderlineCard">
    <w:name w:val="Underline Card"/>
    <w:uiPriority w:val="6"/>
    <w:qFormat/>
    <w:rsid w:val="005B72FB"/>
  </w:style>
  <w:style w:type="paragraph" w:customStyle="1" w:styleId="Header1">
    <w:name w:val="Header1"/>
    <w:basedOn w:val="Normal"/>
    <w:next w:val="ListParagraph"/>
    <w:rsid w:val="005B72FB"/>
  </w:style>
  <w:style w:type="character" w:customStyle="1" w:styleId="Date1">
    <w:name w:val="Date1"/>
    <w:basedOn w:val="DefaultParagraphFont"/>
    <w:rsid w:val="005B72FB"/>
  </w:style>
  <w:style w:type="character" w:customStyle="1" w:styleId="Emphasis2">
    <w:name w:val="Emphasis2"/>
    <w:basedOn w:val="DefaultParagraphFont"/>
    <w:rsid w:val="005B72FB"/>
  </w:style>
  <w:style w:type="paragraph" w:customStyle="1" w:styleId="CardText0">
    <w:name w:val="CardText"/>
    <w:basedOn w:val="Normal"/>
    <w:next w:val="Normal"/>
    <w:qFormat/>
    <w:rsid w:val="005B72FB"/>
  </w:style>
  <w:style w:type="character" w:customStyle="1" w:styleId="CardTextChar0">
    <w:name w:val="CardText Char"/>
    <w:basedOn w:val="DefaultParagraphFont"/>
    <w:rsid w:val="005B72FB"/>
  </w:style>
  <w:style w:type="paragraph" w:customStyle="1" w:styleId="Cite2">
    <w:name w:val="Cite 2"/>
    <w:basedOn w:val="Normal"/>
    <w:next w:val="Style4"/>
    <w:qFormat/>
    <w:rsid w:val="005B72FB"/>
  </w:style>
  <w:style w:type="paragraph" w:customStyle="1" w:styleId="TagText">
    <w:name w:val="TagText"/>
    <w:basedOn w:val="Normal"/>
    <w:qFormat/>
    <w:rsid w:val="005B72FB"/>
  </w:style>
  <w:style w:type="character" w:customStyle="1" w:styleId="DebateHighlighted">
    <w:name w:val="Debate Highlighted"/>
    <w:rsid w:val="005B72FB"/>
  </w:style>
  <w:style w:type="character" w:customStyle="1" w:styleId="Author-Date">
    <w:name w:val="Author-Date"/>
    <w:qFormat/>
    <w:rsid w:val="005B72FB"/>
  </w:style>
  <w:style w:type="character" w:customStyle="1" w:styleId="wikiexternallink">
    <w:name w:val="wikiexternallink"/>
    <w:basedOn w:val="DefaultParagraphFont"/>
    <w:rsid w:val="005B72FB"/>
  </w:style>
  <w:style w:type="character" w:customStyle="1" w:styleId="wikigeneratedlinkcontent">
    <w:name w:val="wikigeneratedlinkcontent"/>
    <w:basedOn w:val="DefaultParagraphFont"/>
    <w:rsid w:val="005B72FB"/>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rsid w:val="005B72FB"/>
  </w:style>
  <w:style w:type="character" w:customStyle="1" w:styleId="CitesChar2">
    <w:name w:val="Cites Char2"/>
    <w:rsid w:val="005B72FB"/>
  </w:style>
  <w:style w:type="paragraph" w:customStyle="1" w:styleId="loose">
    <w:name w:val="loose"/>
    <w:basedOn w:val="Normal"/>
    <w:qFormat/>
    <w:rsid w:val="005B72FB"/>
  </w:style>
  <w:style w:type="character" w:customStyle="1" w:styleId="Style8pt">
    <w:name w:val="Style 8 pt"/>
    <w:basedOn w:val="DefaultParagraphFont"/>
    <w:rsid w:val="005B72FB"/>
  </w:style>
  <w:style w:type="paragraph" w:customStyle="1" w:styleId="Default">
    <w:name w:val="Default"/>
    <w:basedOn w:val="Normal"/>
    <w:qFormat/>
    <w:rsid w:val="005B72FB"/>
  </w:style>
  <w:style w:type="paragraph" w:styleId="List">
    <w:name w:val="List"/>
    <w:basedOn w:val="Normal"/>
    <w:uiPriority w:val="99"/>
    <w:unhideWhenUsed/>
    <w:rsid w:val="005B72FB"/>
    <w:pPr>
      <w:ind w:left="360" w:hanging="360"/>
      <w:contextualSpacing/>
    </w:pPr>
  </w:style>
  <w:style w:type="paragraph" w:customStyle="1" w:styleId="PageHeaderLine1">
    <w:name w:val="PageHeaderLine1"/>
    <w:basedOn w:val="Normal"/>
    <w:next w:val="Style4"/>
    <w:qFormat/>
    <w:rsid w:val="005B72FB"/>
  </w:style>
  <w:style w:type="paragraph" w:customStyle="1" w:styleId="PageHeaderLine2">
    <w:name w:val="PageHeaderLine2"/>
    <w:basedOn w:val="Normal"/>
    <w:next w:val="Normal"/>
    <w:link w:val="PageHeaderLine2Char"/>
    <w:qFormat/>
    <w:rsid w:val="005B72FB"/>
  </w:style>
  <w:style w:type="character" w:customStyle="1" w:styleId="EndnoteTextChar">
    <w:name w:val="Endnote Text Char"/>
    <w:rsid w:val="005B72FB"/>
  </w:style>
  <w:style w:type="paragraph" w:styleId="EndnoteText">
    <w:name w:val="endnote text"/>
    <w:basedOn w:val="Normal"/>
    <w:link w:val="EndnoteTextChar1"/>
    <w:unhideWhenUsed/>
    <w:rsid w:val="005B72FB"/>
    <w:rPr>
      <w:sz w:val="20"/>
      <w:szCs w:val="20"/>
    </w:rPr>
  </w:style>
  <w:style w:type="character" w:customStyle="1" w:styleId="EndnoteTextChar1">
    <w:name w:val="Endnote Text Char1"/>
    <w:basedOn w:val="DefaultParagraphFont"/>
    <w:link w:val="EndnoteText"/>
    <w:rsid w:val="005B72FB"/>
    <w:rPr>
      <w:rFonts w:ascii="Calibri" w:hAnsi="Calibri" w:cs="Calibri"/>
      <w:sz w:val="20"/>
      <w:szCs w:val="20"/>
    </w:rPr>
  </w:style>
  <w:style w:type="paragraph" w:customStyle="1" w:styleId="2909F619802848F09E01365C32F34654">
    <w:name w:val="2909F619802848F09E01365C32F34654"/>
    <w:qFormat/>
    <w:rsid w:val="005B72FB"/>
  </w:style>
  <w:style w:type="paragraph" w:customStyle="1" w:styleId="D345FF3D873148C5AE3FBF3267827368">
    <w:name w:val="D345FF3D873148C5AE3FBF3267827368"/>
    <w:qFormat/>
    <w:rsid w:val="005B72FB"/>
  </w:style>
  <w:style w:type="character" w:customStyle="1" w:styleId="BalloonTextChar">
    <w:name w:val="Balloon Text Char"/>
    <w:uiPriority w:val="99"/>
    <w:rsid w:val="005B72FB"/>
  </w:style>
  <w:style w:type="paragraph" w:styleId="BalloonText">
    <w:name w:val="Balloon Text"/>
    <w:basedOn w:val="Normal"/>
    <w:link w:val="BalloonTextChar1"/>
    <w:uiPriority w:val="99"/>
    <w:unhideWhenUsed/>
    <w:rsid w:val="005B72FB"/>
    <w:rPr>
      <w:rFonts w:ascii="Segoe UI" w:hAnsi="Segoe UI" w:cs="Segoe UI"/>
      <w:sz w:val="18"/>
      <w:szCs w:val="18"/>
    </w:rPr>
  </w:style>
  <w:style w:type="character" w:customStyle="1" w:styleId="BalloonTextChar1">
    <w:name w:val="Balloon Text Char1"/>
    <w:basedOn w:val="DefaultParagraphFont"/>
    <w:link w:val="BalloonText"/>
    <w:uiPriority w:val="99"/>
    <w:rsid w:val="005B72FB"/>
    <w:rPr>
      <w:rFonts w:ascii="Segoe UI" w:hAnsi="Segoe UI" w:cs="Segoe UI"/>
      <w:sz w:val="18"/>
      <w:szCs w:val="18"/>
    </w:rPr>
  </w:style>
  <w:style w:type="character" w:customStyle="1" w:styleId="MinimizeChar">
    <w:name w:val="Minimize Char"/>
    <w:rsid w:val="005B72FB"/>
  </w:style>
  <w:style w:type="character" w:customStyle="1" w:styleId="Author">
    <w:name w:val="Author"/>
    <w:qFormat/>
    <w:rsid w:val="005B72FB"/>
  </w:style>
  <w:style w:type="paragraph" w:customStyle="1" w:styleId="Normaltext0">
    <w:name w:val="Normal text"/>
    <w:basedOn w:val="Normal"/>
    <w:autoRedefine/>
    <w:qFormat/>
    <w:rsid w:val="005B72FB"/>
  </w:style>
  <w:style w:type="character" w:customStyle="1" w:styleId="NormaltextCharChar">
    <w:name w:val="Normal text Char Char"/>
    <w:rsid w:val="005B72FB"/>
  </w:style>
  <w:style w:type="paragraph" w:customStyle="1" w:styleId="TagofCard">
    <w:name w:val="Tag of Card"/>
    <w:basedOn w:val="Normal"/>
    <w:next w:val="List"/>
    <w:autoRedefine/>
    <w:qFormat/>
    <w:rsid w:val="005B72FB"/>
  </w:style>
  <w:style w:type="character" w:customStyle="1" w:styleId="TagofCardChar">
    <w:name w:val="Tag of Card Char"/>
    <w:rsid w:val="005B72FB"/>
  </w:style>
  <w:style w:type="paragraph" w:customStyle="1" w:styleId="Sourcename">
    <w:name w:val="Source name"/>
    <w:basedOn w:val="Normal"/>
    <w:next w:val="PageHeaderLine2"/>
    <w:autoRedefine/>
    <w:qFormat/>
    <w:rsid w:val="005B72FB"/>
  </w:style>
  <w:style w:type="character" w:customStyle="1" w:styleId="SourcenameChar">
    <w:name w:val="Source name Char"/>
    <w:rsid w:val="005B72FB"/>
  </w:style>
  <w:style w:type="paragraph" w:customStyle="1" w:styleId="underlinedcard">
    <w:name w:val="underlined card"/>
    <w:basedOn w:val="Normal"/>
    <w:next w:val="EndnoteText"/>
    <w:autoRedefine/>
    <w:qFormat/>
    <w:rsid w:val="005B72FB"/>
  </w:style>
  <w:style w:type="character" w:customStyle="1" w:styleId="underlinedcardChar">
    <w:name w:val="underlined card Char"/>
    <w:rsid w:val="005B72FB"/>
  </w:style>
  <w:style w:type="paragraph" w:styleId="BodyText">
    <w:name w:val="Body Text"/>
    <w:aliases w:val="BT"/>
    <w:basedOn w:val="Normal"/>
    <w:link w:val="BodyTextChar"/>
    <w:unhideWhenUsed/>
    <w:qFormat/>
    <w:rsid w:val="005B72FB"/>
    <w:pPr>
      <w:spacing w:after="120"/>
    </w:pPr>
  </w:style>
  <w:style w:type="character" w:customStyle="1" w:styleId="BodyTextChar">
    <w:name w:val="Body Text Char"/>
    <w:aliases w:val="BT Char"/>
    <w:basedOn w:val="DefaultParagraphFont"/>
    <w:link w:val="BodyText"/>
    <w:rsid w:val="005B72FB"/>
    <w:rPr>
      <w:rFonts w:ascii="Calibri" w:hAnsi="Calibri" w:cs="Calibri"/>
    </w:rPr>
  </w:style>
  <w:style w:type="paragraph" w:customStyle="1" w:styleId="FullText">
    <w:name w:val="Full Text"/>
    <w:basedOn w:val="Normal"/>
    <w:next w:val="EndnoteText"/>
    <w:qFormat/>
    <w:rsid w:val="005B72FB"/>
  </w:style>
  <w:style w:type="character" w:customStyle="1" w:styleId="SourceBold">
    <w:name w:val="Source Bold"/>
    <w:rsid w:val="005B72FB"/>
  </w:style>
  <w:style w:type="paragraph" w:customStyle="1" w:styleId="citenon-bold">
    <w:name w:val="cite non-bold"/>
    <w:basedOn w:val="Normal"/>
    <w:qFormat/>
    <w:rsid w:val="005B72FB"/>
  </w:style>
  <w:style w:type="character" w:customStyle="1" w:styleId="citenon-boldChar">
    <w:name w:val="cite non-bold Char"/>
    <w:rsid w:val="005B72FB"/>
  </w:style>
  <w:style w:type="paragraph" w:customStyle="1" w:styleId="TextUnderline">
    <w:name w:val="Text Underline"/>
    <w:basedOn w:val="Normal"/>
    <w:next w:val="BalloonText"/>
    <w:qFormat/>
    <w:rsid w:val="005B72FB"/>
  </w:style>
  <w:style w:type="character" w:customStyle="1" w:styleId="TextUnderlineChar">
    <w:name w:val="Text Underline Char"/>
    <w:rsid w:val="005B72FB"/>
  </w:style>
  <w:style w:type="paragraph" w:customStyle="1" w:styleId="BlockTitle">
    <w:name w:val="Block Title"/>
    <w:basedOn w:val="Heading1"/>
    <w:next w:val="Normal"/>
    <w:link w:val="BlockTitleChar"/>
    <w:qFormat/>
    <w:rsid w:val="005B72FB"/>
    <w:rPr>
      <w:rFonts w:ascii="Georgia" w:hAnsi="Georgia"/>
      <w:caps/>
    </w:rPr>
  </w:style>
  <w:style w:type="character" w:customStyle="1" w:styleId="AuthorDate">
    <w:name w:val="Author Date"/>
    <w:rsid w:val="005B72FB"/>
  </w:style>
  <w:style w:type="character" w:customStyle="1" w:styleId="2xBoldUnderline">
    <w:name w:val="2x_Bold_Underline"/>
    <w:rsid w:val="005B72FB"/>
  </w:style>
  <w:style w:type="character" w:customStyle="1" w:styleId="Dottedunderline">
    <w:name w:val="Dotted underline"/>
    <w:rsid w:val="005B72FB"/>
  </w:style>
  <w:style w:type="character" w:customStyle="1" w:styleId="verdana">
    <w:name w:val="verdana"/>
    <w:rsid w:val="005B72FB"/>
  </w:style>
  <w:style w:type="character" w:customStyle="1" w:styleId="hit">
    <w:name w:val="hit"/>
    <w:rsid w:val="005B72FB"/>
  </w:style>
  <w:style w:type="paragraph" w:customStyle="1" w:styleId="citeunread">
    <w:name w:val="cite unread"/>
    <w:basedOn w:val="Normal"/>
    <w:next w:val="TextUnderline"/>
    <w:qFormat/>
    <w:rsid w:val="005B72FB"/>
  </w:style>
  <w:style w:type="character" w:customStyle="1" w:styleId="citeunreadChar">
    <w:name w:val="cite unread Char"/>
    <w:rsid w:val="005B72FB"/>
  </w:style>
  <w:style w:type="paragraph" w:customStyle="1" w:styleId="read">
    <w:name w:val="read"/>
    <w:basedOn w:val="Normal"/>
    <w:next w:val="Normal"/>
    <w:qFormat/>
    <w:rsid w:val="005B72FB"/>
  </w:style>
  <w:style w:type="character" w:customStyle="1" w:styleId="readCharChar">
    <w:name w:val="read Char Char"/>
    <w:locked/>
    <w:rsid w:val="005B72FB"/>
  </w:style>
  <w:style w:type="paragraph" w:customStyle="1" w:styleId="2ndLevel-TAG">
    <w:name w:val="2nd Level - TAG"/>
    <w:basedOn w:val="Normal"/>
    <w:next w:val="Normal"/>
    <w:qFormat/>
    <w:rsid w:val="005B72FB"/>
  </w:style>
  <w:style w:type="character" w:customStyle="1" w:styleId="readChar">
    <w:name w:val="read Char"/>
    <w:rsid w:val="005B72FB"/>
  </w:style>
  <w:style w:type="paragraph" w:customStyle="1" w:styleId="AuthorDate0">
    <w:name w:val="AuthorDate"/>
    <w:basedOn w:val="Normal"/>
    <w:next w:val="NoSpacing"/>
    <w:qFormat/>
    <w:rsid w:val="005B72FB"/>
  </w:style>
  <w:style w:type="character" w:customStyle="1" w:styleId="underlining0">
    <w:name w:val="underlining"/>
    <w:rsid w:val="005B72FB"/>
  </w:style>
  <w:style w:type="character" w:customStyle="1" w:styleId="addmd">
    <w:name w:val="addmd"/>
    <w:rsid w:val="005B72FB"/>
  </w:style>
  <w:style w:type="paragraph" w:styleId="BodyTextIndent2">
    <w:name w:val="Body Text Indent 2"/>
    <w:basedOn w:val="Normal"/>
    <w:link w:val="BodyTextIndent2Char"/>
    <w:unhideWhenUsed/>
    <w:rsid w:val="005B72FB"/>
    <w:pPr>
      <w:spacing w:after="120" w:line="480" w:lineRule="auto"/>
      <w:ind w:left="360"/>
    </w:pPr>
  </w:style>
  <w:style w:type="character" w:customStyle="1" w:styleId="BodyTextIndent2Char">
    <w:name w:val="Body Text Indent 2 Char"/>
    <w:basedOn w:val="DefaultParagraphFont"/>
    <w:link w:val="BodyTextIndent2"/>
    <w:rsid w:val="005B72FB"/>
    <w:rPr>
      <w:rFonts w:ascii="Calibri" w:hAnsi="Calibri" w:cs="Calibri"/>
    </w:rPr>
  </w:style>
  <w:style w:type="character" w:customStyle="1" w:styleId="A6">
    <w:name w:val="A6"/>
    <w:uiPriority w:val="99"/>
    <w:rsid w:val="005B72FB"/>
  </w:style>
  <w:style w:type="character" w:customStyle="1" w:styleId="smallChar">
    <w:name w:val="small Char"/>
    <w:rsid w:val="005B72FB"/>
  </w:style>
  <w:style w:type="character" w:customStyle="1" w:styleId="il">
    <w:name w:val="il"/>
    <w:rsid w:val="005B72FB"/>
  </w:style>
  <w:style w:type="paragraph" w:customStyle="1" w:styleId="CiteCard">
    <w:name w:val="Cite_Card"/>
    <w:qFormat/>
    <w:rsid w:val="005B72FB"/>
  </w:style>
  <w:style w:type="character" w:customStyle="1" w:styleId="CiteCardChar">
    <w:name w:val="Cite_Card Char"/>
    <w:rsid w:val="005B72FB"/>
  </w:style>
  <w:style w:type="character" w:customStyle="1" w:styleId="btitle">
    <w:name w:val="btitle"/>
    <w:rsid w:val="005B72FB"/>
  </w:style>
  <w:style w:type="character" w:customStyle="1" w:styleId="green">
    <w:name w:val="green"/>
    <w:rsid w:val="005B72FB"/>
  </w:style>
  <w:style w:type="paragraph" w:customStyle="1" w:styleId="CM5">
    <w:name w:val="CM5"/>
    <w:basedOn w:val="Normal"/>
    <w:uiPriority w:val="99"/>
    <w:qFormat/>
    <w:rsid w:val="005B72FB"/>
  </w:style>
  <w:style w:type="paragraph" w:customStyle="1" w:styleId="CM14">
    <w:name w:val="CM14"/>
    <w:basedOn w:val="Normal"/>
    <w:next w:val="AuthorDate0"/>
    <w:uiPriority w:val="99"/>
    <w:qFormat/>
    <w:rsid w:val="005B72FB"/>
  </w:style>
  <w:style w:type="character" w:customStyle="1" w:styleId="BodyText1">
    <w:name w:val="Body Text1"/>
    <w:rsid w:val="005B72FB"/>
  </w:style>
  <w:style w:type="character" w:customStyle="1" w:styleId="BodyText2">
    <w:name w:val="Body Text2"/>
    <w:rsid w:val="005B72FB"/>
  </w:style>
  <w:style w:type="character" w:customStyle="1" w:styleId="BodyText3">
    <w:name w:val="Body Text3"/>
    <w:rsid w:val="005B72FB"/>
  </w:style>
  <w:style w:type="character" w:customStyle="1" w:styleId="BodytextBold">
    <w:name w:val="Body text + Bold"/>
    <w:rsid w:val="005B72FB"/>
  </w:style>
  <w:style w:type="character" w:customStyle="1" w:styleId="Bodytext6pt">
    <w:name w:val="Body text + 6 pt"/>
    <w:rsid w:val="005B72FB"/>
  </w:style>
  <w:style w:type="character" w:customStyle="1" w:styleId="BodyText4">
    <w:name w:val="Body Text4"/>
    <w:rsid w:val="005B72FB"/>
  </w:style>
  <w:style w:type="character" w:customStyle="1" w:styleId="AuthorDateChar">
    <w:name w:val="AuthorDate Char"/>
    <w:basedOn w:val="DefaultParagraphFont"/>
    <w:rsid w:val="005B72FB"/>
  </w:style>
  <w:style w:type="paragraph" w:customStyle="1" w:styleId="StyleLeft02">
    <w:name w:val="Style Left:  0.2&quot;"/>
    <w:basedOn w:val="Normal"/>
    <w:next w:val="CiteCard"/>
    <w:qFormat/>
    <w:rsid w:val="005B72FB"/>
  </w:style>
  <w:style w:type="character" w:customStyle="1" w:styleId="HTMLPreformattedChar1">
    <w:name w:val="HTML Preformatted Char1"/>
    <w:basedOn w:val="DefaultParagraphFont"/>
    <w:uiPriority w:val="99"/>
    <w:rsid w:val="005B72FB"/>
    <w:rPr>
      <w:rFonts w:ascii="Consolas" w:hAnsi="Consolas" w:cs="Consolas"/>
      <w:sz w:val="20"/>
      <w:szCs w:val="20"/>
    </w:rPr>
  </w:style>
  <w:style w:type="paragraph" w:customStyle="1" w:styleId="DebateBlocking">
    <w:name w:val="DebateBlocking"/>
    <w:basedOn w:val="Normal"/>
    <w:uiPriority w:val="99"/>
    <w:qFormat/>
    <w:rsid w:val="005B72FB"/>
  </w:style>
  <w:style w:type="paragraph" w:customStyle="1" w:styleId="Stylecardtext5pt">
    <w:name w:val="Style card text + 5 pt"/>
    <w:basedOn w:val="Normal"/>
    <w:qFormat/>
    <w:rsid w:val="005B72FB"/>
  </w:style>
  <w:style w:type="character" w:customStyle="1" w:styleId="reduce2">
    <w:name w:val="reduce2"/>
    <w:rsid w:val="005B72FB"/>
  </w:style>
  <w:style w:type="character" w:styleId="HTMLCite">
    <w:name w:val="HTML Cite"/>
    <w:basedOn w:val="DefaultParagraphFont"/>
    <w:uiPriority w:val="99"/>
    <w:unhideWhenUsed/>
    <w:rsid w:val="005B72FB"/>
    <w:rPr>
      <w:i/>
      <w:iCs/>
    </w:rPr>
  </w:style>
  <w:style w:type="paragraph" w:customStyle="1" w:styleId="Minimize">
    <w:name w:val="Minimize"/>
    <w:basedOn w:val="Cite2"/>
    <w:next w:val="Normal"/>
    <w:qFormat/>
    <w:rsid w:val="005B72FB"/>
  </w:style>
  <w:style w:type="paragraph" w:styleId="Subtitle">
    <w:name w:val="Subtitle"/>
    <w:aliases w:val="Underlined card text"/>
    <w:basedOn w:val="Normal"/>
    <w:next w:val="Normal"/>
    <w:link w:val="SubtitleChar"/>
    <w:qFormat/>
    <w:rsid w:val="005B72FB"/>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rsid w:val="005B72FB"/>
    <w:rPr>
      <w:rFonts w:cs="Calibri"/>
      <w:color w:val="5A5A5A" w:themeColor="text1" w:themeTint="A5"/>
      <w:spacing w:val="15"/>
    </w:rPr>
  </w:style>
  <w:style w:type="character" w:styleId="PageNumber">
    <w:name w:val="page number"/>
    <w:aliases w:val="card ununderlined"/>
    <w:basedOn w:val="DefaultParagraphFont"/>
    <w:unhideWhenUsed/>
    <w:rsid w:val="005B72FB"/>
  </w:style>
  <w:style w:type="paragraph" w:customStyle="1" w:styleId="Tag12">
    <w:name w:val="Tag12"/>
    <w:basedOn w:val="Normal"/>
    <w:next w:val="Normal"/>
    <w:qFormat/>
    <w:rsid w:val="005B72FB"/>
  </w:style>
  <w:style w:type="character" w:customStyle="1" w:styleId="HeaderChar1">
    <w:name w:val="Header Char1"/>
    <w:aliases w:val="Char2 Char1,Header 1 Char1,Text Char1,Header Char Char Char Char Char1,Heading 1 Char Char Char Char Char Char1,Header Char Char Char Char Char Char Char1,Heading 1 Char Char Char Char Char Char Char Char1,Header 1 Char Char Char1,tag Char"/>
    <w:basedOn w:val="DefaultParagraphFont"/>
    <w:qFormat/>
    <w:rsid w:val="005B72FB"/>
  </w:style>
  <w:style w:type="paragraph" w:customStyle="1" w:styleId="StyleJustified">
    <w:name w:val="Style Justified"/>
    <w:basedOn w:val="Normal"/>
    <w:qFormat/>
    <w:rsid w:val="005B72FB"/>
  </w:style>
  <w:style w:type="character" w:customStyle="1" w:styleId="DocumentMapChar1">
    <w:name w:val="Document Map Char1"/>
    <w:basedOn w:val="DefaultParagraphFont"/>
    <w:rsid w:val="005B72FB"/>
  </w:style>
  <w:style w:type="paragraph" w:customStyle="1" w:styleId="StyleHeading4TagsmalltextBigcardbodyNormalTagNotBold">
    <w:name w:val="Style Heading 4Tagsmall textBig cardbodyNormal Tag + Not Bold"/>
    <w:basedOn w:val="Heading4"/>
    <w:qFormat/>
    <w:rsid w:val="005B72FB"/>
    <w:rPr>
      <w:rFonts w:ascii="Georgia" w:hAnsi="Georgia"/>
      <w:sz w:val="22"/>
    </w:rPr>
  </w:style>
  <w:style w:type="character" w:styleId="HTMLTypewriter">
    <w:name w:val="HTML Typewriter"/>
    <w:basedOn w:val="DefaultParagraphFont"/>
    <w:unhideWhenUsed/>
    <w:rsid w:val="005B72FB"/>
    <w:rPr>
      <w:rFonts w:ascii="Consolas" w:hAnsi="Consolas" w:cs="Consola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uiPriority w:val="99"/>
    <w:locked/>
    <w:rsid w:val="005B72FB"/>
  </w:style>
  <w:style w:type="character" w:customStyle="1" w:styleId="CommentTextChar">
    <w:name w:val="Comment Text Char"/>
    <w:basedOn w:val="DefaultParagraphFont"/>
    <w:uiPriority w:val="99"/>
    <w:locked/>
    <w:rsid w:val="005B72FB"/>
  </w:style>
  <w:style w:type="character" w:customStyle="1" w:styleId="BodyTextIndentChar">
    <w:name w:val="Body Text Indent Char"/>
    <w:basedOn w:val="DefaultParagraphFont"/>
    <w:locked/>
    <w:rsid w:val="005B72FB"/>
  </w:style>
  <w:style w:type="character" w:customStyle="1" w:styleId="DateChar">
    <w:name w:val="Date Char"/>
    <w:aliases w:val="date Char"/>
    <w:basedOn w:val="DefaultParagraphFont"/>
    <w:locked/>
    <w:rsid w:val="005B72FB"/>
  </w:style>
  <w:style w:type="character" w:customStyle="1" w:styleId="BodyTextChar1">
    <w:name w:val="Body Text Char1"/>
    <w:aliases w:val="BT Char1"/>
    <w:basedOn w:val="DefaultParagraphFont"/>
    <w:uiPriority w:val="99"/>
    <w:rsid w:val="005B72FB"/>
  </w:style>
  <w:style w:type="character" w:customStyle="1" w:styleId="BodyTextFirstIndentChar">
    <w:name w:val="Body Text First Indent Char"/>
    <w:basedOn w:val="EndnoteTextChar"/>
    <w:locked/>
    <w:rsid w:val="005B72FB"/>
  </w:style>
  <w:style w:type="character" w:customStyle="1" w:styleId="BodyText2Char">
    <w:name w:val="Body Text 2 Char"/>
    <w:basedOn w:val="DefaultParagraphFont"/>
    <w:locked/>
    <w:rsid w:val="005B72FB"/>
  </w:style>
  <w:style w:type="character" w:customStyle="1" w:styleId="BodyText3Char">
    <w:name w:val="Body Text 3 Char"/>
    <w:basedOn w:val="DefaultParagraphFont"/>
    <w:locked/>
    <w:rsid w:val="005B72FB"/>
  </w:style>
  <w:style w:type="character" w:customStyle="1" w:styleId="PlainTextChar">
    <w:name w:val="Plain Text Char"/>
    <w:basedOn w:val="DefaultParagraphFont"/>
    <w:locked/>
    <w:rsid w:val="005B72FB"/>
  </w:style>
  <w:style w:type="paragraph" w:styleId="CommentText">
    <w:name w:val="annotation text"/>
    <w:basedOn w:val="Normal"/>
    <w:link w:val="CommentTextChar1"/>
    <w:uiPriority w:val="99"/>
    <w:unhideWhenUsed/>
    <w:rsid w:val="005B72FB"/>
    <w:rPr>
      <w:sz w:val="20"/>
      <w:szCs w:val="20"/>
    </w:rPr>
  </w:style>
  <w:style w:type="character" w:customStyle="1" w:styleId="CommentTextChar1">
    <w:name w:val="Comment Text Char1"/>
    <w:basedOn w:val="DefaultParagraphFont"/>
    <w:link w:val="CommentText"/>
    <w:uiPriority w:val="99"/>
    <w:rsid w:val="005B72FB"/>
    <w:rPr>
      <w:rFonts w:ascii="Calibri" w:hAnsi="Calibri" w:cs="Calibri"/>
      <w:sz w:val="20"/>
      <w:szCs w:val="20"/>
    </w:rPr>
  </w:style>
  <w:style w:type="character" w:customStyle="1" w:styleId="CommentSubjectChar">
    <w:name w:val="Comment Subject Char"/>
    <w:basedOn w:val="HeaderChar1"/>
    <w:uiPriority w:val="99"/>
    <w:locked/>
    <w:rsid w:val="005B72FB"/>
  </w:style>
  <w:style w:type="character" w:customStyle="1" w:styleId="QuoteChar">
    <w:name w:val="Quote Char"/>
    <w:basedOn w:val="DefaultParagraphFont"/>
    <w:uiPriority w:val="29"/>
    <w:locked/>
    <w:rsid w:val="005B72FB"/>
  </w:style>
  <w:style w:type="character" w:customStyle="1" w:styleId="ShrinkChar">
    <w:name w:val="Shrink Char"/>
    <w:locked/>
    <w:rsid w:val="005B72FB"/>
  </w:style>
  <w:style w:type="paragraph" w:customStyle="1" w:styleId="Shrink">
    <w:name w:val="Shrink"/>
    <w:qFormat/>
    <w:rsid w:val="005B72FB"/>
  </w:style>
  <w:style w:type="character" w:customStyle="1" w:styleId="CitesChar">
    <w:name w:val="Cites Char"/>
    <w:locked/>
    <w:rsid w:val="005B72FB"/>
  </w:style>
  <w:style w:type="character" w:customStyle="1" w:styleId="BlockHeadingsCharCharChar">
    <w:name w:val="Block Headings Char Char Char"/>
    <w:locked/>
    <w:rsid w:val="005B72FB"/>
  </w:style>
  <w:style w:type="paragraph" w:customStyle="1" w:styleId="BlockHeadingsCharChar">
    <w:name w:val="Block Headings Char Char"/>
    <w:basedOn w:val="Normal"/>
    <w:qFormat/>
    <w:rsid w:val="005B72FB"/>
  </w:style>
  <w:style w:type="character" w:customStyle="1" w:styleId="CitesCharCharCharChar">
    <w:name w:val="Cites Char Char Char Char"/>
    <w:locked/>
    <w:rsid w:val="005B72FB"/>
  </w:style>
  <w:style w:type="paragraph" w:customStyle="1" w:styleId="CitesCharCharChar">
    <w:name w:val="Cites Char Char Char"/>
    <w:basedOn w:val="Normal"/>
    <w:next w:val="Shrink"/>
    <w:qFormat/>
    <w:rsid w:val="005B72FB"/>
  </w:style>
  <w:style w:type="character" w:customStyle="1" w:styleId="TagsChar1CharChar">
    <w:name w:val="Tags Char1 Char Char"/>
    <w:locked/>
    <w:rsid w:val="005B72FB"/>
  </w:style>
  <w:style w:type="paragraph" w:customStyle="1" w:styleId="TagsChar1Char">
    <w:name w:val="Tags Char1 Char"/>
    <w:basedOn w:val="Normal"/>
    <w:qFormat/>
    <w:rsid w:val="005B72F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5B72FB"/>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next w:val="Shrink"/>
    <w:qFormat/>
    <w:rsid w:val="005B72FB"/>
  </w:style>
  <w:style w:type="character" w:customStyle="1" w:styleId="CardsFont6ptCharCharChar">
    <w:name w:val="Cards + Font: 6 pt Char Char Char"/>
    <w:locked/>
    <w:rsid w:val="005B72FB"/>
  </w:style>
  <w:style w:type="paragraph" w:customStyle="1" w:styleId="CardsFont6ptCharChar">
    <w:name w:val="Cards + Font: 6 pt Char Char"/>
    <w:basedOn w:val="Normal"/>
    <w:qFormat/>
    <w:rsid w:val="005B72FB"/>
  </w:style>
  <w:style w:type="character" w:customStyle="1" w:styleId="Style3Char">
    <w:name w:val="Style3 Char"/>
    <w:locked/>
    <w:rsid w:val="005B72FB"/>
  </w:style>
  <w:style w:type="paragraph" w:customStyle="1" w:styleId="Style3">
    <w:name w:val="Style3"/>
    <w:basedOn w:val="Normal"/>
    <w:qFormat/>
    <w:rsid w:val="005B72FB"/>
  </w:style>
  <w:style w:type="character" w:customStyle="1" w:styleId="blocktitleChar0">
    <w:name w:val="block title Char"/>
    <w:locked/>
    <w:rsid w:val="005B72FB"/>
  </w:style>
  <w:style w:type="paragraph" w:customStyle="1" w:styleId="blocktitle0">
    <w:name w:val="block title"/>
    <w:basedOn w:val="Normal"/>
    <w:next w:val="TagsChar1Char"/>
    <w:qFormat/>
    <w:rsid w:val="005B72FB"/>
  </w:style>
  <w:style w:type="character" w:customStyle="1" w:styleId="MicrotextChar">
    <w:name w:val="Microtext Char"/>
    <w:locked/>
    <w:rsid w:val="005B72FB"/>
  </w:style>
  <w:style w:type="paragraph" w:customStyle="1" w:styleId="Microtext">
    <w:name w:val="Microtext"/>
    <w:basedOn w:val="Normal"/>
    <w:next w:val="Normal"/>
    <w:qFormat/>
    <w:rsid w:val="005B72FB"/>
  </w:style>
  <w:style w:type="character" w:customStyle="1" w:styleId="Cards1Char">
    <w:name w:val="Cards1 Char"/>
    <w:locked/>
    <w:rsid w:val="005B72FB"/>
  </w:style>
  <w:style w:type="paragraph" w:customStyle="1" w:styleId="Cards1">
    <w:name w:val="Cards1"/>
    <w:basedOn w:val="Normal"/>
    <w:next w:val="blocktitle0"/>
    <w:qFormat/>
    <w:rsid w:val="005B72FB"/>
  </w:style>
  <w:style w:type="character" w:customStyle="1" w:styleId="CardsUnderlineChar">
    <w:name w:val="Cards + Underline Char"/>
    <w:locked/>
    <w:rsid w:val="005B72FB"/>
  </w:style>
  <w:style w:type="paragraph" w:customStyle="1" w:styleId="CardsUnderline">
    <w:name w:val="Cards + Underline"/>
    <w:basedOn w:val="Normal"/>
    <w:next w:val="Microtext"/>
    <w:qFormat/>
    <w:rsid w:val="005B72FB"/>
  </w:style>
  <w:style w:type="paragraph" w:customStyle="1" w:styleId="StyleNormalWebNormalWebChar1CharNormalWebCharCharC">
    <w:name w:val="Style Normal (Web)Normal (Web) Char1 CharNormal (Web) Char Char C..."/>
    <w:basedOn w:val="Normal"/>
    <w:qFormat/>
    <w:rsid w:val="005B72FB"/>
  </w:style>
  <w:style w:type="paragraph" w:customStyle="1" w:styleId="Reference">
    <w:name w:val="Reference"/>
    <w:next w:val="blocktitle0"/>
    <w:qFormat/>
    <w:rsid w:val="005B72FB"/>
  </w:style>
  <w:style w:type="character" w:customStyle="1" w:styleId="Debate-CardSmalltextF2Char">
    <w:name w:val="Debate- Card Small text F2 Char"/>
    <w:locked/>
    <w:rsid w:val="005B72FB"/>
  </w:style>
  <w:style w:type="paragraph" w:customStyle="1" w:styleId="Debate-CardSmalltextF2">
    <w:name w:val="Debate- Card Small text F2"/>
    <w:basedOn w:val="Normal"/>
    <w:next w:val="Normal"/>
    <w:qFormat/>
    <w:rsid w:val="005B72FB"/>
  </w:style>
  <w:style w:type="character" w:customStyle="1" w:styleId="Debate-EmphasizedText-F5Char">
    <w:name w:val="Debate- Emphasized Text- F5 Char"/>
    <w:locked/>
    <w:rsid w:val="005B72FB"/>
  </w:style>
  <w:style w:type="paragraph" w:customStyle="1" w:styleId="Debate-EmphasizedText-F5">
    <w:name w:val="Debate- Emphasized Text- F5"/>
    <w:basedOn w:val="Normal"/>
    <w:next w:val="Reference"/>
    <w:qFormat/>
    <w:rsid w:val="005B72FB"/>
  </w:style>
  <w:style w:type="character" w:customStyle="1" w:styleId="Debate-CardTextUnderlined-F3Char">
    <w:name w:val="Debate- Card Text Underlined- F3 Char"/>
    <w:locked/>
    <w:rsid w:val="005B72FB"/>
  </w:style>
  <w:style w:type="paragraph" w:customStyle="1" w:styleId="Debate-CardTextUnderlined-F3">
    <w:name w:val="Debate- Card Text Underlined- F3"/>
    <w:basedOn w:val="Normal"/>
    <w:next w:val="CardsUnderline"/>
    <w:qFormat/>
    <w:rsid w:val="005B72FB"/>
  </w:style>
  <w:style w:type="character" w:customStyle="1" w:styleId="CardtextChar1">
    <w:name w:val="Card text Char"/>
    <w:uiPriority w:val="99"/>
    <w:locked/>
    <w:rsid w:val="005B72FB"/>
  </w:style>
  <w:style w:type="paragraph" w:customStyle="1" w:styleId="Cardtext3">
    <w:name w:val="Card text"/>
    <w:next w:val="Debate-EmphasizedText-F5"/>
    <w:uiPriority w:val="99"/>
    <w:qFormat/>
    <w:rsid w:val="005B72FB"/>
  </w:style>
  <w:style w:type="paragraph" w:customStyle="1" w:styleId="StyleHeading2Heading2Char2CharHeading2Char1CharCharHead">
    <w:name w:val="Style Heading 2Heading 2 Char2 CharHeading 2 Char1 Char CharHead..."/>
    <w:basedOn w:val="Heading2"/>
    <w:qFormat/>
    <w:rsid w:val="005B72FB"/>
    <w:rPr>
      <w:rFonts w:ascii="Georgia" w:hAnsi="Georgia"/>
      <w:caps/>
    </w:rPr>
  </w:style>
  <w:style w:type="paragraph" w:customStyle="1" w:styleId="Blocktitle1">
    <w:name w:val="Block title"/>
    <w:basedOn w:val="Heading1"/>
    <w:next w:val="Debate-CardTextUnderlined-F3"/>
    <w:autoRedefine/>
    <w:qFormat/>
    <w:rsid w:val="005B72FB"/>
    <w:rPr>
      <w:rFonts w:ascii="Georgia" w:hAnsi="Georgia"/>
      <w:caps/>
    </w:rPr>
  </w:style>
  <w:style w:type="paragraph" w:customStyle="1" w:styleId="CardUnderlined">
    <w:name w:val="Card Underlined"/>
    <w:basedOn w:val="Normal"/>
    <w:next w:val="Debate-CardSmalltextF2"/>
    <w:autoRedefine/>
    <w:qFormat/>
    <w:rsid w:val="005B72FB"/>
  </w:style>
  <w:style w:type="paragraph" w:customStyle="1" w:styleId="CardNotUnderlined">
    <w:name w:val="Card Not Underlined"/>
    <w:basedOn w:val="Normal"/>
    <w:next w:val="Cardtext3"/>
    <w:autoRedefine/>
    <w:qFormat/>
    <w:rsid w:val="005B72FB"/>
  </w:style>
  <w:style w:type="paragraph" w:customStyle="1" w:styleId="MicroText0">
    <w:name w:val="MicroText"/>
    <w:basedOn w:val="Normal"/>
    <w:next w:val="Normal"/>
    <w:qFormat/>
    <w:rsid w:val="005B72FB"/>
  </w:style>
  <w:style w:type="paragraph" w:customStyle="1" w:styleId="BlockHeading1">
    <w:name w:val="Block Heading 1"/>
    <w:basedOn w:val="Normal"/>
    <w:next w:val="Blocktitle1"/>
    <w:qFormat/>
    <w:rsid w:val="005B72FB"/>
  </w:style>
  <w:style w:type="paragraph" w:customStyle="1" w:styleId="RepeatBlockHeading">
    <w:name w:val="Repeat Block Heading"/>
    <w:basedOn w:val="Blocktitle1"/>
    <w:next w:val="CardUnderlined"/>
    <w:qFormat/>
    <w:rsid w:val="005B72FB"/>
  </w:style>
  <w:style w:type="character" w:customStyle="1" w:styleId="CardTagChar">
    <w:name w:val="Card Tag Char"/>
    <w:locked/>
    <w:rsid w:val="005B72FB"/>
  </w:style>
  <w:style w:type="paragraph" w:customStyle="1" w:styleId="CardTag">
    <w:name w:val="Card Tag"/>
    <w:next w:val="MicroText0"/>
    <w:qFormat/>
    <w:rsid w:val="005B72FB"/>
  </w:style>
  <w:style w:type="paragraph" w:customStyle="1" w:styleId="Normal1">
    <w:name w:val="Normal1"/>
    <w:basedOn w:val="Normal"/>
    <w:next w:val="BlockHeading1"/>
    <w:autoRedefine/>
    <w:qFormat/>
    <w:rsid w:val="005B72FB"/>
  </w:style>
  <w:style w:type="paragraph" w:customStyle="1" w:styleId="textsmall">
    <w:name w:val="textsmall"/>
    <w:basedOn w:val="Normal"/>
    <w:qFormat/>
    <w:rsid w:val="005B72FB"/>
  </w:style>
  <w:style w:type="paragraph" w:customStyle="1" w:styleId="SmallCite">
    <w:name w:val="Small Cite"/>
    <w:basedOn w:val="Normal"/>
    <w:next w:val="CardTag"/>
    <w:qFormat/>
    <w:rsid w:val="005B72FB"/>
  </w:style>
  <w:style w:type="paragraph" w:customStyle="1" w:styleId="inside-copy">
    <w:name w:val="inside-copy"/>
    <w:basedOn w:val="Normal"/>
    <w:next w:val="Normal1"/>
    <w:qFormat/>
    <w:rsid w:val="005B72FB"/>
  </w:style>
  <w:style w:type="paragraph" w:customStyle="1" w:styleId="links1">
    <w:name w:val="links1"/>
    <w:basedOn w:val="Normal"/>
    <w:next w:val="Paste"/>
    <w:qFormat/>
    <w:rsid w:val="005B72FB"/>
  </w:style>
  <w:style w:type="paragraph" w:customStyle="1" w:styleId="noindent">
    <w:name w:val="noindent"/>
    <w:basedOn w:val="Normal"/>
    <w:next w:val="textsmall"/>
    <w:qFormat/>
    <w:rsid w:val="005B72FB"/>
  </w:style>
  <w:style w:type="paragraph" w:customStyle="1" w:styleId="endtext">
    <w:name w:val="endtext"/>
    <w:basedOn w:val="Normal"/>
    <w:next w:val="SmallCite"/>
    <w:qFormat/>
    <w:rsid w:val="005B72FB"/>
  </w:style>
  <w:style w:type="paragraph" w:customStyle="1" w:styleId="copyright">
    <w:name w:val="copyright"/>
    <w:basedOn w:val="Normal"/>
    <w:next w:val="inside-copy"/>
    <w:qFormat/>
    <w:rsid w:val="005B72FB"/>
  </w:style>
  <w:style w:type="paragraph" w:customStyle="1" w:styleId="g">
    <w:name w:val="g"/>
    <w:basedOn w:val="Normal"/>
    <w:next w:val="links1"/>
    <w:qFormat/>
    <w:rsid w:val="005B72FB"/>
  </w:style>
  <w:style w:type="paragraph" w:customStyle="1" w:styleId="text">
    <w:name w:val="text"/>
    <w:basedOn w:val="Normal"/>
    <w:next w:val="noindent"/>
    <w:qFormat/>
    <w:rsid w:val="005B72FB"/>
  </w:style>
  <w:style w:type="paragraph" w:customStyle="1" w:styleId="Small">
    <w:name w:val="Small"/>
    <w:basedOn w:val="Normal"/>
    <w:next w:val="endtext"/>
    <w:qFormat/>
    <w:rsid w:val="005B72FB"/>
  </w:style>
  <w:style w:type="paragraph" w:customStyle="1" w:styleId="SmallChar0">
    <w:name w:val="Small Char"/>
    <w:next w:val="copyright"/>
    <w:qFormat/>
    <w:rsid w:val="005B72FB"/>
  </w:style>
  <w:style w:type="paragraph" w:customStyle="1" w:styleId="Repeatheader">
    <w:name w:val="Repeat header"/>
    <w:basedOn w:val="Normal"/>
    <w:next w:val="g"/>
    <w:autoRedefine/>
    <w:qFormat/>
    <w:rsid w:val="005B72FB"/>
  </w:style>
  <w:style w:type="paragraph" w:customStyle="1" w:styleId="StyleCardNotUnderlined8pt">
    <w:name w:val="Style Card Not Underlined + 8 pt"/>
    <w:basedOn w:val="Cardtext3"/>
    <w:next w:val="text"/>
    <w:qFormat/>
    <w:rsid w:val="005B72FB"/>
  </w:style>
  <w:style w:type="paragraph" w:customStyle="1" w:styleId="CardNotUnderlined3">
    <w:name w:val="Card Not Underlined 3"/>
    <w:basedOn w:val="Cardtext3"/>
    <w:next w:val="Small"/>
    <w:qFormat/>
    <w:rsid w:val="005B72FB"/>
  </w:style>
  <w:style w:type="paragraph" w:customStyle="1" w:styleId="CardNotUnderlinedFinal">
    <w:name w:val="Card Not Underlined Final"/>
    <w:basedOn w:val="Small"/>
    <w:next w:val="SmallChar0"/>
    <w:qFormat/>
    <w:rsid w:val="005B72FB"/>
  </w:style>
  <w:style w:type="paragraph" w:customStyle="1" w:styleId="Numbering">
    <w:name w:val="Numbering"/>
    <w:basedOn w:val="Normal"/>
    <w:next w:val="Normal"/>
    <w:qFormat/>
    <w:rsid w:val="005B72FB"/>
  </w:style>
  <w:style w:type="paragraph" w:customStyle="1" w:styleId="Un-IndexedHeading">
    <w:name w:val="Un-Indexed Heading"/>
    <w:basedOn w:val="Heading1"/>
    <w:next w:val="Normal"/>
    <w:qFormat/>
    <w:rsid w:val="005B72FB"/>
    <w:rPr>
      <w:rFonts w:ascii="Georgia" w:hAnsi="Georgia"/>
      <w:caps/>
    </w:rPr>
  </w:style>
  <w:style w:type="paragraph" w:customStyle="1" w:styleId="SmallFont">
    <w:name w:val="Small Font"/>
    <w:basedOn w:val="Normal"/>
    <w:next w:val="Normal"/>
    <w:qFormat/>
    <w:rsid w:val="005B72FB"/>
  </w:style>
  <w:style w:type="paragraph" w:customStyle="1" w:styleId="Circle">
    <w:name w:val="Circle"/>
    <w:basedOn w:val="Normal"/>
    <w:next w:val="Normal"/>
    <w:qFormat/>
    <w:rsid w:val="005B72FB"/>
  </w:style>
  <w:style w:type="paragraph" w:customStyle="1" w:styleId="PageHeader">
    <w:name w:val="Page Header"/>
    <w:basedOn w:val="Normal"/>
    <w:next w:val="Numbering"/>
    <w:link w:val="PageHeaderChar"/>
    <w:qFormat/>
    <w:rsid w:val="005B72FB"/>
  </w:style>
  <w:style w:type="paragraph" w:customStyle="1" w:styleId="IndentedLettering">
    <w:name w:val="Indented Lettering"/>
    <w:next w:val="Normal"/>
    <w:qFormat/>
    <w:rsid w:val="005B72FB"/>
  </w:style>
  <w:style w:type="paragraph" w:customStyle="1" w:styleId="Lettering">
    <w:name w:val="Lettering"/>
    <w:basedOn w:val="Repeatheader"/>
    <w:next w:val="Normal"/>
    <w:qFormat/>
    <w:rsid w:val="005B72FB"/>
  </w:style>
  <w:style w:type="paragraph" w:customStyle="1" w:styleId="FileName">
    <w:name w:val="File Name"/>
    <w:basedOn w:val="Normal"/>
    <w:next w:val="Normal"/>
    <w:qFormat/>
    <w:rsid w:val="005B72FB"/>
  </w:style>
  <w:style w:type="paragraph" w:customStyle="1" w:styleId="Pagination">
    <w:name w:val="Pagination"/>
    <w:basedOn w:val="Normal"/>
    <w:next w:val="Normal"/>
    <w:qFormat/>
    <w:rsid w:val="005B72FB"/>
  </w:style>
  <w:style w:type="paragraph" w:customStyle="1" w:styleId="IndentedNumbering">
    <w:name w:val="Indented Numbering"/>
    <w:basedOn w:val="Un-IndexedHeading"/>
    <w:next w:val="Normal"/>
    <w:qFormat/>
    <w:rsid w:val="005B72FB"/>
  </w:style>
  <w:style w:type="paragraph" w:customStyle="1" w:styleId="CardContinued1">
    <w:name w:val="Card Continued 1"/>
    <w:basedOn w:val="Normal"/>
    <w:next w:val="Normal"/>
    <w:qFormat/>
    <w:rsid w:val="005B72FB"/>
  </w:style>
  <w:style w:type="paragraph" w:customStyle="1" w:styleId="CardContinued2">
    <w:name w:val="Card Continued 2"/>
    <w:basedOn w:val="Lettering"/>
    <w:next w:val="Normal"/>
    <w:qFormat/>
    <w:rsid w:val="005B72FB"/>
  </w:style>
  <w:style w:type="paragraph" w:customStyle="1" w:styleId="Clearformatting">
    <w:name w:val="Clear formatting"/>
    <w:basedOn w:val="Normal"/>
    <w:next w:val="Pagination"/>
    <w:qFormat/>
    <w:rsid w:val="005B72FB"/>
  </w:style>
  <w:style w:type="paragraph" w:customStyle="1" w:styleId="SmallCardText">
    <w:name w:val="Small Card Text"/>
    <w:next w:val="PageHeader"/>
    <w:qFormat/>
    <w:rsid w:val="005B72FB"/>
  </w:style>
  <w:style w:type="paragraph" w:customStyle="1" w:styleId="TAGFONT">
    <w:name w:val="TAG FONT"/>
    <w:basedOn w:val="Normal"/>
    <w:next w:val="CardContinued1"/>
    <w:autoRedefine/>
    <w:qFormat/>
    <w:rsid w:val="005B72FB"/>
  </w:style>
  <w:style w:type="paragraph" w:customStyle="1" w:styleId="BlockTitle2">
    <w:name w:val="Block Title2"/>
    <w:basedOn w:val="Normal"/>
    <w:next w:val="CardContinued2"/>
    <w:link w:val="BlockTitle2Char"/>
    <w:qFormat/>
    <w:rsid w:val="005B72FB"/>
  </w:style>
  <w:style w:type="paragraph" w:customStyle="1" w:styleId="fullstory">
    <w:name w:val="fullstory"/>
    <w:basedOn w:val="Normal"/>
    <w:next w:val="FileName"/>
    <w:qFormat/>
    <w:rsid w:val="005B72FB"/>
  </w:style>
  <w:style w:type="paragraph" w:customStyle="1" w:styleId="TxBrp1">
    <w:name w:val="TxBr_p1"/>
    <w:basedOn w:val="Normal"/>
    <w:next w:val="SmallCardText"/>
    <w:qFormat/>
    <w:rsid w:val="005B72FB"/>
  </w:style>
  <w:style w:type="character" w:customStyle="1" w:styleId="LanguageStrikeChar">
    <w:name w:val="Language Strike Char"/>
    <w:locked/>
    <w:rsid w:val="005B72FB"/>
  </w:style>
  <w:style w:type="paragraph" w:customStyle="1" w:styleId="LanguageStrike">
    <w:name w:val="Language Strike"/>
    <w:basedOn w:val="Normal"/>
    <w:next w:val="Normal"/>
    <w:qFormat/>
    <w:rsid w:val="005B72FB"/>
  </w:style>
  <w:style w:type="paragraph" w:customStyle="1" w:styleId="medium-normal">
    <w:name w:val="medium-normal"/>
    <w:basedOn w:val="Normal"/>
    <w:next w:val="fullstory"/>
    <w:qFormat/>
    <w:rsid w:val="005B72FB"/>
  </w:style>
  <w:style w:type="character" w:customStyle="1" w:styleId="8pointChar">
    <w:name w:val="8 point Char"/>
    <w:locked/>
    <w:rsid w:val="005B72FB"/>
  </w:style>
  <w:style w:type="paragraph" w:customStyle="1" w:styleId="8point">
    <w:name w:val="8 point"/>
    <w:basedOn w:val="Normal"/>
    <w:qFormat/>
    <w:rsid w:val="005B72FB"/>
  </w:style>
  <w:style w:type="character" w:customStyle="1" w:styleId="citationunderlineChar">
    <w:name w:val="citation/underline Char"/>
    <w:locked/>
    <w:rsid w:val="005B72FB"/>
  </w:style>
  <w:style w:type="paragraph" w:customStyle="1" w:styleId="citationunderline">
    <w:name w:val="citation/underline"/>
    <w:next w:val="medium-normal"/>
    <w:autoRedefine/>
    <w:qFormat/>
    <w:rsid w:val="005B72FB"/>
  </w:style>
  <w:style w:type="paragraph" w:customStyle="1" w:styleId="Style1">
    <w:name w:val="Style 1"/>
    <w:next w:val="fullstory"/>
    <w:qFormat/>
    <w:rsid w:val="005B72FB"/>
  </w:style>
  <w:style w:type="paragraph" w:customStyle="1" w:styleId="Style6">
    <w:name w:val="Style 6"/>
    <w:next w:val="8point"/>
    <w:qFormat/>
    <w:rsid w:val="005B72FB"/>
  </w:style>
  <w:style w:type="paragraph" w:customStyle="1" w:styleId="UnderlinedText">
    <w:name w:val="Underlined Text"/>
    <w:basedOn w:val="Normal"/>
    <w:link w:val="UnderlinedTextChar"/>
    <w:autoRedefine/>
    <w:qFormat/>
    <w:rsid w:val="005B72FB"/>
  </w:style>
  <w:style w:type="paragraph" w:customStyle="1" w:styleId="Citation-Complete">
    <w:name w:val="Citation - Complete"/>
    <w:basedOn w:val="Normal"/>
    <w:next w:val="citationunderline"/>
    <w:link w:val="Citation-CompleteChar"/>
    <w:autoRedefine/>
    <w:qFormat/>
    <w:rsid w:val="005B72FB"/>
  </w:style>
  <w:style w:type="paragraph" w:customStyle="1" w:styleId="Citation-FirstLine">
    <w:name w:val="Citation - First Line"/>
    <w:basedOn w:val="Normal"/>
    <w:next w:val="citationunderline"/>
    <w:autoRedefine/>
    <w:qFormat/>
    <w:rsid w:val="005B72FB"/>
  </w:style>
  <w:style w:type="character" w:customStyle="1" w:styleId="Style6Char">
    <w:name w:val="Style6 Char"/>
    <w:locked/>
    <w:rsid w:val="005B72FB"/>
  </w:style>
  <w:style w:type="paragraph" w:customStyle="1" w:styleId="Style60">
    <w:name w:val="Style6"/>
    <w:basedOn w:val="Normal"/>
    <w:next w:val="UnderlinedText"/>
    <w:autoRedefine/>
    <w:qFormat/>
    <w:rsid w:val="005B72FB"/>
  </w:style>
  <w:style w:type="character" w:customStyle="1" w:styleId="DateCitesAuthorCharChar">
    <w:name w:val="DateCitesAuthor Char Char"/>
    <w:locked/>
    <w:rsid w:val="005B72FB"/>
  </w:style>
  <w:style w:type="paragraph" w:customStyle="1" w:styleId="DateCitesAuthorChar">
    <w:name w:val="DateCitesAuthor Char"/>
    <w:basedOn w:val="Normal"/>
    <w:next w:val="citationunderline"/>
    <w:qFormat/>
    <w:rsid w:val="005B72FB"/>
  </w:style>
  <w:style w:type="paragraph" w:customStyle="1" w:styleId="articlebodynormaltext">
    <w:name w:val="articlebody_normaltext"/>
    <w:basedOn w:val="Normal"/>
    <w:qFormat/>
    <w:rsid w:val="005B72FB"/>
  </w:style>
  <w:style w:type="paragraph" w:customStyle="1" w:styleId="western">
    <w:name w:val="western"/>
    <w:basedOn w:val="Normal"/>
    <w:next w:val="Style6"/>
    <w:qFormat/>
    <w:rsid w:val="005B72FB"/>
  </w:style>
  <w:style w:type="paragraph" w:customStyle="1" w:styleId="targetcaption">
    <w:name w:val="targetcaption"/>
    <w:basedOn w:val="Normal"/>
    <w:qFormat/>
    <w:rsid w:val="005B72FB"/>
  </w:style>
  <w:style w:type="paragraph" w:customStyle="1" w:styleId="Index">
    <w:name w:val="Index"/>
    <w:basedOn w:val="Normal"/>
    <w:qFormat/>
    <w:rsid w:val="005B72FB"/>
  </w:style>
  <w:style w:type="character" w:customStyle="1" w:styleId="HotRouteChar">
    <w:name w:val="Hot Route! Char"/>
    <w:locked/>
    <w:rsid w:val="005B72FB"/>
  </w:style>
  <w:style w:type="paragraph" w:customStyle="1" w:styleId="HotRoute">
    <w:name w:val="Hot Route!"/>
    <w:basedOn w:val="Normal"/>
    <w:qFormat/>
    <w:rsid w:val="005B72FB"/>
  </w:style>
  <w:style w:type="character" w:customStyle="1" w:styleId="SmalltextChar">
    <w:name w:val="Small text Char"/>
    <w:aliases w:val="Quote1 Char1"/>
    <w:locked/>
    <w:rsid w:val="005B72FB"/>
  </w:style>
  <w:style w:type="paragraph" w:customStyle="1" w:styleId="Smalltext">
    <w:name w:val="Small text"/>
    <w:aliases w:val="Quote11"/>
    <w:basedOn w:val="Normal"/>
    <w:qFormat/>
    <w:rsid w:val="005B72FB"/>
  </w:style>
  <w:style w:type="paragraph" w:customStyle="1" w:styleId="Shrink8">
    <w:name w:val="Shrink8"/>
    <w:basedOn w:val="Normal"/>
    <w:next w:val="DateCitesAuthorChar"/>
    <w:autoRedefine/>
    <w:uiPriority w:val="99"/>
    <w:qFormat/>
    <w:rsid w:val="005B72FB"/>
  </w:style>
  <w:style w:type="character" w:customStyle="1" w:styleId="StyleStyle411ptBoldChar">
    <w:name w:val="Style Style4 + 11 pt Bold Char"/>
    <w:locked/>
    <w:rsid w:val="005B72FB"/>
  </w:style>
  <w:style w:type="paragraph" w:customStyle="1" w:styleId="StyleStyle411ptBold">
    <w:name w:val="Style Style4 + 11 pt Bold"/>
    <w:basedOn w:val="Normal"/>
    <w:qFormat/>
    <w:rsid w:val="005B72FB"/>
  </w:style>
  <w:style w:type="character" w:customStyle="1" w:styleId="StyleStyle411pt1Char">
    <w:name w:val="Style Style4 + 11 pt1 Char"/>
    <w:locked/>
    <w:rsid w:val="005B72FB"/>
  </w:style>
  <w:style w:type="paragraph" w:customStyle="1" w:styleId="StyleStyle411pt1">
    <w:name w:val="Style Style4 + 11 pt1"/>
    <w:basedOn w:val="Normal"/>
    <w:next w:val="Shrink8"/>
    <w:qFormat/>
    <w:rsid w:val="005B72FB"/>
  </w:style>
  <w:style w:type="character" w:customStyle="1" w:styleId="HeadingsBaseChar">
    <w:name w:val="Headings Base Char"/>
    <w:locked/>
    <w:rsid w:val="005B72FB"/>
  </w:style>
  <w:style w:type="paragraph" w:customStyle="1" w:styleId="HeadingsBase">
    <w:name w:val="Headings Base"/>
    <w:basedOn w:val="Normal"/>
    <w:next w:val="StyleStyle411ptBold"/>
    <w:qFormat/>
    <w:rsid w:val="005B72FB"/>
  </w:style>
  <w:style w:type="paragraph" w:customStyle="1" w:styleId="SchoolPaper">
    <w:name w:val="School Paper"/>
    <w:basedOn w:val="Normal"/>
    <w:qFormat/>
    <w:rsid w:val="005B72FB"/>
  </w:style>
  <w:style w:type="paragraph" w:customStyle="1" w:styleId="SchoolBlockQuote">
    <w:name w:val="School Block Quote"/>
    <w:basedOn w:val="Normal"/>
    <w:next w:val="Smalltext"/>
    <w:qFormat/>
    <w:rsid w:val="005B72FB"/>
  </w:style>
  <w:style w:type="paragraph" w:customStyle="1" w:styleId="SchoolWorksCited">
    <w:name w:val="School Works Cited"/>
    <w:basedOn w:val="Normal"/>
    <w:qFormat/>
    <w:rsid w:val="005B72FB"/>
  </w:style>
  <w:style w:type="paragraph" w:customStyle="1" w:styleId="BlockQuote">
    <w:name w:val="Block Quote"/>
    <w:basedOn w:val="Normal"/>
    <w:next w:val="HeadingsBase"/>
    <w:qFormat/>
    <w:rsid w:val="005B72FB"/>
  </w:style>
  <w:style w:type="paragraph" w:customStyle="1" w:styleId="PaperBody">
    <w:name w:val="Paper Body"/>
    <w:basedOn w:val="Normal"/>
    <w:next w:val="SchoolPaper"/>
    <w:qFormat/>
    <w:rsid w:val="005B72FB"/>
  </w:style>
  <w:style w:type="paragraph" w:customStyle="1" w:styleId="PaperCitation">
    <w:name w:val="Paper Citation"/>
    <w:basedOn w:val="Normal"/>
    <w:next w:val="SchoolBlockQuote"/>
    <w:qFormat/>
    <w:rsid w:val="005B72FB"/>
  </w:style>
  <w:style w:type="character" w:customStyle="1" w:styleId="hatChar">
    <w:name w:val="hat Char"/>
    <w:locked/>
    <w:rsid w:val="005B72FB"/>
  </w:style>
  <w:style w:type="paragraph" w:customStyle="1" w:styleId="hat">
    <w:name w:val="hat"/>
    <w:basedOn w:val="Heading1"/>
    <w:next w:val="BlockQuote"/>
    <w:qFormat/>
    <w:rsid w:val="005B72FB"/>
    <w:rPr>
      <w:rFonts w:ascii="Georgia" w:hAnsi="Georgia"/>
      <w:caps/>
    </w:rPr>
  </w:style>
  <w:style w:type="paragraph" w:customStyle="1" w:styleId="TagCite">
    <w:name w:val="TagCite"/>
    <w:basedOn w:val="Normal"/>
    <w:next w:val="HeadingsBase"/>
    <w:qFormat/>
    <w:rsid w:val="005B72FB"/>
  </w:style>
  <w:style w:type="paragraph" w:customStyle="1" w:styleId="CM9">
    <w:name w:val="CM9"/>
    <w:basedOn w:val="Normal"/>
    <w:next w:val="SchoolPaper"/>
    <w:uiPriority w:val="99"/>
    <w:qFormat/>
    <w:rsid w:val="005B72FB"/>
  </w:style>
  <w:style w:type="paragraph" w:customStyle="1" w:styleId="CM6">
    <w:name w:val="CM6"/>
    <w:basedOn w:val="Normal"/>
    <w:next w:val="SchoolBlockQuote"/>
    <w:uiPriority w:val="99"/>
    <w:qFormat/>
    <w:rsid w:val="005B72FB"/>
  </w:style>
  <w:style w:type="paragraph" w:customStyle="1" w:styleId="boldness">
    <w:name w:val="boldness"/>
    <w:basedOn w:val="Normal"/>
    <w:next w:val="hat"/>
    <w:qFormat/>
    <w:rsid w:val="005B72FB"/>
  </w:style>
  <w:style w:type="paragraph" w:customStyle="1" w:styleId="byline">
    <w:name w:val="byline"/>
    <w:basedOn w:val="Normal"/>
    <w:next w:val="TagCite"/>
    <w:qFormat/>
    <w:rsid w:val="005B72FB"/>
  </w:style>
  <w:style w:type="character" w:customStyle="1" w:styleId="UnderlineCardChar">
    <w:name w:val="UnderlineCard Char"/>
    <w:locked/>
    <w:rsid w:val="005B72FB"/>
  </w:style>
  <w:style w:type="paragraph" w:customStyle="1" w:styleId="UnderlineCard0">
    <w:name w:val="UnderlineCard"/>
    <w:basedOn w:val="Heading4"/>
    <w:next w:val="CM6"/>
    <w:qFormat/>
    <w:rsid w:val="005B72FB"/>
    <w:rPr>
      <w:rFonts w:ascii="Georgia" w:hAnsi="Georgia"/>
      <w:sz w:val="22"/>
    </w:rPr>
  </w:style>
  <w:style w:type="paragraph" w:customStyle="1" w:styleId="CM21">
    <w:name w:val="CM21"/>
    <w:basedOn w:val="Normal"/>
    <w:uiPriority w:val="99"/>
    <w:qFormat/>
    <w:rsid w:val="005B72FB"/>
  </w:style>
  <w:style w:type="paragraph" w:customStyle="1" w:styleId="CM22">
    <w:name w:val="CM22"/>
    <w:basedOn w:val="Normal"/>
    <w:next w:val="hat"/>
    <w:uiPriority w:val="99"/>
    <w:qFormat/>
    <w:rsid w:val="005B72FB"/>
  </w:style>
  <w:style w:type="paragraph" w:customStyle="1" w:styleId="CM4">
    <w:name w:val="CM4"/>
    <w:basedOn w:val="Normal"/>
    <w:next w:val="TagCite"/>
    <w:uiPriority w:val="99"/>
    <w:qFormat/>
    <w:rsid w:val="005B72FB"/>
  </w:style>
  <w:style w:type="paragraph" w:customStyle="1" w:styleId="Pa10">
    <w:name w:val="Pa10"/>
    <w:basedOn w:val="Normal"/>
    <w:next w:val="CM9"/>
    <w:uiPriority w:val="99"/>
    <w:qFormat/>
    <w:rsid w:val="005B72FB"/>
  </w:style>
  <w:style w:type="paragraph" w:customStyle="1" w:styleId="Pa31">
    <w:name w:val="Pa3+1"/>
    <w:basedOn w:val="Normal"/>
    <w:next w:val="CM6"/>
    <w:uiPriority w:val="99"/>
    <w:qFormat/>
    <w:rsid w:val="005B72FB"/>
  </w:style>
  <w:style w:type="paragraph" w:customStyle="1" w:styleId="Pa1">
    <w:name w:val="Pa1"/>
    <w:basedOn w:val="Normal"/>
    <w:next w:val="boldness"/>
    <w:uiPriority w:val="99"/>
    <w:qFormat/>
    <w:rsid w:val="005B72FB"/>
  </w:style>
  <w:style w:type="paragraph" w:customStyle="1" w:styleId="Pa2">
    <w:name w:val="Pa2"/>
    <w:basedOn w:val="Normal"/>
    <w:next w:val="byline"/>
    <w:uiPriority w:val="99"/>
    <w:qFormat/>
    <w:rsid w:val="005B72FB"/>
  </w:style>
  <w:style w:type="paragraph" w:customStyle="1" w:styleId="FreeFormA">
    <w:name w:val="Free Form A"/>
    <w:next w:val="Pa10"/>
    <w:qFormat/>
    <w:rsid w:val="005B72FB"/>
  </w:style>
  <w:style w:type="paragraph" w:customStyle="1" w:styleId="H4Tag">
    <w:name w:val="H4 (Tag)"/>
    <w:basedOn w:val="Normal"/>
    <w:next w:val="UnderlineCard0"/>
    <w:qFormat/>
    <w:rsid w:val="005B72FB"/>
  </w:style>
  <w:style w:type="character" w:customStyle="1" w:styleId="CardUpSize-LightChar">
    <w:name w:val="CardUpSize - Light Char"/>
    <w:basedOn w:val="DefaultParagraphFont"/>
    <w:locked/>
    <w:rsid w:val="005B72FB"/>
  </w:style>
  <w:style w:type="paragraph" w:customStyle="1" w:styleId="CardUpSize-Light">
    <w:name w:val="CardUpSize - Light"/>
    <w:basedOn w:val="Normal"/>
    <w:next w:val="CM22"/>
    <w:qFormat/>
    <w:rsid w:val="005B72FB"/>
  </w:style>
  <w:style w:type="character" w:customStyle="1" w:styleId="CiteCardUpSize-HeavyChar">
    <w:name w:val="Cite // CardUpSize - Heavy Char"/>
    <w:basedOn w:val="DefaultParagraphFont"/>
    <w:locked/>
    <w:rsid w:val="005B72FB"/>
  </w:style>
  <w:style w:type="paragraph" w:customStyle="1" w:styleId="CiteCardUpSize-Heavy">
    <w:name w:val="Cite // CardUpSize - Heavy"/>
    <w:basedOn w:val="Normal"/>
    <w:next w:val="Pa10"/>
    <w:qFormat/>
    <w:rsid w:val="005B72FB"/>
  </w:style>
  <w:style w:type="character" w:customStyle="1" w:styleId="HotRouteCharCharCharCharCharChar">
    <w:name w:val="Hot Route! Char Char Char Char Char Char"/>
    <w:locked/>
    <w:rsid w:val="005B72FB"/>
  </w:style>
  <w:style w:type="paragraph" w:customStyle="1" w:styleId="HotRouteCharCharCharCharChar">
    <w:name w:val="Hot Route! Char Char Char Char Char"/>
    <w:basedOn w:val="Normal"/>
    <w:next w:val="Pa1"/>
    <w:qFormat/>
    <w:rsid w:val="005B72FB"/>
  </w:style>
  <w:style w:type="character" w:customStyle="1" w:styleId="SmallTextCharCharCharChar">
    <w:name w:val="Small Text Char Char Char Char"/>
    <w:locked/>
    <w:rsid w:val="005B72FB"/>
  </w:style>
  <w:style w:type="paragraph" w:customStyle="1" w:styleId="SmallTextCharCharChar">
    <w:name w:val="Small Text Char Char Char"/>
    <w:basedOn w:val="Normal"/>
    <w:next w:val="CiteCardUpSize-Heavy"/>
    <w:qFormat/>
    <w:rsid w:val="005B72FB"/>
  </w:style>
  <w:style w:type="character" w:customStyle="1" w:styleId="UnderlineCharCharCharCharCharCharCharChar">
    <w:name w:val="Underline Char Char Char Char Char Char Char Char"/>
    <w:basedOn w:val="DefaultParagraphFont"/>
    <w:locked/>
    <w:rsid w:val="005B72FB"/>
  </w:style>
  <w:style w:type="paragraph" w:customStyle="1" w:styleId="UnderlineCharCharCharCharCharCharChar">
    <w:name w:val="Underline Char Char Char Char Char Char Char"/>
    <w:basedOn w:val="Normal"/>
    <w:next w:val="HotRouteCharCharCharCharChar"/>
    <w:qFormat/>
    <w:rsid w:val="005B72FB"/>
  </w:style>
  <w:style w:type="character" w:customStyle="1" w:styleId="SmalltextCharCharCharChar0">
    <w:name w:val="Small text Char Char Char Char"/>
    <w:basedOn w:val="DefaultParagraphFont"/>
    <w:locked/>
    <w:rsid w:val="005B72FB"/>
  </w:style>
  <w:style w:type="paragraph" w:customStyle="1" w:styleId="SmalltextCharCharChar0">
    <w:name w:val="Small text Char Char Char"/>
    <w:basedOn w:val="Normal"/>
    <w:next w:val="SmallTextCharCharChar"/>
    <w:qFormat/>
    <w:rsid w:val="005B72FB"/>
  </w:style>
  <w:style w:type="paragraph" w:customStyle="1" w:styleId="WW-Default">
    <w:name w:val="WW-Default"/>
    <w:next w:val="CiteCardUpSize-Heavy"/>
    <w:qFormat/>
    <w:rsid w:val="005B72FB"/>
  </w:style>
  <w:style w:type="paragraph" w:customStyle="1" w:styleId="CardStyle">
    <w:name w:val="Card Style"/>
    <w:basedOn w:val="Normal"/>
    <w:next w:val="UnderlineCharCharCharCharCharCharChar"/>
    <w:qFormat/>
    <w:rsid w:val="005B72FB"/>
  </w:style>
  <w:style w:type="paragraph" w:customStyle="1" w:styleId="Tagandcite">
    <w:name w:val="Tag and cite"/>
    <w:basedOn w:val="Normal"/>
    <w:qFormat/>
    <w:rsid w:val="005B72FB"/>
  </w:style>
  <w:style w:type="paragraph" w:customStyle="1" w:styleId="Standard">
    <w:name w:val="Standard"/>
    <w:next w:val="SmalltextCharCharChar0"/>
    <w:qFormat/>
    <w:rsid w:val="005B72FB"/>
  </w:style>
  <w:style w:type="paragraph" w:customStyle="1" w:styleId="Textbody">
    <w:name w:val="Text body"/>
    <w:basedOn w:val="SmalltextCharCharChar0"/>
    <w:next w:val="SmallTextCharCharChar"/>
    <w:qFormat/>
    <w:rsid w:val="005B72FB"/>
  </w:style>
  <w:style w:type="paragraph" w:customStyle="1" w:styleId="comments">
    <w:name w:val="comments"/>
    <w:basedOn w:val="Normal"/>
    <w:next w:val="UnderlineCharCharCharCharCharCharChar"/>
    <w:qFormat/>
    <w:rsid w:val="005B72FB"/>
  </w:style>
  <w:style w:type="paragraph" w:customStyle="1" w:styleId="Default1">
    <w:name w:val="Default1"/>
    <w:basedOn w:val="Normal"/>
    <w:uiPriority w:val="99"/>
    <w:qFormat/>
    <w:rsid w:val="005B72FB"/>
  </w:style>
  <w:style w:type="paragraph" w:customStyle="1" w:styleId="NFAPWPheader">
    <w:name w:val="NFAP WP header"/>
    <w:basedOn w:val="Normal"/>
    <w:next w:val="SmalltextCharCharChar0"/>
    <w:uiPriority w:val="99"/>
    <w:qFormat/>
    <w:rsid w:val="005B72FB"/>
  </w:style>
  <w:style w:type="character" w:customStyle="1" w:styleId="CircledChar">
    <w:name w:val="Circled Char"/>
    <w:locked/>
    <w:rsid w:val="005B72FB"/>
  </w:style>
  <w:style w:type="paragraph" w:customStyle="1" w:styleId="Circled">
    <w:name w:val="Circled"/>
    <w:basedOn w:val="Normal"/>
    <w:next w:val="Normal"/>
    <w:autoRedefine/>
    <w:qFormat/>
    <w:rsid w:val="005B72FB"/>
  </w:style>
  <w:style w:type="character" w:customStyle="1" w:styleId="MinimizedTextChar">
    <w:name w:val="Minimized Text Char"/>
    <w:locked/>
    <w:rsid w:val="005B72FB"/>
  </w:style>
  <w:style w:type="paragraph" w:customStyle="1" w:styleId="MinimizedText">
    <w:name w:val="Minimized Text"/>
    <w:basedOn w:val="Normal"/>
    <w:next w:val="Standard"/>
    <w:qFormat/>
    <w:rsid w:val="005B72FB"/>
  </w:style>
  <w:style w:type="character" w:customStyle="1" w:styleId="UnderlinedCardTextChar">
    <w:name w:val="Underlined Card Text Char"/>
    <w:locked/>
    <w:rsid w:val="005B72FB"/>
  </w:style>
  <w:style w:type="paragraph" w:customStyle="1" w:styleId="UnderlinedCardText">
    <w:name w:val="Underlined Card Text"/>
    <w:basedOn w:val="Normal"/>
    <w:next w:val="comments"/>
    <w:qFormat/>
    <w:rsid w:val="005B72FB"/>
  </w:style>
  <w:style w:type="character" w:customStyle="1" w:styleId="cardtextemphasisChar">
    <w:name w:val="card text emphasis Char"/>
    <w:locked/>
    <w:rsid w:val="005B72FB"/>
  </w:style>
  <w:style w:type="paragraph" w:customStyle="1" w:styleId="cardtextemphasis">
    <w:name w:val="card text emphasis"/>
    <w:basedOn w:val="Normal"/>
    <w:next w:val="NFAPWPheader"/>
    <w:qFormat/>
    <w:rsid w:val="005B72FB"/>
  </w:style>
  <w:style w:type="character" w:customStyle="1" w:styleId="CiteCharCharChar">
    <w:name w:val="Cite Char Char Char"/>
    <w:locked/>
    <w:rsid w:val="005B72FB"/>
  </w:style>
  <w:style w:type="paragraph" w:customStyle="1" w:styleId="CiteCharChar">
    <w:name w:val="Cite Char Char"/>
    <w:basedOn w:val="Normal"/>
    <w:next w:val="Normal"/>
    <w:qFormat/>
    <w:rsid w:val="005B72FB"/>
  </w:style>
  <w:style w:type="character" w:customStyle="1" w:styleId="UnreadTextChar">
    <w:name w:val="Unread Text Char"/>
    <w:locked/>
    <w:rsid w:val="005B72FB"/>
  </w:style>
  <w:style w:type="paragraph" w:customStyle="1" w:styleId="UnreadText">
    <w:name w:val="Unread Text"/>
    <w:basedOn w:val="Normal"/>
    <w:next w:val="Normal"/>
    <w:autoRedefine/>
    <w:qFormat/>
    <w:rsid w:val="005B72FB"/>
  </w:style>
  <w:style w:type="character" w:customStyle="1" w:styleId="BoldandUnderlineCharChar2">
    <w:name w:val="Bold and Underline Char Char2"/>
    <w:locked/>
    <w:rsid w:val="005B72FB"/>
  </w:style>
  <w:style w:type="paragraph" w:customStyle="1" w:styleId="BoldandUnderlineChar">
    <w:name w:val="Bold and Underline Char"/>
    <w:basedOn w:val="Normal"/>
    <w:next w:val="UnderlinedCardText"/>
    <w:qFormat/>
    <w:rsid w:val="005B72FB"/>
  </w:style>
  <w:style w:type="paragraph" w:customStyle="1" w:styleId="CiteCardCharChar">
    <w:name w:val="Cite_Card Char Char"/>
    <w:next w:val="UnreadText"/>
    <w:autoRedefine/>
    <w:qFormat/>
    <w:rsid w:val="005B72FB"/>
  </w:style>
  <w:style w:type="character" w:customStyle="1" w:styleId="CiteCardCharCharCharChar">
    <w:name w:val="Cite_Card Char Char Char Char"/>
    <w:locked/>
    <w:rsid w:val="005B72FB"/>
  </w:style>
  <w:style w:type="paragraph" w:customStyle="1" w:styleId="CiteCardCharCharChar">
    <w:name w:val="Cite_Card Char Char Char"/>
    <w:next w:val="BoldandUnderlineChar"/>
    <w:qFormat/>
    <w:rsid w:val="005B72FB"/>
  </w:style>
  <w:style w:type="paragraph" w:customStyle="1" w:styleId="heading">
    <w:name w:val="heading"/>
    <w:basedOn w:val="Normal"/>
    <w:next w:val="CiteCardCharChar"/>
    <w:qFormat/>
    <w:rsid w:val="005B72FB"/>
  </w:style>
  <w:style w:type="character" w:customStyle="1" w:styleId="LittleChar">
    <w:name w:val="Little Char"/>
    <w:locked/>
    <w:rsid w:val="005B72FB"/>
  </w:style>
  <w:style w:type="paragraph" w:customStyle="1" w:styleId="Little">
    <w:name w:val="Little"/>
    <w:basedOn w:val="Normal"/>
    <w:next w:val="CiteCardCharCharChar"/>
    <w:qFormat/>
    <w:rsid w:val="005B72FB"/>
  </w:style>
  <w:style w:type="character" w:customStyle="1" w:styleId="DebateHeaderChar">
    <w:name w:val="Debate Header Char"/>
    <w:locked/>
    <w:rsid w:val="005B72FB"/>
  </w:style>
  <w:style w:type="paragraph" w:customStyle="1" w:styleId="DebateHeader">
    <w:name w:val="Debate Header"/>
    <w:basedOn w:val="Normal"/>
    <w:next w:val="Normal"/>
    <w:autoRedefine/>
    <w:qFormat/>
    <w:rsid w:val="005B72FB"/>
  </w:style>
  <w:style w:type="paragraph" w:customStyle="1" w:styleId="articletitle">
    <w:name w:val="article_title"/>
    <w:basedOn w:val="Normal"/>
    <w:next w:val="CiteCardCharChar"/>
    <w:qFormat/>
    <w:rsid w:val="005B72FB"/>
  </w:style>
  <w:style w:type="character" w:customStyle="1" w:styleId="TagCiteChar">
    <w:name w:val="Tag &amp; Cite Char"/>
    <w:locked/>
    <w:rsid w:val="005B72FB"/>
  </w:style>
  <w:style w:type="paragraph" w:customStyle="1" w:styleId="TagCite0">
    <w:name w:val="Tag &amp; Cite"/>
    <w:basedOn w:val="Normal"/>
    <w:next w:val="DebateHeader"/>
    <w:qFormat/>
    <w:rsid w:val="005B72FB"/>
  </w:style>
  <w:style w:type="character" w:customStyle="1" w:styleId="HighlightedTextChar">
    <w:name w:val="Highlighted Text Char"/>
    <w:locked/>
    <w:rsid w:val="005B72FB"/>
  </w:style>
  <w:style w:type="paragraph" w:customStyle="1" w:styleId="HighlightedText">
    <w:name w:val="Highlighted Text"/>
    <w:basedOn w:val="Normal"/>
    <w:qFormat/>
    <w:rsid w:val="005B72FB"/>
  </w:style>
  <w:style w:type="character" w:customStyle="1" w:styleId="UnhighlightedChar">
    <w:name w:val="Unhighlighted Char"/>
    <w:locked/>
    <w:rsid w:val="005B72FB"/>
  </w:style>
  <w:style w:type="paragraph" w:customStyle="1" w:styleId="Unhighlighted">
    <w:name w:val="Unhighlighted"/>
    <w:basedOn w:val="Normal"/>
    <w:autoRedefine/>
    <w:qFormat/>
    <w:rsid w:val="005B72FB"/>
  </w:style>
  <w:style w:type="paragraph" w:customStyle="1" w:styleId="Caption1">
    <w:name w:val="Caption1"/>
    <w:basedOn w:val="Normal"/>
    <w:next w:val="HighlightedText"/>
    <w:qFormat/>
    <w:rsid w:val="005B72FB"/>
  </w:style>
  <w:style w:type="paragraph" w:customStyle="1" w:styleId="articleauthor">
    <w:name w:val="articleauthor"/>
    <w:basedOn w:val="Normal"/>
    <w:next w:val="articletitle"/>
    <w:qFormat/>
    <w:rsid w:val="005B72FB"/>
  </w:style>
  <w:style w:type="character" w:customStyle="1" w:styleId="StylecardUnderlineChar">
    <w:name w:val="Style card + Underline Char"/>
    <w:locked/>
    <w:rsid w:val="005B72FB"/>
  </w:style>
  <w:style w:type="paragraph" w:customStyle="1" w:styleId="StylecardUnderline">
    <w:name w:val="Style card + Underline"/>
    <w:basedOn w:val="Cite2"/>
    <w:next w:val="Caption1"/>
    <w:qFormat/>
    <w:rsid w:val="005B72FB"/>
  </w:style>
  <w:style w:type="paragraph" w:customStyle="1" w:styleId="TagF3">
    <w:name w:val="Tag (F3)"/>
    <w:next w:val="articleauthor"/>
    <w:qFormat/>
    <w:rsid w:val="005B72FB"/>
  </w:style>
  <w:style w:type="paragraph" w:customStyle="1" w:styleId="i1">
    <w:name w:val="i1"/>
    <w:basedOn w:val="Normal"/>
    <w:next w:val="Caption1"/>
    <w:qFormat/>
    <w:rsid w:val="005B72FB"/>
  </w:style>
  <w:style w:type="paragraph" w:customStyle="1" w:styleId="style14">
    <w:name w:val="style14"/>
    <w:basedOn w:val="Normal"/>
    <w:qFormat/>
    <w:rsid w:val="005B72FB"/>
  </w:style>
  <w:style w:type="paragraph" w:customStyle="1" w:styleId="CardTagCite1Char">
    <w:name w:val="Card Tag + Cite #1 Char"/>
    <w:basedOn w:val="Normal"/>
    <w:qFormat/>
    <w:rsid w:val="005B72FB"/>
  </w:style>
  <w:style w:type="paragraph" w:customStyle="1" w:styleId="HotRoute0">
    <w:name w:val="Hot Route"/>
    <w:basedOn w:val="Normal"/>
    <w:qFormat/>
    <w:rsid w:val="005B72FB"/>
  </w:style>
  <w:style w:type="paragraph" w:customStyle="1" w:styleId="articlebody">
    <w:name w:val="articlebody"/>
    <w:basedOn w:val="Normal"/>
    <w:qFormat/>
    <w:rsid w:val="005B72FB"/>
  </w:style>
  <w:style w:type="character" w:customStyle="1" w:styleId="CiteCardCharCharCharCharCharCharCharChar">
    <w:name w:val="Cite_Card Char Char Char Char Char Char Char Char"/>
    <w:locked/>
    <w:rsid w:val="005B72FB"/>
  </w:style>
  <w:style w:type="paragraph" w:customStyle="1" w:styleId="CiteCardCharCharCharCharCharCharChar">
    <w:name w:val="Cite_Card Char Char Char Char Char Char Char"/>
    <w:autoRedefine/>
    <w:qFormat/>
    <w:rsid w:val="005B72FB"/>
  </w:style>
  <w:style w:type="paragraph" w:customStyle="1" w:styleId="foldie">
    <w:name w:val="foldie"/>
    <w:basedOn w:val="CiteCardCharChar"/>
    <w:qFormat/>
    <w:rsid w:val="005B72FB"/>
  </w:style>
  <w:style w:type="paragraph" w:customStyle="1" w:styleId="billtextsection">
    <w:name w:val="bill_text_section"/>
    <w:basedOn w:val="Normal"/>
    <w:next w:val="HotRoute0"/>
    <w:qFormat/>
    <w:rsid w:val="005B72FB"/>
  </w:style>
  <w:style w:type="paragraph" w:customStyle="1" w:styleId="wp-caption-text">
    <w:name w:val="wp-caption-text"/>
    <w:basedOn w:val="Normal"/>
    <w:qFormat/>
    <w:rsid w:val="005B72FB"/>
  </w:style>
  <w:style w:type="character" w:customStyle="1" w:styleId="CiteNormalChar">
    <w:name w:val="Cite Normal Char"/>
    <w:locked/>
    <w:rsid w:val="005B72FB"/>
  </w:style>
  <w:style w:type="paragraph" w:customStyle="1" w:styleId="CiteNormal">
    <w:name w:val="Cite Normal"/>
    <w:basedOn w:val="Normal"/>
    <w:next w:val="CiteCardCharCharCharCharCharCharChar"/>
    <w:autoRedefine/>
    <w:qFormat/>
    <w:rsid w:val="005B72FB"/>
  </w:style>
  <w:style w:type="paragraph" w:customStyle="1" w:styleId="Pa3">
    <w:name w:val="Pa3"/>
    <w:basedOn w:val="Normal"/>
    <w:next w:val="foldie"/>
    <w:uiPriority w:val="99"/>
    <w:qFormat/>
    <w:rsid w:val="005B72FB"/>
  </w:style>
  <w:style w:type="character" w:customStyle="1" w:styleId="Debate-CardTagandCite-F6Char">
    <w:name w:val="Debate- Card Tag and Cite- F6 Char"/>
    <w:locked/>
    <w:rsid w:val="005B72FB"/>
  </w:style>
  <w:style w:type="paragraph" w:customStyle="1" w:styleId="Debate-CardTagandCite-F6">
    <w:name w:val="Debate- Card Tag and Cite- F6"/>
    <w:basedOn w:val="Normal"/>
    <w:qFormat/>
    <w:rsid w:val="005B72FB"/>
  </w:style>
  <w:style w:type="character" w:customStyle="1" w:styleId="BoldUnderlineChar0">
    <w:name w:val="BoldUnderline Char"/>
    <w:locked/>
    <w:rsid w:val="005B72FB"/>
  </w:style>
  <w:style w:type="character" w:customStyle="1" w:styleId="StyleStyle411ptBoldBorderSinglesolidlineAuto0Char">
    <w:name w:val="Style Style4 + 11 pt Bold Border: : (Single solid line Auto  0.... Char"/>
    <w:locked/>
    <w:rsid w:val="005B72FB"/>
  </w:style>
  <w:style w:type="paragraph" w:customStyle="1" w:styleId="StyleStyle411ptBoldBorderSinglesolidlineAuto0">
    <w:name w:val="Style Style4 + 11 pt Bold Border: : (Single solid line Auto  0...."/>
    <w:basedOn w:val="Normal"/>
    <w:qFormat/>
    <w:rsid w:val="005B72FB"/>
  </w:style>
  <w:style w:type="character" w:customStyle="1" w:styleId="BoldunderlineChar1">
    <w:name w:val="Bold underline Char"/>
    <w:locked/>
    <w:rsid w:val="005B72FB"/>
  </w:style>
  <w:style w:type="paragraph" w:customStyle="1" w:styleId="Boldunderline0">
    <w:name w:val="Bold underline"/>
    <w:basedOn w:val="Normal"/>
    <w:qFormat/>
    <w:rsid w:val="005B72FB"/>
  </w:style>
  <w:style w:type="character" w:customStyle="1" w:styleId="Style2Char">
    <w:name w:val="Style2 Char"/>
    <w:locked/>
    <w:rsid w:val="005B72FB"/>
  </w:style>
  <w:style w:type="paragraph" w:customStyle="1" w:styleId="Style2">
    <w:name w:val="Style2"/>
    <w:basedOn w:val="Normal"/>
    <w:qFormat/>
    <w:rsid w:val="005B72FB"/>
  </w:style>
  <w:style w:type="paragraph" w:customStyle="1" w:styleId="BLOCKTITLE3">
    <w:name w:val="BLOCK TITLE"/>
    <w:basedOn w:val="Normal"/>
    <w:qFormat/>
    <w:rsid w:val="005B72FB"/>
  </w:style>
  <w:style w:type="paragraph" w:customStyle="1" w:styleId="StyleNormalWeb10pt">
    <w:name w:val="Style Normal (Web) + 10 pt"/>
    <w:basedOn w:val="Normal"/>
    <w:qFormat/>
    <w:rsid w:val="005B72FB"/>
  </w:style>
  <w:style w:type="paragraph" w:customStyle="1" w:styleId="BlockHeadings">
    <w:name w:val="Block Headings"/>
    <w:next w:val="Boldunderline0"/>
    <w:qFormat/>
    <w:rsid w:val="005B72FB"/>
  </w:style>
  <w:style w:type="character" w:customStyle="1" w:styleId="cardChar0">
    <w:name w:val="%card Char"/>
    <w:locked/>
    <w:rsid w:val="005B72FB"/>
  </w:style>
  <w:style w:type="paragraph" w:customStyle="1" w:styleId="card0">
    <w:name w:val="%card"/>
    <w:basedOn w:val="Normal"/>
    <w:qFormat/>
    <w:rsid w:val="005B72FB"/>
  </w:style>
  <w:style w:type="paragraph" w:customStyle="1" w:styleId="SmallNormal">
    <w:name w:val="Small Normal"/>
    <w:basedOn w:val="Normal"/>
    <w:next w:val="BLOCKTITLE3"/>
    <w:qFormat/>
    <w:rsid w:val="005B72FB"/>
  </w:style>
  <w:style w:type="paragraph" w:customStyle="1" w:styleId="p1">
    <w:name w:val="p1"/>
    <w:basedOn w:val="Normal"/>
    <w:qFormat/>
    <w:rsid w:val="005B72FB"/>
  </w:style>
  <w:style w:type="character" w:customStyle="1" w:styleId="UnunderlinedTextChar">
    <w:name w:val="Ununderlined Text Char"/>
    <w:locked/>
    <w:rsid w:val="005B72FB"/>
  </w:style>
  <w:style w:type="paragraph" w:customStyle="1" w:styleId="UnunderlinedText">
    <w:name w:val="Ununderlined Text"/>
    <w:basedOn w:val="Normal"/>
    <w:autoRedefine/>
    <w:qFormat/>
    <w:rsid w:val="005B72FB"/>
  </w:style>
  <w:style w:type="character" w:customStyle="1" w:styleId="RegularChar">
    <w:name w:val="Regular Char"/>
    <w:locked/>
    <w:rsid w:val="005B72FB"/>
  </w:style>
  <w:style w:type="paragraph" w:customStyle="1" w:styleId="Regular">
    <w:name w:val="Regular"/>
    <w:qFormat/>
    <w:rsid w:val="005B72FB"/>
  </w:style>
  <w:style w:type="character" w:customStyle="1" w:styleId="ReallyfuckingsmallCharCharCharChar">
    <w:name w:val="Really fucking small Char Char Char Char"/>
    <w:locked/>
    <w:rsid w:val="005B72FB"/>
  </w:style>
  <w:style w:type="paragraph" w:customStyle="1" w:styleId="ReallyfuckingsmallCharCharChar">
    <w:name w:val="Really fucking small Char Char Char"/>
    <w:basedOn w:val="Normal"/>
    <w:qFormat/>
    <w:rsid w:val="005B72FB"/>
  </w:style>
  <w:style w:type="character" w:customStyle="1" w:styleId="CardDownx1Char">
    <w:name w:val="CardDown x1 Char"/>
    <w:locked/>
    <w:rsid w:val="005B72FB"/>
  </w:style>
  <w:style w:type="paragraph" w:customStyle="1" w:styleId="CardDownx1">
    <w:name w:val="CardDown x1"/>
    <w:basedOn w:val="Normal"/>
    <w:qFormat/>
    <w:rsid w:val="005B72FB"/>
  </w:style>
  <w:style w:type="paragraph" w:customStyle="1" w:styleId="CardDownx15">
    <w:name w:val="CardDown x1.5"/>
    <w:basedOn w:val="Normal"/>
    <w:qFormat/>
    <w:rsid w:val="005B72FB"/>
  </w:style>
  <w:style w:type="character" w:customStyle="1" w:styleId="ReallyfuckingsmallChar">
    <w:name w:val="Really fucking small Char"/>
    <w:locked/>
    <w:rsid w:val="005B72FB"/>
  </w:style>
  <w:style w:type="paragraph" w:customStyle="1" w:styleId="Reallyfuckingsmall">
    <w:name w:val="Really fucking small"/>
    <w:basedOn w:val="Normal"/>
    <w:qFormat/>
    <w:rsid w:val="005B72FB"/>
  </w:style>
  <w:style w:type="character" w:customStyle="1" w:styleId="FullCiteChar">
    <w:name w:val="Full Cite Char"/>
    <w:locked/>
    <w:rsid w:val="005B72FB"/>
  </w:style>
  <w:style w:type="paragraph" w:customStyle="1" w:styleId="FullCite">
    <w:name w:val="Full Cite"/>
    <w:basedOn w:val="Normal"/>
    <w:next w:val="Normal"/>
    <w:qFormat/>
    <w:rsid w:val="005B72FB"/>
  </w:style>
  <w:style w:type="paragraph" w:customStyle="1" w:styleId="CiteTag">
    <w:name w:val="Cite/Tag"/>
    <w:basedOn w:val="Normal"/>
    <w:qFormat/>
    <w:rsid w:val="005B72FB"/>
  </w:style>
  <w:style w:type="paragraph" w:customStyle="1" w:styleId="cardtext4">
    <w:name w:val="cardtext"/>
    <w:basedOn w:val="Normal"/>
    <w:qFormat/>
    <w:rsid w:val="005B72FB"/>
  </w:style>
  <w:style w:type="paragraph" w:customStyle="1" w:styleId="Heading5SizeDown">
    <w:name w:val="Heading 5 Size Down"/>
    <w:basedOn w:val="Normal"/>
    <w:autoRedefine/>
    <w:qFormat/>
    <w:rsid w:val="005B72FB"/>
  </w:style>
  <w:style w:type="character" w:customStyle="1" w:styleId="evidencetextChar">
    <w:name w:val="evidence text Char"/>
    <w:locked/>
    <w:rsid w:val="005B72FB"/>
  </w:style>
  <w:style w:type="character" w:customStyle="1" w:styleId="StyleStyleArialNarrow9ptLeft-075ArialNarrowChar">
    <w:name w:val="Style Style Arial Narrow 9 pt Left:  -0.75&quot; + Arial Narrow Char"/>
    <w:locked/>
    <w:rsid w:val="005B72FB"/>
  </w:style>
  <w:style w:type="paragraph" w:customStyle="1" w:styleId="StyleStyleArialNarrow9ptLeft-075ArialNarrow">
    <w:name w:val="Style Style Arial Narrow 9 pt Left:  -0.75&quot; + Arial Narrow"/>
    <w:basedOn w:val="Normal"/>
    <w:qFormat/>
    <w:rsid w:val="005B72FB"/>
  </w:style>
  <w:style w:type="character" w:customStyle="1" w:styleId="StyleStyleCardTextLeft-075Right0Char">
    <w:name w:val="Style Style Card Text + Left:  -0.75&quot; + Right:  0&quot; Char"/>
    <w:locked/>
    <w:rsid w:val="005B72FB"/>
  </w:style>
  <w:style w:type="paragraph" w:customStyle="1" w:styleId="StyleStyleCardTextLeft-075Right0">
    <w:name w:val="Style Style Card Text + Left:  -0.75&quot; + Right:  0&quot;"/>
    <w:basedOn w:val="Normal"/>
    <w:autoRedefine/>
    <w:qFormat/>
    <w:rsid w:val="005B72FB"/>
  </w:style>
  <w:style w:type="paragraph" w:customStyle="1" w:styleId="ecxmsonormal">
    <w:name w:val="ecxmsonormal"/>
    <w:basedOn w:val="Normal"/>
    <w:qFormat/>
    <w:rsid w:val="005B72FB"/>
  </w:style>
  <w:style w:type="character" w:customStyle="1" w:styleId="DebateUnderlineBoldChar">
    <w:name w:val="Debate Underline Bold Char"/>
    <w:locked/>
    <w:rsid w:val="005B72FB"/>
  </w:style>
  <w:style w:type="paragraph" w:customStyle="1" w:styleId="DebateUnderlineBold">
    <w:name w:val="Debate Underline Bold"/>
    <w:basedOn w:val="Normal"/>
    <w:next w:val="StyleStyleArialNarrow9ptLeft-075ArialNarrow"/>
    <w:qFormat/>
    <w:rsid w:val="005B72FB"/>
  </w:style>
  <w:style w:type="character" w:customStyle="1" w:styleId="StyleArialNarrow12ptBoldLeft-075Char">
    <w:name w:val="Style Arial Narrow 12 pt Bold Left:  -0.75&quot; Char"/>
    <w:locked/>
    <w:rsid w:val="005B72FB"/>
  </w:style>
  <w:style w:type="paragraph" w:customStyle="1" w:styleId="StyleArialNarrow12ptBoldLeft-075">
    <w:name w:val="Style Arial Narrow 12 pt Bold Left:  -0.75&quot;"/>
    <w:basedOn w:val="Normal"/>
    <w:next w:val="StyleStyleCardTextLeft-075Right0"/>
    <w:qFormat/>
    <w:rsid w:val="005B72FB"/>
  </w:style>
  <w:style w:type="character" w:customStyle="1" w:styleId="StyleStyleevidencetextBorderSinglesolidlineAuto05Char">
    <w:name w:val="Style Style evidence text + Border: : (Single solid line Auto  0.5 ... Char"/>
    <w:locked/>
    <w:rsid w:val="005B72FB"/>
  </w:style>
  <w:style w:type="paragraph" w:customStyle="1" w:styleId="StyleStyleevidencetextBorderSinglesolidlineAuto05">
    <w:name w:val="Style Style evidence text + Border: : (Single solid line Auto  0.5 ..."/>
    <w:basedOn w:val="Normal"/>
    <w:qFormat/>
    <w:rsid w:val="005B72FB"/>
  </w:style>
  <w:style w:type="character" w:customStyle="1" w:styleId="StyleevidencetextBorderSinglesolidlineAuto05ptLChar">
    <w:name w:val="Style evidence text + Border: : (Single solid line Auto  0.5 pt L... Char"/>
    <w:locked/>
    <w:rsid w:val="005B72FB"/>
  </w:style>
  <w:style w:type="paragraph" w:customStyle="1" w:styleId="StyleevidencetextBorderSinglesolidlineAuto05ptL">
    <w:name w:val="Style evidence text + Border: : (Single solid line Auto  0.5 pt L..."/>
    <w:basedOn w:val="Normal"/>
    <w:qFormat/>
    <w:rsid w:val="005B72FB"/>
  </w:style>
  <w:style w:type="character" w:customStyle="1" w:styleId="HighlightingChar">
    <w:name w:val="Highlighting Char"/>
    <w:locked/>
    <w:rsid w:val="005B72FB"/>
  </w:style>
  <w:style w:type="paragraph" w:customStyle="1" w:styleId="Highlighting">
    <w:name w:val="Highlighting"/>
    <w:basedOn w:val="Normal"/>
    <w:autoRedefine/>
    <w:qFormat/>
    <w:rsid w:val="005B72FB"/>
  </w:style>
  <w:style w:type="paragraph" w:customStyle="1" w:styleId="CiteCharCharCharChar">
    <w:name w:val="Cite Char Char Char Char"/>
    <w:basedOn w:val="Normal"/>
    <w:next w:val="Normal"/>
    <w:qFormat/>
    <w:rsid w:val="005B72FB"/>
  </w:style>
  <w:style w:type="character" w:customStyle="1" w:styleId="UnderliningCharChar1CharCharChar">
    <w:name w:val="Underlining Char Char1 Char Char Char"/>
    <w:locked/>
    <w:rsid w:val="005B72FB"/>
  </w:style>
  <w:style w:type="paragraph" w:customStyle="1" w:styleId="UnderliningCharChar1CharChar">
    <w:name w:val="Underlining Char Char1 Char Char"/>
    <w:basedOn w:val="Normal"/>
    <w:next w:val="Normal"/>
    <w:qFormat/>
    <w:rsid w:val="005B72FB"/>
  </w:style>
  <w:style w:type="character" w:customStyle="1" w:styleId="CiteCharCharCharCharCharChar">
    <w:name w:val="Cite Char Char Char Char Char Char"/>
    <w:locked/>
    <w:rsid w:val="005B72FB"/>
  </w:style>
  <w:style w:type="paragraph" w:customStyle="1" w:styleId="CiteCharCharCharCharChar">
    <w:name w:val="Cite Char Char Char Char Char"/>
    <w:basedOn w:val="Normal"/>
    <w:next w:val="Normal"/>
    <w:qFormat/>
    <w:rsid w:val="005B72FB"/>
  </w:style>
  <w:style w:type="character" w:customStyle="1" w:styleId="UnderliningCharCharChar">
    <w:name w:val="Underlining Char Char Char"/>
    <w:locked/>
    <w:rsid w:val="005B72FB"/>
  </w:style>
  <w:style w:type="paragraph" w:customStyle="1" w:styleId="UnderliningCharChar">
    <w:name w:val="Underlining Char Char"/>
    <w:basedOn w:val="Normal"/>
    <w:next w:val="Normal"/>
    <w:qFormat/>
    <w:rsid w:val="005B72FB"/>
  </w:style>
  <w:style w:type="paragraph" w:customStyle="1" w:styleId="Style12">
    <w:name w:val="Style 12"/>
    <w:qFormat/>
    <w:rsid w:val="005B72FB"/>
  </w:style>
  <w:style w:type="paragraph" w:customStyle="1" w:styleId="Style7">
    <w:name w:val="Style 7"/>
    <w:qFormat/>
    <w:rsid w:val="005B72FB"/>
  </w:style>
  <w:style w:type="paragraph" w:customStyle="1" w:styleId="Style9">
    <w:name w:val="Style 9"/>
    <w:qFormat/>
    <w:rsid w:val="005B72FB"/>
  </w:style>
  <w:style w:type="paragraph" w:customStyle="1" w:styleId="Emphasis3">
    <w:name w:val="Emphasis3"/>
    <w:qFormat/>
    <w:rsid w:val="005B72FB"/>
  </w:style>
  <w:style w:type="paragraph" w:customStyle="1" w:styleId="UnderlinedCard0">
    <w:name w:val="Underlined Card"/>
    <w:basedOn w:val="Normal"/>
    <w:qFormat/>
    <w:rsid w:val="005B72FB"/>
  </w:style>
  <w:style w:type="paragraph" w:customStyle="1" w:styleId="SmallCard">
    <w:name w:val="Small Card"/>
    <w:basedOn w:val="Normal"/>
    <w:qFormat/>
    <w:rsid w:val="005B72FB"/>
  </w:style>
  <w:style w:type="paragraph" w:customStyle="1" w:styleId="BreifTitle">
    <w:name w:val="Breif Title"/>
    <w:basedOn w:val="Normal"/>
    <w:autoRedefine/>
    <w:qFormat/>
    <w:rsid w:val="005B72FB"/>
  </w:style>
  <w:style w:type="paragraph" w:customStyle="1" w:styleId="Normal10pt">
    <w:name w:val="Normal + 10 pt"/>
    <w:basedOn w:val="Normal"/>
    <w:qFormat/>
    <w:rsid w:val="005B72FB"/>
  </w:style>
  <w:style w:type="paragraph" w:customStyle="1" w:styleId="formfldssel">
    <w:name w:val="formfldssel"/>
    <w:basedOn w:val="Normal"/>
    <w:qFormat/>
    <w:rsid w:val="005B72FB"/>
  </w:style>
  <w:style w:type="paragraph" w:customStyle="1" w:styleId="hpleftlk">
    <w:name w:val="hpleftlk"/>
    <w:basedOn w:val="Normal"/>
    <w:qFormat/>
    <w:rsid w:val="005B72FB"/>
  </w:style>
  <w:style w:type="paragraph" w:customStyle="1" w:styleId="lblu">
    <w:name w:val="lblu"/>
    <w:basedOn w:val="Normal"/>
    <w:qFormat/>
    <w:rsid w:val="005B72FB"/>
  </w:style>
  <w:style w:type="paragraph" w:customStyle="1" w:styleId="Underlinestyle">
    <w:name w:val="Underlinestyle"/>
    <w:basedOn w:val="Normal"/>
    <w:qFormat/>
    <w:rsid w:val="005B72FB"/>
  </w:style>
  <w:style w:type="paragraph" w:customStyle="1" w:styleId="DebateCiteCharChar">
    <w:name w:val="Debate Cite Char Char"/>
    <w:basedOn w:val="Normal"/>
    <w:autoRedefine/>
    <w:qFormat/>
    <w:rsid w:val="005B72FB"/>
  </w:style>
  <w:style w:type="paragraph" w:customStyle="1" w:styleId="StyleTagandCiteFranklinGothicDemi">
    <w:name w:val="Style Tag and Cite + Franklin Gothic Demi"/>
    <w:basedOn w:val="Index"/>
    <w:autoRedefine/>
    <w:qFormat/>
    <w:rsid w:val="005B72FB"/>
  </w:style>
  <w:style w:type="paragraph" w:customStyle="1" w:styleId="StyleStyleTagandCiteFranklinGothicDemi11pt">
    <w:name w:val="Style Style Tag and Cite + Franklin Gothic Demi + 11 pt"/>
    <w:basedOn w:val="StyleTagandCiteFranklinGothicDemi"/>
    <w:autoRedefine/>
    <w:qFormat/>
    <w:rsid w:val="005B72FB"/>
  </w:style>
  <w:style w:type="paragraph" w:customStyle="1" w:styleId="TagCite1">
    <w:name w:val="Tag/Cite"/>
    <w:basedOn w:val="Normal"/>
    <w:qFormat/>
    <w:rsid w:val="005B72FB"/>
  </w:style>
  <w:style w:type="paragraph" w:customStyle="1" w:styleId="CiteCard0">
    <w:name w:val="Cite/Card"/>
    <w:basedOn w:val="Normal"/>
    <w:qFormat/>
    <w:rsid w:val="005B72FB"/>
  </w:style>
  <w:style w:type="paragraph" w:customStyle="1" w:styleId="tagCharCharCharCharCharCharChar">
    <w:name w:val="tag Char Char Char Char Char Char Char"/>
    <w:basedOn w:val="Normal"/>
    <w:qFormat/>
    <w:rsid w:val="005B72FB"/>
  </w:style>
  <w:style w:type="paragraph" w:customStyle="1" w:styleId="title-bold-medium">
    <w:name w:val="title-bold-medium"/>
    <w:basedOn w:val="Normal"/>
    <w:qFormat/>
    <w:rsid w:val="005B72FB"/>
  </w:style>
  <w:style w:type="paragraph" w:customStyle="1" w:styleId="lact">
    <w:name w:val="lact"/>
    <w:basedOn w:val="Normal"/>
    <w:qFormat/>
    <w:rsid w:val="005B72FB"/>
  </w:style>
  <w:style w:type="paragraph" w:customStyle="1" w:styleId="shellscontentions">
    <w:name w:val="shells/contentions"/>
    <w:qFormat/>
    <w:rsid w:val="005B72FB"/>
  </w:style>
  <w:style w:type="paragraph" w:customStyle="1" w:styleId="BriefTitle1">
    <w:name w:val="Brief Title 1"/>
    <w:basedOn w:val="Normal"/>
    <w:qFormat/>
    <w:rsid w:val="005B72FB"/>
  </w:style>
  <w:style w:type="paragraph" w:customStyle="1" w:styleId="TagCiteChar0">
    <w:name w:val="Tag/Cite Char"/>
    <w:basedOn w:val="Normal"/>
    <w:qFormat/>
    <w:rsid w:val="005B72FB"/>
  </w:style>
  <w:style w:type="paragraph" w:customStyle="1" w:styleId="ShellTitles">
    <w:name w:val="ShellTitles"/>
    <w:basedOn w:val="Normal"/>
    <w:qFormat/>
    <w:rsid w:val="005B72FB"/>
  </w:style>
  <w:style w:type="paragraph" w:customStyle="1" w:styleId="maintext">
    <w:name w:val="maintext"/>
    <w:basedOn w:val="Normal"/>
    <w:qFormat/>
    <w:rsid w:val="005B72FB"/>
  </w:style>
  <w:style w:type="paragraph" w:customStyle="1" w:styleId="ToRead">
    <w:name w:val="To Read"/>
    <w:basedOn w:val="Normal"/>
    <w:qFormat/>
    <w:rsid w:val="005B72FB"/>
  </w:style>
  <w:style w:type="paragraph" w:customStyle="1" w:styleId="Style20">
    <w:name w:val="Style 2"/>
    <w:basedOn w:val="Normal"/>
    <w:qFormat/>
    <w:rsid w:val="005B72FB"/>
  </w:style>
  <w:style w:type="paragraph" w:customStyle="1" w:styleId="Style40">
    <w:name w:val="Style 4"/>
    <w:basedOn w:val="Normal"/>
    <w:qFormat/>
    <w:rsid w:val="005B72FB"/>
  </w:style>
  <w:style w:type="paragraph" w:customStyle="1" w:styleId="CM10">
    <w:name w:val="CM10"/>
    <w:basedOn w:val="Normal"/>
    <w:next w:val="ShellTitles"/>
    <w:qFormat/>
    <w:rsid w:val="005B72FB"/>
  </w:style>
  <w:style w:type="paragraph" w:customStyle="1" w:styleId="OffensiveLanguage">
    <w:name w:val="Offensive Language"/>
    <w:basedOn w:val="Normal"/>
    <w:next w:val="Normal"/>
    <w:qFormat/>
    <w:rsid w:val="005B72FB"/>
  </w:style>
  <w:style w:type="paragraph" w:customStyle="1" w:styleId="clearformatting0">
    <w:name w:val="clear formatting"/>
    <w:basedOn w:val="Normal"/>
    <w:next w:val="ToRead"/>
    <w:qFormat/>
    <w:rsid w:val="005B72FB"/>
  </w:style>
  <w:style w:type="paragraph" w:customStyle="1" w:styleId="Style18">
    <w:name w:val="Style 18"/>
    <w:next w:val="Style20"/>
    <w:uiPriority w:val="99"/>
    <w:qFormat/>
    <w:rsid w:val="005B72FB"/>
  </w:style>
  <w:style w:type="paragraph" w:customStyle="1" w:styleId="formfld">
    <w:name w:val="formfld"/>
    <w:basedOn w:val="Normal"/>
    <w:next w:val="Style40"/>
    <w:qFormat/>
    <w:rsid w:val="005B72FB"/>
  </w:style>
  <w:style w:type="paragraph" w:customStyle="1" w:styleId="Caption3">
    <w:name w:val="Caption3"/>
    <w:basedOn w:val="Normal"/>
    <w:next w:val="CM10"/>
    <w:qFormat/>
    <w:rsid w:val="005B72FB"/>
  </w:style>
  <w:style w:type="paragraph" w:customStyle="1" w:styleId="teaserpermalink">
    <w:name w:val="teaser_permalink"/>
    <w:basedOn w:val="Normal"/>
    <w:next w:val="OffensiveLanguage"/>
    <w:qFormat/>
    <w:rsid w:val="005B72FB"/>
  </w:style>
  <w:style w:type="character" w:styleId="CommentReference">
    <w:name w:val="annotation reference"/>
    <w:basedOn w:val="DefaultParagraphFont"/>
    <w:uiPriority w:val="99"/>
    <w:unhideWhenUsed/>
    <w:rsid w:val="005B72FB"/>
    <w:rPr>
      <w:sz w:val="16"/>
      <w:szCs w:val="16"/>
    </w:rPr>
  </w:style>
  <w:style w:type="character" w:styleId="BookTitle">
    <w:name w:val="Book Title"/>
    <w:basedOn w:val="DefaultParagraphFont"/>
    <w:qFormat/>
    <w:rsid w:val="005B72FB"/>
    <w:rPr>
      <w:b/>
      <w:bCs/>
      <w:i/>
      <w:iCs/>
      <w:spacing w:val="5"/>
    </w:rPr>
  </w:style>
  <w:style w:type="character" w:customStyle="1" w:styleId="Heading7Char1">
    <w:name w:val="Heading 7 Char1"/>
    <w:basedOn w:val="DefaultParagraphFont"/>
    <w:semiHidden/>
    <w:rsid w:val="005B72FB"/>
  </w:style>
  <w:style w:type="character" w:customStyle="1" w:styleId="Heading8Char1">
    <w:name w:val="Heading 8 Char1"/>
    <w:basedOn w:val="DefaultParagraphFont"/>
    <w:semiHidden/>
    <w:rsid w:val="005B72FB"/>
  </w:style>
  <w:style w:type="character" w:customStyle="1" w:styleId="Heading9Char1">
    <w:name w:val="Heading 9 Char1"/>
    <w:basedOn w:val="DefaultParagraphFont"/>
    <w:semiHidden/>
    <w:rsid w:val="005B72FB"/>
  </w:style>
  <w:style w:type="character" w:customStyle="1" w:styleId="FooterChar1">
    <w:name w:val="Footer Char1"/>
    <w:basedOn w:val="DefaultParagraphFont"/>
    <w:uiPriority w:val="99"/>
    <w:rsid w:val="005B72FB"/>
  </w:style>
  <w:style w:type="character" w:customStyle="1" w:styleId="sup1">
    <w:name w:val="sup1"/>
    <w:rsid w:val="005B72FB"/>
  </w:style>
  <w:style w:type="character" w:customStyle="1" w:styleId="pgnum1">
    <w:name w:val="pgnum1"/>
    <w:rsid w:val="005B72FB"/>
  </w:style>
  <w:style w:type="character" w:customStyle="1" w:styleId="nw">
    <w:name w:val="nw"/>
    <w:rsid w:val="005B72FB"/>
  </w:style>
  <w:style w:type="character" w:customStyle="1" w:styleId="CardsHighlight">
    <w:name w:val="Cards Highlight"/>
    <w:uiPriority w:val="1"/>
    <w:rsid w:val="005B72FB"/>
  </w:style>
  <w:style w:type="character" w:customStyle="1" w:styleId="caps">
    <w:name w:val="caps"/>
    <w:rsid w:val="005B72FB"/>
  </w:style>
  <w:style w:type="character" w:customStyle="1" w:styleId="apple">
    <w:name w:val="apple"/>
    <w:rsid w:val="005B72FB"/>
  </w:style>
  <w:style w:type="character" w:customStyle="1" w:styleId="CitesChar1">
    <w:name w:val="Cites Char1"/>
    <w:rsid w:val="005B72FB"/>
  </w:style>
  <w:style w:type="character" w:customStyle="1" w:styleId="CardsFont12ptCharCharCharCharCharCharCharCharCharCharChar">
    <w:name w:val="Cards + Font: 12 pt Char Char Char Char Char Char Char Char Char Char Char"/>
    <w:rsid w:val="005B72FB"/>
  </w:style>
  <w:style w:type="character" w:customStyle="1" w:styleId="AuthorChar">
    <w:name w:val="Author Char"/>
    <w:rsid w:val="005B72FB"/>
  </w:style>
  <w:style w:type="character" w:customStyle="1" w:styleId="term1">
    <w:name w:val="term1"/>
    <w:rsid w:val="005B72FB"/>
  </w:style>
  <w:style w:type="character" w:customStyle="1" w:styleId="BoldUnderlining">
    <w:name w:val="Bold Underlining"/>
    <w:rsid w:val="005B72FB"/>
  </w:style>
  <w:style w:type="character" w:customStyle="1" w:styleId="inhoud">
    <w:name w:val="inhoud"/>
    <w:rsid w:val="005B72FB"/>
  </w:style>
  <w:style w:type="character" w:customStyle="1" w:styleId="CardsUnderlined">
    <w:name w:val="Cards Underlined"/>
    <w:qFormat/>
    <w:rsid w:val="005B72FB"/>
  </w:style>
  <w:style w:type="character" w:customStyle="1" w:styleId="Cites-AuthorDate">
    <w:name w:val="Cites-Author/Date"/>
    <w:qFormat/>
    <w:rsid w:val="005B72FB"/>
  </w:style>
  <w:style w:type="character" w:customStyle="1" w:styleId="Highlight">
    <w:name w:val="Highlight"/>
    <w:uiPriority w:val="1"/>
    <w:qFormat/>
    <w:rsid w:val="005B72FB"/>
  </w:style>
  <w:style w:type="character" w:customStyle="1" w:styleId="Boxout">
    <w:name w:val="Box out"/>
    <w:uiPriority w:val="1"/>
    <w:qFormat/>
    <w:rsid w:val="005B72FB"/>
  </w:style>
  <w:style w:type="character" w:customStyle="1" w:styleId="StyleCardtextChar10pt">
    <w:name w:val="Style Card text Char + 10 pt"/>
    <w:rsid w:val="005B72FB"/>
  </w:style>
  <w:style w:type="character" w:customStyle="1" w:styleId="UnderliningChar2">
    <w:name w:val="Underlining Char2"/>
    <w:rsid w:val="005B72FB"/>
  </w:style>
  <w:style w:type="paragraph" w:styleId="PlainText">
    <w:name w:val="Plain Text"/>
    <w:basedOn w:val="Normal"/>
    <w:link w:val="PlainTextChar1"/>
    <w:unhideWhenUsed/>
    <w:rsid w:val="005B72FB"/>
    <w:rPr>
      <w:rFonts w:ascii="Consolas" w:hAnsi="Consolas" w:cs="Consolas"/>
      <w:sz w:val="21"/>
      <w:szCs w:val="21"/>
    </w:rPr>
  </w:style>
  <w:style w:type="character" w:customStyle="1" w:styleId="PlainTextChar1">
    <w:name w:val="Plain Text Char1"/>
    <w:basedOn w:val="DefaultParagraphFont"/>
    <w:link w:val="PlainText"/>
    <w:rsid w:val="005B72FB"/>
    <w:rPr>
      <w:rFonts w:ascii="Consolas" w:hAnsi="Consolas" w:cs="Consolas"/>
      <w:sz w:val="21"/>
      <w:szCs w:val="21"/>
    </w:rPr>
  </w:style>
  <w:style w:type="character" w:customStyle="1" w:styleId="UnderliningChar1">
    <w:name w:val="Underlining Char1"/>
    <w:rsid w:val="005B72FB"/>
  </w:style>
  <w:style w:type="character" w:customStyle="1" w:styleId="MicroTextChar0">
    <w:name w:val="MicroText Char"/>
    <w:rsid w:val="005B72FB"/>
  </w:style>
  <w:style w:type="character" w:customStyle="1" w:styleId="smcaps">
    <w:name w:val="smcaps"/>
    <w:rsid w:val="005B72FB"/>
  </w:style>
  <w:style w:type="character" w:customStyle="1" w:styleId="Style1Char2">
    <w:name w:val="Style1 Char2"/>
    <w:rsid w:val="005B72FB"/>
  </w:style>
  <w:style w:type="character" w:customStyle="1" w:styleId="inside-head1">
    <w:name w:val="inside-head1"/>
    <w:rsid w:val="005B72FB"/>
  </w:style>
  <w:style w:type="character" w:customStyle="1" w:styleId="datestamp1">
    <w:name w:val="datestamp1"/>
    <w:rsid w:val="005B72FB"/>
  </w:style>
  <w:style w:type="character" w:customStyle="1" w:styleId="pagetools1">
    <w:name w:val="pagetools1"/>
    <w:rsid w:val="005B72FB"/>
  </w:style>
  <w:style w:type="character" w:customStyle="1" w:styleId="smallredtext">
    <w:name w:val="smallredtext"/>
    <w:rsid w:val="005B72FB"/>
  </w:style>
  <w:style w:type="character" w:customStyle="1" w:styleId="storyheading31">
    <w:name w:val="storyheading31"/>
    <w:rsid w:val="005B72FB"/>
  </w:style>
  <w:style w:type="character" w:customStyle="1" w:styleId="storydeck31">
    <w:name w:val="storydeck31"/>
    <w:rsid w:val="005B72FB"/>
  </w:style>
  <w:style w:type="character" w:customStyle="1" w:styleId="title1">
    <w:name w:val="title1"/>
    <w:rsid w:val="005B72FB"/>
  </w:style>
  <w:style w:type="character" w:customStyle="1" w:styleId="subtitle1">
    <w:name w:val="subtitle1"/>
    <w:rsid w:val="005B72FB"/>
  </w:style>
  <w:style w:type="character" w:customStyle="1" w:styleId="Title10">
    <w:name w:val="Title1"/>
    <w:rsid w:val="005B72FB"/>
  </w:style>
  <w:style w:type="character" w:customStyle="1" w:styleId="clsbiolink">
    <w:name w:val="clsbiolink"/>
    <w:rsid w:val="005B72FB"/>
  </w:style>
  <w:style w:type="character" w:customStyle="1" w:styleId="clssmaller">
    <w:name w:val="clssmaller"/>
    <w:rsid w:val="005B72FB"/>
  </w:style>
  <w:style w:type="character" w:customStyle="1" w:styleId="sm1">
    <w:name w:val="sm1"/>
    <w:rsid w:val="005B72FB"/>
  </w:style>
  <w:style w:type="character" w:customStyle="1" w:styleId="noindentChar">
    <w:name w:val="noindent Char"/>
    <w:rsid w:val="005B72FB"/>
  </w:style>
  <w:style w:type="character" w:customStyle="1" w:styleId="SmallChar1">
    <w:name w:val="Small Char1"/>
    <w:rsid w:val="005B72FB"/>
  </w:style>
  <w:style w:type="character" w:customStyle="1" w:styleId="fullcite0">
    <w:name w:val="fullcite"/>
    <w:rsid w:val="005B72FB"/>
  </w:style>
  <w:style w:type="character" w:customStyle="1" w:styleId="Style9ptThickunderline">
    <w:name w:val="Style 9 pt Thick underline"/>
    <w:rsid w:val="005B72FB"/>
  </w:style>
  <w:style w:type="character" w:customStyle="1" w:styleId="UnderlineChar1">
    <w:name w:val="Underline Char1"/>
    <w:rsid w:val="005B72FB"/>
  </w:style>
  <w:style w:type="character" w:customStyle="1" w:styleId="CardNotUnderlinedChar">
    <w:name w:val="Card Not Underlined Char"/>
    <w:rsid w:val="005B72FB"/>
  </w:style>
  <w:style w:type="character" w:customStyle="1" w:styleId="CardUnderlinedChar">
    <w:name w:val="Card Underlined Char"/>
    <w:rsid w:val="005B72FB"/>
  </w:style>
  <w:style w:type="character" w:customStyle="1" w:styleId="CardNotUnderlinedChar1">
    <w:name w:val="Card Not Underlined Char1"/>
    <w:rsid w:val="005B72FB"/>
  </w:style>
  <w:style w:type="character" w:customStyle="1" w:styleId="author0">
    <w:name w:val="author"/>
    <w:rsid w:val="005B72FB"/>
  </w:style>
  <w:style w:type="character" w:customStyle="1" w:styleId="IndexHeadersCharChar">
    <w:name w:val="Index Headers Char Char"/>
    <w:rsid w:val="005B72FB"/>
  </w:style>
  <w:style w:type="character" w:customStyle="1" w:styleId="SmallFontChar">
    <w:name w:val="Small Font Char"/>
    <w:rsid w:val="005B72FB"/>
  </w:style>
  <w:style w:type="character" w:customStyle="1" w:styleId="CircleChar1">
    <w:name w:val="Circle Char1"/>
    <w:rsid w:val="005B72FB"/>
  </w:style>
  <w:style w:type="character" w:customStyle="1" w:styleId="BoldUnderliningChar">
    <w:name w:val="Bold Underlining Char"/>
    <w:rsid w:val="005B72FB"/>
  </w:style>
  <w:style w:type="character" w:customStyle="1" w:styleId="textmedium">
    <w:name w:val="textmedium"/>
    <w:rsid w:val="005B72FB"/>
  </w:style>
  <w:style w:type="character" w:customStyle="1" w:styleId="CardTextChar2">
    <w:name w:val="Card Text Char"/>
    <w:rsid w:val="005B72FB"/>
  </w:style>
  <w:style w:type="character" w:customStyle="1" w:styleId="SmallText0">
    <w:name w:val="SmallText"/>
    <w:rsid w:val="005B72FB"/>
  </w:style>
  <w:style w:type="character" w:customStyle="1" w:styleId="citation">
    <w:name w:val="citation"/>
    <w:rsid w:val="005B72FB"/>
  </w:style>
  <w:style w:type="character" w:customStyle="1" w:styleId="justify">
    <w:name w:val="justify"/>
    <w:rsid w:val="005B72FB"/>
  </w:style>
  <w:style w:type="character" w:customStyle="1" w:styleId="SmallCardTextChar">
    <w:name w:val="Small Card Text Char"/>
    <w:rsid w:val="005B72FB"/>
  </w:style>
  <w:style w:type="paragraph" w:styleId="BodyTextIndent">
    <w:name w:val="Body Text Indent"/>
    <w:basedOn w:val="Normal"/>
    <w:link w:val="BodyTextIndentChar1"/>
    <w:unhideWhenUsed/>
    <w:rsid w:val="005B72FB"/>
    <w:pPr>
      <w:spacing w:after="120"/>
      <w:ind w:left="360"/>
    </w:pPr>
  </w:style>
  <w:style w:type="character" w:customStyle="1" w:styleId="BodyTextIndentChar1">
    <w:name w:val="Body Text Indent Char1"/>
    <w:basedOn w:val="DefaultParagraphFont"/>
    <w:link w:val="BodyTextIndent"/>
    <w:rsid w:val="005B72FB"/>
    <w:rPr>
      <w:rFonts w:ascii="Calibri" w:hAnsi="Calibri" w:cs="Calibri"/>
    </w:rPr>
  </w:style>
  <w:style w:type="paragraph" w:styleId="BodyText20">
    <w:name w:val="Body Text 2"/>
    <w:basedOn w:val="Normal"/>
    <w:link w:val="BodyText2Char1"/>
    <w:unhideWhenUsed/>
    <w:rsid w:val="005B72FB"/>
    <w:pPr>
      <w:spacing w:after="120" w:line="480" w:lineRule="auto"/>
    </w:pPr>
  </w:style>
  <w:style w:type="character" w:customStyle="1" w:styleId="BodyText2Char1">
    <w:name w:val="Body Text 2 Char1"/>
    <w:basedOn w:val="DefaultParagraphFont"/>
    <w:link w:val="BodyText20"/>
    <w:rsid w:val="005B72FB"/>
    <w:rPr>
      <w:rFonts w:ascii="Calibri" w:hAnsi="Calibri" w:cs="Calibri"/>
    </w:rPr>
  </w:style>
  <w:style w:type="character" w:customStyle="1" w:styleId="cardChar1">
    <w:name w:val="card Char1"/>
    <w:rsid w:val="005B72FB"/>
  </w:style>
  <w:style w:type="character" w:customStyle="1" w:styleId="tagChar3">
    <w:name w:val="tag Char3"/>
    <w:rsid w:val="005B72FB"/>
  </w:style>
  <w:style w:type="character" w:customStyle="1" w:styleId="medium-normal1">
    <w:name w:val="medium-normal1"/>
    <w:rsid w:val="005B72FB"/>
  </w:style>
  <w:style w:type="character" w:customStyle="1" w:styleId="inside-head">
    <w:name w:val="inside-head"/>
    <w:rsid w:val="005B72FB"/>
  </w:style>
  <w:style w:type="character" w:customStyle="1" w:styleId="awtw">
    <w:name w:val="awtw"/>
    <w:rsid w:val="005B72FB"/>
  </w:style>
  <w:style w:type="paragraph" w:styleId="Date">
    <w:name w:val="Date"/>
    <w:aliases w:val="date"/>
    <w:basedOn w:val="Normal"/>
    <w:next w:val="Normal"/>
    <w:link w:val="DateChar1"/>
    <w:unhideWhenUsed/>
    <w:rsid w:val="005B72FB"/>
  </w:style>
  <w:style w:type="character" w:customStyle="1" w:styleId="DateChar1">
    <w:name w:val="Date Char1"/>
    <w:aliases w:val="date Char1"/>
    <w:basedOn w:val="DefaultParagraphFont"/>
    <w:link w:val="Date"/>
    <w:rsid w:val="005B72FB"/>
    <w:rPr>
      <w:rFonts w:ascii="Calibri" w:hAnsi="Calibri" w:cs="Calibri"/>
    </w:rPr>
  </w:style>
  <w:style w:type="character" w:customStyle="1" w:styleId="slug-pub-date">
    <w:name w:val="slug-pub-date"/>
    <w:rsid w:val="005B72FB"/>
  </w:style>
  <w:style w:type="character" w:customStyle="1" w:styleId="slug-vol">
    <w:name w:val="slug-vol"/>
    <w:rsid w:val="005B72FB"/>
  </w:style>
  <w:style w:type="character" w:customStyle="1" w:styleId="slug-issue">
    <w:name w:val="slug-issue"/>
    <w:rsid w:val="005B72FB"/>
  </w:style>
  <w:style w:type="character" w:customStyle="1" w:styleId="slug-pages">
    <w:name w:val="slug-pages"/>
    <w:rsid w:val="005B72FB"/>
  </w:style>
  <w:style w:type="character" w:customStyle="1" w:styleId="CardText-Underlined">
    <w:name w:val="Card Text - Underlined"/>
    <w:rsid w:val="005B72FB"/>
  </w:style>
  <w:style w:type="character" w:customStyle="1" w:styleId="Citation-AuthorDate">
    <w:name w:val="Citation - Author/Date"/>
    <w:rsid w:val="005B72FB"/>
  </w:style>
  <w:style w:type="character" w:customStyle="1" w:styleId="CardsCharChar">
    <w:name w:val="Cards Char Char"/>
    <w:rsid w:val="005B72FB"/>
  </w:style>
  <w:style w:type="character" w:customStyle="1" w:styleId="CardsFont12ptCharChar">
    <w:name w:val="Cards + Font: 12 pt Char Char"/>
    <w:aliases w:val="Thick Underline Char Char,Cards + Font: 12 pt1,Thick Underline1"/>
    <w:rsid w:val="005B72FB"/>
  </w:style>
  <w:style w:type="character" w:customStyle="1" w:styleId="CitesCharChar">
    <w:name w:val="Cites Char Char"/>
    <w:rsid w:val="005B72FB"/>
  </w:style>
  <w:style w:type="character" w:customStyle="1" w:styleId="TagsCharChar">
    <w:name w:val="Tags Char Char"/>
    <w:rsid w:val="005B72FB"/>
  </w:style>
  <w:style w:type="character" w:customStyle="1" w:styleId="ld3">
    <w:name w:val="ld3"/>
    <w:rsid w:val="005B72FB"/>
  </w:style>
  <w:style w:type="character" w:customStyle="1" w:styleId="5Notunderlined">
    <w:name w:val="5 Not underlined"/>
    <w:rsid w:val="005B72FB"/>
  </w:style>
  <w:style w:type="character" w:customStyle="1" w:styleId="ssl0">
    <w:name w:val="ss_l0"/>
    <w:basedOn w:val="DefaultParagraphFont"/>
    <w:rsid w:val="005B72FB"/>
  </w:style>
  <w:style w:type="character" w:customStyle="1" w:styleId="postbody">
    <w:name w:val="postbody"/>
    <w:rsid w:val="005B72FB"/>
  </w:style>
  <w:style w:type="character" w:customStyle="1" w:styleId="ssl4">
    <w:name w:val="ss_l4"/>
    <w:rsid w:val="005B72FB"/>
  </w:style>
  <w:style w:type="character" w:customStyle="1" w:styleId="italic">
    <w:name w:val="italic"/>
    <w:rsid w:val="005B72FB"/>
  </w:style>
  <w:style w:type="character" w:customStyle="1" w:styleId="pmterms1">
    <w:name w:val="pmterms1"/>
    <w:rsid w:val="005B72FB"/>
  </w:style>
  <w:style w:type="character" w:customStyle="1" w:styleId="stylestylebold12pt">
    <w:name w:val="stylestylebold12pt"/>
    <w:rsid w:val="005B72FB"/>
  </w:style>
  <w:style w:type="paragraph" w:styleId="Quote">
    <w:name w:val="Quote"/>
    <w:basedOn w:val="Normal"/>
    <w:next w:val="Normal"/>
    <w:link w:val="QuoteChar1"/>
    <w:uiPriority w:val="29"/>
    <w:qFormat/>
    <w:rsid w:val="005B72FB"/>
    <w:pPr>
      <w:spacing w:before="200"/>
      <w:ind w:left="864" w:right="864"/>
      <w:jc w:val="center"/>
    </w:pPr>
    <w:rPr>
      <w:i/>
      <w:iCs/>
      <w:color w:val="404040" w:themeColor="text1" w:themeTint="BF"/>
    </w:rPr>
  </w:style>
  <w:style w:type="character" w:customStyle="1" w:styleId="QuoteChar1">
    <w:name w:val="Quote Char1"/>
    <w:basedOn w:val="DefaultParagraphFont"/>
    <w:link w:val="Quote"/>
    <w:uiPriority w:val="29"/>
    <w:rsid w:val="005B72FB"/>
    <w:rPr>
      <w:rFonts w:ascii="Calibri" w:hAnsi="Calibri" w:cs="Calibri"/>
      <w:i/>
      <w:iCs/>
      <w:color w:val="404040" w:themeColor="text1" w:themeTint="BF"/>
    </w:rPr>
  </w:style>
  <w:style w:type="character" w:customStyle="1" w:styleId="Highlightedunderline">
    <w:name w:val="Highlighted underline"/>
    <w:qFormat/>
    <w:rsid w:val="005B72FB"/>
  </w:style>
  <w:style w:type="character" w:customStyle="1" w:styleId="externaledithide">
    <w:name w:val="external_edit_hide"/>
    <w:rsid w:val="005B72FB"/>
  </w:style>
  <w:style w:type="character" w:customStyle="1" w:styleId="itxtrst">
    <w:name w:val="itxtrst"/>
    <w:rsid w:val="005B72FB"/>
  </w:style>
  <w:style w:type="character" w:customStyle="1" w:styleId="grey10">
    <w:name w:val="grey10"/>
    <w:rsid w:val="005B72FB"/>
  </w:style>
  <w:style w:type="character" w:customStyle="1" w:styleId="CharacterStyle20">
    <w:name w:val="Character Style 20"/>
    <w:rsid w:val="005B72FB"/>
  </w:style>
  <w:style w:type="character" w:customStyle="1" w:styleId="Style11ptUnderlineBorderSinglesolidlineAuto05pt">
    <w:name w:val="Style 11 pt Underline Border: : (Single solid line Auto  0.5 pt..."/>
    <w:rsid w:val="005B72FB"/>
  </w:style>
  <w:style w:type="character" w:customStyle="1" w:styleId="Style11ptBoldUnderline">
    <w:name w:val="Style 11 pt Bold Underline"/>
    <w:rsid w:val="005B72FB"/>
  </w:style>
  <w:style w:type="character" w:customStyle="1" w:styleId="A9">
    <w:name w:val="A9"/>
    <w:uiPriority w:val="99"/>
    <w:rsid w:val="005B72FB"/>
  </w:style>
  <w:style w:type="character" w:customStyle="1" w:styleId="CharChar3">
    <w:name w:val="Char Char3"/>
    <w:rsid w:val="005B72FB"/>
  </w:style>
  <w:style w:type="character" w:customStyle="1" w:styleId="A5">
    <w:name w:val="A5"/>
    <w:uiPriority w:val="99"/>
    <w:rsid w:val="005B72FB"/>
  </w:style>
  <w:style w:type="character" w:customStyle="1" w:styleId="underline1">
    <w:name w:val="underline1"/>
    <w:rsid w:val="005B72FB"/>
  </w:style>
  <w:style w:type="character" w:customStyle="1" w:styleId="see">
    <w:name w:val="see"/>
    <w:rsid w:val="005B72FB"/>
  </w:style>
  <w:style w:type="character" w:customStyle="1" w:styleId="CharacterStyle2">
    <w:name w:val="Character Style 2"/>
    <w:rsid w:val="005B72FB"/>
  </w:style>
  <w:style w:type="character" w:customStyle="1" w:styleId="lightblue">
    <w:name w:val="lightblue"/>
    <w:rsid w:val="005B72FB"/>
  </w:style>
  <w:style w:type="character" w:customStyle="1" w:styleId="CharChar11">
    <w:name w:val="Char Char11"/>
    <w:rsid w:val="005B72FB"/>
  </w:style>
  <w:style w:type="paragraph" w:styleId="CommentSubject">
    <w:name w:val="annotation subject"/>
    <w:basedOn w:val="CommentText"/>
    <w:next w:val="CommentText"/>
    <w:link w:val="CommentSubjectChar1"/>
    <w:uiPriority w:val="99"/>
    <w:unhideWhenUsed/>
    <w:rsid w:val="005B72FB"/>
    <w:rPr>
      <w:b/>
      <w:bCs/>
    </w:rPr>
  </w:style>
  <w:style w:type="character" w:customStyle="1" w:styleId="CommentSubjectChar1">
    <w:name w:val="Comment Subject Char1"/>
    <w:basedOn w:val="CommentTextChar1"/>
    <w:link w:val="CommentSubject"/>
    <w:uiPriority w:val="99"/>
    <w:rsid w:val="005B72FB"/>
    <w:rPr>
      <w:rFonts w:ascii="Calibri" w:hAnsi="Calibri" w:cs="Calibri"/>
      <w:b/>
      <w:bCs/>
      <w:sz w:val="20"/>
      <w:szCs w:val="20"/>
    </w:rPr>
  </w:style>
  <w:style w:type="character" w:customStyle="1" w:styleId="underline20">
    <w:name w:val="underline2"/>
    <w:rsid w:val="005B72FB"/>
  </w:style>
  <w:style w:type="character" w:customStyle="1" w:styleId="underline3">
    <w:name w:val="underline3"/>
    <w:rsid w:val="005B72FB"/>
  </w:style>
  <w:style w:type="character" w:customStyle="1" w:styleId="menu">
    <w:name w:val="menu"/>
    <w:rsid w:val="005B72FB"/>
  </w:style>
  <w:style w:type="character" w:customStyle="1" w:styleId="klink">
    <w:name w:val="klink"/>
    <w:rsid w:val="005B72FB"/>
  </w:style>
  <w:style w:type="character" w:customStyle="1" w:styleId="centerheadlines">
    <w:name w:val="centerheadlines"/>
    <w:rsid w:val="005B72FB"/>
  </w:style>
  <w:style w:type="character" w:customStyle="1" w:styleId="datetime">
    <w:name w:val="datetime"/>
    <w:rsid w:val="005B72FB"/>
  </w:style>
  <w:style w:type="character" w:customStyle="1" w:styleId="info">
    <w:name w:val="info"/>
    <w:rsid w:val="005B72FB"/>
  </w:style>
  <w:style w:type="character" w:customStyle="1" w:styleId="datestory">
    <w:name w:val="datestory"/>
    <w:rsid w:val="005B72FB"/>
  </w:style>
  <w:style w:type="character" w:customStyle="1" w:styleId="A2">
    <w:name w:val="A2"/>
    <w:uiPriority w:val="99"/>
    <w:rsid w:val="005B72FB"/>
  </w:style>
  <w:style w:type="character" w:customStyle="1" w:styleId="A1">
    <w:name w:val="A1"/>
    <w:uiPriority w:val="99"/>
    <w:rsid w:val="005B72FB"/>
  </w:style>
  <w:style w:type="character" w:customStyle="1" w:styleId="-SmallText-">
    <w:name w:val="-Small Text-"/>
    <w:rsid w:val="005B72FB"/>
  </w:style>
  <w:style w:type="character" w:customStyle="1" w:styleId="goohl1">
    <w:name w:val="goohl1"/>
    <w:rsid w:val="005B72FB"/>
  </w:style>
  <w:style w:type="character" w:customStyle="1" w:styleId="goohl2">
    <w:name w:val="goohl2"/>
    <w:rsid w:val="005B72FB"/>
  </w:style>
  <w:style w:type="character" w:customStyle="1" w:styleId="goohl0">
    <w:name w:val="goohl0"/>
    <w:rsid w:val="005B72FB"/>
  </w:style>
  <w:style w:type="character" w:customStyle="1" w:styleId="smallcaps">
    <w:name w:val="smallcaps"/>
    <w:rsid w:val="005B72FB"/>
  </w:style>
  <w:style w:type="character" w:customStyle="1" w:styleId="Boxed">
    <w:name w:val="Boxed"/>
    <w:qFormat/>
    <w:rsid w:val="005B72FB"/>
  </w:style>
  <w:style w:type="character" w:customStyle="1" w:styleId="StyleUnderlineBorderSinglesolidlineAuto05ptLinew">
    <w:name w:val="Style Underline Border: : (Single solid line Auto  0.5 pt Line w..."/>
    <w:basedOn w:val="DefaultParagraphFont"/>
    <w:rsid w:val="005B72FB"/>
  </w:style>
  <w:style w:type="character" w:customStyle="1" w:styleId="citeschar10">
    <w:name w:val="citeschar1"/>
    <w:basedOn w:val="DefaultParagraphFont"/>
    <w:rsid w:val="005B72FB"/>
  </w:style>
  <w:style w:type="character" w:customStyle="1" w:styleId="cardunderlinedchar0">
    <w:name w:val="cardunderlinedchar"/>
    <w:basedOn w:val="DefaultParagraphFont"/>
    <w:rsid w:val="005B72FB"/>
  </w:style>
  <w:style w:type="paragraph" w:customStyle="1" w:styleId="Style1CharChar">
    <w:name w:val="Style1 Char Char"/>
    <w:basedOn w:val="Normal"/>
    <w:qFormat/>
    <w:rsid w:val="005B72FB"/>
  </w:style>
  <w:style w:type="character" w:customStyle="1" w:styleId="Style1CharCharChar">
    <w:name w:val="Style1 Char Char Char"/>
    <w:locked/>
    <w:rsid w:val="005B72FB"/>
  </w:style>
  <w:style w:type="character" w:customStyle="1" w:styleId="SubtitleChar1">
    <w:name w:val="Subtitle Char1"/>
    <w:aliases w:val="Underlined card text Char1"/>
    <w:basedOn w:val="DefaultParagraphFont"/>
    <w:uiPriority w:val="11"/>
    <w:rsid w:val="005B72FB"/>
  </w:style>
  <w:style w:type="character" w:customStyle="1" w:styleId="FootnoteTextChar1">
    <w:name w:val="Footnote Text Char1"/>
    <w:basedOn w:val="DefaultParagraphFont"/>
    <w:rsid w:val="005B72FB"/>
  </w:style>
  <w:style w:type="character" w:customStyle="1" w:styleId="EmphasizeThis">
    <w:name w:val="EmphasizeThis"/>
    <w:rsid w:val="005B72FB"/>
  </w:style>
  <w:style w:type="character" w:customStyle="1" w:styleId="submitted-date">
    <w:name w:val="submitted-date"/>
    <w:rsid w:val="005B72FB"/>
  </w:style>
  <w:style w:type="character" w:customStyle="1" w:styleId="headline">
    <w:name w:val="headline"/>
    <w:rsid w:val="005B72FB"/>
  </w:style>
  <w:style w:type="character" w:customStyle="1" w:styleId="Underline-Highlighted">
    <w:name w:val="Underline-Highlighted"/>
    <w:uiPriority w:val="1"/>
    <w:qFormat/>
    <w:rsid w:val="005B72FB"/>
  </w:style>
  <w:style w:type="character" w:customStyle="1" w:styleId="fn">
    <w:name w:val="fn"/>
    <w:basedOn w:val="DefaultParagraphFont"/>
    <w:rsid w:val="005B72FB"/>
  </w:style>
  <w:style w:type="character" w:customStyle="1" w:styleId="provider">
    <w:name w:val="provider"/>
    <w:basedOn w:val="DefaultParagraphFont"/>
    <w:rsid w:val="005B72FB"/>
  </w:style>
  <w:style w:type="character" w:customStyle="1" w:styleId="ilad">
    <w:name w:val="il_ad"/>
    <w:rsid w:val="005B72FB"/>
  </w:style>
  <w:style w:type="character" w:customStyle="1" w:styleId="grame">
    <w:name w:val="grame"/>
    <w:rsid w:val="005B72FB"/>
  </w:style>
  <w:style w:type="character" w:customStyle="1" w:styleId="spelle">
    <w:name w:val="spelle"/>
    <w:rsid w:val="005B72FB"/>
  </w:style>
  <w:style w:type="character" w:customStyle="1" w:styleId="vitstoryheadline">
    <w:name w:val="vitstoryheadline"/>
    <w:rsid w:val="005B72FB"/>
  </w:style>
  <w:style w:type="character" w:customStyle="1" w:styleId="vitstorybyline">
    <w:name w:val="vitstorybyline"/>
    <w:rsid w:val="005B72FB"/>
  </w:style>
  <w:style w:type="character" w:customStyle="1" w:styleId="yahoobuzzbadge-form">
    <w:name w:val="yahoobuzzbadge-form"/>
    <w:rsid w:val="005B72FB"/>
  </w:style>
  <w:style w:type="character" w:customStyle="1" w:styleId="tickerlinx">
    <w:name w:val="tickerlinx"/>
    <w:rsid w:val="005B72FB"/>
  </w:style>
  <w:style w:type="character" w:customStyle="1" w:styleId="post-author">
    <w:name w:val="post-author"/>
    <w:rsid w:val="005B72FB"/>
  </w:style>
  <w:style w:type="character" w:customStyle="1" w:styleId="post-timestamp">
    <w:name w:val="post-timestamp"/>
    <w:rsid w:val="005B72FB"/>
  </w:style>
  <w:style w:type="character" w:customStyle="1" w:styleId="Box">
    <w:name w:val="Box!"/>
    <w:rsid w:val="005B72FB"/>
  </w:style>
  <w:style w:type="character" w:customStyle="1" w:styleId="mw-headline">
    <w:name w:val="mw-headline"/>
    <w:rsid w:val="005B72FB"/>
  </w:style>
  <w:style w:type="character" w:customStyle="1" w:styleId="month">
    <w:name w:val="month"/>
    <w:rsid w:val="005B72FB"/>
  </w:style>
  <w:style w:type="character" w:customStyle="1" w:styleId="texttitlebigred">
    <w:name w:val="texttitlebigred"/>
    <w:rsid w:val="005B72FB"/>
  </w:style>
  <w:style w:type="character" w:customStyle="1" w:styleId="subtitles">
    <w:name w:val="subtitles"/>
    <w:rsid w:val="005B72FB"/>
  </w:style>
  <w:style w:type="character" w:customStyle="1" w:styleId="UnderlineCharChar1">
    <w:name w:val="Underline Char Char1"/>
    <w:rsid w:val="005B72FB"/>
  </w:style>
  <w:style w:type="character" w:customStyle="1" w:styleId="a">
    <w:name w:val="a"/>
    <w:rsid w:val="005B72FB"/>
  </w:style>
  <w:style w:type="character" w:customStyle="1" w:styleId="CiteCardChar1">
    <w:name w:val="Cite_Card Char1"/>
    <w:rsid w:val="005B72FB"/>
  </w:style>
  <w:style w:type="character" w:customStyle="1" w:styleId="tagCharChar">
    <w:name w:val="tag Char Char"/>
    <w:rsid w:val="005B72FB"/>
  </w:style>
  <w:style w:type="character" w:customStyle="1" w:styleId="ptitleinside">
    <w:name w:val="p_title_inside"/>
    <w:rsid w:val="005B72FB"/>
  </w:style>
  <w:style w:type="character" w:customStyle="1" w:styleId="paramv">
    <w:name w:val="paramv"/>
    <w:rsid w:val="005B72FB"/>
  </w:style>
  <w:style w:type="character" w:customStyle="1" w:styleId="quotepeekbase">
    <w:name w:val="quotepeekbase"/>
    <w:rsid w:val="005B72FB"/>
  </w:style>
  <w:style w:type="character" w:customStyle="1" w:styleId="symbol">
    <w:name w:val="symbol"/>
    <w:rsid w:val="005B72FB"/>
  </w:style>
  <w:style w:type="character" w:customStyle="1" w:styleId="data">
    <w:name w:val="data"/>
    <w:rsid w:val="005B72FB"/>
  </w:style>
  <w:style w:type="character" w:customStyle="1" w:styleId="cross-head">
    <w:name w:val="cross-head"/>
    <w:rsid w:val="005B72FB"/>
  </w:style>
  <w:style w:type="character" w:customStyle="1" w:styleId="scaps">
    <w:name w:val="scaps"/>
    <w:rsid w:val="005B72FB"/>
  </w:style>
  <w:style w:type="character" w:customStyle="1" w:styleId="pub-date">
    <w:name w:val="pub-date"/>
    <w:rsid w:val="005B72FB"/>
  </w:style>
  <w:style w:type="character" w:customStyle="1" w:styleId="StyleTimesNewRoman12ptBold">
    <w:name w:val="Style Times New Roman 12 pt Bold"/>
    <w:rsid w:val="005B72FB"/>
  </w:style>
  <w:style w:type="character" w:customStyle="1" w:styleId="AuthorDateF4">
    <w:name w:val="Author Date (F4)"/>
    <w:rsid w:val="005B72FB"/>
  </w:style>
  <w:style w:type="character" w:customStyle="1" w:styleId="BoldUnderlineF6">
    <w:name w:val="Bold Underline (F6)"/>
    <w:rsid w:val="005B72FB"/>
  </w:style>
  <w:style w:type="character" w:customStyle="1" w:styleId="grouptext">
    <w:name w:val="group_text"/>
    <w:rsid w:val="005B72FB"/>
  </w:style>
  <w:style w:type="character" w:customStyle="1" w:styleId="authors">
    <w:name w:val="authors"/>
    <w:rsid w:val="005B72FB"/>
  </w:style>
  <w:style w:type="character" w:customStyle="1" w:styleId="date-display-single">
    <w:name w:val="date-display-single"/>
    <w:rsid w:val="005B72FB"/>
  </w:style>
  <w:style w:type="character" w:customStyle="1" w:styleId="StyleArial12ptBoldItalic">
    <w:name w:val="Style Arial 12 pt Bold Italic"/>
    <w:rsid w:val="005B72FB"/>
  </w:style>
  <w:style w:type="character" w:customStyle="1" w:styleId="verdana12grey1">
    <w:name w:val="verdana12grey1"/>
    <w:rsid w:val="005B72FB"/>
  </w:style>
  <w:style w:type="character" w:customStyle="1" w:styleId="verdana9grey1a">
    <w:name w:val="verdana9grey1a"/>
    <w:rsid w:val="005B72FB"/>
  </w:style>
  <w:style w:type="character" w:customStyle="1" w:styleId="nn-twttr-share-btn">
    <w:name w:val="nn-twttr-share-btn"/>
    <w:rsid w:val="005B72FB"/>
  </w:style>
  <w:style w:type="character" w:customStyle="1" w:styleId="count">
    <w:name w:val="count"/>
    <w:rsid w:val="005B72FB"/>
  </w:style>
  <w:style w:type="character" w:customStyle="1" w:styleId="fbbuttontext">
    <w:name w:val="fb_button_text"/>
    <w:rsid w:val="005B72FB"/>
  </w:style>
  <w:style w:type="character" w:customStyle="1" w:styleId="comment-count">
    <w:name w:val="comment-count"/>
    <w:rsid w:val="005B72FB"/>
  </w:style>
  <w:style w:type="character" w:customStyle="1" w:styleId="comment-count-text">
    <w:name w:val="comment-count-text"/>
    <w:rsid w:val="005B72FB"/>
  </w:style>
  <w:style w:type="character" w:customStyle="1" w:styleId="author-name">
    <w:name w:val="author-name"/>
    <w:rsid w:val="005B72FB"/>
  </w:style>
  <w:style w:type="character" w:customStyle="1" w:styleId="StyleThickunderline">
    <w:name w:val="Style Thick underline"/>
    <w:qFormat/>
    <w:rsid w:val="005B72FB"/>
  </w:style>
  <w:style w:type="paragraph" w:styleId="z-TopofForm">
    <w:name w:val="HTML Top of Form"/>
    <w:basedOn w:val="Normal"/>
    <w:next w:val="Normal"/>
    <w:link w:val="z-TopofFormChar"/>
    <w:hidden/>
    <w:uiPriority w:val="99"/>
    <w:unhideWhenUsed/>
    <w:rsid w:val="005B72F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5B72FB"/>
    <w:rPr>
      <w:rFonts w:ascii="Arial" w:hAnsi="Arial" w:cs="Arial"/>
      <w:vanish/>
      <w:sz w:val="16"/>
      <w:szCs w:val="16"/>
    </w:rPr>
  </w:style>
  <w:style w:type="character" w:customStyle="1" w:styleId="z-TopofFormChar1">
    <w:name w:val="z-Top of Form Char1"/>
    <w:basedOn w:val="DefaultParagraphFont"/>
    <w:uiPriority w:val="99"/>
    <w:rsid w:val="005B72FB"/>
  </w:style>
  <w:style w:type="paragraph" w:styleId="z-BottomofForm">
    <w:name w:val="HTML Bottom of Form"/>
    <w:basedOn w:val="Normal"/>
    <w:next w:val="Normal"/>
    <w:link w:val="z-BottomofFormChar"/>
    <w:hidden/>
    <w:uiPriority w:val="99"/>
    <w:unhideWhenUsed/>
    <w:rsid w:val="005B72F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B72FB"/>
    <w:rPr>
      <w:rFonts w:ascii="Arial" w:hAnsi="Arial" w:cs="Arial"/>
      <w:vanish/>
      <w:sz w:val="16"/>
      <w:szCs w:val="16"/>
    </w:rPr>
  </w:style>
  <w:style w:type="character" w:customStyle="1" w:styleId="z-BottomofFormChar1">
    <w:name w:val="z-Bottom of Form Char1"/>
    <w:basedOn w:val="DefaultParagraphFont"/>
    <w:uiPriority w:val="99"/>
    <w:rsid w:val="005B72FB"/>
  </w:style>
  <w:style w:type="character" w:customStyle="1" w:styleId="lightheader">
    <w:name w:val="lightheader"/>
    <w:rsid w:val="005B72FB"/>
  </w:style>
  <w:style w:type="character" w:customStyle="1" w:styleId="CiteCardCharCharCharCharChar">
    <w:name w:val="Cite_Card Char Char Char Char Char"/>
    <w:rsid w:val="005B72FB"/>
  </w:style>
  <w:style w:type="character" w:customStyle="1" w:styleId="CiteCardCharCharCharCharCharChar">
    <w:name w:val="Cite_Card Char Char Char Char Char Char"/>
    <w:rsid w:val="005B72FB"/>
  </w:style>
  <w:style w:type="character" w:customStyle="1" w:styleId="yahoobuzzbadge">
    <w:name w:val="yahoobuzzbadge"/>
    <w:rsid w:val="005B72FB"/>
  </w:style>
  <w:style w:type="character" w:customStyle="1" w:styleId="fbsharecountinner">
    <w:name w:val="fb_share_count_inner"/>
    <w:rsid w:val="005B72FB"/>
  </w:style>
  <w:style w:type="character" w:customStyle="1" w:styleId="fbconnectbuttontext">
    <w:name w:val="fbconnectbutton_text"/>
    <w:rsid w:val="005B72FB"/>
  </w:style>
  <w:style w:type="character" w:customStyle="1" w:styleId="StrongEmphasis">
    <w:name w:val="Strong Emphasis"/>
    <w:rsid w:val="005B72FB"/>
  </w:style>
  <w:style w:type="character" w:customStyle="1" w:styleId="Caption2">
    <w:name w:val="Caption2"/>
    <w:rsid w:val="005B72FB"/>
  </w:style>
  <w:style w:type="character" w:customStyle="1" w:styleId="Style11ptItalicUnderline">
    <w:name w:val="Style 11 pt Italic Underline"/>
    <w:rsid w:val="005B72FB"/>
  </w:style>
  <w:style w:type="character" w:customStyle="1" w:styleId="Style11ptItalic">
    <w:name w:val="Style 11 pt Italic"/>
    <w:rsid w:val="005B72FB"/>
  </w:style>
  <w:style w:type="character" w:customStyle="1" w:styleId="standardcontent">
    <w:name w:val="standardcontent"/>
    <w:basedOn w:val="DefaultParagraphFont"/>
    <w:rsid w:val="005B72FB"/>
  </w:style>
  <w:style w:type="character" w:customStyle="1" w:styleId="storyby">
    <w:name w:val="storyby"/>
    <w:basedOn w:val="DefaultParagraphFont"/>
    <w:rsid w:val="005B72FB"/>
  </w:style>
  <w:style w:type="character" w:customStyle="1" w:styleId="7TimesNewRoman">
    <w:name w:val="7 Times New Roman"/>
    <w:rsid w:val="005B72FB"/>
  </w:style>
  <w:style w:type="character" w:customStyle="1" w:styleId="Style6pt">
    <w:name w:val="Style 6 pt"/>
    <w:qFormat/>
    <w:rsid w:val="005B72FB"/>
  </w:style>
  <w:style w:type="character" w:customStyle="1" w:styleId="UnderlineTextChar">
    <w:name w:val="Underline Text Char"/>
    <w:link w:val="UnderlineText"/>
    <w:rsid w:val="005B72FB"/>
  </w:style>
  <w:style w:type="character" w:customStyle="1" w:styleId="article-articlebody">
    <w:name w:val="article-articlebody"/>
    <w:basedOn w:val="DefaultParagraphFont"/>
    <w:rsid w:val="005B72FB"/>
  </w:style>
  <w:style w:type="character" w:customStyle="1" w:styleId="pageheader0">
    <w:name w:val="pageheader"/>
    <w:basedOn w:val="DefaultParagraphFont"/>
    <w:rsid w:val="005B72FB"/>
  </w:style>
  <w:style w:type="character" w:customStyle="1" w:styleId="AuthorCharChar">
    <w:name w:val="Author Char Char"/>
    <w:rsid w:val="005B72FB"/>
  </w:style>
  <w:style w:type="character" w:customStyle="1" w:styleId="smallchar2">
    <w:name w:val="smallchar"/>
    <w:basedOn w:val="DefaultParagraphFont"/>
    <w:rsid w:val="005B72FB"/>
  </w:style>
  <w:style w:type="character" w:customStyle="1" w:styleId="Shortcite">
    <w:name w:val="Shortcite"/>
    <w:rsid w:val="005B72FB"/>
  </w:style>
  <w:style w:type="character" w:customStyle="1" w:styleId="Longcite">
    <w:name w:val="Longcite"/>
    <w:rsid w:val="005B72FB"/>
  </w:style>
  <w:style w:type="character" w:customStyle="1" w:styleId="StyleStyle7pt8pt">
    <w:name w:val="Style Style 7 pt + 8 pt"/>
    <w:rsid w:val="005B72FB"/>
  </w:style>
  <w:style w:type="character" w:customStyle="1" w:styleId="StyleStyleThickunderlineBold1">
    <w:name w:val="Style Style Thick underline + Bold1"/>
    <w:rsid w:val="005B72FB"/>
  </w:style>
  <w:style w:type="character" w:customStyle="1" w:styleId="StyleUnderline2">
    <w:name w:val="Style Underline2"/>
    <w:rsid w:val="005B72FB"/>
  </w:style>
  <w:style w:type="character" w:customStyle="1" w:styleId="tagchar">
    <w:name w:val="tagchar"/>
    <w:basedOn w:val="DefaultParagraphFont"/>
    <w:rsid w:val="005B72FB"/>
  </w:style>
  <w:style w:type="character" w:customStyle="1" w:styleId="address">
    <w:name w:val="address"/>
    <w:rsid w:val="005B72FB"/>
  </w:style>
  <w:style w:type="character" w:customStyle="1" w:styleId="NormalizationChar">
    <w:name w:val="Normalization Char"/>
    <w:rsid w:val="005B72FB"/>
  </w:style>
  <w:style w:type="character" w:customStyle="1" w:styleId="maintextbldleft">
    <w:name w:val="maintextbldleft"/>
    <w:basedOn w:val="DefaultParagraphFont"/>
    <w:rsid w:val="005B72FB"/>
  </w:style>
  <w:style w:type="character" w:customStyle="1" w:styleId="maintextleft">
    <w:name w:val="maintextleft"/>
    <w:basedOn w:val="DefaultParagraphFont"/>
    <w:rsid w:val="005B72FB"/>
  </w:style>
  <w:style w:type="character" w:customStyle="1" w:styleId="highlight0">
    <w:name w:val="highlight"/>
    <w:rsid w:val="005B72FB"/>
  </w:style>
  <w:style w:type="character" w:customStyle="1" w:styleId="Shrinker">
    <w:name w:val="Shrinker"/>
    <w:rsid w:val="005B72FB"/>
  </w:style>
  <w:style w:type="character" w:customStyle="1" w:styleId="heading2char0">
    <w:name w:val="heading2char"/>
    <w:basedOn w:val="DefaultParagraphFont"/>
    <w:rsid w:val="005B72FB"/>
  </w:style>
  <w:style w:type="character" w:customStyle="1" w:styleId="heading3char1">
    <w:name w:val="heading3char1"/>
    <w:basedOn w:val="DefaultParagraphFont"/>
    <w:rsid w:val="005B72FB"/>
  </w:style>
  <w:style w:type="character" w:customStyle="1" w:styleId="underlinea">
    <w:name w:val="underlinea"/>
    <w:basedOn w:val="DefaultParagraphFont"/>
    <w:rsid w:val="005B72FB"/>
  </w:style>
  <w:style w:type="character" w:customStyle="1" w:styleId="StyleUnderlineChar9pt2">
    <w:name w:val="Style Underline Char + 9 pt2"/>
    <w:rsid w:val="005B72FB"/>
  </w:style>
  <w:style w:type="character" w:customStyle="1" w:styleId="StyleUnderlineChar9ptBold1">
    <w:name w:val="Style Underline Char + 9 pt Bold1"/>
    <w:rsid w:val="005B72FB"/>
  </w:style>
  <w:style w:type="character" w:customStyle="1" w:styleId="FontStyle329">
    <w:name w:val="Font Style329"/>
    <w:uiPriority w:val="99"/>
    <w:rsid w:val="005B72FB"/>
  </w:style>
  <w:style w:type="character" w:customStyle="1" w:styleId="heading3char0">
    <w:name w:val="heading3char"/>
    <w:rsid w:val="005B72FB"/>
  </w:style>
  <w:style w:type="character" w:customStyle="1" w:styleId="styleboldunderline">
    <w:name w:val="styleboldunderline"/>
    <w:rsid w:val="005B72FB"/>
  </w:style>
  <w:style w:type="character" w:customStyle="1" w:styleId="FontStyle291">
    <w:name w:val="Font Style291"/>
    <w:uiPriority w:val="99"/>
    <w:rsid w:val="005B72FB"/>
  </w:style>
  <w:style w:type="character" w:customStyle="1" w:styleId="FontStyle232">
    <w:name w:val="Font Style232"/>
    <w:uiPriority w:val="99"/>
    <w:rsid w:val="005B72FB"/>
  </w:style>
  <w:style w:type="character" w:customStyle="1" w:styleId="underlineChar0">
    <w:name w:val="underline Char"/>
    <w:rsid w:val="005B72FB"/>
  </w:style>
  <w:style w:type="character" w:customStyle="1" w:styleId="erasure">
    <w:name w:val="erasure"/>
    <w:rsid w:val="005B72FB"/>
  </w:style>
  <w:style w:type="character" w:customStyle="1" w:styleId="MicroTextCharChar">
    <w:name w:val="MicroText Char Char"/>
    <w:rsid w:val="005B72FB"/>
  </w:style>
  <w:style w:type="character" w:customStyle="1" w:styleId="Hyperlink6">
    <w:name w:val="Hyperlink6"/>
    <w:rsid w:val="005B72FB"/>
  </w:style>
  <w:style w:type="character" w:customStyle="1" w:styleId="pmterms11">
    <w:name w:val="pmterms11"/>
    <w:rsid w:val="005B72FB"/>
  </w:style>
  <w:style w:type="character" w:customStyle="1" w:styleId="style61">
    <w:name w:val="style6"/>
    <w:rsid w:val="005B72FB"/>
  </w:style>
  <w:style w:type="character" w:customStyle="1" w:styleId="UnderlinedCardChar0">
    <w:name w:val="Underlined Card Char"/>
    <w:basedOn w:val="DefaultParagraphFont"/>
    <w:rsid w:val="005B72FB"/>
  </w:style>
  <w:style w:type="character" w:customStyle="1" w:styleId="Title2">
    <w:name w:val="Title2"/>
    <w:basedOn w:val="DefaultParagraphFont"/>
    <w:rsid w:val="005B72FB"/>
  </w:style>
  <w:style w:type="character" w:customStyle="1" w:styleId="pmterms12">
    <w:name w:val="pmterms12"/>
    <w:basedOn w:val="DefaultParagraphFont"/>
    <w:rsid w:val="005B72FB"/>
  </w:style>
  <w:style w:type="character" w:customStyle="1" w:styleId="BoldandUnderlineChar1Char2Char">
    <w:name w:val="Bold and Underline Char1 Char2 Char"/>
    <w:basedOn w:val="DefaultParagraphFont"/>
    <w:rsid w:val="005B72FB"/>
  </w:style>
  <w:style w:type="character" w:customStyle="1" w:styleId="cardtextsmallCharCharCharCharCharCharCharCharCharCharCharChar">
    <w:name w:val="card text small Char Char Char Char Char Char Char Char Char Char Char Char"/>
    <w:basedOn w:val="DefaultParagraphFont"/>
    <w:rsid w:val="005B72F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5B72FB"/>
  </w:style>
  <w:style w:type="character" w:customStyle="1" w:styleId="pmterms2">
    <w:name w:val="pmterms2"/>
    <w:basedOn w:val="DefaultParagraphFont"/>
    <w:rsid w:val="005B72FB"/>
  </w:style>
  <w:style w:type="character" w:customStyle="1" w:styleId="BoldandUnderlineChar5CharCharCharCharCharCharCharChar">
    <w:name w:val="Bold and Underline Char5 Char Char Char Char Char Char Char Char"/>
    <w:basedOn w:val="DefaultParagraphFont"/>
    <w:rsid w:val="005B72FB"/>
  </w:style>
  <w:style w:type="character" w:customStyle="1" w:styleId="StyleCardTextUnderline3Char">
    <w:name w:val="Style Card Text + Underline3 Char"/>
    <w:basedOn w:val="DefaultParagraphFont"/>
    <w:link w:val="StyleCardTextUnderline3"/>
    <w:rsid w:val="005B72FB"/>
  </w:style>
  <w:style w:type="character" w:customStyle="1" w:styleId="BoldandUnderlineChar1Char2CharChar">
    <w:name w:val="Bold and Underline Char1 Char2 Char Char"/>
    <w:basedOn w:val="DefaultParagraphFont"/>
    <w:rsid w:val="005B72FB"/>
  </w:style>
  <w:style w:type="character" w:customStyle="1" w:styleId="UnderlineChar1Char1">
    <w:name w:val="Underline Char1 Char1"/>
    <w:basedOn w:val="DefaultParagraphFont"/>
    <w:rsid w:val="005B72FB"/>
  </w:style>
  <w:style w:type="character" w:customStyle="1" w:styleId="UnderlineChar6CharCharCharCharCharCharCharChar">
    <w:name w:val="Underline Char6 Char Char Char Char Char Char Char Char"/>
    <w:basedOn w:val="DefaultParagraphFont"/>
    <w:rsid w:val="005B72FB"/>
  </w:style>
  <w:style w:type="character" w:customStyle="1" w:styleId="BoldText12pt">
    <w:name w:val="Bold Text 12 pt"/>
    <w:autoRedefine/>
    <w:rsid w:val="005B72FB"/>
  </w:style>
  <w:style w:type="character" w:customStyle="1" w:styleId="BodyTextIndent2Char1">
    <w:name w:val="Body Text Indent 2 Char1"/>
    <w:basedOn w:val="DefaultParagraphFont"/>
    <w:rsid w:val="005B72FB"/>
  </w:style>
  <w:style w:type="character" w:customStyle="1" w:styleId="Style2CharChar">
    <w:name w:val="Style2 Char Char"/>
    <w:basedOn w:val="DefaultParagraphFont"/>
    <w:rsid w:val="005B72FB"/>
  </w:style>
  <w:style w:type="character" w:customStyle="1" w:styleId="DebateCiteCharCharChar">
    <w:name w:val="Debate Cite Char Char Char"/>
    <w:basedOn w:val="DefaultParagraphFont"/>
    <w:rsid w:val="005B72FB"/>
  </w:style>
  <w:style w:type="paragraph" w:styleId="BodyTextFirstIndent">
    <w:name w:val="Body Text First Indent"/>
    <w:basedOn w:val="BodyText"/>
    <w:link w:val="BodyTextFirstIndentChar1"/>
    <w:unhideWhenUsed/>
    <w:rsid w:val="005B72FB"/>
    <w:pPr>
      <w:spacing w:after="0"/>
      <w:ind w:firstLine="360"/>
    </w:pPr>
  </w:style>
  <w:style w:type="character" w:customStyle="1" w:styleId="BodyTextFirstIndentChar1">
    <w:name w:val="Body Text First Indent Char1"/>
    <w:basedOn w:val="BodyTextChar"/>
    <w:link w:val="BodyTextFirstIndent"/>
    <w:rsid w:val="005B72FB"/>
    <w:rPr>
      <w:rFonts w:ascii="Calibri" w:hAnsi="Calibri" w:cs="Calibri"/>
    </w:rPr>
  </w:style>
  <w:style w:type="paragraph" w:styleId="BodyText30">
    <w:name w:val="Body Text 3"/>
    <w:basedOn w:val="Normal"/>
    <w:link w:val="BodyText3Char1"/>
    <w:unhideWhenUsed/>
    <w:rsid w:val="005B72FB"/>
    <w:pPr>
      <w:spacing w:after="120"/>
    </w:pPr>
    <w:rPr>
      <w:sz w:val="16"/>
      <w:szCs w:val="16"/>
    </w:rPr>
  </w:style>
  <w:style w:type="character" w:customStyle="1" w:styleId="BodyText3Char1">
    <w:name w:val="Body Text 3 Char1"/>
    <w:basedOn w:val="DefaultParagraphFont"/>
    <w:link w:val="BodyText30"/>
    <w:rsid w:val="005B72FB"/>
    <w:rPr>
      <w:rFonts w:ascii="Calibri" w:hAnsi="Calibri" w:cs="Calibri"/>
      <w:sz w:val="16"/>
      <w:szCs w:val="16"/>
    </w:rPr>
  </w:style>
  <w:style w:type="character" w:customStyle="1" w:styleId="Style10ptBold">
    <w:name w:val="Style 10 pt Bold"/>
    <w:basedOn w:val="DefaultParagraphFont"/>
    <w:rsid w:val="005B72FB"/>
  </w:style>
  <w:style w:type="character" w:customStyle="1" w:styleId="text9">
    <w:name w:val="text9"/>
    <w:basedOn w:val="DefaultParagraphFont"/>
    <w:rsid w:val="005B72FB"/>
  </w:style>
  <w:style w:type="character" w:customStyle="1" w:styleId="text21">
    <w:name w:val="text21"/>
    <w:basedOn w:val="DefaultParagraphFont"/>
    <w:rsid w:val="005B72FB"/>
  </w:style>
  <w:style w:type="character" w:customStyle="1" w:styleId="text19">
    <w:name w:val="text19"/>
    <w:basedOn w:val="DefaultParagraphFont"/>
    <w:rsid w:val="005B72FB"/>
  </w:style>
  <w:style w:type="character" w:customStyle="1" w:styleId="TagChar30">
    <w:name w:val="Tag Char3"/>
    <w:basedOn w:val="DefaultParagraphFont"/>
    <w:rsid w:val="005B72FB"/>
  </w:style>
  <w:style w:type="character" w:customStyle="1" w:styleId="term2">
    <w:name w:val="term2"/>
    <w:basedOn w:val="DefaultParagraphFont"/>
    <w:rsid w:val="005B72FB"/>
  </w:style>
  <w:style w:type="character" w:customStyle="1" w:styleId="ToReadChar">
    <w:name w:val="To Read Char"/>
    <w:basedOn w:val="DefaultParagraphFont"/>
    <w:rsid w:val="005B72FB"/>
  </w:style>
  <w:style w:type="character" w:customStyle="1" w:styleId="ToReadCharChar">
    <w:name w:val="To Read Char Char"/>
    <w:basedOn w:val="DefaultParagraphFont"/>
    <w:rsid w:val="005B72FB"/>
  </w:style>
  <w:style w:type="character" w:customStyle="1" w:styleId="bio">
    <w:name w:val="bio"/>
    <w:basedOn w:val="DefaultParagraphFont"/>
    <w:rsid w:val="005B72FB"/>
  </w:style>
  <w:style w:type="character" w:customStyle="1" w:styleId="storytextstyle">
    <w:name w:val="storytextstyle"/>
    <w:basedOn w:val="DefaultParagraphFont"/>
    <w:rsid w:val="005B72FB"/>
  </w:style>
  <w:style w:type="character" w:customStyle="1" w:styleId="cardunderlinedCharChar">
    <w:name w:val="card underlined Char Char"/>
    <w:basedOn w:val="DefaultParagraphFont"/>
    <w:rsid w:val="005B72FB"/>
  </w:style>
  <w:style w:type="character" w:customStyle="1" w:styleId="Style2Char1">
    <w:name w:val="Style2 Char1"/>
    <w:basedOn w:val="DefaultParagraphFont"/>
    <w:rsid w:val="005B72FB"/>
  </w:style>
  <w:style w:type="character" w:customStyle="1" w:styleId="articlehead21">
    <w:name w:val="articlehead21"/>
    <w:basedOn w:val="DefaultParagraphFont"/>
    <w:rsid w:val="005B72FB"/>
  </w:style>
  <w:style w:type="character" w:customStyle="1" w:styleId="BoldandUnderlineChar2Char1">
    <w:name w:val="Bold and Underline Char2 Char1"/>
    <w:basedOn w:val="DefaultParagraphFont"/>
    <w:rsid w:val="005B72FB"/>
  </w:style>
  <w:style w:type="character" w:customStyle="1" w:styleId="TagCiteChar1">
    <w:name w:val="Tag/Cite Char1"/>
    <w:basedOn w:val="DefaultParagraphFont"/>
    <w:rsid w:val="005B72FB"/>
  </w:style>
  <w:style w:type="character" w:customStyle="1" w:styleId="Normal2">
    <w:name w:val="Normal2"/>
    <w:basedOn w:val="DefaultParagraphFont"/>
    <w:rsid w:val="005B72FB"/>
  </w:style>
  <w:style w:type="character" w:customStyle="1" w:styleId="CardCharChar">
    <w:name w:val="Card Char Char"/>
    <w:basedOn w:val="DefaultParagraphFont"/>
    <w:rsid w:val="005B72FB"/>
  </w:style>
  <w:style w:type="character" w:customStyle="1" w:styleId="BriefTitle1Char">
    <w:name w:val="Brief Title 1 Char"/>
    <w:basedOn w:val="DefaultParagraphFont"/>
    <w:rsid w:val="005B72FB"/>
  </w:style>
  <w:style w:type="character" w:customStyle="1" w:styleId="TagCiteCharChar">
    <w:name w:val="Tag/Cite Char Char"/>
    <w:basedOn w:val="DefaultParagraphFont"/>
    <w:rsid w:val="005B72FB"/>
  </w:style>
  <w:style w:type="character" w:customStyle="1" w:styleId="btx">
    <w:name w:val="btx"/>
    <w:basedOn w:val="DefaultParagraphFont"/>
    <w:rsid w:val="005B72FB"/>
  </w:style>
  <w:style w:type="character" w:customStyle="1" w:styleId="prodgeneral1">
    <w:name w:val="prodgeneral1"/>
    <w:basedOn w:val="DefaultParagraphFont"/>
    <w:rsid w:val="005B72FB"/>
  </w:style>
  <w:style w:type="character" w:customStyle="1" w:styleId="texto11">
    <w:name w:val="texto11"/>
    <w:basedOn w:val="DefaultParagraphFont"/>
    <w:rsid w:val="005B72FB"/>
  </w:style>
  <w:style w:type="character" w:customStyle="1" w:styleId="date10">
    <w:name w:val="date1"/>
    <w:basedOn w:val="DefaultParagraphFont"/>
    <w:rsid w:val="005B72FB"/>
  </w:style>
  <w:style w:type="character" w:customStyle="1" w:styleId="summary1">
    <w:name w:val="summary1"/>
    <w:basedOn w:val="DefaultParagraphFont"/>
    <w:rsid w:val="005B72FB"/>
  </w:style>
  <w:style w:type="character" w:customStyle="1" w:styleId="text3">
    <w:name w:val="text3"/>
    <w:basedOn w:val="DefaultParagraphFont"/>
    <w:rsid w:val="005B72FB"/>
  </w:style>
  <w:style w:type="character" w:customStyle="1" w:styleId="featurecontentgray1">
    <w:name w:val="featurecontentgray1"/>
    <w:basedOn w:val="DefaultParagraphFont"/>
    <w:rsid w:val="005B72FB"/>
  </w:style>
  <w:style w:type="character" w:customStyle="1" w:styleId="CardCharCharChar">
    <w:name w:val="Card Char Char Char"/>
    <w:basedOn w:val="DefaultParagraphFont"/>
    <w:rsid w:val="005B72FB"/>
  </w:style>
  <w:style w:type="character" w:customStyle="1" w:styleId="big1">
    <w:name w:val="big1"/>
    <w:basedOn w:val="DefaultParagraphFont"/>
    <w:rsid w:val="005B72FB"/>
  </w:style>
  <w:style w:type="character" w:customStyle="1" w:styleId="articletitle1">
    <w:name w:val="articletitle1"/>
    <w:basedOn w:val="DefaultParagraphFont"/>
    <w:rsid w:val="005B72FB"/>
  </w:style>
  <w:style w:type="character" w:customStyle="1" w:styleId="prodgeneral">
    <w:name w:val="prodgeneral"/>
    <w:basedOn w:val="DefaultParagraphFont"/>
    <w:rsid w:val="005B72FB"/>
  </w:style>
  <w:style w:type="character" w:customStyle="1" w:styleId="StyleUnderline1">
    <w:name w:val="Style Underline1"/>
    <w:basedOn w:val="DefaultParagraphFont"/>
    <w:rsid w:val="005B72FB"/>
  </w:style>
  <w:style w:type="character" w:customStyle="1" w:styleId="Style10pt">
    <w:name w:val="Style 10 pt"/>
    <w:basedOn w:val="DefaultParagraphFont"/>
    <w:rsid w:val="005B72FB"/>
  </w:style>
  <w:style w:type="character" w:customStyle="1" w:styleId="StyleUnderlineChar">
    <w:name w:val="Style Underline + Char"/>
    <w:basedOn w:val="DefaultParagraphFont"/>
    <w:rsid w:val="005B72FB"/>
  </w:style>
  <w:style w:type="character" w:customStyle="1" w:styleId="highlightChar">
    <w:name w:val="highlight Char"/>
    <w:basedOn w:val="DefaultParagraphFont"/>
    <w:rsid w:val="005B72FB"/>
  </w:style>
  <w:style w:type="character" w:customStyle="1" w:styleId="citeChar">
    <w:name w:val="cite Char"/>
    <w:basedOn w:val="DefaultParagraphFont"/>
    <w:rsid w:val="005B72FB"/>
  </w:style>
  <w:style w:type="character" w:customStyle="1" w:styleId="OffensiveLanguageChar">
    <w:name w:val="Offensive Language Char"/>
    <w:rsid w:val="005B72FB"/>
  </w:style>
  <w:style w:type="character" w:customStyle="1" w:styleId="highlightedsearchterm">
    <w:name w:val="highlightedsearchterm"/>
    <w:basedOn w:val="DefaultParagraphFont"/>
    <w:rsid w:val="005B72FB"/>
  </w:style>
  <w:style w:type="character" w:customStyle="1" w:styleId="yellowfadeinnerspan">
    <w:name w:val="yellowfadeinnerspan"/>
    <w:rsid w:val="005B72FB"/>
  </w:style>
  <w:style w:type="character" w:customStyle="1" w:styleId="BoldUnderlineCharChar">
    <w:name w:val="BoldUnderline Char Char"/>
    <w:rsid w:val="005B72FB"/>
  </w:style>
  <w:style w:type="character" w:customStyle="1" w:styleId="ipa">
    <w:name w:val="ipa"/>
    <w:basedOn w:val="DefaultParagraphFont"/>
    <w:rsid w:val="005B72FB"/>
  </w:style>
  <w:style w:type="table" w:styleId="TableGrid">
    <w:name w:val="Table Grid"/>
    <w:basedOn w:val="TableNormal"/>
    <w:rsid w:val="005B72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5B72FB"/>
    <w:tblPr/>
  </w:style>
  <w:style w:type="paragraph" w:customStyle="1" w:styleId="HeadingFake">
    <w:name w:val="Heading Fake"/>
    <w:basedOn w:val="Heading3"/>
    <w:qFormat/>
    <w:rsid w:val="005B72FB"/>
    <w:rPr>
      <w:rFonts w:ascii="Georgia" w:hAnsi="Georgia"/>
      <w:caps/>
    </w:rPr>
  </w:style>
  <w:style w:type="character" w:customStyle="1" w:styleId="StyleciteChar">
    <w:name w:val="Style cite + Char"/>
    <w:basedOn w:val="DefaultParagraphFont"/>
    <w:rsid w:val="005B72FB"/>
  </w:style>
  <w:style w:type="paragraph" w:styleId="ListBullet">
    <w:name w:val="List Bullet"/>
    <w:basedOn w:val="Normal"/>
    <w:uiPriority w:val="99"/>
    <w:unhideWhenUsed/>
    <w:rsid w:val="005B72FB"/>
    <w:pPr>
      <w:tabs>
        <w:tab w:val="num" w:pos="360"/>
      </w:tabs>
      <w:ind w:left="360" w:hanging="360"/>
      <w:contextualSpacing/>
    </w:pPr>
  </w:style>
  <w:style w:type="character" w:customStyle="1" w:styleId="H4TagChar1">
    <w:name w:val="H4 (Tag) Char1"/>
    <w:locked/>
    <w:rsid w:val="005B72FB"/>
  </w:style>
  <w:style w:type="paragraph" w:customStyle="1" w:styleId="body-paragraph">
    <w:name w:val="body-paragraph"/>
    <w:basedOn w:val="Normal"/>
    <w:qFormat/>
    <w:rsid w:val="005B72FB"/>
  </w:style>
  <w:style w:type="paragraph" w:customStyle="1" w:styleId="description">
    <w:name w:val="description"/>
    <w:basedOn w:val="Normal"/>
    <w:qFormat/>
    <w:rsid w:val="005B72FB"/>
  </w:style>
  <w:style w:type="paragraph" w:customStyle="1" w:styleId="credit">
    <w:name w:val="credit"/>
    <w:basedOn w:val="Normal"/>
    <w:next w:val="DebateUnderlined"/>
    <w:qFormat/>
    <w:rsid w:val="005B72FB"/>
  </w:style>
  <w:style w:type="character" w:customStyle="1" w:styleId="DebateUnderlinedChar">
    <w:name w:val="Debate Underlined Char"/>
    <w:locked/>
    <w:rsid w:val="005B72FB"/>
  </w:style>
  <w:style w:type="paragraph" w:customStyle="1" w:styleId="DebateUnderlined">
    <w:name w:val="Debate Underlined"/>
    <w:basedOn w:val="Normal"/>
    <w:next w:val="Card10f2"/>
    <w:qFormat/>
    <w:rsid w:val="005B72FB"/>
  </w:style>
  <w:style w:type="character" w:customStyle="1" w:styleId="Card10f2Char">
    <w:name w:val="Card.10.f2 Char"/>
    <w:locked/>
    <w:rsid w:val="005B72FB"/>
  </w:style>
  <w:style w:type="paragraph" w:customStyle="1" w:styleId="Card10f2">
    <w:name w:val="Card.10.f2"/>
    <w:basedOn w:val="Normal"/>
    <w:next w:val="BodyText5"/>
    <w:autoRedefine/>
    <w:qFormat/>
    <w:rsid w:val="005B72FB"/>
  </w:style>
  <w:style w:type="character" w:customStyle="1" w:styleId="Bodytext0">
    <w:name w:val="Body text_"/>
    <w:basedOn w:val="DefaultParagraphFont"/>
    <w:locked/>
    <w:rsid w:val="005B72FB"/>
  </w:style>
  <w:style w:type="paragraph" w:customStyle="1" w:styleId="BodyText5">
    <w:name w:val="Body Text5"/>
    <w:basedOn w:val="Normal"/>
    <w:next w:val="about"/>
    <w:qFormat/>
    <w:rsid w:val="005B72FB"/>
  </w:style>
  <w:style w:type="paragraph" w:customStyle="1" w:styleId="user">
    <w:name w:val="user"/>
    <w:basedOn w:val="Normal"/>
    <w:next w:val="first"/>
    <w:qFormat/>
    <w:rsid w:val="005B72FB"/>
  </w:style>
  <w:style w:type="paragraph" w:customStyle="1" w:styleId="about">
    <w:name w:val="about"/>
    <w:basedOn w:val="Normal"/>
    <w:next w:val="t6"/>
    <w:qFormat/>
    <w:rsid w:val="005B72FB"/>
  </w:style>
  <w:style w:type="paragraph" w:customStyle="1" w:styleId="first">
    <w:name w:val="first"/>
    <w:basedOn w:val="Normal"/>
    <w:next w:val="thumbnail"/>
    <w:qFormat/>
    <w:rsid w:val="005B72FB"/>
  </w:style>
  <w:style w:type="paragraph" w:customStyle="1" w:styleId="t6">
    <w:name w:val="t6"/>
    <w:basedOn w:val="Normal"/>
    <w:next w:val="stand-first-alone"/>
    <w:qFormat/>
    <w:rsid w:val="005B72FB"/>
  </w:style>
  <w:style w:type="paragraph" w:customStyle="1" w:styleId="thumbnail">
    <w:name w:val="thumbnail"/>
    <w:basedOn w:val="Normal"/>
    <w:next w:val="wallacepara"/>
    <w:qFormat/>
    <w:rsid w:val="005B72FB"/>
  </w:style>
  <w:style w:type="paragraph" w:customStyle="1" w:styleId="stand-first-alone">
    <w:name w:val="stand-first-alone"/>
    <w:basedOn w:val="Normal"/>
    <w:next w:val="morelink"/>
    <w:qFormat/>
    <w:rsid w:val="005B72FB"/>
  </w:style>
  <w:style w:type="paragraph" w:customStyle="1" w:styleId="wallacepara">
    <w:name w:val="wallacepara"/>
    <w:basedOn w:val="Normal"/>
    <w:next w:val="audiolink"/>
    <w:qFormat/>
    <w:rsid w:val="005B72FB"/>
  </w:style>
  <w:style w:type="paragraph" w:customStyle="1" w:styleId="morelink">
    <w:name w:val="morelink"/>
    <w:basedOn w:val="Normal"/>
    <w:next w:val="titlestyle1"/>
    <w:qFormat/>
    <w:rsid w:val="005B72FB"/>
  </w:style>
  <w:style w:type="paragraph" w:customStyle="1" w:styleId="audiolink">
    <w:name w:val="audiolink"/>
    <w:basedOn w:val="Normal"/>
    <w:next w:val="nav1"/>
    <w:qFormat/>
    <w:rsid w:val="005B72FB"/>
  </w:style>
  <w:style w:type="paragraph" w:customStyle="1" w:styleId="titlestyle1">
    <w:name w:val="titlestyle1"/>
    <w:basedOn w:val="Normal"/>
    <w:next w:val="nav2"/>
    <w:qFormat/>
    <w:rsid w:val="005B72FB"/>
  </w:style>
  <w:style w:type="paragraph" w:customStyle="1" w:styleId="nav1">
    <w:name w:val="nav1"/>
    <w:basedOn w:val="Normal"/>
    <w:next w:val="stand-first-alone"/>
    <w:qFormat/>
    <w:rsid w:val="005B72FB"/>
  </w:style>
  <w:style w:type="paragraph" w:customStyle="1" w:styleId="nav2">
    <w:name w:val="nav2"/>
    <w:basedOn w:val="Normal"/>
    <w:next w:val="CM45"/>
    <w:qFormat/>
    <w:rsid w:val="005B72FB"/>
  </w:style>
  <w:style w:type="paragraph" w:customStyle="1" w:styleId="Pa0">
    <w:name w:val="Pa0"/>
    <w:basedOn w:val="Normal"/>
    <w:next w:val="morelink"/>
    <w:uiPriority w:val="99"/>
    <w:qFormat/>
    <w:rsid w:val="005B72FB"/>
  </w:style>
  <w:style w:type="paragraph" w:customStyle="1" w:styleId="CM45">
    <w:name w:val="CM45"/>
    <w:basedOn w:val="Normal"/>
    <w:next w:val="audiolink"/>
    <w:uiPriority w:val="99"/>
    <w:qFormat/>
    <w:rsid w:val="005B72FB"/>
  </w:style>
  <w:style w:type="paragraph" w:customStyle="1" w:styleId="CM46">
    <w:name w:val="CM46"/>
    <w:basedOn w:val="Normal"/>
    <w:next w:val="titlestyle1"/>
    <w:uiPriority w:val="99"/>
    <w:qFormat/>
    <w:rsid w:val="005B72FB"/>
  </w:style>
  <w:style w:type="paragraph" w:customStyle="1" w:styleId="F4-NormalText">
    <w:name w:val="F4 - Normal Text"/>
    <w:basedOn w:val="Normal"/>
    <w:qFormat/>
    <w:rsid w:val="005B72FB"/>
  </w:style>
  <w:style w:type="paragraph" w:customStyle="1" w:styleId="TagLine">
    <w:name w:val="Tag Line"/>
    <w:basedOn w:val="Normal"/>
    <w:next w:val="EndnoteText"/>
    <w:qFormat/>
    <w:rsid w:val="005B72FB"/>
  </w:style>
  <w:style w:type="character" w:customStyle="1" w:styleId="Heading18">
    <w:name w:val="Heading #18_"/>
    <w:basedOn w:val="DefaultParagraphFont"/>
    <w:locked/>
    <w:rsid w:val="005B72FB"/>
  </w:style>
  <w:style w:type="paragraph" w:customStyle="1" w:styleId="Heading180">
    <w:name w:val="Heading #18"/>
    <w:basedOn w:val="Normal"/>
    <w:next w:val="CM45"/>
    <w:qFormat/>
    <w:rsid w:val="005B72FB"/>
  </w:style>
  <w:style w:type="character" w:customStyle="1" w:styleId="Picturecaption2">
    <w:name w:val="Picture caption (2)_"/>
    <w:basedOn w:val="DefaultParagraphFont"/>
    <w:locked/>
    <w:rsid w:val="005B72FB"/>
  </w:style>
  <w:style w:type="paragraph" w:customStyle="1" w:styleId="Picturecaption20">
    <w:name w:val="Picture caption (2)"/>
    <w:basedOn w:val="Normal"/>
    <w:next w:val="F4-NormalText"/>
    <w:qFormat/>
    <w:rsid w:val="005B72FB"/>
  </w:style>
  <w:style w:type="character" w:customStyle="1" w:styleId="Picturecaption">
    <w:name w:val="Picture caption_"/>
    <w:basedOn w:val="DefaultParagraphFont"/>
    <w:locked/>
    <w:rsid w:val="005B72FB"/>
  </w:style>
  <w:style w:type="paragraph" w:customStyle="1" w:styleId="Picturecaption0">
    <w:name w:val="Picture caption"/>
    <w:basedOn w:val="Normal"/>
    <w:qFormat/>
    <w:rsid w:val="005B72FB"/>
  </w:style>
  <w:style w:type="character" w:customStyle="1" w:styleId="Bodytext31">
    <w:name w:val="Body text (31)_"/>
    <w:basedOn w:val="DefaultParagraphFont"/>
    <w:locked/>
    <w:rsid w:val="005B72FB"/>
  </w:style>
  <w:style w:type="paragraph" w:customStyle="1" w:styleId="Bodytext310">
    <w:name w:val="Body text (31)"/>
    <w:basedOn w:val="Normal"/>
    <w:qFormat/>
    <w:rsid w:val="005B72FB"/>
  </w:style>
  <w:style w:type="character" w:customStyle="1" w:styleId="Heading22">
    <w:name w:val="Heading #22_"/>
    <w:basedOn w:val="DefaultParagraphFont"/>
    <w:locked/>
    <w:rsid w:val="005B72FB"/>
  </w:style>
  <w:style w:type="paragraph" w:customStyle="1" w:styleId="Heading220">
    <w:name w:val="Heading #22"/>
    <w:basedOn w:val="Normal"/>
    <w:qFormat/>
    <w:rsid w:val="005B72FB"/>
  </w:style>
  <w:style w:type="character" w:customStyle="1" w:styleId="Bodytext131">
    <w:name w:val="Body text (131)_"/>
    <w:basedOn w:val="DefaultParagraphFont"/>
    <w:locked/>
    <w:rsid w:val="005B72FB"/>
  </w:style>
  <w:style w:type="paragraph" w:customStyle="1" w:styleId="Bodytext1310">
    <w:name w:val="Body text (131)"/>
    <w:basedOn w:val="Normal"/>
    <w:qFormat/>
    <w:rsid w:val="005B72FB"/>
  </w:style>
  <w:style w:type="character" w:customStyle="1" w:styleId="Bodytext140">
    <w:name w:val="Body text (140)_"/>
    <w:basedOn w:val="DefaultParagraphFont"/>
    <w:locked/>
    <w:rsid w:val="005B72FB"/>
  </w:style>
  <w:style w:type="paragraph" w:customStyle="1" w:styleId="Bodytext1400">
    <w:name w:val="Body text (140)"/>
    <w:basedOn w:val="Normal"/>
    <w:qFormat/>
    <w:rsid w:val="005B72FB"/>
  </w:style>
  <w:style w:type="character" w:customStyle="1" w:styleId="Bodytext141">
    <w:name w:val="Body text (141)_"/>
    <w:basedOn w:val="DefaultParagraphFont"/>
    <w:locked/>
    <w:rsid w:val="005B72FB"/>
  </w:style>
  <w:style w:type="paragraph" w:customStyle="1" w:styleId="Bodytext1410">
    <w:name w:val="Body text (141)"/>
    <w:basedOn w:val="Normal"/>
    <w:qFormat/>
    <w:rsid w:val="005B72FB"/>
  </w:style>
  <w:style w:type="character" w:customStyle="1" w:styleId="Tableofcontents20">
    <w:name w:val="Table of contents (20)_"/>
    <w:basedOn w:val="DefaultParagraphFont"/>
    <w:locked/>
    <w:rsid w:val="005B72FB"/>
  </w:style>
  <w:style w:type="paragraph" w:customStyle="1" w:styleId="Tableofcontents200">
    <w:name w:val="Table of contents (20)"/>
    <w:basedOn w:val="Normal"/>
    <w:qFormat/>
    <w:rsid w:val="005B72FB"/>
  </w:style>
  <w:style w:type="character" w:customStyle="1" w:styleId="Tableofcontents21">
    <w:name w:val="Table of contents (21)_"/>
    <w:basedOn w:val="DefaultParagraphFont"/>
    <w:locked/>
    <w:rsid w:val="005B72FB"/>
  </w:style>
  <w:style w:type="paragraph" w:customStyle="1" w:styleId="Tableofcontents210">
    <w:name w:val="Table of contents (21)"/>
    <w:basedOn w:val="Normal"/>
    <w:qFormat/>
    <w:rsid w:val="005B72FB"/>
  </w:style>
  <w:style w:type="character" w:customStyle="1" w:styleId="Tableofcontents22">
    <w:name w:val="Table of contents (22)_"/>
    <w:basedOn w:val="DefaultParagraphFont"/>
    <w:locked/>
    <w:rsid w:val="005B72FB"/>
  </w:style>
  <w:style w:type="paragraph" w:customStyle="1" w:styleId="Tableofcontents220">
    <w:name w:val="Table of contents (22)"/>
    <w:basedOn w:val="Normal"/>
    <w:qFormat/>
    <w:rsid w:val="005B72FB"/>
  </w:style>
  <w:style w:type="character" w:customStyle="1" w:styleId="Bodytext142">
    <w:name w:val="Body text (142)_"/>
    <w:basedOn w:val="DefaultParagraphFont"/>
    <w:locked/>
    <w:rsid w:val="005B72FB"/>
  </w:style>
  <w:style w:type="paragraph" w:customStyle="1" w:styleId="Bodytext1420">
    <w:name w:val="Body text (142)"/>
    <w:basedOn w:val="Normal"/>
    <w:qFormat/>
    <w:rsid w:val="005B72FB"/>
  </w:style>
  <w:style w:type="character" w:customStyle="1" w:styleId="Bodytext143">
    <w:name w:val="Body text (143)_"/>
    <w:basedOn w:val="DefaultParagraphFont"/>
    <w:locked/>
    <w:rsid w:val="005B72FB"/>
  </w:style>
  <w:style w:type="paragraph" w:customStyle="1" w:styleId="Bodytext1430">
    <w:name w:val="Body text (143)"/>
    <w:basedOn w:val="Normal"/>
    <w:qFormat/>
    <w:rsid w:val="005B72FB"/>
  </w:style>
  <w:style w:type="character" w:customStyle="1" w:styleId="Bodytext144Exact">
    <w:name w:val="Body text (144) Exact"/>
    <w:basedOn w:val="DefaultParagraphFont"/>
    <w:locked/>
    <w:rsid w:val="005B72FB"/>
  </w:style>
  <w:style w:type="paragraph" w:customStyle="1" w:styleId="Bodytext144">
    <w:name w:val="Body text (144)"/>
    <w:basedOn w:val="Normal"/>
    <w:qFormat/>
    <w:rsid w:val="005B72FB"/>
  </w:style>
  <w:style w:type="character" w:customStyle="1" w:styleId="Bodytext145Exact">
    <w:name w:val="Body text (145) Exact"/>
    <w:basedOn w:val="DefaultParagraphFont"/>
    <w:locked/>
    <w:rsid w:val="005B72FB"/>
  </w:style>
  <w:style w:type="paragraph" w:customStyle="1" w:styleId="Bodytext145">
    <w:name w:val="Body text (145)"/>
    <w:basedOn w:val="Normal"/>
    <w:qFormat/>
    <w:rsid w:val="005B72FB"/>
  </w:style>
  <w:style w:type="character" w:customStyle="1" w:styleId="Bodytext146">
    <w:name w:val="Body text (146)_"/>
    <w:basedOn w:val="DefaultParagraphFont"/>
    <w:locked/>
    <w:rsid w:val="005B72FB"/>
  </w:style>
  <w:style w:type="paragraph" w:customStyle="1" w:styleId="Bodytext1460">
    <w:name w:val="Body text (146)"/>
    <w:basedOn w:val="Normal"/>
    <w:qFormat/>
    <w:rsid w:val="005B72FB"/>
  </w:style>
  <w:style w:type="character" w:customStyle="1" w:styleId="Heading23">
    <w:name w:val="Heading #23_"/>
    <w:basedOn w:val="DefaultParagraphFont"/>
    <w:locked/>
    <w:rsid w:val="005B72FB"/>
  </w:style>
  <w:style w:type="paragraph" w:customStyle="1" w:styleId="Heading230">
    <w:name w:val="Heading #23"/>
    <w:basedOn w:val="Normal"/>
    <w:qFormat/>
    <w:rsid w:val="005B72FB"/>
  </w:style>
  <w:style w:type="character" w:customStyle="1" w:styleId="Picturecaption36">
    <w:name w:val="Picture caption (36)_"/>
    <w:basedOn w:val="DefaultParagraphFont"/>
    <w:locked/>
    <w:rsid w:val="005B72FB"/>
  </w:style>
  <w:style w:type="paragraph" w:customStyle="1" w:styleId="Picturecaption360">
    <w:name w:val="Picture caption (36)"/>
    <w:basedOn w:val="Normal"/>
    <w:qFormat/>
    <w:rsid w:val="005B72FB"/>
  </w:style>
  <w:style w:type="character" w:customStyle="1" w:styleId="Picturecaption42">
    <w:name w:val="Picture caption (42)_"/>
    <w:basedOn w:val="DefaultParagraphFont"/>
    <w:locked/>
    <w:rsid w:val="005B72FB"/>
  </w:style>
  <w:style w:type="paragraph" w:customStyle="1" w:styleId="Picturecaption420">
    <w:name w:val="Picture caption (42)"/>
    <w:basedOn w:val="Normal"/>
    <w:qFormat/>
    <w:rsid w:val="005B72FB"/>
  </w:style>
  <w:style w:type="character" w:customStyle="1" w:styleId="Bodytext154">
    <w:name w:val="Body text (154)_"/>
    <w:basedOn w:val="DefaultParagraphFont"/>
    <w:locked/>
    <w:rsid w:val="005B72FB"/>
  </w:style>
  <w:style w:type="paragraph" w:customStyle="1" w:styleId="Bodytext1540">
    <w:name w:val="Body text (154)"/>
    <w:basedOn w:val="Normal"/>
    <w:qFormat/>
    <w:rsid w:val="005B72FB"/>
  </w:style>
  <w:style w:type="character" w:customStyle="1" w:styleId="Bodytext155">
    <w:name w:val="Body text (155)_"/>
    <w:basedOn w:val="DefaultParagraphFont"/>
    <w:locked/>
    <w:rsid w:val="005B72FB"/>
  </w:style>
  <w:style w:type="paragraph" w:customStyle="1" w:styleId="Bodytext1550">
    <w:name w:val="Body text (155)"/>
    <w:basedOn w:val="Normal"/>
    <w:qFormat/>
    <w:rsid w:val="005B72FB"/>
  </w:style>
  <w:style w:type="character" w:customStyle="1" w:styleId="Bodytext156">
    <w:name w:val="Body text (156)_"/>
    <w:basedOn w:val="DefaultParagraphFont"/>
    <w:locked/>
    <w:rsid w:val="005B72FB"/>
  </w:style>
  <w:style w:type="paragraph" w:customStyle="1" w:styleId="Bodytext1560">
    <w:name w:val="Body text (156)"/>
    <w:basedOn w:val="Normal"/>
    <w:qFormat/>
    <w:rsid w:val="005B72FB"/>
  </w:style>
  <w:style w:type="character" w:customStyle="1" w:styleId="Bodytext60">
    <w:name w:val="Body text (60)_"/>
    <w:basedOn w:val="DefaultParagraphFont"/>
    <w:locked/>
    <w:rsid w:val="005B72FB"/>
  </w:style>
  <w:style w:type="paragraph" w:customStyle="1" w:styleId="Bodytext600">
    <w:name w:val="Body text (60)"/>
    <w:basedOn w:val="Normal"/>
    <w:qFormat/>
    <w:rsid w:val="005B72FB"/>
  </w:style>
  <w:style w:type="character" w:customStyle="1" w:styleId="Bodytext158">
    <w:name w:val="Body text (158)_"/>
    <w:basedOn w:val="DefaultParagraphFont"/>
    <w:locked/>
    <w:rsid w:val="005B72FB"/>
  </w:style>
  <w:style w:type="paragraph" w:customStyle="1" w:styleId="Bodytext1580">
    <w:name w:val="Body text (158)"/>
    <w:basedOn w:val="Normal"/>
    <w:qFormat/>
    <w:rsid w:val="005B72FB"/>
  </w:style>
  <w:style w:type="character" w:customStyle="1" w:styleId="Bodytext159">
    <w:name w:val="Body text (159)_"/>
    <w:basedOn w:val="DefaultParagraphFont"/>
    <w:locked/>
    <w:rsid w:val="005B72FB"/>
  </w:style>
  <w:style w:type="paragraph" w:customStyle="1" w:styleId="Bodytext1590">
    <w:name w:val="Body text (159)"/>
    <w:basedOn w:val="Normal"/>
    <w:qFormat/>
    <w:rsid w:val="005B72FB"/>
  </w:style>
  <w:style w:type="character" w:customStyle="1" w:styleId="Bodytext160">
    <w:name w:val="Body text (160)_"/>
    <w:basedOn w:val="DefaultParagraphFont"/>
    <w:locked/>
    <w:rsid w:val="005B72FB"/>
  </w:style>
  <w:style w:type="paragraph" w:customStyle="1" w:styleId="Bodytext1600">
    <w:name w:val="Body text (160)"/>
    <w:basedOn w:val="Normal"/>
    <w:qFormat/>
    <w:rsid w:val="005B72FB"/>
  </w:style>
  <w:style w:type="character" w:customStyle="1" w:styleId="Picturecaption4">
    <w:name w:val="Picture caption (4)_"/>
    <w:basedOn w:val="DefaultParagraphFont"/>
    <w:locked/>
    <w:rsid w:val="005B72FB"/>
  </w:style>
  <w:style w:type="paragraph" w:customStyle="1" w:styleId="Picturecaption40">
    <w:name w:val="Picture caption (4)"/>
    <w:basedOn w:val="Normal"/>
    <w:qFormat/>
    <w:rsid w:val="005B72FB"/>
  </w:style>
  <w:style w:type="character" w:customStyle="1" w:styleId="Heading10">
    <w:name w:val="Heading #10_"/>
    <w:basedOn w:val="DefaultParagraphFont"/>
    <w:locked/>
    <w:rsid w:val="005B72FB"/>
  </w:style>
  <w:style w:type="paragraph" w:customStyle="1" w:styleId="Heading100">
    <w:name w:val="Heading #10"/>
    <w:basedOn w:val="Normal"/>
    <w:qFormat/>
    <w:rsid w:val="005B72FB"/>
  </w:style>
  <w:style w:type="character" w:customStyle="1" w:styleId="Picturecaption3">
    <w:name w:val="Picture caption (3)_"/>
    <w:basedOn w:val="DefaultParagraphFont"/>
    <w:locked/>
    <w:rsid w:val="005B72FB"/>
  </w:style>
  <w:style w:type="paragraph" w:customStyle="1" w:styleId="Picturecaption30">
    <w:name w:val="Picture caption (3)"/>
    <w:basedOn w:val="Normal"/>
    <w:qFormat/>
    <w:rsid w:val="005B72FB"/>
  </w:style>
  <w:style w:type="character" w:customStyle="1" w:styleId="Heading13">
    <w:name w:val="Heading #13_"/>
    <w:basedOn w:val="DefaultParagraphFont"/>
    <w:locked/>
    <w:rsid w:val="005B72FB"/>
  </w:style>
  <w:style w:type="paragraph" w:customStyle="1" w:styleId="Heading130">
    <w:name w:val="Heading #13"/>
    <w:basedOn w:val="Normal"/>
    <w:qFormat/>
    <w:rsid w:val="005B72FB"/>
  </w:style>
  <w:style w:type="character" w:customStyle="1" w:styleId="Heading92">
    <w:name w:val="Heading #9 (2)_"/>
    <w:basedOn w:val="DefaultParagraphFont"/>
    <w:locked/>
    <w:rsid w:val="005B72FB"/>
  </w:style>
  <w:style w:type="paragraph" w:customStyle="1" w:styleId="Heading920">
    <w:name w:val="Heading #9 (2)"/>
    <w:basedOn w:val="Normal"/>
    <w:qFormat/>
    <w:rsid w:val="005B72FB"/>
  </w:style>
  <w:style w:type="character" w:customStyle="1" w:styleId="Heading15">
    <w:name w:val="Heading #15_"/>
    <w:basedOn w:val="DefaultParagraphFont"/>
    <w:locked/>
    <w:rsid w:val="005B72FB"/>
  </w:style>
  <w:style w:type="paragraph" w:customStyle="1" w:styleId="Heading150">
    <w:name w:val="Heading #15"/>
    <w:basedOn w:val="Normal"/>
    <w:qFormat/>
    <w:rsid w:val="005B72FB"/>
  </w:style>
  <w:style w:type="character" w:customStyle="1" w:styleId="Bodytext38">
    <w:name w:val="Body text (38)_"/>
    <w:basedOn w:val="DefaultParagraphFont"/>
    <w:locked/>
    <w:rsid w:val="005B72FB"/>
  </w:style>
  <w:style w:type="paragraph" w:customStyle="1" w:styleId="Bodytext380">
    <w:name w:val="Body text (38)"/>
    <w:basedOn w:val="Normal"/>
    <w:qFormat/>
    <w:rsid w:val="005B72FB"/>
  </w:style>
  <w:style w:type="character" w:customStyle="1" w:styleId="Heading17">
    <w:name w:val="Heading #17_"/>
    <w:basedOn w:val="DefaultParagraphFont"/>
    <w:locked/>
    <w:rsid w:val="005B72FB"/>
  </w:style>
  <w:style w:type="paragraph" w:customStyle="1" w:styleId="Heading170">
    <w:name w:val="Heading #17"/>
    <w:basedOn w:val="Normal"/>
    <w:qFormat/>
    <w:rsid w:val="005B72FB"/>
  </w:style>
  <w:style w:type="character" w:customStyle="1" w:styleId="Bodytext97Exact">
    <w:name w:val="Body text (97) Exact"/>
    <w:basedOn w:val="DefaultParagraphFont"/>
    <w:locked/>
    <w:rsid w:val="005B72FB"/>
  </w:style>
  <w:style w:type="paragraph" w:customStyle="1" w:styleId="Bodytext97">
    <w:name w:val="Body text (97)"/>
    <w:basedOn w:val="Normal"/>
    <w:qFormat/>
    <w:rsid w:val="005B72FB"/>
  </w:style>
  <w:style w:type="character" w:customStyle="1" w:styleId="Bodytext42">
    <w:name w:val="Body text (42)_"/>
    <w:basedOn w:val="DefaultParagraphFont"/>
    <w:locked/>
    <w:rsid w:val="005B72FB"/>
  </w:style>
  <w:style w:type="paragraph" w:customStyle="1" w:styleId="Bodytext420">
    <w:name w:val="Body text (42)"/>
    <w:basedOn w:val="Normal"/>
    <w:qFormat/>
    <w:rsid w:val="005B72FB"/>
  </w:style>
  <w:style w:type="character" w:customStyle="1" w:styleId="Picturecaption9">
    <w:name w:val="Picture caption (9)_"/>
    <w:basedOn w:val="DefaultParagraphFont"/>
    <w:locked/>
    <w:rsid w:val="005B72FB"/>
  </w:style>
  <w:style w:type="paragraph" w:customStyle="1" w:styleId="Picturecaption90">
    <w:name w:val="Picture caption (9)"/>
    <w:basedOn w:val="Normal"/>
    <w:qFormat/>
    <w:rsid w:val="005B72FB"/>
  </w:style>
  <w:style w:type="character" w:customStyle="1" w:styleId="Bodytext96Exact">
    <w:name w:val="Body text (96) Exact"/>
    <w:basedOn w:val="DefaultParagraphFont"/>
    <w:locked/>
    <w:rsid w:val="005B72FB"/>
  </w:style>
  <w:style w:type="paragraph" w:customStyle="1" w:styleId="Bodytext96">
    <w:name w:val="Body text (96)"/>
    <w:basedOn w:val="Normal"/>
    <w:qFormat/>
    <w:rsid w:val="005B72FB"/>
  </w:style>
  <w:style w:type="character" w:customStyle="1" w:styleId="Heading142">
    <w:name w:val="Heading #14 (2)_"/>
    <w:basedOn w:val="DefaultParagraphFont"/>
    <w:locked/>
    <w:rsid w:val="005B72FB"/>
  </w:style>
  <w:style w:type="paragraph" w:customStyle="1" w:styleId="Heading1420">
    <w:name w:val="Heading #14 (2)"/>
    <w:basedOn w:val="Normal"/>
    <w:qFormat/>
    <w:rsid w:val="005B72FB"/>
  </w:style>
  <w:style w:type="character" w:customStyle="1" w:styleId="Picturecaption31">
    <w:name w:val="Picture caption (31)_"/>
    <w:basedOn w:val="DefaultParagraphFont"/>
    <w:locked/>
    <w:rsid w:val="005B72FB"/>
  </w:style>
  <w:style w:type="paragraph" w:customStyle="1" w:styleId="Picturecaption310">
    <w:name w:val="Picture caption (31)"/>
    <w:basedOn w:val="Normal"/>
    <w:qFormat/>
    <w:rsid w:val="005B72FB"/>
  </w:style>
  <w:style w:type="character" w:customStyle="1" w:styleId="Picturecaption27">
    <w:name w:val="Picture caption (27)_"/>
    <w:basedOn w:val="DefaultParagraphFont"/>
    <w:locked/>
    <w:rsid w:val="005B72FB"/>
  </w:style>
  <w:style w:type="paragraph" w:customStyle="1" w:styleId="Picturecaption270">
    <w:name w:val="Picture caption (27)"/>
    <w:basedOn w:val="Normal"/>
    <w:qFormat/>
    <w:rsid w:val="005B72FB"/>
  </w:style>
  <w:style w:type="character" w:customStyle="1" w:styleId="Bodytext43Exact">
    <w:name w:val="Body text (43) Exact"/>
    <w:basedOn w:val="DefaultParagraphFont"/>
    <w:locked/>
    <w:rsid w:val="005B72FB"/>
  </w:style>
  <w:style w:type="paragraph" w:customStyle="1" w:styleId="Bodytext43">
    <w:name w:val="Body text (43)"/>
    <w:basedOn w:val="Normal"/>
    <w:qFormat/>
    <w:rsid w:val="005B72FB"/>
  </w:style>
  <w:style w:type="character" w:customStyle="1" w:styleId="Bodytext109">
    <w:name w:val="Body text (109)_"/>
    <w:basedOn w:val="DefaultParagraphFont"/>
    <w:locked/>
    <w:rsid w:val="005B72FB"/>
  </w:style>
  <w:style w:type="paragraph" w:customStyle="1" w:styleId="Bodytext1090">
    <w:name w:val="Body text (109)"/>
    <w:basedOn w:val="Normal"/>
    <w:qFormat/>
    <w:rsid w:val="005B72FB"/>
  </w:style>
  <w:style w:type="character" w:customStyle="1" w:styleId="Bodytext110">
    <w:name w:val="Body text (110)_"/>
    <w:basedOn w:val="DefaultParagraphFont"/>
    <w:locked/>
    <w:rsid w:val="005B72FB"/>
  </w:style>
  <w:style w:type="paragraph" w:customStyle="1" w:styleId="Bodytext1100">
    <w:name w:val="Body text (110)"/>
    <w:basedOn w:val="Normal"/>
    <w:qFormat/>
    <w:rsid w:val="005B72FB"/>
  </w:style>
  <w:style w:type="character" w:customStyle="1" w:styleId="Bodytext111">
    <w:name w:val="Body text (111)_"/>
    <w:basedOn w:val="DefaultParagraphFont"/>
    <w:locked/>
    <w:rsid w:val="005B72FB"/>
  </w:style>
  <w:style w:type="paragraph" w:customStyle="1" w:styleId="Bodytext1110">
    <w:name w:val="Body text (111)"/>
    <w:basedOn w:val="Normal"/>
    <w:qFormat/>
    <w:rsid w:val="005B72FB"/>
  </w:style>
  <w:style w:type="character" w:customStyle="1" w:styleId="Tablecaption7">
    <w:name w:val="Table caption (7)_"/>
    <w:basedOn w:val="DefaultParagraphFont"/>
    <w:locked/>
    <w:rsid w:val="005B72FB"/>
  </w:style>
  <w:style w:type="paragraph" w:customStyle="1" w:styleId="Tablecaption70">
    <w:name w:val="Table caption (7)"/>
    <w:basedOn w:val="Normal"/>
    <w:qFormat/>
    <w:rsid w:val="005B72FB"/>
  </w:style>
  <w:style w:type="character" w:customStyle="1" w:styleId="Bodytext112">
    <w:name w:val="Body text (112)_"/>
    <w:basedOn w:val="DefaultParagraphFont"/>
    <w:locked/>
    <w:rsid w:val="005B72FB"/>
  </w:style>
  <w:style w:type="paragraph" w:customStyle="1" w:styleId="Bodytext1120">
    <w:name w:val="Body text (112)"/>
    <w:basedOn w:val="Normal"/>
    <w:qFormat/>
    <w:rsid w:val="005B72FB"/>
  </w:style>
  <w:style w:type="character" w:customStyle="1" w:styleId="Bodytext113">
    <w:name w:val="Body text (113)_"/>
    <w:basedOn w:val="DefaultParagraphFont"/>
    <w:locked/>
    <w:rsid w:val="005B72FB"/>
  </w:style>
  <w:style w:type="paragraph" w:customStyle="1" w:styleId="Bodytext1130">
    <w:name w:val="Body text (113)"/>
    <w:basedOn w:val="Normal"/>
    <w:qFormat/>
    <w:rsid w:val="005B72FB"/>
  </w:style>
  <w:style w:type="character" w:customStyle="1" w:styleId="Tableofcontents10">
    <w:name w:val="Table of contents (10)_"/>
    <w:basedOn w:val="DefaultParagraphFont"/>
    <w:locked/>
    <w:rsid w:val="005B72FB"/>
  </w:style>
  <w:style w:type="paragraph" w:customStyle="1" w:styleId="Tableofcontents100">
    <w:name w:val="Table of contents (10)"/>
    <w:basedOn w:val="Normal"/>
    <w:qFormat/>
    <w:rsid w:val="005B72FB"/>
  </w:style>
  <w:style w:type="character" w:customStyle="1" w:styleId="Tableofcontents12">
    <w:name w:val="Table of contents (12)_"/>
    <w:basedOn w:val="DefaultParagraphFont"/>
    <w:locked/>
    <w:rsid w:val="005B72FB"/>
  </w:style>
  <w:style w:type="paragraph" w:customStyle="1" w:styleId="Tableofcontents120">
    <w:name w:val="Table of contents (12)"/>
    <w:basedOn w:val="Normal"/>
    <w:qFormat/>
    <w:rsid w:val="005B72FB"/>
  </w:style>
  <w:style w:type="character" w:customStyle="1" w:styleId="Tableofcontents14">
    <w:name w:val="Table of contents (14)_"/>
    <w:basedOn w:val="DefaultParagraphFont"/>
    <w:locked/>
    <w:rsid w:val="005B72FB"/>
  </w:style>
  <w:style w:type="paragraph" w:customStyle="1" w:styleId="Tableofcontents140">
    <w:name w:val="Table of contents (14)"/>
    <w:basedOn w:val="Normal"/>
    <w:qFormat/>
    <w:rsid w:val="005B72FB"/>
  </w:style>
  <w:style w:type="character" w:customStyle="1" w:styleId="Heading162">
    <w:name w:val="Heading #16 (2)_"/>
    <w:basedOn w:val="DefaultParagraphFont"/>
    <w:locked/>
    <w:rsid w:val="005B72FB"/>
  </w:style>
  <w:style w:type="paragraph" w:customStyle="1" w:styleId="Heading1620">
    <w:name w:val="Heading #16 (2)"/>
    <w:basedOn w:val="Normal"/>
    <w:qFormat/>
    <w:rsid w:val="005B72FB"/>
  </w:style>
  <w:style w:type="character" w:customStyle="1" w:styleId="StyleStyle4LatinTimesNewRomanAsianSimSunChar">
    <w:name w:val="Style Style4 + (Latin) Times New Roman (Asian) SimSun Char"/>
    <w:locked/>
    <w:rsid w:val="005B72FB"/>
  </w:style>
  <w:style w:type="paragraph" w:customStyle="1" w:styleId="StyleStyle4LatinTimesNewRomanAsianSimSun">
    <w:name w:val="Style Style4 + (Latin) Times New Roman (Asian) SimSun"/>
    <w:basedOn w:val="Sourcename"/>
    <w:qFormat/>
    <w:rsid w:val="005B72FB"/>
  </w:style>
  <w:style w:type="character" w:customStyle="1" w:styleId="StyleUnderlineCharLatinTimesNewRomanAsianSimSunChar">
    <w:name w:val="Style Underline Char + (Latin) Times New Roman (Asian) SimSun Char"/>
    <w:locked/>
    <w:rsid w:val="005B72FB"/>
  </w:style>
  <w:style w:type="paragraph" w:customStyle="1" w:styleId="StyleUnderlineCharLatinTimesNewRomanAsianSimSun">
    <w:name w:val="Style Underline Char + (Latin) Times New Roman (Asian) SimSun"/>
    <w:basedOn w:val="Normal"/>
    <w:qFormat/>
    <w:rsid w:val="005B72FB"/>
  </w:style>
  <w:style w:type="character" w:customStyle="1" w:styleId="StyleUnderlineCharLatinTimesNewRomanAsianSimSunBoldChar">
    <w:name w:val="Style Underline Char + (Latin) Times New Roman (Asian) SimSun Bold Char"/>
    <w:locked/>
    <w:rsid w:val="005B72FB"/>
  </w:style>
  <w:style w:type="paragraph" w:customStyle="1" w:styleId="StyleUnderlineCharLatinTimesNewRomanAsianSimSunBold">
    <w:name w:val="Style Underline Char + (Latin) Times New Roman (Asian) SimSun Bold"/>
    <w:basedOn w:val="Normal"/>
    <w:qFormat/>
    <w:rsid w:val="005B72FB"/>
  </w:style>
  <w:style w:type="character" w:customStyle="1" w:styleId="StyleStyle1BoldChar">
    <w:name w:val="Style Style1 + Bold Char"/>
    <w:locked/>
    <w:rsid w:val="005B72FB"/>
  </w:style>
  <w:style w:type="paragraph" w:customStyle="1" w:styleId="StyleStyle1Bold">
    <w:name w:val="Style Style1 + Bold"/>
    <w:basedOn w:val="Normal"/>
    <w:qFormat/>
    <w:rsid w:val="005B72FB"/>
  </w:style>
  <w:style w:type="character" w:customStyle="1" w:styleId="StyleBoldandUnderlineChar11ptChar">
    <w:name w:val="Style Bold and Underline Char + 11 pt Char"/>
    <w:locked/>
    <w:rsid w:val="005B72FB"/>
  </w:style>
  <w:style w:type="paragraph" w:customStyle="1" w:styleId="StyleBoldandUnderlineChar11pt">
    <w:name w:val="Style Bold and Underline Char + 11 pt"/>
    <w:basedOn w:val="Normal"/>
    <w:qFormat/>
    <w:rsid w:val="005B72FB"/>
  </w:style>
  <w:style w:type="character" w:customStyle="1" w:styleId="StyleUnderlineChar11ptChar">
    <w:name w:val="Style Underline Char + 11 pt Char"/>
    <w:locked/>
    <w:rsid w:val="005B72FB"/>
  </w:style>
  <w:style w:type="paragraph" w:customStyle="1" w:styleId="StyleUnderlineChar11pt">
    <w:name w:val="Style Underline Char + 11 pt"/>
    <w:basedOn w:val="Normal"/>
    <w:qFormat/>
    <w:rsid w:val="005B72FB"/>
  </w:style>
  <w:style w:type="character" w:customStyle="1" w:styleId="StyleUnderlineChar11ptBoldChar">
    <w:name w:val="Style Underline Char + 11 pt Bold Char"/>
    <w:locked/>
    <w:rsid w:val="005B72FB"/>
  </w:style>
  <w:style w:type="paragraph" w:customStyle="1" w:styleId="StyleUnderlineChar11ptBold">
    <w:name w:val="Style Underline Char + 11 pt Bold"/>
    <w:basedOn w:val="Normal"/>
    <w:qFormat/>
    <w:rsid w:val="005B72FB"/>
  </w:style>
  <w:style w:type="character" w:customStyle="1" w:styleId="StyleStyleStyle4LatinTimesNewRomanAsianSimSunBoldChar">
    <w:name w:val="Style Style Style4 + (Latin) Times New Roman (Asian) SimSun Bold + Char"/>
    <w:locked/>
    <w:rsid w:val="005B72FB"/>
  </w:style>
  <w:style w:type="paragraph" w:customStyle="1" w:styleId="StyleStyleStyle4LatinTimesNewRomanAsianSimSunBold">
    <w:name w:val="Style Style Style4 + (Latin) Times New Roman (Asian) SimSun Bold +"/>
    <w:basedOn w:val="Normal"/>
    <w:qFormat/>
    <w:rsid w:val="005B72FB"/>
  </w:style>
  <w:style w:type="character" w:customStyle="1" w:styleId="StyleStyle4BoldChar">
    <w:name w:val="Style Style4 + Bold Char"/>
    <w:locked/>
    <w:rsid w:val="005B72FB"/>
  </w:style>
  <w:style w:type="paragraph" w:customStyle="1" w:styleId="StyleStyle4Bold">
    <w:name w:val="Style Style4 + Bold"/>
    <w:basedOn w:val="Sourcename"/>
    <w:qFormat/>
    <w:rsid w:val="005B72FB"/>
  </w:style>
  <w:style w:type="character" w:customStyle="1" w:styleId="StyleStyle411ptBorderSinglesolidlineAuto05ptLChar">
    <w:name w:val="Style Style4 + 11 pt Border: : (Single solid line Auto  0.5 pt L... Char"/>
    <w:locked/>
    <w:rsid w:val="005B72FB"/>
  </w:style>
  <w:style w:type="paragraph" w:customStyle="1" w:styleId="StyleStyle411ptBorderSinglesolidlineAuto05ptL">
    <w:name w:val="Style Style4 + 11 pt Border: : (Single solid line Auto  0.5 pt L..."/>
    <w:basedOn w:val="Sourcename"/>
    <w:qFormat/>
    <w:rsid w:val="005B72FB"/>
  </w:style>
  <w:style w:type="character" w:customStyle="1" w:styleId="StyleStyle49ptBoldChar">
    <w:name w:val="Style Style4 + 9 pt Bold Char"/>
    <w:locked/>
    <w:rsid w:val="005B72FB"/>
  </w:style>
  <w:style w:type="paragraph" w:customStyle="1" w:styleId="StyleStyle49ptBold">
    <w:name w:val="Style Style4 + 9 pt Bold"/>
    <w:basedOn w:val="Normal"/>
    <w:qFormat/>
    <w:rsid w:val="005B72FB"/>
  </w:style>
  <w:style w:type="character" w:customStyle="1" w:styleId="StyleStyle49ptBoldBorderSinglesolidlineAuto05Char">
    <w:name w:val="Style Style4 + 9 pt Bold Border: : (Single solid line Auto  0.5... Char"/>
    <w:locked/>
    <w:rsid w:val="005B72FB"/>
  </w:style>
  <w:style w:type="paragraph" w:customStyle="1" w:styleId="StyleStyle49ptBoldBorderSinglesolidlineAuto05">
    <w:name w:val="Style Style4 + 9 pt Bold Border: : (Single solid line Auto  0.5..."/>
    <w:basedOn w:val="Sourcename"/>
    <w:qFormat/>
    <w:rsid w:val="005B72FB"/>
  </w:style>
  <w:style w:type="character" w:customStyle="1" w:styleId="StyleStyle49ptBorderSinglesolidlineAuto05ptLiChar">
    <w:name w:val="Style Style4 + 9 pt Border: : (Single solid line Auto  0.5 pt Li... Char"/>
    <w:locked/>
    <w:rsid w:val="005B72FB"/>
  </w:style>
  <w:style w:type="paragraph" w:customStyle="1" w:styleId="StyleStyle49ptBorderSinglesolidlineAuto05ptLi">
    <w:name w:val="Style Style4 + 9 pt Border: : (Single solid line Auto  0.5 pt Li..."/>
    <w:basedOn w:val="Sourcename"/>
    <w:next w:val="cardCharChar0"/>
    <w:qFormat/>
    <w:rsid w:val="005B72FB"/>
  </w:style>
  <w:style w:type="character" w:customStyle="1" w:styleId="cardCharCharChar0">
    <w:name w:val="card Char Char Char"/>
    <w:locked/>
    <w:rsid w:val="005B72FB"/>
  </w:style>
  <w:style w:type="paragraph" w:customStyle="1" w:styleId="cardCharChar0">
    <w:name w:val="card Char Char"/>
    <w:basedOn w:val="Normal"/>
    <w:next w:val="UnderlineCharCharCharCharChar"/>
    <w:qFormat/>
    <w:rsid w:val="005B72FB"/>
  </w:style>
  <w:style w:type="character" w:customStyle="1" w:styleId="UnderlineCharCharCharCharCharChar">
    <w:name w:val="Underline Char Char Char Char Char Char"/>
    <w:locked/>
    <w:rsid w:val="005B72FB"/>
  </w:style>
  <w:style w:type="paragraph" w:customStyle="1" w:styleId="UnderlineCharCharCharCharChar">
    <w:name w:val="Underline Char Char Char Char Char"/>
    <w:basedOn w:val="Normal"/>
    <w:next w:val="Textsmall0"/>
    <w:qFormat/>
    <w:rsid w:val="005B72FB"/>
  </w:style>
  <w:style w:type="character" w:customStyle="1" w:styleId="TextsmallChar">
    <w:name w:val="Textsmall Char"/>
    <w:locked/>
    <w:rsid w:val="005B72FB"/>
  </w:style>
  <w:style w:type="paragraph" w:customStyle="1" w:styleId="Textsmall0">
    <w:name w:val="Textsmall"/>
    <w:basedOn w:val="Normal"/>
    <w:next w:val="Normal"/>
    <w:qFormat/>
    <w:rsid w:val="005B72FB"/>
  </w:style>
  <w:style w:type="paragraph" w:customStyle="1" w:styleId="hotroute1">
    <w:name w:val="hot route!"/>
    <w:basedOn w:val="Normal"/>
    <w:next w:val="CardsHighlighted"/>
    <w:qFormat/>
    <w:rsid w:val="005B72FB"/>
  </w:style>
  <w:style w:type="character" w:customStyle="1" w:styleId="CardsHighlightedChar">
    <w:name w:val="Cards Highlighted Char"/>
    <w:basedOn w:val="DefaultParagraphFont"/>
    <w:locked/>
    <w:rsid w:val="005B72FB"/>
  </w:style>
  <w:style w:type="paragraph" w:customStyle="1" w:styleId="CardsHighlighted">
    <w:name w:val="Cards Highlighted"/>
    <w:basedOn w:val="Normal"/>
    <w:next w:val="BlockHeaderHidden"/>
    <w:autoRedefine/>
    <w:qFormat/>
    <w:rsid w:val="005B72FB"/>
  </w:style>
  <w:style w:type="character" w:customStyle="1" w:styleId="BlockHeaderHiddenChar">
    <w:name w:val="Block Header Hidden Char"/>
    <w:basedOn w:val="DefaultParagraphFont"/>
    <w:locked/>
    <w:rsid w:val="005B72FB"/>
  </w:style>
  <w:style w:type="paragraph" w:customStyle="1" w:styleId="BlockHeaderHidden">
    <w:name w:val="Block Header Hidden"/>
    <w:basedOn w:val="Normal"/>
    <w:next w:val="CardsFont6pt"/>
    <w:autoRedefine/>
    <w:qFormat/>
    <w:rsid w:val="005B72FB"/>
  </w:style>
  <w:style w:type="character" w:customStyle="1" w:styleId="CardsFont6ptChar1">
    <w:name w:val="Cards + Font: 6 pt Char1"/>
    <w:basedOn w:val="DefaultParagraphFont"/>
    <w:locked/>
    <w:rsid w:val="005B72FB"/>
  </w:style>
  <w:style w:type="paragraph" w:customStyle="1" w:styleId="CardsFont6pt">
    <w:name w:val="Cards + Font: 6 pt"/>
    <w:basedOn w:val="textbold"/>
    <w:qFormat/>
    <w:rsid w:val="005B72FB"/>
    <w:pPr>
      <w:pBdr>
        <w:top w:val="single" w:sz="8" w:space="0" w:color="auto"/>
        <w:left w:val="single" w:sz="8" w:space="0" w:color="auto"/>
        <w:bottom w:val="single" w:sz="8" w:space="0" w:color="auto"/>
        <w:right w:val="single" w:sz="8" w:space="0" w:color="auto"/>
      </w:pBdr>
      <w:spacing w:after="160" w:line="256" w:lineRule="auto"/>
    </w:pPr>
    <w:rPr>
      <w:rFonts w:eastAsiaTheme="minorEastAsia"/>
      <w:szCs w:val="24"/>
    </w:rPr>
  </w:style>
  <w:style w:type="paragraph" w:customStyle="1" w:styleId="txgreen">
    <w:name w:val="txgreen"/>
    <w:basedOn w:val="Normal"/>
    <w:qFormat/>
    <w:rsid w:val="005B72FB"/>
  </w:style>
  <w:style w:type="paragraph" w:customStyle="1" w:styleId="rtecenter">
    <w:name w:val="rtecenter"/>
    <w:basedOn w:val="Normal"/>
    <w:next w:val="BlockHeaderHidden"/>
    <w:qFormat/>
    <w:rsid w:val="005B72FB"/>
  </w:style>
  <w:style w:type="paragraph" w:customStyle="1" w:styleId="StyleHeading4TagBigcardNotBold">
    <w:name w:val="Style Heading 4TagBig card + Not Bold"/>
    <w:basedOn w:val="Heading4"/>
    <w:qFormat/>
    <w:rsid w:val="005B72FB"/>
    <w:rPr>
      <w:rFonts w:ascii="Georgia" w:hAnsi="Georgia"/>
      <w:sz w:val="22"/>
    </w:rPr>
  </w:style>
  <w:style w:type="paragraph" w:customStyle="1" w:styleId="Stylecardtext8pt">
    <w:name w:val="Style card text + 8 pt"/>
    <w:basedOn w:val="Normal"/>
    <w:next w:val="CardsFont6pt"/>
    <w:qFormat/>
    <w:rsid w:val="005B72FB"/>
  </w:style>
  <w:style w:type="character" w:customStyle="1" w:styleId="regtext">
    <w:name w:val="regtext"/>
    <w:uiPriority w:val="99"/>
    <w:rsid w:val="005B72FB"/>
  </w:style>
  <w:style w:type="character" w:customStyle="1" w:styleId="FontStyle14">
    <w:name w:val="Font Style14"/>
    <w:uiPriority w:val="99"/>
    <w:rsid w:val="005B72FB"/>
  </w:style>
  <w:style w:type="character" w:customStyle="1" w:styleId="F7-SmallFont">
    <w:name w:val="F7 - Small Font"/>
    <w:rsid w:val="005B72FB"/>
  </w:style>
  <w:style w:type="character" w:customStyle="1" w:styleId="StyleLatinGaramond9ptUnderline">
    <w:name w:val="Style (Latin) Garamond 9 pt Underline"/>
    <w:rsid w:val="005B72FB"/>
  </w:style>
  <w:style w:type="character" w:customStyle="1" w:styleId="tkrname">
    <w:name w:val="tkrname"/>
    <w:basedOn w:val="DefaultParagraphFont"/>
    <w:rsid w:val="005B72FB"/>
  </w:style>
  <w:style w:type="character" w:customStyle="1" w:styleId="tkrchange">
    <w:name w:val="tkrchange"/>
    <w:basedOn w:val="DefaultParagraphFont"/>
    <w:rsid w:val="005B72FB"/>
  </w:style>
  <w:style w:type="character" w:customStyle="1" w:styleId="l9">
    <w:name w:val="l9"/>
    <w:basedOn w:val="DefaultParagraphFont"/>
    <w:rsid w:val="005B72FB"/>
  </w:style>
  <w:style w:type="character" w:customStyle="1" w:styleId="l8">
    <w:name w:val="l8"/>
    <w:basedOn w:val="DefaultParagraphFont"/>
    <w:rsid w:val="005B72FB"/>
  </w:style>
  <w:style w:type="character" w:customStyle="1" w:styleId="l6">
    <w:name w:val="l6"/>
    <w:basedOn w:val="DefaultParagraphFont"/>
    <w:rsid w:val="005B72FB"/>
  </w:style>
  <w:style w:type="character" w:customStyle="1" w:styleId="l7">
    <w:name w:val="l7"/>
    <w:basedOn w:val="DefaultParagraphFont"/>
    <w:rsid w:val="005B72FB"/>
  </w:style>
  <w:style w:type="character" w:customStyle="1" w:styleId="ellipsistext">
    <w:name w:val="ellipsis_text"/>
    <w:basedOn w:val="DefaultParagraphFont"/>
    <w:rsid w:val="005B72FB"/>
  </w:style>
  <w:style w:type="character" w:customStyle="1" w:styleId="referencediv">
    <w:name w:val="referencediv"/>
    <w:basedOn w:val="DefaultParagraphFont"/>
    <w:rsid w:val="005B72FB"/>
  </w:style>
  <w:style w:type="character" w:customStyle="1" w:styleId="A3">
    <w:name w:val="A3"/>
    <w:rsid w:val="005B72FB"/>
  </w:style>
  <w:style w:type="character" w:customStyle="1" w:styleId="mb">
    <w:name w:val="mb"/>
    <w:basedOn w:val="DefaultParagraphFont"/>
    <w:rsid w:val="005B72FB"/>
  </w:style>
  <w:style w:type="character" w:customStyle="1" w:styleId="submitted">
    <w:name w:val="submitted"/>
    <w:basedOn w:val="DefaultParagraphFont"/>
    <w:rsid w:val="005B72FB"/>
  </w:style>
  <w:style w:type="character" w:customStyle="1" w:styleId="cite0">
    <w:name w:val="cite0"/>
    <w:rsid w:val="005B72FB"/>
  </w:style>
  <w:style w:type="character" w:customStyle="1" w:styleId="hilite1">
    <w:name w:val="hilite1"/>
    <w:rsid w:val="005B72FB"/>
  </w:style>
  <w:style w:type="character" w:customStyle="1" w:styleId="Style8pt1">
    <w:name w:val="Style 8 pt1"/>
    <w:basedOn w:val="DefaultParagraphFont"/>
    <w:rsid w:val="005B72FB"/>
  </w:style>
  <w:style w:type="character" w:customStyle="1" w:styleId="qlabel">
    <w:name w:val="q_label"/>
    <w:rsid w:val="005B72FB"/>
  </w:style>
  <w:style w:type="character" w:customStyle="1" w:styleId="alabel">
    <w:name w:val="a_label"/>
    <w:rsid w:val="005B72FB"/>
  </w:style>
  <w:style w:type="character" w:customStyle="1" w:styleId="StyleStyle4CharTimesNewRoman11pt">
    <w:name w:val="Style Style4 Char + Times New Roman 11 pt"/>
    <w:rsid w:val="005B72FB"/>
  </w:style>
  <w:style w:type="character" w:customStyle="1" w:styleId="Aunderline">
    <w:name w:val="Aunderline"/>
    <w:uiPriority w:val="1"/>
    <w:qFormat/>
    <w:rsid w:val="005B72FB"/>
  </w:style>
  <w:style w:type="character" w:customStyle="1" w:styleId="desc">
    <w:name w:val="desc"/>
    <w:basedOn w:val="DefaultParagraphFont"/>
    <w:rsid w:val="005B72FB"/>
  </w:style>
  <w:style w:type="character" w:customStyle="1" w:styleId="style10">
    <w:name w:val="style1"/>
    <w:basedOn w:val="DefaultParagraphFont"/>
    <w:rsid w:val="005B72FB"/>
  </w:style>
  <w:style w:type="character" w:customStyle="1" w:styleId="titleauthoretc">
    <w:name w:val="titleauthoretc"/>
    <w:rsid w:val="005B72FB"/>
  </w:style>
  <w:style w:type="character" w:customStyle="1" w:styleId="in-widget">
    <w:name w:val="in-widget"/>
    <w:rsid w:val="005B72FB"/>
  </w:style>
  <w:style w:type="character" w:customStyle="1" w:styleId="in-top">
    <w:name w:val="in-top"/>
    <w:rsid w:val="005B72FB"/>
  </w:style>
  <w:style w:type="character" w:customStyle="1" w:styleId="nukeled">
    <w:name w:val="nukeled"/>
    <w:rsid w:val="005B72FB"/>
  </w:style>
  <w:style w:type="character" w:customStyle="1" w:styleId="contextlyrelated">
    <w:name w:val="contextly_related"/>
    <w:rsid w:val="005B72FB"/>
  </w:style>
  <w:style w:type="character" w:customStyle="1" w:styleId="in-right">
    <w:name w:val="in-right"/>
    <w:rsid w:val="005B72FB"/>
  </w:style>
  <w:style w:type="character" w:customStyle="1" w:styleId="adtext">
    <w:name w:val="ad_text"/>
    <w:rsid w:val="005B72FB"/>
  </w:style>
  <w:style w:type="character" w:customStyle="1" w:styleId="linkrow">
    <w:name w:val="link_row"/>
    <w:rsid w:val="005B72FB"/>
  </w:style>
  <w:style w:type="character" w:customStyle="1" w:styleId="revision-date">
    <w:name w:val="revision-date"/>
    <w:rsid w:val="005B72FB"/>
  </w:style>
  <w:style w:type="character" w:customStyle="1" w:styleId="facebook-share">
    <w:name w:val="facebook-share"/>
    <w:rsid w:val="005B72FB"/>
  </w:style>
  <w:style w:type="character" w:customStyle="1" w:styleId="facebook-share-label">
    <w:name w:val="facebook-share-label"/>
    <w:rsid w:val="005B72FB"/>
  </w:style>
  <w:style w:type="character" w:customStyle="1" w:styleId="cap">
    <w:name w:val="cap"/>
    <w:rsid w:val="005B72FB"/>
  </w:style>
  <w:style w:type="character" w:customStyle="1" w:styleId="UNDERLINECharChar0">
    <w:name w:val="UNDERLINE Char Char"/>
    <w:rsid w:val="005B72FB"/>
  </w:style>
  <w:style w:type="character" w:customStyle="1" w:styleId="share">
    <w:name w:val="share"/>
    <w:rsid w:val="005B72FB"/>
  </w:style>
  <w:style w:type="character" w:customStyle="1" w:styleId="ata11y">
    <w:name w:val="at_a11y"/>
    <w:rsid w:val="005B72FB"/>
  </w:style>
  <w:style w:type="character" w:customStyle="1" w:styleId="tpk">
    <w:name w:val="tpk"/>
    <w:rsid w:val="005B72FB"/>
  </w:style>
  <w:style w:type="character" w:customStyle="1" w:styleId="A24">
    <w:name w:val="A24"/>
    <w:uiPriority w:val="99"/>
    <w:rsid w:val="005B72FB"/>
  </w:style>
  <w:style w:type="character" w:customStyle="1" w:styleId="A25">
    <w:name w:val="A25"/>
    <w:uiPriority w:val="99"/>
    <w:rsid w:val="005B72FB"/>
  </w:style>
  <w:style w:type="character" w:customStyle="1" w:styleId="12TimesNewRoman">
    <w:name w:val="12 Times New Roman"/>
    <w:rsid w:val="005B72FB"/>
  </w:style>
  <w:style w:type="character" w:customStyle="1" w:styleId="Headerorfooter">
    <w:name w:val="Header or footer_"/>
    <w:basedOn w:val="DefaultParagraphFont"/>
    <w:rsid w:val="005B72FB"/>
  </w:style>
  <w:style w:type="character" w:customStyle="1" w:styleId="Bodytext21">
    <w:name w:val="Body text (2)_"/>
    <w:basedOn w:val="DefaultParagraphFont"/>
    <w:rsid w:val="005B72FB"/>
  </w:style>
  <w:style w:type="character" w:customStyle="1" w:styleId="Bodytext22">
    <w:name w:val="Body text (2)"/>
    <w:basedOn w:val="Headerorfooter0"/>
    <w:rsid w:val="005B72FB"/>
  </w:style>
  <w:style w:type="character" w:customStyle="1" w:styleId="Headerorfooter0">
    <w:name w:val="Header or footer"/>
    <w:basedOn w:val="DefaultParagraphFont"/>
    <w:rsid w:val="005B72FB"/>
  </w:style>
  <w:style w:type="character" w:customStyle="1" w:styleId="Bodytext32">
    <w:name w:val="Body text (3)_"/>
    <w:basedOn w:val="DefaultParagraphFont"/>
    <w:rsid w:val="005B72FB"/>
  </w:style>
  <w:style w:type="character" w:customStyle="1" w:styleId="Bodytext31Exact">
    <w:name w:val="Body text (31) Exact"/>
    <w:basedOn w:val="DefaultParagraphFont"/>
    <w:rsid w:val="005B72FB"/>
  </w:style>
  <w:style w:type="character" w:customStyle="1" w:styleId="Bodytext10">
    <w:name w:val="Body text (10)_"/>
    <w:basedOn w:val="DefaultParagraphFont"/>
    <w:rsid w:val="005B72FB"/>
  </w:style>
  <w:style w:type="character" w:customStyle="1" w:styleId="Bodytext33">
    <w:name w:val="Body text (3)"/>
    <w:basedOn w:val="Bodytext10"/>
    <w:rsid w:val="005B72FB"/>
  </w:style>
  <w:style w:type="character" w:customStyle="1" w:styleId="Bodytext46">
    <w:name w:val="Body text (46)_"/>
    <w:basedOn w:val="DefaultParagraphFont"/>
    <w:rsid w:val="005B72FB"/>
  </w:style>
  <w:style w:type="character" w:customStyle="1" w:styleId="Bodytext51">
    <w:name w:val="Body text (51)_"/>
    <w:basedOn w:val="DefaultParagraphFont"/>
    <w:rsid w:val="005B72FB"/>
  </w:style>
  <w:style w:type="character" w:customStyle="1" w:styleId="Bodytext34">
    <w:name w:val="Body text (34)_"/>
    <w:basedOn w:val="DefaultParagraphFont"/>
    <w:rsid w:val="005B72FB"/>
  </w:style>
  <w:style w:type="character" w:customStyle="1" w:styleId="Bodytext3Spacing0ptExact">
    <w:name w:val="Body text (3) + Spacing 0 pt Exact"/>
    <w:rsid w:val="005B72FB"/>
  </w:style>
  <w:style w:type="character" w:customStyle="1" w:styleId="Bodytext82">
    <w:name w:val="Body text (82)_"/>
    <w:basedOn w:val="DefaultParagraphFont"/>
    <w:rsid w:val="005B72FB"/>
  </w:style>
  <w:style w:type="character" w:customStyle="1" w:styleId="PicturecaptionSpacing0ptExact">
    <w:name w:val="Picture caption + Spacing 0 pt Exact"/>
    <w:basedOn w:val="DefaultParagraphFont"/>
    <w:rsid w:val="005B72FB"/>
  </w:style>
  <w:style w:type="character" w:customStyle="1" w:styleId="Tableofcontents13">
    <w:name w:val="Table of contents (13)_"/>
    <w:basedOn w:val="DefaultParagraphFont"/>
    <w:rsid w:val="005B72FB"/>
  </w:style>
  <w:style w:type="character" w:customStyle="1" w:styleId="Bodytext114">
    <w:name w:val="Body text (114)_"/>
    <w:basedOn w:val="DefaultParagraphFont"/>
    <w:rsid w:val="005B72FB"/>
  </w:style>
  <w:style w:type="character" w:customStyle="1" w:styleId="Bodytext115">
    <w:name w:val="Body text (115)_"/>
    <w:basedOn w:val="DefaultParagraphFont"/>
    <w:rsid w:val="005B72FB"/>
  </w:style>
  <w:style w:type="character" w:customStyle="1" w:styleId="Bodytext1150">
    <w:name w:val="Body text (115)"/>
    <w:basedOn w:val="Bodytext820"/>
    <w:rsid w:val="005B72FB"/>
  </w:style>
  <w:style w:type="character" w:customStyle="1" w:styleId="Bodytext820">
    <w:name w:val="Body text (82)"/>
    <w:basedOn w:val="Tableofcontents13"/>
    <w:rsid w:val="005B72FB"/>
  </w:style>
  <w:style w:type="character" w:customStyle="1" w:styleId="Bodytext100">
    <w:name w:val="Body text (10)"/>
    <w:basedOn w:val="Bodytext46"/>
    <w:rsid w:val="005B72FB"/>
  </w:style>
  <w:style w:type="character" w:customStyle="1" w:styleId="Bodytext82Spacing0ptExact">
    <w:name w:val="Body text (82) + Spacing 0 pt Exact"/>
    <w:basedOn w:val="Tableofcontents13"/>
    <w:rsid w:val="005B72FB"/>
  </w:style>
  <w:style w:type="character" w:customStyle="1" w:styleId="Bodytext131Exact">
    <w:name w:val="Body text (131) Exact"/>
    <w:basedOn w:val="DefaultParagraphFont"/>
    <w:rsid w:val="005B72FB"/>
  </w:style>
  <w:style w:type="character" w:customStyle="1" w:styleId="Picturecaption2Spacing0ptExact">
    <w:name w:val="Picture caption (2) + Spacing 0 pt Exact"/>
    <w:basedOn w:val="DefaultParagraphFont"/>
    <w:rsid w:val="005B72FB"/>
  </w:style>
  <w:style w:type="character" w:customStyle="1" w:styleId="Bodytext114Exact">
    <w:name w:val="Body text (114) Exact"/>
    <w:basedOn w:val="Bodytext1150"/>
    <w:rsid w:val="005B72FB"/>
  </w:style>
  <w:style w:type="character" w:customStyle="1" w:styleId="Bodytext340">
    <w:name w:val="Body text (34)"/>
    <w:basedOn w:val="Bodytext82"/>
    <w:rsid w:val="005B72FB"/>
  </w:style>
  <w:style w:type="character" w:customStyle="1" w:styleId="Bodytext510">
    <w:name w:val="Body text (51)"/>
    <w:basedOn w:val="Bodytext3Spacing0ptExact"/>
    <w:rsid w:val="005B72FB"/>
  </w:style>
  <w:style w:type="character" w:customStyle="1" w:styleId="Bodytext1140">
    <w:name w:val="Body text (114)"/>
    <w:basedOn w:val="Bodytext1150"/>
    <w:rsid w:val="005B72FB"/>
  </w:style>
  <w:style w:type="character" w:customStyle="1" w:styleId="Tableofcontents130">
    <w:name w:val="Table of contents (13)"/>
    <w:basedOn w:val="Bodytext115"/>
    <w:rsid w:val="005B72F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5B72FB"/>
  </w:style>
  <w:style w:type="character" w:customStyle="1" w:styleId="Bodytext460">
    <w:name w:val="Body text (46)"/>
    <w:basedOn w:val="Bodytext34"/>
    <w:rsid w:val="005B72FB"/>
  </w:style>
  <w:style w:type="character" w:customStyle="1" w:styleId="Bodytext46NotBold">
    <w:name w:val="Body text (46) + Not Bold"/>
    <w:basedOn w:val="Bodytext34"/>
    <w:rsid w:val="005B72FB"/>
  </w:style>
  <w:style w:type="character" w:customStyle="1" w:styleId="Bodytext46SegoeUI">
    <w:name w:val="Body text (46) + Segoe UI"/>
    <w:basedOn w:val="Bodytext34"/>
    <w:rsid w:val="005B72FB"/>
  </w:style>
  <w:style w:type="character" w:customStyle="1" w:styleId="Bodytext115Spacing0ptExact">
    <w:name w:val="Body text (115) + Spacing 0 pt Exact"/>
    <w:basedOn w:val="Bodytext820"/>
    <w:rsid w:val="005B72FB"/>
  </w:style>
  <w:style w:type="character" w:customStyle="1" w:styleId="Picturecaption42SmallCaps">
    <w:name w:val="Picture caption (42) + Small Caps"/>
    <w:basedOn w:val="DefaultParagraphFont"/>
    <w:rsid w:val="005B72FB"/>
  </w:style>
  <w:style w:type="character" w:customStyle="1" w:styleId="Bodytext155Exact">
    <w:name w:val="Body text (155) Exact"/>
    <w:basedOn w:val="DefaultParagraphFont"/>
    <w:rsid w:val="005B72FB"/>
  </w:style>
  <w:style w:type="character" w:customStyle="1" w:styleId="Bodytext157">
    <w:name w:val="Body text (157)_"/>
    <w:basedOn w:val="DefaultParagraphFont"/>
    <w:rsid w:val="005B72FB"/>
  </w:style>
  <w:style w:type="character" w:customStyle="1" w:styleId="Bodytext157Spacing0pt">
    <w:name w:val="Body text (157) + Spacing 0 pt"/>
    <w:basedOn w:val="Bodytext1570"/>
    <w:rsid w:val="005B72FB"/>
  </w:style>
  <w:style w:type="character" w:customStyle="1" w:styleId="Bodytext1570">
    <w:name w:val="Body text (157)"/>
    <w:basedOn w:val="DefaultParagraphFont"/>
    <w:rsid w:val="005B72FB"/>
  </w:style>
  <w:style w:type="character" w:customStyle="1" w:styleId="Heading2213pt">
    <w:name w:val="Heading #22 + 13 pt"/>
    <w:basedOn w:val="DefaultParagraphFont"/>
    <w:rsid w:val="005B72FB"/>
  </w:style>
  <w:style w:type="character" w:customStyle="1" w:styleId="Heading22125pt">
    <w:name w:val="Heading #22 + 12.5 pt"/>
    <w:basedOn w:val="DefaultParagraphFont"/>
    <w:rsid w:val="005B72FB"/>
  </w:style>
  <w:style w:type="character" w:customStyle="1" w:styleId="Bodytext300">
    <w:name w:val="Body text (30)_"/>
    <w:basedOn w:val="DefaultParagraphFont"/>
    <w:rsid w:val="005B72FB"/>
  </w:style>
  <w:style w:type="character" w:customStyle="1" w:styleId="Bodytext301">
    <w:name w:val="Body text (30)"/>
    <w:basedOn w:val="Bodytext39"/>
    <w:rsid w:val="005B72FB"/>
  </w:style>
  <w:style w:type="character" w:customStyle="1" w:styleId="Bodytext39">
    <w:name w:val="Body text (39)_"/>
    <w:basedOn w:val="DefaultParagraphFont"/>
    <w:rsid w:val="005B72FB"/>
  </w:style>
  <w:style w:type="character" w:customStyle="1" w:styleId="Bodytext390">
    <w:name w:val="Body text (39)"/>
    <w:basedOn w:val="Bodytext159Exact"/>
    <w:rsid w:val="005B72FB"/>
  </w:style>
  <w:style w:type="character" w:customStyle="1" w:styleId="Bodytext159Exact">
    <w:name w:val="Body text (159) Exact"/>
    <w:basedOn w:val="DefaultParagraphFont"/>
    <w:rsid w:val="005B72FB"/>
  </w:style>
  <w:style w:type="character" w:customStyle="1" w:styleId="Bodytext60Spacing0pt">
    <w:name w:val="Body text (60) + Spacing 0 pt"/>
    <w:basedOn w:val="DefaultParagraphFont"/>
    <w:rsid w:val="005B72FB"/>
  </w:style>
  <w:style w:type="character" w:customStyle="1" w:styleId="Bodytext3Spacing-1pt">
    <w:name w:val="Body text (3) + Spacing -1 pt"/>
    <w:basedOn w:val="Bodytext10"/>
    <w:rsid w:val="005B72FB"/>
  </w:style>
  <w:style w:type="character" w:customStyle="1" w:styleId="Bodytext3TimesNewRoman">
    <w:name w:val="Body text (3) + Times New Roman"/>
    <w:aliases w:val="11.5 pt"/>
    <w:basedOn w:val="Bodytext10"/>
    <w:rsid w:val="005B72FB"/>
  </w:style>
  <w:style w:type="character" w:customStyle="1" w:styleId="Bodytext2NotBold">
    <w:name w:val="Body text (2) + Not Bold"/>
    <w:basedOn w:val="Headerorfooter0"/>
    <w:rsid w:val="005B72FB"/>
  </w:style>
  <w:style w:type="character" w:customStyle="1" w:styleId="BodytextExact">
    <w:name w:val="Body text Exact"/>
    <w:basedOn w:val="DefaultParagraphFont"/>
    <w:rsid w:val="005B72FB"/>
  </w:style>
  <w:style w:type="character" w:customStyle="1" w:styleId="Heading13Italic">
    <w:name w:val="Heading #13 + Italic"/>
    <w:basedOn w:val="DefaultParagraphFont"/>
    <w:rsid w:val="005B72FB"/>
  </w:style>
  <w:style w:type="character" w:customStyle="1" w:styleId="Heading92Spacing2pt">
    <w:name w:val="Heading #9 (2) + Spacing 2 pt"/>
    <w:basedOn w:val="DefaultParagraphFont"/>
    <w:rsid w:val="005B72FB"/>
  </w:style>
  <w:style w:type="character" w:customStyle="1" w:styleId="Bodytext38Spacing0pt">
    <w:name w:val="Body text (38) + Spacing 0 pt"/>
    <w:basedOn w:val="DefaultParagraphFont"/>
    <w:rsid w:val="005B72FB"/>
  </w:style>
  <w:style w:type="character" w:customStyle="1" w:styleId="Bodytext42Spacing-1pt">
    <w:name w:val="Body text (42) + Spacing -1 pt"/>
    <w:basedOn w:val="DefaultParagraphFont"/>
    <w:rsid w:val="005B72FB"/>
  </w:style>
  <w:style w:type="character" w:customStyle="1" w:styleId="Bodytext35">
    <w:name w:val="Body text (35)_"/>
    <w:basedOn w:val="DefaultParagraphFont"/>
    <w:rsid w:val="005B72FB"/>
  </w:style>
  <w:style w:type="character" w:customStyle="1" w:styleId="Picturecaption19">
    <w:name w:val="Picture caption (19)_"/>
    <w:basedOn w:val="DefaultParagraphFont"/>
    <w:rsid w:val="005B72FB"/>
  </w:style>
  <w:style w:type="character" w:customStyle="1" w:styleId="Picturecaption9Exact">
    <w:name w:val="Picture caption (9) Exact"/>
    <w:basedOn w:val="DefaultParagraphFont"/>
    <w:rsid w:val="005B72FB"/>
  </w:style>
  <w:style w:type="character" w:customStyle="1" w:styleId="Bodytext87">
    <w:name w:val="Body text (87)_"/>
    <w:basedOn w:val="DefaultParagraphFont"/>
    <w:rsid w:val="005B72FB"/>
  </w:style>
  <w:style w:type="character" w:customStyle="1" w:styleId="Bodytext6">
    <w:name w:val="Body text (6)_"/>
    <w:basedOn w:val="DefaultParagraphFont"/>
    <w:rsid w:val="005B72FB"/>
  </w:style>
  <w:style w:type="character" w:customStyle="1" w:styleId="Heading142SmallCaps">
    <w:name w:val="Heading #14 (2) + Small Caps"/>
    <w:basedOn w:val="DefaultParagraphFont"/>
    <w:rsid w:val="005B72FB"/>
  </w:style>
  <w:style w:type="character" w:customStyle="1" w:styleId="Bodytext350">
    <w:name w:val="Body text (35)"/>
    <w:basedOn w:val="Picturecaption9Exact"/>
    <w:rsid w:val="005B72FB"/>
  </w:style>
  <w:style w:type="character" w:customStyle="1" w:styleId="Picturecaption190">
    <w:name w:val="Picture caption (19)"/>
    <w:basedOn w:val="Bodytext87"/>
    <w:rsid w:val="005B72FB"/>
  </w:style>
  <w:style w:type="character" w:customStyle="1" w:styleId="Picturecaption27Spacing0pt">
    <w:name w:val="Picture caption (27) + Spacing 0 pt"/>
    <w:basedOn w:val="DefaultParagraphFont"/>
    <w:rsid w:val="005B72FB"/>
  </w:style>
  <w:style w:type="character" w:customStyle="1" w:styleId="Bodytext43Spacing0ptExact">
    <w:name w:val="Body text (43) + Spacing 0 pt Exact"/>
    <w:basedOn w:val="DefaultParagraphFont"/>
    <w:rsid w:val="005B72FB"/>
  </w:style>
  <w:style w:type="character" w:customStyle="1" w:styleId="Bodytext61">
    <w:name w:val="Body text (6)"/>
    <w:basedOn w:val="Bodytext350"/>
    <w:rsid w:val="005B72FB"/>
  </w:style>
  <w:style w:type="character" w:customStyle="1" w:styleId="Bodytext870">
    <w:name w:val="Body text (87)"/>
    <w:basedOn w:val="DefaultParagraphFont"/>
    <w:rsid w:val="005B72FB"/>
  </w:style>
  <w:style w:type="character" w:customStyle="1" w:styleId="BodytextSegoeUI">
    <w:name w:val="Body text + Segoe UI"/>
    <w:aliases w:val="21.5 pt"/>
    <w:basedOn w:val="DefaultParagraphFont"/>
    <w:rsid w:val="005B72FB"/>
  </w:style>
  <w:style w:type="character" w:customStyle="1" w:styleId="Bodytext68">
    <w:name w:val="Body text (68)_"/>
    <w:basedOn w:val="DefaultParagraphFont"/>
    <w:rsid w:val="005B72FB"/>
  </w:style>
  <w:style w:type="character" w:customStyle="1" w:styleId="Bodytext112SmallCaps">
    <w:name w:val="Body text (112) + Small Caps"/>
    <w:basedOn w:val="DefaultParagraphFont"/>
    <w:rsid w:val="005B72FB"/>
  </w:style>
  <w:style w:type="character" w:customStyle="1" w:styleId="Bodytext680">
    <w:name w:val="Body text (68)"/>
    <w:basedOn w:val="DefaultParagraphFont"/>
    <w:rsid w:val="005B72FB"/>
  </w:style>
  <w:style w:type="character" w:customStyle="1" w:styleId="Tableofcontents11">
    <w:name w:val="Table of contents (11)_"/>
    <w:basedOn w:val="DefaultParagraphFont"/>
    <w:rsid w:val="005B72FB"/>
  </w:style>
  <w:style w:type="character" w:customStyle="1" w:styleId="Tableofcontents110">
    <w:name w:val="Table of contents (11)"/>
    <w:basedOn w:val="Tableofcontents15"/>
    <w:rsid w:val="005B72FB"/>
  </w:style>
  <w:style w:type="character" w:customStyle="1" w:styleId="Tableofcontents15">
    <w:name w:val="Table of contents (15)_"/>
    <w:basedOn w:val="DefaultParagraphFont"/>
    <w:rsid w:val="005B72FB"/>
  </w:style>
  <w:style w:type="character" w:customStyle="1" w:styleId="Tableofcontents150">
    <w:name w:val="Table of contents (15)"/>
    <w:basedOn w:val="Heading162SmallCaps"/>
    <w:rsid w:val="005B72FB"/>
  </w:style>
  <w:style w:type="character" w:customStyle="1" w:styleId="Heading162SmallCaps">
    <w:name w:val="Heading #16 (2) + Small Caps"/>
    <w:basedOn w:val="DefaultParagraphFont"/>
    <w:rsid w:val="005B72FB"/>
  </w:style>
  <w:style w:type="character" w:customStyle="1" w:styleId="ft6">
    <w:name w:val="ft6"/>
    <w:basedOn w:val="DefaultParagraphFont"/>
    <w:rsid w:val="005B72FB"/>
  </w:style>
  <w:style w:type="character" w:customStyle="1" w:styleId="amp">
    <w:name w:val="amp"/>
    <w:basedOn w:val="DefaultParagraphFont"/>
    <w:rsid w:val="005B72FB"/>
  </w:style>
  <w:style w:type="character" w:customStyle="1" w:styleId="article-quote-right">
    <w:name w:val="article-quote-right"/>
    <w:basedOn w:val="DefaultParagraphFont"/>
    <w:rsid w:val="005B72FB"/>
  </w:style>
  <w:style w:type="character" w:customStyle="1" w:styleId="StyleBox12ptBold">
    <w:name w:val="Style Box + 12 pt Bold"/>
    <w:basedOn w:val="DefaultParagraphFont"/>
    <w:rsid w:val="005B72FB"/>
  </w:style>
  <w:style w:type="character" w:customStyle="1" w:styleId="StyleBox12pt">
    <w:name w:val="Style Box + 12 pt"/>
    <w:basedOn w:val="DefaultParagraphFont"/>
    <w:rsid w:val="005B72FB"/>
  </w:style>
  <w:style w:type="character" w:customStyle="1" w:styleId="StyleEmphasisEvidenceMinimizedminimizedHighlightedtag2Size1">
    <w:name w:val="Style EmphasisEvidenceMinimizedminimizedHighlightedtag2Size 1..."/>
    <w:basedOn w:val="DefaultParagraphFont"/>
    <w:rsid w:val="005B72FB"/>
  </w:style>
  <w:style w:type="character" w:customStyle="1" w:styleId="tagCharCharChar">
    <w:name w:val="tag Char Char Char"/>
    <w:locked/>
    <w:rsid w:val="005B72FB"/>
  </w:style>
  <w:style w:type="character" w:customStyle="1" w:styleId="BoldandUnderlineCharCharCharChar">
    <w:name w:val="Bold and Underline Char Char Char Char"/>
    <w:rsid w:val="005B72FB"/>
  </w:style>
  <w:style w:type="character" w:customStyle="1" w:styleId="BoldandUnderlineCharChar">
    <w:name w:val="Bold and Underline Char Char"/>
    <w:rsid w:val="005B72FB"/>
  </w:style>
  <w:style w:type="character" w:customStyle="1" w:styleId="commentstext">
    <w:name w:val="commentstext"/>
    <w:rsid w:val="005B72FB"/>
  </w:style>
  <w:style w:type="character" w:customStyle="1" w:styleId="Style9ptUnderline">
    <w:name w:val="Style 9 pt Underline"/>
    <w:rsid w:val="005B72FB"/>
  </w:style>
  <w:style w:type="character" w:customStyle="1" w:styleId="dd">
    <w:name w:val="dd"/>
    <w:rsid w:val="005B72FB"/>
  </w:style>
  <w:style w:type="character" w:customStyle="1" w:styleId="underLight">
    <w:name w:val="underLight"/>
    <w:uiPriority w:val="1"/>
    <w:qFormat/>
    <w:rsid w:val="005B72FB"/>
  </w:style>
  <w:style w:type="character" w:customStyle="1" w:styleId="author-rss">
    <w:name w:val="author-rss"/>
    <w:rsid w:val="005B72FB"/>
  </w:style>
  <w:style w:type="character" w:customStyle="1" w:styleId="NothingChar1">
    <w:name w:val="Nothing Char1"/>
    <w:basedOn w:val="DefaultParagraphFont"/>
    <w:rsid w:val="005B72FB"/>
  </w:style>
  <w:style w:type="character" w:customStyle="1" w:styleId="at">
    <w:name w:val="at"/>
    <w:basedOn w:val="DefaultParagraphFont"/>
    <w:rsid w:val="005B72FB"/>
  </w:style>
  <w:style w:type="character" w:customStyle="1" w:styleId="source">
    <w:name w:val="source"/>
    <w:rsid w:val="005B72FB"/>
  </w:style>
  <w:style w:type="character" w:customStyle="1" w:styleId="bioline">
    <w:name w:val="bioline"/>
    <w:rsid w:val="005B72FB"/>
  </w:style>
  <w:style w:type="character" w:customStyle="1" w:styleId="wikicreatelink">
    <w:name w:val="wikicreatelink"/>
    <w:basedOn w:val="DefaultParagraphFont"/>
    <w:rsid w:val="005B72FB"/>
  </w:style>
  <w:style w:type="character" w:customStyle="1" w:styleId="facebook-share-count">
    <w:name w:val="facebook-share-count"/>
    <w:basedOn w:val="DefaultParagraphFont"/>
    <w:rsid w:val="005B72FB"/>
  </w:style>
  <w:style w:type="character" w:customStyle="1" w:styleId="StyleDate">
    <w:name w:val="Style Date"/>
    <w:basedOn w:val="DefaultParagraphFont"/>
    <w:uiPriority w:val="1"/>
    <w:qFormat/>
    <w:rsid w:val="005B72FB"/>
  </w:style>
  <w:style w:type="character" w:customStyle="1" w:styleId="tickerwrap">
    <w:name w:val="ticker_wrap"/>
    <w:basedOn w:val="DefaultParagraphFont"/>
    <w:rsid w:val="005B72FB"/>
  </w:style>
  <w:style w:type="character" w:customStyle="1" w:styleId="smallcaps0">
    <w:name w:val="small_caps"/>
    <w:basedOn w:val="DefaultParagraphFont"/>
    <w:rsid w:val="005B72FB"/>
  </w:style>
  <w:style w:type="character" w:customStyle="1" w:styleId="bodycopy">
    <w:name w:val="bodycopy"/>
    <w:basedOn w:val="DefaultParagraphFont"/>
    <w:rsid w:val="005B72F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5B72FB"/>
  </w:style>
  <w:style w:type="character" w:customStyle="1" w:styleId="StyleGaramondText1">
    <w:name w:val="Style Garamond Text 1"/>
    <w:basedOn w:val="DefaultParagraphFont"/>
    <w:rsid w:val="005B72FB"/>
  </w:style>
  <w:style w:type="character" w:customStyle="1" w:styleId="StyleGaramondText1Underline">
    <w:name w:val="Style Garamond Text 1 Underline"/>
    <w:basedOn w:val="DefaultParagraphFont"/>
    <w:rsid w:val="005B72FB"/>
  </w:style>
  <w:style w:type="character" w:customStyle="1" w:styleId="StyleBoldUnderlineBorderSinglesolidlineAuto05pt">
    <w:name w:val="Style Bold Underline Border: : (Single solid line Auto  0.5 pt ..."/>
    <w:basedOn w:val="DefaultParagraphFont"/>
    <w:rsid w:val="005B72FB"/>
  </w:style>
  <w:style w:type="character" w:customStyle="1" w:styleId="StyleStyleBoldUnderlineUnderlineIntenseEmphasisIntenseEmpha">
    <w:name w:val="Style Style Bold UnderlineUnderlineIntense EmphasisIntense Empha..."/>
    <w:basedOn w:val="DefaultParagraphFont"/>
    <w:rsid w:val="005B72FB"/>
  </w:style>
  <w:style w:type="character" w:customStyle="1" w:styleId="Style7ptBold">
    <w:name w:val="Style 7 pt Bold"/>
    <w:basedOn w:val="DefaultParagraphFont"/>
    <w:rsid w:val="005B72FB"/>
  </w:style>
  <w:style w:type="paragraph" w:styleId="TOC1">
    <w:name w:val="toc 1"/>
    <w:aliases w:val="Index Basic"/>
    <w:basedOn w:val="Normal"/>
    <w:next w:val="Normal"/>
    <w:autoRedefine/>
    <w:uiPriority w:val="39"/>
    <w:unhideWhenUsed/>
    <w:qFormat/>
    <w:rsid w:val="005B72FB"/>
    <w:pPr>
      <w:spacing w:after="100"/>
    </w:pPr>
  </w:style>
  <w:style w:type="character" w:customStyle="1" w:styleId="HotRouteChar0">
    <w:name w:val="Hot Route Char"/>
    <w:rsid w:val="005B72FB"/>
  </w:style>
  <w:style w:type="paragraph" w:styleId="Revision">
    <w:name w:val="Revision"/>
    <w:hidden/>
    <w:uiPriority w:val="99"/>
    <w:semiHidden/>
    <w:rsid w:val="005B72FB"/>
    <w:pPr>
      <w:spacing w:after="0" w:line="240" w:lineRule="auto"/>
    </w:pPr>
    <w:rPr>
      <w:rFonts w:ascii="Georgia" w:hAnsi="Georgia"/>
    </w:rPr>
  </w:style>
  <w:style w:type="paragraph" w:styleId="TOC9">
    <w:name w:val="toc 9"/>
    <w:basedOn w:val="Normal"/>
    <w:next w:val="Normal"/>
    <w:autoRedefine/>
    <w:unhideWhenUsed/>
    <w:rsid w:val="005B72FB"/>
    <w:pPr>
      <w:spacing w:after="100"/>
      <w:ind w:left="1760"/>
    </w:pPr>
  </w:style>
  <w:style w:type="character" w:styleId="EndnoteReference">
    <w:name w:val="endnote reference"/>
    <w:basedOn w:val="DefaultParagraphFont"/>
    <w:unhideWhenUsed/>
    <w:rsid w:val="005B72FB"/>
    <w:rPr>
      <w:vertAlign w:val="superscript"/>
    </w:rPr>
  </w:style>
  <w:style w:type="paragraph" w:styleId="TOC2">
    <w:name w:val="toc 2"/>
    <w:basedOn w:val="Normal"/>
    <w:next w:val="Normal"/>
    <w:autoRedefine/>
    <w:unhideWhenUsed/>
    <w:rsid w:val="005B72FB"/>
    <w:pPr>
      <w:spacing w:after="100"/>
      <w:ind w:left="220"/>
    </w:pPr>
  </w:style>
  <w:style w:type="paragraph" w:styleId="TOC3">
    <w:name w:val="toc 3"/>
    <w:basedOn w:val="Normal"/>
    <w:next w:val="Normal"/>
    <w:autoRedefine/>
    <w:unhideWhenUsed/>
    <w:rsid w:val="005B72FB"/>
    <w:pPr>
      <w:spacing w:after="100"/>
      <w:ind w:left="440"/>
    </w:pPr>
  </w:style>
  <w:style w:type="paragraph" w:styleId="TOC4">
    <w:name w:val="toc 4"/>
    <w:basedOn w:val="Normal"/>
    <w:next w:val="Normal"/>
    <w:autoRedefine/>
    <w:uiPriority w:val="39"/>
    <w:unhideWhenUsed/>
    <w:rsid w:val="005B72FB"/>
    <w:pPr>
      <w:spacing w:after="100"/>
      <w:ind w:left="660"/>
    </w:pPr>
  </w:style>
  <w:style w:type="paragraph" w:styleId="TOC5">
    <w:name w:val="toc 5"/>
    <w:basedOn w:val="Normal"/>
    <w:next w:val="Normal"/>
    <w:autoRedefine/>
    <w:unhideWhenUsed/>
    <w:rsid w:val="005B72FB"/>
    <w:pPr>
      <w:spacing w:after="100"/>
      <w:ind w:left="880"/>
    </w:pPr>
  </w:style>
  <w:style w:type="paragraph" w:styleId="TOC6">
    <w:name w:val="toc 6"/>
    <w:basedOn w:val="Normal"/>
    <w:next w:val="Normal"/>
    <w:autoRedefine/>
    <w:unhideWhenUsed/>
    <w:rsid w:val="005B72FB"/>
    <w:pPr>
      <w:spacing w:after="100"/>
      <w:ind w:left="1100"/>
    </w:pPr>
  </w:style>
  <w:style w:type="paragraph" w:styleId="TOC7">
    <w:name w:val="toc 7"/>
    <w:basedOn w:val="Normal"/>
    <w:next w:val="Normal"/>
    <w:autoRedefine/>
    <w:unhideWhenUsed/>
    <w:rsid w:val="005B72FB"/>
    <w:pPr>
      <w:spacing w:after="100"/>
      <w:ind w:left="1320"/>
    </w:pPr>
  </w:style>
  <w:style w:type="paragraph" w:styleId="TOC8">
    <w:name w:val="toc 8"/>
    <w:basedOn w:val="Normal"/>
    <w:next w:val="Normal"/>
    <w:autoRedefine/>
    <w:unhideWhenUsed/>
    <w:rsid w:val="005B72FB"/>
    <w:pPr>
      <w:spacing w:after="100"/>
      <w:ind w:left="1540"/>
    </w:pPr>
  </w:style>
  <w:style w:type="paragraph" w:styleId="TOCHeading">
    <w:name w:val="TOC Heading"/>
    <w:basedOn w:val="Heading1"/>
    <w:next w:val="Normal"/>
    <w:unhideWhenUsed/>
    <w:qFormat/>
    <w:rsid w:val="005B72FB"/>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olor w:val="2E74B5" w:themeColor="accent1" w:themeShade="BF"/>
      <w:sz w:val="32"/>
    </w:rPr>
  </w:style>
  <w:style w:type="character" w:styleId="HTMLAcronym">
    <w:name w:val="HTML Acronym"/>
    <w:basedOn w:val="DefaultParagraphFont"/>
    <w:uiPriority w:val="99"/>
    <w:unhideWhenUsed/>
    <w:rsid w:val="005B72FB"/>
  </w:style>
  <w:style w:type="numbering" w:customStyle="1" w:styleId="NoList1">
    <w:name w:val="No List1"/>
    <w:next w:val="NoList"/>
    <w:uiPriority w:val="99"/>
    <w:semiHidden/>
    <w:unhideWhenUsed/>
    <w:rsid w:val="005B72FB"/>
  </w:style>
  <w:style w:type="numbering" w:customStyle="1" w:styleId="NoList11">
    <w:name w:val="No List11"/>
    <w:next w:val="NoList"/>
    <w:uiPriority w:val="99"/>
    <w:semiHidden/>
    <w:unhideWhenUsed/>
    <w:rsid w:val="005B72FB"/>
  </w:style>
  <w:style w:type="numbering" w:customStyle="1" w:styleId="NoList2">
    <w:name w:val="No List2"/>
    <w:next w:val="NoList"/>
    <w:uiPriority w:val="99"/>
    <w:semiHidden/>
    <w:unhideWhenUsed/>
    <w:rsid w:val="005B72FB"/>
  </w:style>
  <w:style w:type="paragraph" w:styleId="BlockText">
    <w:name w:val="Block Text"/>
    <w:basedOn w:val="Normal"/>
    <w:unhideWhenUsed/>
    <w:rsid w:val="005B72FB"/>
    <w:pPr>
      <w:pBdr>
        <w:top w:val="single" w:sz="2" w:space="10" w:color="5B9BD5" w:themeColor="accent1" w:frame="1"/>
        <w:left w:val="single" w:sz="2" w:space="10" w:color="5B9BD5" w:themeColor="accent1" w:frame="1"/>
        <w:bottom w:val="single" w:sz="2" w:space="10" w:color="5B9BD5" w:themeColor="accent1" w:frame="1"/>
        <w:right w:val="single" w:sz="2" w:space="10" w:color="5B9BD5" w:themeColor="accent1" w:frame="1"/>
      </w:pBdr>
      <w:ind w:left="1152" w:right="1152"/>
    </w:pPr>
    <w:rPr>
      <w:rFonts w:asciiTheme="minorHAnsi" w:hAnsiTheme="minorHAnsi"/>
      <w:i/>
      <w:iCs/>
      <w:color w:val="5B9BD5" w:themeColor="accent1"/>
    </w:rPr>
  </w:style>
  <w:style w:type="paragraph" w:styleId="NormalIndent">
    <w:name w:val="Normal Indent"/>
    <w:basedOn w:val="Normal"/>
    <w:unhideWhenUsed/>
    <w:rsid w:val="005B72FB"/>
    <w:pPr>
      <w:ind w:left="720"/>
    </w:pPr>
  </w:style>
  <w:style w:type="paragraph" w:styleId="EnvelopeReturn">
    <w:name w:val="envelope return"/>
    <w:basedOn w:val="Normal"/>
    <w:unhideWhenUsed/>
    <w:rsid w:val="005B72FB"/>
    <w:rPr>
      <w:rFonts w:asciiTheme="majorHAnsi" w:eastAsiaTheme="majorEastAsia" w:hAnsiTheme="majorHAnsi" w:cstheme="majorBidi"/>
      <w:sz w:val="20"/>
      <w:szCs w:val="20"/>
    </w:rPr>
  </w:style>
  <w:style w:type="paragraph" w:styleId="EnvelopeAddress">
    <w:name w:val="envelope address"/>
    <w:basedOn w:val="Normal"/>
    <w:unhideWhenUsed/>
    <w:rsid w:val="005B72FB"/>
    <w:pPr>
      <w:framePr w:w="7920" w:h="1980" w:hRule="exact" w:hSpace="180" w:wrap="auto" w:hAnchor="page" w:xAlign="center" w:yAlign="bottom"/>
      <w:ind w:left="2880"/>
    </w:pPr>
    <w:rPr>
      <w:rFonts w:asciiTheme="majorHAnsi" w:eastAsiaTheme="majorEastAsia" w:hAnsiTheme="majorHAnsi" w:cstheme="majorBidi"/>
    </w:rPr>
  </w:style>
  <w:style w:type="character" w:customStyle="1" w:styleId="TagtemplateChar">
    <w:name w:val="Tagtemplate Char"/>
    <w:basedOn w:val="DefaultParagraphFont"/>
    <w:locked/>
    <w:rsid w:val="005B72FB"/>
  </w:style>
  <w:style w:type="paragraph" w:customStyle="1" w:styleId="Tagtemplate">
    <w:name w:val="Tagtemplate"/>
    <w:basedOn w:val="Normal"/>
    <w:autoRedefine/>
    <w:qFormat/>
    <w:rsid w:val="005B72FB"/>
  </w:style>
  <w:style w:type="paragraph" w:styleId="HTMLAddress">
    <w:name w:val="HTML Address"/>
    <w:basedOn w:val="Normal"/>
    <w:link w:val="HTMLAddressChar"/>
    <w:uiPriority w:val="99"/>
    <w:unhideWhenUsed/>
    <w:rsid w:val="005B72FB"/>
    <w:rPr>
      <w:i/>
      <w:iCs/>
    </w:rPr>
  </w:style>
  <w:style w:type="character" w:customStyle="1" w:styleId="HTMLAddressChar">
    <w:name w:val="HTML Address Char"/>
    <w:basedOn w:val="DefaultParagraphFont"/>
    <w:link w:val="HTMLAddress"/>
    <w:uiPriority w:val="99"/>
    <w:rsid w:val="005B72FB"/>
    <w:rPr>
      <w:rFonts w:ascii="Calibri" w:hAnsi="Calibri" w:cs="Calibri"/>
      <w:i/>
      <w:iCs/>
    </w:rPr>
  </w:style>
  <w:style w:type="paragraph" w:styleId="Index1">
    <w:name w:val="index 1"/>
    <w:basedOn w:val="Normal"/>
    <w:next w:val="Normal"/>
    <w:autoRedefine/>
    <w:unhideWhenUsed/>
    <w:rsid w:val="005B72FB"/>
    <w:pPr>
      <w:ind w:left="220" w:hanging="220"/>
    </w:pPr>
  </w:style>
  <w:style w:type="paragraph" w:styleId="Caption">
    <w:name w:val="caption"/>
    <w:aliases w:val="caption"/>
    <w:basedOn w:val="Normal"/>
    <w:next w:val="Normal"/>
    <w:uiPriority w:val="35"/>
    <w:unhideWhenUsed/>
    <w:qFormat/>
    <w:rsid w:val="005B72FB"/>
    <w:pPr>
      <w:spacing w:after="200"/>
    </w:pPr>
    <w:rPr>
      <w:i/>
      <w:iCs/>
      <w:color w:val="44546A" w:themeColor="text2"/>
      <w:sz w:val="18"/>
      <w:szCs w:val="18"/>
    </w:rPr>
  </w:style>
  <w:style w:type="character" w:customStyle="1" w:styleId="BodyTextIndent3Char">
    <w:name w:val="Body Text Indent 3 Char"/>
    <w:basedOn w:val="DefaultParagraphFont"/>
    <w:locked/>
    <w:rsid w:val="005B72FB"/>
  </w:style>
  <w:style w:type="character" w:customStyle="1" w:styleId="cardunderlineChar">
    <w:name w:val="card underline Char"/>
    <w:locked/>
    <w:rsid w:val="005B72FB"/>
  </w:style>
  <w:style w:type="paragraph" w:customStyle="1" w:styleId="cardunderline">
    <w:name w:val="card underline"/>
    <w:basedOn w:val="Normal"/>
    <w:qFormat/>
    <w:rsid w:val="005B72FB"/>
  </w:style>
  <w:style w:type="character" w:customStyle="1" w:styleId="StyleHeading4UnderlinedsmalltextGaramondChar">
    <w:name w:val="Style Heading 4Underlinedsmall text + Garamond Char"/>
    <w:locked/>
    <w:rsid w:val="005B72FB"/>
  </w:style>
  <w:style w:type="paragraph" w:customStyle="1" w:styleId="StyleHeading4UnderlinedsmalltextGaramond">
    <w:name w:val="Style Heading 4Underlinedsmall text + Garamond"/>
    <w:basedOn w:val="Heading4"/>
    <w:next w:val="Caption"/>
    <w:qFormat/>
    <w:rsid w:val="005B72FB"/>
    <w:rPr>
      <w:rFonts w:ascii="Georgia" w:hAnsi="Georgia"/>
      <w:sz w:val="22"/>
    </w:rPr>
  </w:style>
  <w:style w:type="paragraph" w:customStyle="1" w:styleId="Heading2-NotBold">
    <w:name w:val="Heading 2 - Not Bold"/>
    <w:basedOn w:val="Heading2"/>
    <w:autoRedefine/>
    <w:qFormat/>
    <w:rsid w:val="005B72FB"/>
    <w:rPr>
      <w:rFonts w:ascii="Georgia" w:hAnsi="Georgia"/>
      <w:caps/>
    </w:rPr>
  </w:style>
  <w:style w:type="paragraph" w:customStyle="1" w:styleId="Heading2-Bold">
    <w:name w:val="Heading 2 - Bold"/>
    <w:basedOn w:val="Normal"/>
    <w:autoRedefine/>
    <w:qFormat/>
    <w:rsid w:val="005B72FB"/>
  </w:style>
  <w:style w:type="paragraph" w:customStyle="1" w:styleId="tag">
    <w:name w:val="%tag"/>
    <w:basedOn w:val="Normal"/>
    <w:next w:val="Normal"/>
    <w:link w:val="tagChar0"/>
    <w:qFormat/>
    <w:rsid w:val="005B72FB"/>
  </w:style>
  <w:style w:type="character" w:customStyle="1" w:styleId="Style2Char0">
    <w:name w:val="Style 2 Char"/>
    <w:locked/>
    <w:rsid w:val="005B72FB"/>
  </w:style>
  <w:style w:type="character" w:customStyle="1" w:styleId="GAUnderlineChar">
    <w:name w:val="GA Underline Char"/>
    <w:locked/>
    <w:rsid w:val="005B72FB"/>
  </w:style>
  <w:style w:type="paragraph" w:customStyle="1" w:styleId="GAUnderline">
    <w:name w:val="GA Underline"/>
    <w:basedOn w:val="Normal"/>
    <w:next w:val="Heading2-NotBold"/>
    <w:qFormat/>
    <w:rsid w:val="005B72FB"/>
  </w:style>
  <w:style w:type="character" w:customStyle="1" w:styleId="textsmallChar0">
    <w:name w:val="textsmall Char"/>
    <w:locked/>
    <w:rsid w:val="005B72FB"/>
  </w:style>
  <w:style w:type="character" w:customStyle="1" w:styleId="cardtextChar3">
    <w:name w:val="cardtext Char"/>
    <w:locked/>
    <w:rsid w:val="005B72FB"/>
  </w:style>
  <w:style w:type="character" w:customStyle="1" w:styleId="MicroChar">
    <w:name w:val="Micro Char"/>
    <w:locked/>
    <w:rsid w:val="005B72FB"/>
  </w:style>
  <w:style w:type="paragraph" w:customStyle="1" w:styleId="Micro">
    <w:name w:val="Micro"/>
    <w:basedOn w:val="Normal"/>
    <w:next w:val="Normal"/>
    <w:qFormat/>
    <w:rsid w:val="005B72FB"/>
  </w:style>
  <w:style w:type="paragraph" w:customStyle="1" w:styleId="h-lead">
    <w:name w:val="h-lead"/>
    <w:basedOn w:val="Normal"/>
    <w:qFormat/>
    <w:rsid w:val="005B72FB"/>
  </w:style>
  <w:style w:type="paragraph" w:customStyle="1" w:styleId="intro">
    <w:name w:val="intro"/>
    <w:basedOn w:val="Normal"/>
    <w:next w:val="StyleHeading2TagHEADING2TagCite11pt"/>
    <w:qFormat/>
    <w:rsid w:val="005B72FB"/>
  </w:style>
  <w:style w:type="character" w:customStyle="1" w:styleId="StyleHeading2TagHEADING2TagCite11ptChar">
    <w:name w:val="Style Heading 2TagHEADING 2Tag&amp;Cite + 11 pt Char"/>
    <w:locked/>
    <w:rsid w:val="005B72FB"/>
  </w:style>
  <w:style w:type="paragraph" w:customStyle="1" w:styleId="StyleHeading2TagHEADING2TagCite11pt">
    <w:name w:val="Style Heading 2TagHEADING 2Tag&amp;Cite + 11 pt"/>
    <w:basedOn w:val="Heading2"/>
    <w:next w:val="F5-UnderlineNormal"/>
    <w:qFormat/>
    <w:rsid w:val="005B72FB"/>
    <w:rPr>
      <w:rFonts w:ascii="Georgia" w:hAnsi="Georgia"/>
      <w:caps/>
    </w:rPr>
  </w:style>
  <w:style w:type="paragraph" w:customStyle="1" w:styleId="F3-TagAuthor">
    <w:name w:val="F3 - Tag/Author"/>
    <w:basedOn w:val="Normal"/>
    <w:next w:val="Brief-PrimarySource"/>
    <w:qFormat/>
    <w:rsid w:val="005B72FB"/>
  </w:style>
  <w:style w:type="paragraph" w:customStyle="1" w:styleId="F5-UnderlineNormal">
    <w:name w:val="F5 - Underline Normal"/>
    <w:basedOn w:val="Normal"/>
    <w:next w:val="Brief-Underline"/>
    <w:qFormat/>
    <w:rsid w:val="005B72FB"/>
  </w:style>
  <w:style w:type="paragraph" w:customStyle="1" w:styleId="Brief-PrimarySource">
    <w:name w:val="Brief - Primary Source"/>
    <w:basedOn w:val="Normal"/>
    <w:next w:val="Brief"/>
    <w:qFormat/>
    <w:rsid w:val="005B72FB"/>
  </w:style>
  <w:style w:type="paragraph" w:customStyle="1" w:styleId="Brief-Underline">
    <w:name w:val="Brief - Underline"/>
    <w:basedOn w:val="Normal"/>
    <w:next w:val="CM2"/>
    <w:qFormat/>
    <w:rsid w:val="005B72FB"/>
  </w:style>
  <w:style w:type="paragraph" w:customStyle="1" w:styleId="Brief">
    <w:name w:val="Brief"/>
    <w:basedOn w:val="Normal"/>
    <w:next w:val="CM11"/>
    <w:qFormat/>
    <w:rsid w:val="005B72FB"/>
  </w:style>
  <w:style w:type="paragraph" w:customStyle="1" w:styleId="CM2">
    <w:name w:val="CM2"/>
    <w:basedOn w:val="Normal"/>
    <w:next w:val="Normal"/>
    <w:qFormat/>
    <w:rsid w:val="005B72FB"/>
  </w:style>
  <w:style w:type="paragraph" w:customStyle="1" w:styleId="CM11">
    <w:name w:val="CM11"/>
    <w:basedOn w:val="Normal"/>
    <w:next w:val="Normal"/>
    <w:qFormat/>
    <w:rsid w:val="005B72FB"/>
  </w:style>
  <w:style w:type="paragraph" w:customStyle="1" w:styleId="CM16">
    <w:name w:val="CM16"/>
    <w:basedOn w:val="Normal"/>
    <w:next w:val="Normal"/>
    <w:qFormat/>
    <w:rsid w:val="005B72FB"/>
  </w:style>
  <w:style w:type="paragraph" w:customStyle="1" w:styleId="CM19">
    <w:name w:val="CM19"/>
    <w:basedOn w:val="Normal"/>
    <w:next w:val="Brief-Underline"/>
    <w:qFormat/>
    <w:rsid w:val="005B72FB"/>
  </w:style>
  <w:style w:type="paragraph" w:customStyle="1" w:styleId="CM34">
    <w:name w:val="CM34"/>
    <w:basedOn w:val="Normal"/>
    <w:next w:val="Brief"/>
    <w:qFormat/>
    <w:rsid w:val="005B72FB"/>
  </w:style>
  <w:style w:type="paragraph" w:customStyle="1" w:styleId="CM56">
    <w:name w:val="CM56"/>
    <w:basedOn w:val="Normal"/>
    <w:next w:val="CM2"/>
    <w:qFormat/>
    <w:rsid w:val="005B72FB"/>
  </w:style>
  <w:style w:type="paragraph" w:customStyle="1" w:styleId="CM58">
    <w:name w:val="CM58"/>
    <w:basedOn w:val="Normal"/>
    <w:next w:val="CM11"/>
    <w:qFormat/>
    <w:rsid w:val="005B72FB"/>
  </w:style>
  <w:style w:type="paragraph" w:customStyle="1" w:styleId="CM57">
    <w:name w:val="CM57"/>
    <w:basedOn w:val="Normal"/>
    <w:next w:val="CM16"/>
    <w:qFormat/>
    <w:rsid w:val="005B72FB"/>
  </w:style>
  <w:style w:type="paragraph" w:customStyle="1" w:styleId="CM1">
    <w:name w:val="CM1"/>
    <w:basedOn w:val="Normal"/>
    <w:next w:val="CM19"/>
    <w:qFormat/>
    <w:rsid w:val="005B72FB"/>
  </w:style>
  <w:style w:type="paragraph" w:customStyle="1" w:styleId="CM49">
    <w:name w:val="CM49"/>
    <w:basedOn w:val="Normal"/>
    <w:next w:val="CM34"/>
    <w:qFormat/>
    <w:rsid w:val="005B72FB"/>
  </w:style>
  <w:style w:type="paragraph" w:customStyle="1" w:styleId="CM41">
    <w:name w:val="CM41"/>
    <w:basedOn w:val="Normal"/>
    <w:next w:val="CM56"/>
    <w:qFormat/>
    <w:rsid w:val="005B72FB"/>
  </w:style>
  <w:style w:type="paragraph" w:customStyle="1" w:styleId="Quote1">
    <w:name w:val="Quote1"/>
    <w:basedOn w:val="Normal"/>
    <w:next w:val="CM58"/>
    <w:qFormat/>
    <w:rsid w:val="005B72FB"/>
  </w:style>
  <w:style w:type="paragraph" w:customStyle="1" w:styleId="3rdOrderPara">
    <w:name w:val="3rd Order Para"/>
    <w:basedOn w:val="Normal"/>
    <w:next w:val="CM57"/>
    <w:qFormat/>
    <w:rsid w:val="005B72FB"/>
  </w:style>
  <w:style w:type="paragraph" w:customStyle="1" w:styleId="2ndOrderPara">
    <w:name w:val="2nd Order Para"/>
    <w:basedOn w:val="Normal"/>
    <w:next w:val="CM1"/>
    <w:qFormat/>
    <w:rsid w:val="005B72FB"/>
  </w:style>
  <w:style w:type="paragraph" w:customStyle="1" w:styleId="Normal-SIGN2">
    <w:name w:val="Normal-SIGN2"/>
    <w:basedOn w:val="Normal"/>
    <w:next w:val="CM49"/>
    <w:qFormat/>
    <w:rsid w:val="005B72FB"/>
  </w:style>
  <w:style w:type="paragraph" w:customStyle="1" w:styleId="Normal-SIGN1">
    <w:name w:val="Normal-SIGN1"/>
    <w:basedOn w:val="Normal"/>
    <w:next w:val="CM41"/>
    <w:qFormat/>
    <w:rsid w:val="005B72FB"/>
  </w:style>
  <w:style w:type="paragraph" w:customStyle="1" w:styleId="CM3">
    <w:name w:val="CM3"/>
    <w:basedOn w:val="Normal"/>
    <w:next w:val="Quote1"/>
    <w:qFormat/>
    <w:rsid w:val="005B72FB"/>
  </w:style>
  <w:style w:type="paragraph" w:customStyle="1" w:styleId="CM33">
    <w:name w:val="CM33"/>
    <w:basedOn w:val="Normal"/>
    <w:next w:val="3rdOrderPara"/>
    <w:qFormat/>
    <w:rsid w:val="005B72FB"/>
  </w:style>
  <w:style w:type="paragraph" w:customStyle="1" w:styleId="CM37">
    <w:name w:val="CM37"/>
    <w:basedOn w:val="Normal"/>
    <w:next w:val="2ndOrderPara"/>
    <w:qFormat/>
    <w:rsid w:val="005B72FB"/>
  </w:style>
  <w:style w:type="paragraph" w:customStyle="1" w:styleId="CM7">
    <w:name w:val="CM7"/>
    <w:basedOn w:val="Normal"/>
    <w:next w:val="Normal-SIGN2"/>
    <w:qFormat/>
    <w:rsid w:val="005B72FB"/>
  </w:style>
  <w:style w:type="paragraph" w:customStyle="1" w:styleId="Brief-SecondarySource">
    <w:name w:val="Brief - Secondary Source"/>
    <w:basedOn w:val="Normal"/>
    <w:next w:val="Normal3"/>
    <w:qFormat/>
    <w:rsid w:val="005B72FB"/>
  </w:style>
  <w:style w:type="paragraph" w:customStyle="1" w:styleId="Brief-Card">
    <w:name w:val="Brief - Card"/>
    <w:basedOn w:val="Normal"/>
    <w:next w:val="Normal10"/>
    <w:qFormat/>
    <w:rsid w:val="005B72FB"/>
  </w:style>
  <w:style w:type="paragraph" w:customStyle="1" w:styleId="Normal3">
    <w:name w:val="Normal+3"/>
    <w:basedOn w:val="Normal"/>
    <w:next w:val="Normal"/>
    <w:qFormat/>
    <w:rsid w:val="005B72FB"/>
  </w:style>
  <w:style w:type="paragraph" w:customStyle="1" w:styleId="Normal10">
    <w:name w:val="Normal+1"/>
    <w:basedOn w:val="Normal"/>
    <w:next w:val="Normal"/>
    <w:qFormat/>
    <w:rsid w:val="005B72FB"/>
  </w:style>
  <w:style w:type="paragraph" w:customStyle="1" w:styleId="Heading231">
    <w:name w:val="Heading 2+3"/>
    <w:basedOn w:val="Normal"/>
    <w:next w:val="Normal"/>
    <w:qFormat/>
    <w:rsid w:val="005B72FB"/>
  </w:style>
  <w:style w:type="paragraph" w:customStyle="1" w:styleId="Normal5">
    <w:name w:val="Normal+5"/>
    <w:basedOn w:val="Normal"/>
    <w:next w:val="Brief-SecondarySource"/>
    <w:qFormat/>
    <w:rsid w:val="005B72FB"/>
  </w:style>
  <w:style w:type="paragraph" w:customStyle="1" w:styleId="Cover1">
    <w:name w:val="Cover 1"/>
    <w:basedOn w:val="Normal"/>
    <w:next w:val="Normal"/>
    <w:qFormat/>
    <w:rsid w:val="005B72FB"/>
  </w:style>
  <w:style w:type="paragraph" w:customStyle="1" w:styleId="Cover2">
    <w:name w:val="Cover 2"/>
    <w:basedOn w:val="Normal"/>
    <w:next w:val="Normal"/>
    <w:qFormat/>
    <w:rsid w:val="005B72FB"/>
  </w:style>
  <w:style w:type="paragraph" w:customStyle="1" w:styleId="ReportDate">
    <w:name w:val="ReportDate"/>
    <w:basedOn w:val="Normal"/>
    <w:next w:val="Normal10"/>
    <w:qFormat/>
    <w:rsid w:val="005B72FB"/>
  </w:style>
  <w:style w:type="paragraph" w:customStyle="1" w:styleId="Pa11">
    <w:name w:val="Pa11"/>
    <w:basedOn w:val="Normal"/>
    <w:next w:val="Normal"/>
    <w:qFormat/>
    <w:rsid w:val="005B72FB"/>
  </w:style>
  <w:style w:type="paragraph" w:customStyle="1" w:styleId="CM30">
    <w:name w:val="CM30"/>
    <w:basedOn w:val="Normal"/>
    <w:next w:val="Normal5"/>
    <w:qFormat/>
    <w:rsid w:val="005B72FB"/>
  </w:style>
  <w:style w:type="paragraph" w:customStyle="1" w:styleId="CM28">
    <w:name w:val="CM28"/>
    <w:basedOn w:val="Normal"/>
    <w:next w:val="Cover1"/>
    <w:qFormat/>
    <w:rsid w:val="005B72FB"/>
  </w:style>
  <w:style w:type="paragraph" w:customStyle="1" w:styleId="CM8">
    <w:name w:val="CM8"/>
    <w:basedOn w:val="Normal"/>
    <w:next w:val="Cover2"/>
    <w:qFormat/>
    <w:rsid w:val="005B72FB"/>
  </w:style>
  <w:style w:type="paragraph" w:customStyle="1" w:styleId="DoubleUnderlined">
    <w:name w:val="Double Underlined"/>
    <w:basedOn w:val="Heading2"/>
    <w:next w:val="StyleLeft025Right025TopSinglesolidlineAuto"/>
    <w:autoRedefine/>
    <w:qFormat/>
    <w:rsid w:val="005B72FB"/>
    <w:rPr>
      <w:rFonts w:ascii="Georgia" w:hAnsi="Georgia"/>
      <w:caps/>
    </w:rPr>
  </w:style>
  <w:style w:type="paragraph" w:customStyle="1" w:styleId="IndexFixer">
    <w:name w:val="Index Fixer"/>
    <w:basedOn w:val="Heading1"/>
    <w:next w:val="PageHeader-Underline18pt"/>
    <w:qFormat/>
    <w:rsid w:val="005B72FB"/>
    <w:rPr>
      <w:rFonts w:ascii="Georgia" w:hAnsi="Georgia"/>
      <w:caps/>
    </w:rPr>
  </w:style>
  <w:style w:type="paragraph" w:customStyle="1" w:styleId="StyleLeft025Right025TopSinglesolidlineAuto">
    <w:name w:val="Style Left:  0.25&quot; Right:  0.25&quot; Top: (Single solid line Auto  ..."/>
    <w:basedOn w:val="Normal"/>
    <w:next w:val="ArgumentTags"/>
    <w:qFormat/>
    <w:rsid w:val="005B72FB"/>
  </w:style>
  <w:style w:type="paragraph" w:customStyle="1" w:styleId="PageHeader-Underline18pt">
    <w:name w:val="Page Header - Underline 18 pt"/>
    <w:next w:val="subhead"/>
    <w:qFormat/>
    <w:rsid w:val="005B72FB"/>
  </w:style>
  <w:style w:type="paragraph" w:customStyle="1" w:styleId="ArgumentTags">
    <w:name w:val="Argument Tags"/>
    <w:basedOn w:val="Heading2"/>
    <w:next w:val="StyleHeading110pt"/>
    <w:qFormat/>
    <w:rsid w:val="005B72FB"/>
    <w:rPr>
      <w:rFonts w:ascii="Georgia" w:hAnsi="Georgia"/>
      <w:caps/>
    </w:rPr>
  </w:style>
  <w:style w:type="paragraph" w:customStyle="1" w:styleId="subhead">
    <w:name w:val="subhead"/>
    <w:basedOn w:val="Normal"/>
    <w:next w:val="StyleStyleHeading110pt10pt"/>
    <w:qFormat/>
    <w:rsid w:val="005B72FB"/>
  </w:style>
  <w:style w:type="paragraph" w:customStyle="1" w:styleId="StyleHeading110pt">
    <w:name w:val="Style Heading 1 + 10 pt"/>
    <w:basedOn w:val="Heading1"/>
    <w:next w:val="StyleUnderliningTimesNewRomanBoldNounderlineKernat16"/>
    <w:qFormat/>
    <w:rsid w:val="005B72FB"/>
    <w:rPr>
      <w:rFonts w:ascii="Georgia" w:hAnsi="Georgia"/>
      <w:caps/>
    </w:rPr>
  </w:style>
  <w:style w:type="paragraph" w:customStyle="1" w:styleId="StyleStyleHeading110pt10pt">
    <w:name w:val="Style Style Heading 1 + 10 pt + 10 pt"/>
    <w:basedOn w:val="StyleUnderliningTimesNewRomanBoldNounderlineKernat16"/>
    <w:next w:val="StyleLeft025Right025TopSinglesolidlineAuto"/>
    <w:qFormat/>
    <w:rsid w:val="005B72FB"/>
  </w:style>
  <w:style w:type="paragraph" w:customStyle="1" w:styleId="StyleUnderliningTimesNewRomanBoldNounderlineKernat16">
    <w:name w:val="Style Underlining + Times New Roman Bold No underline Kern at 16..."/>
    <w:basedOn w:val="Normal"/>
    <w:next w:val="StyleBoldUnderliningKernat16pt"/>
    <w:qFormat/>
    <w:rsid w:val="005B72FB"/>
  </w:style>
  <w:style w:type="paragraph" w:customStyle="1" w:styleId="StyleUnderliningTimesNewRomanBoldNounderlineKernat161">
    <w:name w:val="Style Underlining + Times New Roman Bold No underline Kern at 16...1"/>
    <w:basedOn w:val="Normal"/>
    <w:next w:val="boldy"/>
    <w:qFormat/>
    <w:rsid w:val="005B72FB"/>
  </w:style>
  <w:style w:type="paragraph" w:customStyle="1" w:styleId="StyleBoldUnderliningKernat16pt">
    <w:name w:val="Style Bold Underlining + Kern at 16 pt"/>
    <w:next w:val="TxBr6p1"/>
    <w:qFormat/>
    <w:rsid w:val="005B72FB"/>
  </w:style>
  <w:style w:type="paragraph" w:customStyle="1" w:styleId="boldy">
    <w:name w:val="boldy"/>
    <w:basedOn w:val="Heading2"/>
    <w:next w:val="cardCharCharCharCharCharCharCharCharCharCharCharCharCharCharChar"/>
    <w:qFormat/>
    <w:rsid w:val="005B72FB"/>
    <w:rPr>
      <w:rFonts w:ascii="Georgia" w:hAnsi="Georgia"/>
      <w:caps/>
    </w:rPr>
  </w:style>
  <w:style w:type="paragraph" w:customStyle="1" w:styleId="TxBr6p1">
    <w:name w:val="TxBr_6p1"/>
    <w:basedOn w:val="Normal"/>
    <w:qFormat/>
    <w:rsid w:val="005B72FB"/>
  </w:style>
  <w:style w:type="paragraph" w:customStyle="1" w:styleId="cardCharCharCharCharCharCharCharCharCharCharCharCharCharCharChar">
    <w:name w:val="card Char Char Char Char Char Char Char Char Char Char Char Char Char Char Char"/>
    <w:basedOn w:val="Normal"/>
    <w:next w:val="Normalization"/>
    <w:qFormat/>
    <w:rsid w:val="005B72FB"/>
  </w:style>
  <w:style w:type="character" w:customStyle="1" w:styleId="UnderlineStyleChar">
    <w:name w:val="Underline Style Char"/>
    <w:link w:val="UnderlineStyle0"/>
    <w:locked/>
    <w:rsid w:val="005B72FB"/>
  </w:style>
  <w:style w:type="paragraph" w:customStyle="1" w:styleId="Normalization">
    <w:name w:val="Normalization"/>
    <w:basedOn w:val="Normal"/>
    <w:next w:val="listlevel2"/>
    <w:qFormat/>
    <w:rsid w:val="005B72FB"/>
  </w:style>
  <w:style w:type="paragraph" w:customStyle="1" w:styleId="listlevel1">
    <w:name w:val="list level 1"/>
    <w:basedOn w:val="Normal"/>
    <w:next w:val="listlevel3"/>
    <w:qFormat/>
    <w:rsid w:val="005B72FB"/>
  </w:style>
  <w:style w:type="paragraph" w:customStyle="1" w:styleId="listlevel2">
    <w:name w:val="list level 2"/>
    <w:basedOn w:val="Normal"/>
    <w:next w:val="PageNumber1"/>
    <w:qFormat/>
    <w:rsid w:val="005B72FB"/>
  </w:style>
  <w:style w:type="paragraph" w:customStyle="1" w:styleId="listlevel3">
    <w:name w:val="list level 3"/>
    <w:basedOn w:val="PageNumber1"/>
    <w:next w:val="Card1"/>
    <w:qFormat/>
    <w:rsid w:val="005B72FB"/>
  </w:style>
  <w:style w:type="paragraph" w:customStyle="1" w:styleId="PageNumber1">
    <w:name w:val="Page Number1"/>
    <w:basedOn w:val="Normal"/>
    <w:next w:val="Normal"/>
    <w:qFormat/>
    <w:rsid w:val="005B72FB"/>
  </w:style>
  <w:style w:type="paragraph" w:customStyle="1" w:styleId="Card1">
    <w:name w:val="Card1"/>
    <w:next w:val="cardCharCharCharCharCharCharCharCharCharCharCharChar"/>
    <w:qFormat/>
    <w:rsid w:val="005B72FB"/>
  </w:style>
  <w:style w:type="paragraph" w:customStyle="1" w:styleId="Cite20">
    <w:name w:val="Cite2"/>
    <w:next w:val="cite21"/>
    <w:qFormat/>
    <w:rsid w:val="005B72FB"/>
  </w:style>
  <w:style w:type="paragraph" w:customStyle="1" w:styleId="cardCharCharCharCharCharCharCharCharCharCharCharChar">
    <w:name w:val="card Char Char Char Char Char Char Char Char Char Char Char Char"/>
    <w:basedOn w:val="Normal"/>
    <w:next w:val="articletext"/>
    <w:qFormat/>
    <w:rsid w:val="005B72FB"/>
  </w:style>
  <w:style w:type="paragraph" w:customStyle="1" w:styleId="cite21">
    <w:name w:val="cite2"/>
    <w:next w:val="cardtextsmall"/>
    <w:qFormat/>
    <w:rsid w:val="005B72FB"/>
  </w:style>
  <w:style w:type="paragraph" w:customStyle="1" w:styleId="articletext">
    <w:name w:val="articletext"/>
    <w:basedOn w:val="Normal"/>
    <w:next w:val="CaseListNormal"/>
    <w:qFormat/>
    <w:rsid w:val="005B72FB"/>
  </w:style>
  <w:style w:type="paragraph" w:customStyle="1" w:styleId="cardtextsmall">
    <w:name w:val="card text small"/>
    <w:basedOn w:val="Normal"/>
    <w:next w:val="Body"/>
    <w:qFormat/>
    <w:rsid w:val="005B72FB"/>
  </w:style>
  <w:style w:type="paragraph" w:customStyle="1" w:styleId="CaseListNormal">
    <w:name w:val="Case List Normal"/>
    <w:basedOn w:val="Normal"/>
    <w:next w:val="3text"/>
    <w:qFormat/>
    <w:rsid w:val="005B72FB"/>
  </w:style>
  <w:style w:type="paragraph" w:customStyle="1" w:styleId="Body">
    <w:name w:val="Body"/>
    <w:basedOn w:val="Normal"/>
    <w:next w:val="TimesNewRoman12"/>
    <w:qFormat/>
    <w:rsid w:val="005B72FB"/>
  </w:style>
  <w:style w:type="paragraph" w:customStyle="1" w:styleId="3text">
    <w:name w:val="3text"/>
    <w:basedOn w:val="Normal"/>
    <w:next w:val="htmlbody"/>
    <w:qFormat/>
    <w:rsid w:val="005B72FB"/>
  </w:style>
  <w:style w:type="paragraph" w:customStyle="1" w:styleId="TimesNewRoman12">
    <w:name w:val="TimesNewRoman12"/>
    <w:next w:val="textChar"/>
    <w:qFormat/>
    <w:rsid w:val="005B72FB"/>
  </w:style>
  <w:style w:type="paragraph" w:customStyle="1" w:styleId="htmlbody">
    <w:name w:val="htmlbody"/>
    <w:basedOn w:val="Normal"/>
    <w:next w:val="text1"/>
    <w:qFormat/>
    <w:rsid w:val="005B72FB"/>
  </w:style>
  <w:style w:type="paragraph" w:customStyle="1" w:styleId="textChar">
    <w:name w:val="text Char"/>
    <w:basedOn w:val="Normal"/>
    <w:next w:val="story-headline"/>
    <w:autoRedefine/>
    <w:qFormat/>
    <w:rsid w:val="005B72FB"/>
  </w:style>
  <w:style w:type="paragraph" w:customStyle="1" w:styleId="text1">
    <w:name w:val="text1"/>
    <w:basedOn w:val="Normal"/>
    <w:next w:val="story-body"/>
    <w:autoRedefine/>
    <w:qFormat/>
    <w:rsid w:val="005B72FB"/>
  </w:style>
  <w:style w:type="paragraph" w:customStyle="1" w:styleId="story-headline">
    <w:name w:val="story-headline"/>
    <w:basedOn w:val="Normal"/>
    <w:next w:val="story-dateline"/>
    <w:qFormat/>
    <w:rsid w:val="005B72FB"/>
  </w:style>
  <w:style w:type="paragraph" w:customStyle="1" w:styleId="story-body">
    <w:name w:val="story-body"/>
    <w:basedOn w:val="Normal"/>
    <w:next w:val="TextofCards"/>
    <w:qFormat/>
    <w:rsid w:val="005B72FB"/>
  </w:style>
  <w:style w:type="paragraph" w:customStyle="1" w:styleId="story-dateline">
    <w:name w:val="story-dateline"/>
    <w:basedOn w:val="Normal"/>
    <w:next w:val="Corpotesto"/>
    <w:qFormat/>
    <w:rsid w:val="005B72FB"/>
  </w:style>
  <w:style w:type="paragraph" w:customStyle="1" w:styleId="TextofCards">
    <w:name w:val="Text of Cards"/>
    <w:basedOn w:val="Normal"/>
    <w:next w:val="tagCharChar1Char"/>
    <w:qFormat/>
    <w:rsid w:val="005B72FB"/>
  </w:style>
  <w:style w:type="paragraph" w:customStyle="1" w:styleId="Corpotesto">
    <w:name w:val="Corpo testo"/>
    <w:basedOn w:val="Normal"/>
    <w:next w:val="OmniPage1"/>
    <w:qFormat/>
    <w:rsid w:val="005B72FB"/>
  </w:style>
  <w:style w:type="paragraph" w:customStyle="1" w:styleId="tagCharChar1Char">
    <w:name w:val="tag Char Char1 Char"/>
    <w:next w:val="TitlePageCenter"/>
    <w:qFormat/>
    <w:rsid w:val="005B72FB"/>
  </w:style>
  <w:style w:type="paragraph" w:customStyle="1" w:styleId="OmniPage1">
    <w:name w:val="OmniPage #1"/>
    <w:basedOn w:val="Normal"/>
    <w:next w:val="TitlePageBy"/>
    <w:qFormat/>
    <w:rsid w:val="005B72FB"/>
  </w:style>
  <w:style w:type="paragraph" w:customStyle="1" w:styleId="TitlePageCenter">
    <w:name w:val="Title Page Center"/>
    <w:basedOn w:val="Normal"/>
    <w:next w:val="ProjectTitleLine"/>
    <w:autoRedefine/>
    <w:qFormat/>
    <w:rsid w:val="005B72FB"/>
  </w:style>
  <w:style w:type="paragraph" w:customStyle="1" w:styleId="TitlePageBy">
    <w:name w:val="Title Page By"/>
    <w:basedOn w:val="ProjectTitleLine"/>
    <w:next w:val="Normal"/>
    <w:autoRedefine/>
    <w:qFormat/>
    <w:rsid w:val="005B72FB"/>
  </w:style>
  <w:style w:type="paragraph" w:customStyle="1" w:styleId="ProjectTitleLine">
    <w:name w:val="Project Title Line"/>
    <w:basedOn w:val="Normal"/>
    <w:next w:val="Normal"/>
    <w:autoRedefine/>
    <w:qFormat/>
    <w:rsid w:val="005B72FB"/>
  </w:style>
  <w:style w:type="paragraph" w:customStyle="1" w:styleId="NormalVerdana">
    <w:name w:val="Normal + Verdana"/>
    <w:aliases w:val="White,Normal + Arial,10 pt"/>
    <w:basedOn w:val="Normal"/>
    <w:next w:val="CM12"/>
    <w:qFormat/>
    <w:rsid w:val="005B72FB"/>
  </w:style>
  <w:style w:type="paragraph" w:customStyle="1" w:styleId="cardChar1Char">
    <w:name w:val="card Char1 Char"/>
    <w:basedOn w:val="Normal"/>
    <w:next w:val="OmniPage1"/>
    <w:qFormat/>
    <w:rsid w:val="005B72FB"/>
  </w:style>
  <w:style w:type="paragraph" w:customStyle="1" w:styleId="CM12">
    <w:name w:val="CM12"/>
    <w:basedOn w:val="Normal"/>
    <w:next w:val="TitlePageCenter"/>
    <w:qFormat/>
    <w:rsid w:val="005B72FB"/>
  </w:style>
  <w:style w:type="paragraph" w:customStyle="1" w:styleId="CM44">
    <w:name w:val="CM44"/>
    <w:basedOn w:val="Normal"/>
    <w:next w:val="TitlePageBy"/>
    <w:qFormat/>
    <w:rsid w:val="005B72FB"/>
  </w:style>
  <w:style w:type="paragraph" w:customStyle="1" w:styleId="bold">
    <w:name w:val="bold"/>
    <w:basedOn w:val="Normal"/>
    <w:next w:val="textbodyblack"/>
    <w:qFormat/>
    <w:rsid w:val="005B72FB"/>
  </w:style>
  <w:style w:type="paragraph" w:customStyle="1" w:styleId="StrikeThrough">
    <w:name w:val="Strike Through"/>
    <w:basedOn w:val="Normal"/>
    <w:next w:val="Normal"/>
    <w:qFormat/>
    <w:rsid w:val="005B72FB"/>
  </w:style>
  <w:style w:type="paragraph" w:customStyle="1" w:styleId="textbodyblack">
    <w:name w:val="textbodyblack"/>
    <w:basedOn w:val="Normal"/>
    <w:qFormat/>
    <w:rsid w:val="005B72FB"/>
  </w:style>
  <w:style w:type="character" w:customStyle="1" w:styleId="CiteCorrectedChar">
    <w:name w:val="Cite Corrected Char"/>
    <w:locked/>
    <w:rsid w:val="005B72FB"/>
  </w:style>
  <w:style w:type="paragraph" w:customStyle="1" w:styleId="CiteCorrected">
    <w:name w:val="Cite Corrected"/>
    <w:basedOn w:val="Normal"/>
    <w:next w:val="Heading4"/>
    <w:qFormat/>
    <w:rsid w:val="005B72FB"/>
  </w:style>
  <w:style w:type="paragraph" w:customStyle="1" w:styleId="Hat1">
    <w:name w:val="Hat1"/>
    <w:basedOn w:val="Normal"/>
    <w:next w:val="Normal"/>
    <w:uiPriority w:val="2"/>
    <w:qFormat/>
    <w:rsid w:val="005B72FB"/>
  </w:style>
  <w:style w:type="paragraph" w:customStyle="1" w:styleId="post-subtitle">
    <w:name w:val="post-subtitle"/>
    <w:basedOn w:val="Normal"/>
    <w:next w:val="Pa5"/>
    <w:qFormat/>
    <w:rsid w:val="005B72FB"/>
  </w:style>
  <w:style w:type="paragraph" w:customStyle="1" w:styleId="para">
    <w:name w:val="para"/>
    <w:basedOn w:val="Normal"/>
    <w:next w:val="Pa6"/>
    <w:qFormat/>
    <w:rsid w:val="005B72FB"/>
  </w:style>
  <w:style w:type="paragraph" w:customStyle="1" w:styleId="Pa5">
    <w:name w:val="Pa5"/>
    <w:basedOn w:val="Normal"/>
    <w:next w:val="CiteCorrected"/>
    <w:uiPriority w:val="99"/>
    <w:qFormat/>
    <w:rsid w:val="005B72FB"/>
  </w:style>
  <w:style w:type="paragraph" w:customStyle="1" w:styleId="Pa6">
    <w:name w:val="Pa6"/>
    <w:basedOn w:val="Normal"/>
    <w:next w:val="Hat1"/>
    <w:uiPriority w:val="99"/>
    <w:qFormat/>
    <w:rsid w:val="005B72FB"/>
  </w:style>
  <w:style w:type="paragraph" w:customStyle="1" w:styleId="noindent0">
    <w:name w:val="no_indent"/>
    <w:basedOn w:val="Normal"/>
    <w:next w:val="Block1"/>
    <w:qFormat/>
    <w:rsid w:val="005B72FB"/>
  </w:style>
  <w:style w:type="paragraph" w:customStyle="1" w:styleId="tagline0">
    <w:name w:val="tagline"/>
    <w:basedOn w:val="Normal"/>
    <w:next w:val="TOCHeading1"/>
    <w:qFormat/>
    <w:rsid w:val="005B72FB"/>
  </w:style>
  <w:style w:type="paragraph" w:customStyle="1" w:styleId="Block1">
    <w:name w:val="Block1"/>
    <w:basedOn w:val="Normal"/>
    <w:next w:val="Normal"/>
    <w:uiPriority w:val="3"/>
    <w:qFormat/>
    <w:rsid w:val="005B72FB"/>
  </w:style>
  <w:style w:type="paragraph" w:customStyle="1" w:styleId="TOCHeading1">
    <w:name w:val="TOC Heading1"/>
    <w:basedOn w:val="Heading1"/>
    <w:next w:val="Normal"/>
    <w:uiPriority w:val="39"/>
    <w:qFormat/>
    <w:rsid w:val="005B72FB"/>
    <w:rPr>
      <w:rFonts w:ascii="Georgia" w:hAnsi="Georgia"/>
      <w:caps/>
    </w:rPr>
  </w:style>
  <w:style w:type="paragraph" w:customStyle="1" w:styleId="NoteLevel11">
    <w:name w:val="Note Level 11"/>
    <w:basedOn w:val="Normal"/>
    <w:next w:val="ReallySamllText"/>
    <w:uiPriority w:val="99"/>
    <w:qFormat/>
    <w:rsid w:val="005B72FB"/>
  </w:style>
  <w:style w:type="character" w:customStyle="1" w:styleId="ReallySamllTextChar">
    <w:name w:val="ReallySamllText Char"/>
    <w:locked/>
    <w:rsid w:val="005B72FB"/>
  </w:style>
  <w:style w:type="paragraph" w:customStyle="1" w:styleId="ReallySamllText">
    <w:name w:val="ReallySamllText"/>
    <w:basedOn w:val="Normal"/>
    <w:next w:val="CardCites"/>
    <w:autoRedefine/>
    <w:qFormat/>
    <w:rsid w:val="005B72FB"/>
  </w:style>
  <w:style w:type="paragraph" w:customStyle="1" w:styleId="Card6pt">
    <w:name w:val="Card 6pt"/>
    <w:basedOn w:val="Normal"/>
    <w:next w:val="NormalWeb3"/>
    <w:qFormat/>
    <w:rsid w:val="005B72FB"/>
  </w:style>
  <w:style w:type="paragraph" w:customStyle="1" w:styleId="CardCites">
    <w:name w:val="Card Cites"/>
    <w:basedOn w:val="Normal"/>
    <w:next w:val="Normal"/>
    <w:qFormat/>
    <w:rsid w:val="005B72FB"/>
  </w:style>
  <w:style w:type="paragraph" w:customStyle="1" w:styleId="NormalWeb3">
    <w:name w:val="Normal (Web)3"/>
    <w:basedOn w:val="Normal"/>
    <w:next w:val="TagCiteChar2"/>
    <w:qFormat/>
    <w:rsid w:val="005B72FB"/>
  </w:style>
  <w:style w:type="paragraph" w:customStyle="1" w:styleId="cardCharCharCharCharChar">
    <w:name w:val="card Char Char Char Char Char"/>
    <w:basedOn w:val="Normal"/>
    <w:next w:val="PageNumber2"/>
    <w:qFormat/>
    <w:rsid w:val="005B72FB"/>
  </w:style>
  <w:style w:type="paragraph" w:customStyle="1" w:styleId="TagCiteChar2">
    <w:name w:val="Tag / Cite Char"/>
    <w:basedOn w:val="Normal"/>
    <w:next w:val="HeaderFooter"/>
    <w:qFormat/>
    <w:rsid w:val="005B72FB"/>
  </w:style>
  <w:style w:type="paragraph" w:customStyle="1" w:styleId="PageNumber2">
    <w:name w:val="Page Number2"/>
    <w:basedOn w:val="Normal"/>
    <w:next w:val="Normal"/>
    <w:qFormat/>
    <w:rsid w:val="005B72FB"/>
  </w:style>
  <w:style w:type="paragraph" w:customStyle="1" w:styleId="HeaderFooter">
    <w:name w:val="Header &amp; Footer"/>
    <w:next w:val="CardTextUnderlined"/>
    <w:qFormat/>
    <w:rsid w:val="005B72FB"/>
  </w:style>
  <w:style w:type="paragraph" w:customStyle="1" w:styleId="CardTextSmall0">
    <w:name w:val="Card Text Small"/>
    <w:basedOn w:val="Normal"/>
    <w:next w:val="HeaderDebate"/>
    <w:qFormat/>
    <w:rsid w:val="005B72FB"/>
  </w:style>
  <w:style w:type="paragraph" w:customStyle="1" w:styleId="CardTextUnderlined">
    <w:name w:val="Card Text Underlined"/>
    <w:basedOn w:val="Normal"/>
    <w:next w:val="NormalWeb1"/>
    <w:qFormat/>
    <w:rsid w:val="005B72FB"/>
  </w:style>
  <w:style w:type="paragraph" w:customStyle="1" w:styleId="HeaderDebate">
    <w:name w:val="Header Debate"/>
    <w:basedOn w:val="Normal"/>
    <w:next w:val="TagCiteChar2"/>
    <w:qFormat/>
    <w:rsid w:val="005B72FB"/>
  </w:style>
  <w:style w:type="paragraph" w:customStyle="1" w:styleId="NormalWeb1">
    <w:name w:val="Normal (Web)1"/>
    <w:basedOn w:val="Normal"/>
    <w:next w:val="fixed"/>
    <w:qFormat/>
    <w:rsid w:val="005B72FB"/>
  </w:style>
  <w:style w:type="paragraph" w:customStyle="1" w:styleId="CardTagCharChar">
    <w:name w:val="Card Tag Char Char"/>
    <w:basedOn w:val="Normal"/>
    <w:next w:val="textonormal"/>
    <w:qFormat/>
    <w:rsid w:val="005B72FB"/>
  </w:style>
  <w:style w:type="paragraph" w:customStyle="1" w:styleId="fixed">
    <w:name w:val="fixed"/>
    <w:basedOn w:val="Normal"/>
    <w:next w:val="Subtitle10"/>
    <w:qFormat/>
    <w:rsid w:val="005B72FB"/>
  </w:style>
  <w:style w:type="paragraph" w:customStyle="1" w:styleId="textonormal">
    <w:name w:val="textonormal"/>
    <w:basedOn w:val="Normal"/>
    <w:next w:val="ExecutiveSummarytext"/>
    <w:qFormat/>
    <w:rsid w:val="005B72FB"/>
  </w:style>
  <w:style w:type="paragraph" w:customStyle="1" w:styleId="Subtitle10">
    <w:name w:val="Subtitle1"/>
    <w:basedOn w:val="Normal"/>
    <w:qFormat/>
    <w:rsid w:val="005B72FB"/>
  </w:style>
  <w:style w:type="paragraph" w:customStyle="1" w:styleId="ExecutiveSummarytext">
    <w:name w:val="Executive Summary text"/>
    <w:basedOn w:val="Normal"/>
    <w:next w:val="Normal"/>
    <w:qFormat/>
    <w:rsid w:val="005B72FB"/>
  </w:style>
  <w:style w:type="character" w:customStyle="1" w:styleId="NormalUnderlineChar1">
    <w:name w:val="Normal Underline Char1"/>
    <w:locked/>
    <w:rsid w:val="005B72FB"/>
  </w:style>
  <w:style w:type="paragraph" w:customStyle="1" w:styleId="NormalUnderline">
    <w:name w:val="Normal Underline"/>
    <w:basedOn w:val="Normal"/>
    <w:next w:val="PlaceholderText1"/>
    <w:link w:val="NormalUnderlineChar"/>
    <w:qFormat/>
    <w:rsid w:val="005B72FB"/>
  </w:style>
  <w:style w:type="paragraph" w:customStyle="1" w:styleId="byline1">
    <w:name w:val="byline1"/>
    <w:basedOn w:val="Normal"/>
    <w:next w:val="NoteLevel31"/>
    <w:qFormat/>
    <w:rsid w:val="005B72FB"/>
  </w:style>
  <w:style w:type="paragraph" w:customStyle="1" w:styleId="PlaceholderText1">
    <w:name w:val="Placeholder Text1"/>
    <w:basedOn w:val="Normal"/>
    <w:next w:val="NoteLevel41"/>
    <w:qFormat/>
    <w:rsid w:val="005B72FB"/>
  </w:style>
  <w:style w:type="paragraph" w:customStyle="1" w:styleId="NoteLevel31">
    <w:name w:val="Note Level 31"/>
    <w:basedOn w:val="Normal"/>
    <w:next w:val="ExecutiveSummarytext"/>
    <w:qFormat/>
    <w:rsid w:val="005B72FB"/>
  </w:style>
  <w:style w:type="paragraph" w:customStyle="1" w:styleId="NoteLevel41">
    <w:name w:val="Note Level 41"/>
    <w:basedOn w:val="Normal"/>
    <w:next w:val="NoteLevel61"/>
    <w:qFormat/>
    <w:rsid w:val="005B72FB"/>
  </w:style>
  <w:style w:type="paragraph" w:customStyle="1" w:styleId="NoteLevel51">
    <w:name w:val="Note Level 51"/>
    <w:basedOn w:val="Normal"/>
    <w:next w:val="NormalUnderline"/>
    <w:qFormat/>
    <w:rsid w:val="005B72FB"/>
  </w:style>
  <w:style w:type="paragraph" w:customStyle="1" w:styleId="NoteLevel61">
    <w:name w:val="Note Level 61"/>
    <w:basedOn w:val="Normal"/>
    <w:next w:val="NoteLevel81"/>
    <w:qFormat/>
    <w:rsid w:val="005B72FB"/>
  </w:style>
  <w:style w:type="paragraph" w:customStyle="1" w:styleId="NoteLevel71">
    <w:name w:val="Note Level 71"/>
    <w:basedOn w:val="Normal"/>
    <w:next w:val="PlaceholderText1"/>
    <w:qFormat/>
    <w:rsid w:val="005B72FB"/>
  </w:style>
  <w:style w:type="paragraph" w:customStyle="1" w:styleId="NoteLevel81">
    <w:name w:val="Note Level 81"/>
    <w:basedOn w:val="Normal"/>
    <w:qFormat/>
    <w:rsid w:val="005B72FB"/>
  </w:style>
  <w:style w:type="paragraph" w:customStyle="1" w:styleId="NoteLevel91">
    <w:name w:val="Note Level 91"/>
    <w:basedOn w:val="Normal"/>
    <w:next w:val="NoteLevel41"/>
    <w:qFormat/>
    <w:rsid w:val="005B72FB"/>
  </w:style>
  <w:style w:type="character" w:customStyle="1" w:styleId="ImportantTextChar">
    <w:name w:val="Important Text Char"/>
    <w:locked/>
    <w:rsid w:val="005B72FB"/>
  </w:style>
  <w:style w:type="paragraph" w:customStyle="1" w:styleId="ImportantText">
    <w:name w:val="Important Text"/>
    <w:basedOn w:val="Normal"/>
    <w:next w:val="Normal"/>
    <w:qFormat/>
    <w:rsid w:val="005B72FB"/>
  </w:style>
  <w:style w:type="character" w:customStyle="1" w:styleId="StyleBodyText11ptBlackUnderlineChar">
    <w:name w:val="Style Body Text + 11 pt Black Underline Char"/>
    <w:locked/>
    <w:rsid w:val="005B72FB"/>
  </w:style>
  <w:style w:type="paragraph" w:customStyle="1" w:styleId="StyleBodyText11ptBlackUnderline">
    <w:name w:val="Style Body Text + 11 pt Black Underline"/>
    <w:basedOn w:val="PageHeaderLine2"/>
    <w:next w:val="StyleBodyText11ptBoldBlack"/>
    <w:qFormat/>
    <w:rsid w:val="005B72FB"/>
  </w:style>
  <w:style w:type="character" w:customStyle="1" w:styleId="StyleBodyText11ptBoldBlackChar">
    <w:name w:val="Style Body Text + 11 pt Bold Black Char"/>
    <w:locked/>
    <w:rsid w:val="005B72FB"/>
  </w:style>
  <w:style w:type="paragraph" w:customStyle="1" w:styleId="StyleBodyText11ptBoldBlack">
    <w:name w:val="Style Body Text + 11 pt Bold Black"/>
    <w:basedOn w:val="PageHeaderLine2"/>
    <w:next w:val="StyletinyBold"/>
    <w:qFormat/>
    <w:rsid w:val="005B72FB"/>
  </w:style>
  <w:style w:type="character" w:customStyle="1" w:styleId="StyletinyBoldChar">
    <w:name w:val="Style tiny + Bold Char"/>
    <w:locked/>
    <w:rsid w:val="005B72FB"/>
  </w:style>
  <w:style w:type="paragraph" w:customStyle="1" w:styleId="StyletinyBold">
    <w:name w:val="Style tiny + Bold"/>
    <w:basedOn w:val="TagF3"/>
    <w:qFormat/>
    <w:rsid w:val="005B72FB"/>
  </w:style>
  <w:style w:type="character" w:customStyle="1" w:styleId="Heading5SizeDownChar">
    <w:name w:val="Heading 5 Size Down Char"/>
    <w:locked/>
    <w:rsid w:val="005B72FB"/>
  </w:style>
  <w:style w:type="character" w:customStyle="1" w:styleId="Normal2BoldChar">
    <w:name w:val="Normal2 + Bold Char"/>
    <w:locked/>
    <w:rsid w:val="005B72FB"/>
  </w:style>
  <w:style w:type="paragraph" w:customStyle="1" w:styleId="Normal2Bold">
    <w:name w:val="Normal2 + Bold"/>
    <w:basedOn w:val="Normal"/>
    <w:next w:val="ListContents"/>
    <w:qFormat/>
    <w:rsid w:val="005B72FB"/>
  </w:style>
  <w:style w:type="character" w:customStyle="1" w:styleId="ListContentsChar">
    <w:name w:val="List Contents Char"/>
    <w:locked/>
    <w:rsid w:val="005B72FB"/>
  </w:style>
  <w:style w:type="paragraph" w:customStyle="1" w:styleId="ListContents">
    <w:name w:val="List Contents"/>
    <w:basedOn w:val="Normal"/>
    <w:next w:val="StyleListContents11ptCustomColorRGB353132Underline"/>
    <w:qFormat/>
    <w:rsid w:val="005B72FB"/>
  </w:style>
  <w:style w:type="character" w:customStyle="1" w:styleId="StyleListContents11ptCustomColorRGB353132UnderlineChar">
    <w:name w:val="Style List Contents + 11 pt Custom Color(RGB(353132)) Underline Char"/>
    <w:locked/>
    <w:rsid w:val="005B72FB"/>
  </w:style>
  <w:style w:type="paragraph" w:customStyle="1" w:styleId="StyleListContents11ptCustomColorRGB353132Underline">
    <w:name w:val="Style List Contents + 11 pt Custom Color(RGB(353132)) Underline"/>
    <w:basedOn w:val="Normal"/>
    <w:qFormat/>
    <w:rsid w:val="005B72FB"/>
  </w:style>
  <w:style w:type="paragraph" w:customStyle="1" w:styleId="CardsFont12ptCharCharCharCharCharCharCharCharChar">
    <w:name w:val="Cards + Font: 12 pt Char Char Char Char Char Char Char Char Char"/>
    <w:basedOn w:val="textbold"/>
    <w:next w:val="StyleCards12ptThickunderline"/>
    <w:qFormat/>
    <w:rsid w:val="005B72FB"/>
    <w:pPr>
      <w:pBdr>
        <w:top w:val="single" w:sz="8" w:space="0" w:color="auto"/>
        <w:left w:val="single" w:sz="8" w:space="0" w:color="auto"/>
        <w:bottom w:val="single" w:sz="8" w:space="0" w:color="auto"/>
        <w:right w:val="single" w:sz="8" w:space="0" w:color="auto"/>
      </w:pBdr>
      <w:spacing w:after="160" w:line="256" w:lineRule="auto"/>
    </w:pPr>
    <w:rPr>
      <w:rFonts w:eastAsiaTheme="minorEastAsia"/>
      <w:szCs w:val="24"/>
    </w:rPr>
  </w:style>
  <w:style w:type="character" w:customStyle="1" w:styleId="StyleCards12ptThickunderlineChar2">
    <w:name w:val="Style Cards + 12 pt Thick underline Char2"/>
    <w:locked/>
    <w:rsid w:val="005B72FB"/>
  </w:style>
  <w:style w:type="paragraph" w:customStyle="1" w:styleId="StyleCards12ptThickunderline">
    <w:name w:val="Style Cards + 12 pt Thick underline"/>
    <w:basedOn w:val="Normal"/>
    <w:next w:val="ListContents"/>
    <w:qFormat/>
    <w:rsid w:val="005B72FB"/>
  </w:style>
  <w:style w:type="character" w:customStyle="1" w:styleId="UnimportantCharChar">
    <w:name w:val="Unimportant Char Char"/>
    <w:locked/>
    <w:rsid w:val="005B72FB"/>
  </w:style>
  <w:style w:type="paragraph" w:customStyle="1" w:styleId="Unimportant">
    <w:name w:val="Unimportant"/>
    <w:basedOn w:val="Normal"/>
    <w:next w:val="StyleListContents11ptCustomColorRGB353132Underline"/>
    <w:qFormat/>
    <w:rsid w:val="005B72FB"/>
  </w:style>
  <w:style w:type="character" w:customStyle="1" w:styleId="UnunderlinedChar">
    <w:name w:val="Ununderlined Char"/>
    <w:locked/>
    <w:rsid w:val="005B72FB"/>
  </w:style>
  <w:style w:type="paragraph" w:customStyle="1" w:styleId="Ununderlined">
    <w:name w:val="Ununderlined"/>
    <w:basedOn w:val="Normal"/>
    <w:qFormat/>
    <w:rsid w:val="005B72FB"/>
  </w:style>
  <w:style w:type="paragraph" w:customStyle="1" w:styleId="StyleHeading1Justified">
    <w:name w:val="Style Heading 1 + Justified"/>
    <w:basedOn w:val="Normal"/>
    <w:next w:val="Normal"/>
    <w:qFormat/>
    <w:rsid w:val="005B72FB"/>
  </w:style>
  <w:style w:type="character" w:customStyle="1" w:styleId="BlockHeadingsChar">
    <w:name w:val="Block Headings Char"/>
    <w:locked/>
    <w:rsid w:val="005B72FB"/>
  </w:style>
  <w:style w:type="character" w:customStyle="1" w:styleId="textunderlineChar0">
    <w:name w:val="text underline Char"/>
    <w:locked/>
    <w:rsid w:val="005B72FB"/>
  </w:style>
  <w:style w:type="paragraph" w:customStyle="1" w:styleId="textunderline0">
    <w:name w:val="text underline"/>
    <w:basedOn w:val="Normal"/>
    <w:next w:val="DebateTag"/>
    <w:autoRedefine/>
    <w:qFormat/>
    <w:rsid w:val="005B72FB"/>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5B72FB"/>
  </w:style>
  <w:style w:type="paragraph" w:customStyle="1" w:styleId="DebateTag">
    <w:name w:val="Debate Tag"/>
    <w:basedOn w:val="Normal"/>
    <w:next w:val="BlockTitle10"/>
    <w:autoRedefine/>
    <w:qFormat/>
    <w:rsid w:val="005B72FB"/>
  </w:style>
  <w:style w:type="paragraph" w:customStyle="1" w:styleId="DebateCite">
    <w:name w:val="Debate Cite"/>
    <w:basedOn w:val="Normal"/>
    <w:next w:val="PreformattedText"/>
    <w:autoRedefine/>
    <w:qFormat/>
    <w:rsid w:val="005B72FB"/>
  </w:style>
  <w:style w:type="paragraph" w:customStyle="1" w:styleId="BlockTitle10">
    <w:name w:val="Block Title #1"/>
    <w:basedOn w:val="Heading1"/>
    <w:qFormat/>
    <w:rsid w:val="005B72FB"/>
    <w:rPr>
      <w:rFonts w:ascii="Georgia" w:hAnsi="Georgia"/>
      <w:caps/>
    </w:rPr>
  </w:style>
  <w:style w:type="paragraph" w:customStyle="1" w:styleId="PreformattedText">
    <w:name w:val="Preformatted Text"/>
    <w:basedOn w:val="Normal"/>
    <w:next w:val="NoSpacing"/>
    <w:qFormat/>
    <w:rsid w:val="005B72FB"/>
  </w:style>
  <w:style w:type="paragraph" w:customStyle="1" w:styleId="MaggieTag">
    <w:name w:val="MaggieTag"/>
    <w:basedOn w:val="Heading2"/>
    <w:qFormat/>
    <w:rsid w:val="005B72FB"/>
    <w:rPr>
      <w:rFonts w:ascii="Georgia" w:hAnsi="Georgia"/>
      <w:caps/>
    </w:rPr>
  </w:style>
  <w:style w:type="character" w:customStyle="1" w:styleId="Heading4CiteChar">
    <w:name w:val="Heading 4 Cite Char"/>
    <w:locked/>
    <w:rsid w:val="005B72FB"/>
  </w:style>
  <w:style w:type="paragraph" w:customStyle="1" w:styleId="Heading4Cite">
    <w:name w:val="Heading 4 Cite"/>
    <w:basedOn w:val="Normal"/>
    <w:autoRedefine/>
    <w:qFormat/>
    <w:rsid w:val="005B72FB"/>
  </w:style>
  <w:style w:type="paragraph" w:customStyle="1" w:styleId="4">
    <w:name w:val="4"/>
    <w:basedOn w:val="Normal"/>
    <w:next w:val="Normaltag"/>
    <w:qFormat/>
    <w:rsid w:val="005B72FB"/>
  </w:style>
  <w:style w:type="character" w:customStyle="1" w:styleId="NormaltagChar">
    <w:name w:val="Normal tag Char"/>
    <w:uiPriority w:val="99"/>
    <w:locked/>
    <w:rsid w:val="005B72FB"/>
  </w:style>
  <w:style w:type="paragraph" w:customStyle="1" w:styleId="Normaltag">
    <w:name w:val="Normal tag"/>
    <w:basedOn w:val="Normal"/>
    <w:next w:val="Cardnon-underlined"/>
    <w:uiPriority w:val="99"/>
    <w:qFormat/>
    <w:rsid w:val="005B72FB"/>
  </w:style>
  <w:style w:type="character" w:customStyle="1" w:styleId="Cardnon-underlinedChar">
    <w:name w:val="Card non-underlined Char"/>
    <w:uiPriority w:val="99"/>
    <w:locked/>
    <w:rsid w:val="005B72FB"/>
  </w:style>
  <w:style w:type="paragraph" w:customStyle="1" w:styleId="Cardnon-underlined">
    <w:name w:val="Card non-underlined"/>
    <w:basedOn w:val="Normal"/>
    <w:next w:val="Heading4Cite"/>
    <w:autoRedefine/>
    <w:uiPriority w:val="99"/>
    <w:qFormat/>
    <w:rsid w:val="005B72FB"/>
  </w:style>
  <w:style w:type="paragraph" w:customStyle="1" w:styleId="BlockTitle4">
    <w:name w:val="%Block Title"/>
    <w:basedOn w:val="Heading1"/>
    <w:next w:val="HiddenBlockHeader"/>
    <w:qFormat/>
    <w:rsid w:val="005B72FB"/>
    <w:rPr>
      <w:rFonts w:ascii="Georgia" w:hAnsi="Georgia"/>
      <w:caps/>
    </w:rPr>
  </w:style>
  <w:style w:type="paragraph" w:customStyle="1" w:styleId="CARD2">
    <w:name w:val="CARD"/>
    <w:basedOn w:val="Normal"/>
    <w:next w:val="ThickUnderline"/>
    <w:link w:val="CARDChar2"/>
    <w:qFormat/>
    <w:rsid w:val="005B72FB"/>
  </w:style>
  <w:style w:type="paragraph" w:customStyle="1" w:styleId="HiddenBlockHeader">
    <w:name w:val="Hidden Block Header"/>
    <w:basedOn w:val="Normal"/>
    <w:next w:val="Normaltag"/>
    <w:qFormat/>
    <w:rsid w:val="005B72FB"/>
  </w:style>
  <w:style w:type="paragraph" w:customStyle="1" w:styleId="ThickUnderline">
    <w:name w:val="ThickUnderline"/>
    <w:next w:val="AAAcard"/>
    <w:qFormat/>
    <w:rsid w:val="005B72FB"/>
  </w:style>
  <w:style w:type="paragraph" w:customStyle="1" w:styleId="DottedUnderline0">
    <w:name w:val="DottedUnderline"/>
    <w:basedOn w:val="Normal"/>
    <w:qFormat/>
    <w:rsid w:val="005B72FB"/>
  </w:style>
  <w:style w:type="paragraph" w:customStyle="1" w:styleId="AAAcard">
    <w:name w:val="AAAcard"/>
    <w:basedOn w:val="Normal"/>
    <w:next w:val="BlockTitle4"/>
    <w:link w:val="AAAcardChar"/>
    <w:qFormat/>
    <w:rsid w:val="005B72FB"/>
  </w:style>
  <w:style w:type="character" w:customStyle="1" w:styleId="Card-UnderlineChar">
    <w:name w:val="Card-Underline Char"/>
    <w:locked/>
    <w:rsid w:val="005B72FB"/>
  </w:style>
  <w:style w:type="paragraph" w:customStyle="1" w:styleId="Card-Underline">
    <w:name w:val="Card-Underline"/>
    <w:basedOn w:val="Normal"/>
    <w:next w:val="PageNumber4"/>
    <w:qFormat/>
    <w:rsid w:val="005B72FB"/>
  </w:style>
  <w:style w:type="paragraph" w:customStyle="1" w:styleId="PageNumber3">
    <w:name w:val="Page Number3"/>
    <w:basedOn w:val="Normal"/>
    <w:next w:val="Normal"/>
    <w:qFormat/>
    <w:rsid w:val="005B72FB"/>
  </w:style>
  <w:style w:type="paragraph" w:customStyle="1" w:styleId="PageNumber4">
    <w:name w:val="Page Number4"/>
    <w:basedOn w:val="Normal"/>
    <w:next w:val="Normal"/>
    <w:qFormat/>
    <w:rsid w:val="005B72FB"/>
  </w:style>
  <w:style w:type="paragraph" w:customStyle="1" w:styleId="PageNumber5">
    <w:name w:val="Page Number5"/>
    <w:basedOn w:val="Normal"/>
    <w:next w:val="Normal"/>
    <w:qFormat/>
    <w:rsid w:val="005B72FB"/>
  </w:style>
  <w:style w:type="paragraph" w:customStyle="1" w:styleId="smalltext1">
    <w:name w:val="small text1"/>
    <w:basedOn w:val="Normal"/>
    <w:next w:val="Normal"/>
    <w:uiPriority w:val="4"/>
    <w:qFormat/>
    <w:rsid w:val="005B72FB"/>
  </w:style>
  <w:style w:type="character" w:customStyle="1" w:styleId="CircleChar">
    <w:name w:val="Circle Char"/>
    <w:locked/>
    <w:rsid w:val="005B72FB"/>
  </w:style>
  <w:style w:type="paragraph" w:customStyle="1" w:styleId="CiteReal0">
    <w:name w:val="Cite Real"/>
    <w:basedOn w:val="Normal"/>
    <w:next w:val="Normal"/>
    <w:qFormat/>
    <w:rsid w:val="005B72FB"/>
  </w:style>
  <w:style w:type="paragraph" w:customStyle="1" w:styleId="PageNumber6">
    <w:name w:val="Page Number6"/>
    <w:basedOn w:val="Normal"/>
    <w:next w:val="Normal"/>
    <w:qFormat/>
    <w:rsid w:val="005B72FB"/>
  </w:style>
  <w:style w:type="paragraph" w:customStyle="1" w:styleId="lastupdated">
    <w:name w:val="lastupdated"/>
    <w:basedOn w:val="Normal"/>
    <w:next w:val="articleinfo"/>
    <w:qFormat/>
    <w:rsid w:val="005B72FB"/>
  </w:style>
  <w:style w:type="paragraph" w:customStyle="1" w:styleId="hn-byline">
    <w:name w:val="hn-byline"/>
    <w:basedOn w:val="Normal"/>
    <w:qFormat/>
    <w:rsid w:val="005B72FB"/>
  </w:style>
  <w:style w:type="paragraph" w:customStyle="1" w:styleId="articleinfo">
    <w:name w:val="articleinfo"/>
    <w:basedOn w:val="Normal"/>
    <w:next w:val="StyleStyle16pt"/>
    <w:qFormat/>
    <w:rsid w:val="005B72FB"/>
  </w:style>
  <w:style w:type="character" w:customStyle="1" w:styleId="StyleStyle16ptChar">
    <w:name w:val="Style Style1 + 6 pt Char"/>
    <w:locked/>
    <w:rsid w:val="005B72FB"/>
  </w:style>
  <w:style w:type="paragraph" w:customStyle="1" w:styleId="StyleStyle16pt">
    <w:name w:val="Style Style1 + 6 pt"/>
    <w:basedOn w:val="Normal"/>
    <w:next w:val="OmniPage4"/>
    <w:qFormat/>
    <w:rsid w:val="005B72FB"/>
  </w:style>
  <w:style w:type="paragraph" w:customStyle="1" w:styleId="PageNumber7">
    <w:name w:val="Page Number7"/>
    <w:basedOn w:val="Normal"/>
    <w:next w:val="Normal"/>
    <w:qFormat/>
    <w:rsid w:val="005B72FB"/>
  </w:style>
  <w:style w:type="paragraph" w:customStyle="1" w:styleId="OmniPage4">
    <w:name w:val="OmniPage #4"/>
    <w:basedOn w:val="Normal"/>
    <w:next w:val="hn-byline"/>
    <w:qFormat/>
    <w:rsid w:val="005B72FB"/>
  </w:style>
  <w:style w:type="paragraph" w:customStyle="1" w:styleId="OmniPage10">
    <w:name w:val="OmniPage #10"/>
    <w:basedOn w:val="Normal"/>
    <w:next w:val="articleinfo"/>
    <w:qFormat/>
    <w:rsid w:val="005B72FB"/>
  </w:style>
  <w:style w:type="paragraph" w:customStyle="1" w:styleId="PageNumber8">
    <w:name w:val="Page Number8"/>
    <w:basedOn w:val="Normal"/>
    <w:next w:val="Normal"/>
    <w:qFormat/>
    <w:rsid w:val="005B72FB"/>
  </w:style>
  <w:style w:type="paragraph" w:customStyle="1" w:styleId="Subtitle2">
    <w:name w:val="Subtitle2"/>
    <w:basedOn w:val="Normal"/>
    <w:next w:val="StyleStyle16pt"/>
    <w:qFormat/>
    <w:rsid w:val="005B72FB"/>
  </w:style>
  <w:style w:type="paragraph" w:customStyle="1" w:styleId="bodyintro">
    <w:name w:val="bodyintro"/>
    <w:basedOn w:val="Normal"/>
    <w:next w:val="PageNumber7"/>
    <w:uiPriority w:val="99"/>
    <w:qFormat/>
    <w:rsid w:val="005B72FB"/>
  </w:style>
  <w:style w:type="paragraph" w:customStyle="1" w:styleId="indent">
    <w:name w:val="indent"/>
    <w:basedOn w:val="Normal"/>
    <w:next w:val="OmniPage4"/>
    <w:uiPriority w:val="99"/>
    <w:qFormat/>
    <w:rsid w:val="005B72FB"/>
  </w:style>
  <w:style w:type="paragraph" w:customStyle="1" w:styleId="center">
    <w:name w:val="center"/>
    <w:basedOn w:val="Normal"/>
    <w:next w:val="OmniPage10"/>
    <w:uiPriority w:val="99"/>
    <w:qFormat/>
    <w:rsid w:val="005B72FB"/>
  </w:style>
  <w:style w:type="character" w:customStyle="1" w:styleId="tagChar2">
    <w:name w:val="tag Char2"/>
    <w:qFormat/>
    <w:rsid w:val="005B72FB"/>
  </w:style>
  <w:style w:type="character" w:customStyle="1" w:styleId="cardchar00">
    <w:name w:val="cardchar0"/>
    <w:basedOn w:val="DefaultParagraphFont"/>
    <w:rsid w:val="005B72FB"/>
  </w:style>
  <w:style w:type="character" w:customStyle="1" w:styleId="UnderlineNon-bold">
    <w:name w:val="Underline Non - bold"/>
    <w:rsid w:val="005B72FB"/>
  </w:style>
  <w:style w:type="character" w:customStyle="1" w:styleId="UnderlineBold0">
    <w:name w:val="Underline Bold"/>
    <w:rsid w:val="005B72FB"/>
  </w:style>
  <w:style w:type="character" w:customStyle="1" w:styleId="Heading5Char2">
    <w:name w:val="Heading 5 Char2"/>
    <w:rsid w:val="005B72FB"/>
  </w:style>
  <w:style w:type="character" w:customStyle="1" w:styleId="underlinechar2">
    <w:name w:val="underlinechar"/>
    <w:rsid w:val="005B72FB"/>
  </w:style>
  <w:style w:type="character" w:customStyle="1" w:styleId="authordate1">
    <w:name w:val="authordate"/>
    <w:rsid w:val="005B72FB"/>
  </w:style>
  <w:style w:type="character" w:customStyle="1" w:styleId="underline0">
    <w:name w:val="%underline"/>
    <w:qFormat/>
    <w:rsid w:val="005B72FB"/>
  </w:style>
  <w:style w:type="character" w:customStyle="1" w:styleId="AUNDERLINE0">
    <w:name w:val="AUNDERLINE"/>
    <w:qFormat/>
    <w:rsid w:val="005B72FB"/>
  </w:style>
  <w:style w:type="character" w:customStyle="1" w:styleId="UnderlinedCharChar">
    <w:name w:val="Underlined Char Char"/>
    <w:rsid w:val="005B72FB"/>
  </w:style>
  <w:style w:type="character" w:customStyle="1" w:styleId="slug-doi">
    <w:name w:val="slug-doi"/>
    <w:basedOn w:val="DefaultParagraphFont"/>
    <w:rsid w:val="005B72FB"/>
  </w:style>
  <w:style w:type="character" w:customStyle="1" w:styleId="af">
    <w:name w:val="af"/>
    <w:basedOn w:val="DefaultParagraphFont"/>
    <w:rsid w:val="005B72FB"/>
  </w:style>
  <w:style w:type="character" w:customStyle="1" w:styleId="ab">
    <w:name w:val="ab"/>
    <w:basedOn w:val="DefaultParagraphFont"/>
    <w:rsid w:val="005B72FB"/>
  </w:style>
  <w:style w:type="character" w:customStyle="1" w:styleId="em">
    <w:name w:val="em"/>
    <w:basedOn w:val="DefaultParagraphFont"/>
    <w:rsid w:val="005B72FB"/>
  </w:style>
  <w:style w:type="character" w:customStyle="1" w:styleId="au">
    <w:name w:val="au"/>
    <w:basedOn w:val="DefaultParagraphFont"/>
    <w:rsid w:val="005B72FB"/>
  </w:style>
  <w:style w:type="character" w:customStyle="1" w:styleId="ti">
    <w:name w:val="ti"/>
    <w:basedOn w:val="DefaultParagraphFont"/>
    <w:rsid w:val="005B72FB"/>
  </w:style>
  <w:style w:type="character" w:customStyle="1" w:styleId="subheadblue">
    <w:name w:val="subhead_blue"/>
    <w:basedOn w:val="DefaultParagraphFont"/>
    <w:rsid w:val="005B72FB"/>
  </w:style>
  <w:style w:type="character" w:customStyle="1" w:styleId="affiliation">
    <w:name w:val="affiliation"/>
    <w:basedOn w:val="DefaultParagraphFont"/>
    <w:rsid w:val="005B72FB"/>
  </w:style>
  <w:style w:type="character" w:customStyle="1" w:styleId="slug-doi-wrapper">
    <w:name w:val="slug-doi-wrapper"/>
    <w:basedOn w:val="DefaultParagraphFont"/>
    <w:rsid w:val="005B72FB"/>
  </w:style>
  <w:style w:type="character" w:customStyle="1" w:styleId="slug-metadata-noteahead-of-print">
    <w:name w:val="slug-metadata-note ahead-of-print"/>
    <w:basedOn w:val="DefaultParagraphFont"/>
    <w:rsid w:val="005B72FB"/>
  </w:style>
  <w:style w:type="character" w:customStyle="1" w:styleId="slug-ahead-of-print-date">
    <w:name w:val="slug-ahead-of-print-date"/>
    <w:basedOn w:val="DefaultParagraphFont"/>
    <w:rsid w:val="005B72FB"/>
  </w:style>
  <w:style w:type="character" w:customStyle="1" w:styleId="medium-bold">
    <w:name w:val="medium-bold"/>
    <w:basedOn w:val="DefaultParagraphFont"/>
    <w:rsid w:val="005B72FB"/>
  </w:style>
  <w:style w:type="character" w:customStyle="1" w:styleId="updated-short-citation">
    <w:name w:val="updated-short-citation"/>
    <w:basedOn w:val="DefaultParagraphFont"/>
    <w:rsid w:val="005B72FB"/>
  </w:style>
  <w:style w:type="character" w:customStyle="1" w:styleId="CharChar6">
    <w:name w:val="Char Char6"/>
    <w:rsid w:val="005B72FB"/>
  </w:style>
  <w:style w:type="character" w:customStyle="1" w:styleId="TagCharChar1">
    <w:name w:val="Tag Char Char1"/>
    <w:rsid w:val="005B72FB"/>
  </w:style>
  <w:style w:type="character" w:customStyle="1" w:styleId="berief">
    <w:name w:val="berief"/>
    <w:rsid w:val="005B72FB"/>
  </w:style>
  <w:style w:type="character" w:customStyle="1" w:styleId="Brief-Smalltext">
    <w:name w:val="Brief - Small text"/>
    <w:rsid w:val="005B72FB"/>
  </w:style>
  <w:style w:type="character" w:customStyle="1" w:styleId="F8-UnderlineBold">
    <w:name w:val="F8 - Underline/Bold"/>
    <w:rsid w:val="005B72FB"/>
  </w:style>
  <w:style w:type="character" w:customStyle="1" w:styleId="Brief-Bold">
    <w:name w:val="Brief - Bold"/>
    <w:rsid w:val="005B72FB"/>
  </w:style>
  <w:style w:type="character" w:customStyle="1" w:styleId="Card-Underline0">
    <w:name w:val="Card - Underline"/>
    <w:rsid w:val="005B72FB"/>
  </w:style>
  <w:style w:type="character" w:customStyle="1" w:styleId="beriefunderline">
    <w:name w:val="berief = underline"/>
    <w:rsid w:val="005B72FB"/>
  </w:style>
  <w:style w:type="character" w:customStyle="1" w:styleId="BoldText10pt">
    <w:name w:val="Bold Text 10 pt"/>
    <w:rsid w:val="005B72FB"/>
  </w:style>
  <w:style w:type="character" w:customStyle="1" w:styleId="eoeaheader">
    <w:name w:val="eoea_header"/>
    <w:basedOn w:val="DefaultParagraphFont"/>
    <w:rsid w:val="005B72FB"/>
  </w:style>
  <w:style w:type="character" w:customStyle="1" w:styleId="SC4208902">
    <w:name w:val="SC.4.208902"/>
    <w:rsid w:val="005B72FB"/>
  </w:style>
  <w:style w:type="character" w:customStyle="1" w:styleId="SC4208915">
    <w:name w:val="SC.4.208915"/>
    <w:rsid w:val="005B72FB"/>
  </w:style>
  <w:style w:type="character" w:customStyle="1" w:styleId="SC273764">
    <w:name w:val="SC.2.73764"/>
    <w:rsid w:val="005B72FB"/>
  </w:style>
  <w:style w:type="character" w:customStyle="1" w:styleId="SC273779">
    <w:name w:val="SC.2.73779"/>
    <w:rsid w:val="005B72FB"/>
  </w:style>
  <w:style w:type="character" w:customStyle="1" w:styleId="SC273763">
    <w:name w:val="SC.2.73763"/>
    <w:rsid w:val="005B72FB"/>
  </w:style>
  <w:style w:type="character" w:customStyle="1" w:styleId="SC4208910">
    <w:name w:val="SC.4.208910"/>
    <w:rsid w:val="005B72FB"/>
  </w:style>
  <w:style w:type="character" w:customStyle="1" w:styleId="SC4208911">
    <w:name w:val="SC.4.208911"/>
    <w:rsid w:val="005B72FB"/>
  </w:style>
  <w:style w:type="character" w:customStyle="1" w:styleId="articlesubtitle">
    <w:name w:val="article_sub_title"/>
    <w:basedOn w:val="DefaultParagraphFont"/>
    <w:rsid w:val="005B72FB"/>
  </w:style>
  <w:style w:type="character" w:customStyle="1" w:styleId="newsdate2">
    <w:name w:val="news_date2"/>
    <w:basedOn w:val="DefaultParagraphFont"/>
    <w:rsid w:val="005B72FB"/>
  </w:style>
  <w:style w:type="character" w:customStyle="1" w:styleId="readarticleheader">
    <w:name w:val="readarticleheader"/>
    <w:basedOn w:val="DefaultParagraphFont"/>
    <w:rsid w:val="005B72FB"/>
  </w:style>
  <w:style w:type="character" w:customStyle="1" w:styleId="UnderlineChar20">
    <w:name w:val="Underline Char2"/>
    <w:rsid w:val="005B72FB"/>
  </w:style>
  <w:style w:type="character" w:customStyle="1" w:styleId="Style10ptUnderline">
    <w:name w:val="Style 10 pt Underline"/>
    <w:rsid w:val="005B72FB"/>
  </w:style>
  <w:style w:type="character" w:customStyle="1" w:styleId="char">
    <w:name w:val="char"/>
    <w:basedOn w:val="DefaultParagraphFont"/>
    <w:rsid w:val="005B72FB"/>
  </w:style>
  <w:style w:type="character" w:customStyle="1" w:styleId="hdr">
    <w:name w:val="hdr"/>
    <w:basedOn w:val="DefaultParagraphFont"/>
    <w:rsid w:val="005B72FB"/>
  </w:style>
  <w:style w:type="character" w:customStyle="1" w:styleId="bolding1">
    <w:name w:val="bolding1"/>
    <w:rsid w:val="005B72FB"/>
  </w:style>
  <w:style w:type="character" w:customStyle="1" w:styleId="bookoptions1">
    <w:name w:val="book_options1"/>
    <w:rsid w:val="005B72FB"/>
  </w:style>
  <w:style w:type="character" w:customStyle="1" w:styleId="descriptionblock">
    <w:name w:val="description block"/>
    <w:basedOn w:val="DefaultParagraphFont"/>
    <w:rsid w:val="005B72FB"/>
  </w:style>
  <w:style w:type="character" w:customStyle="1" w:styleId="detailsboxblock">
    <w:name w:val="detailsbox block"/>
    <w:basedOn w:val="DefaultParagraphFont"/>
    <w:rsid w:val="005B72FB"/>
  </w:style>
  <w:style w:type="character" w:customStyle="1" w:styleId="Char3">
    <w:name w:val="Char3"/>
    <w:rsid w:val="005B72FB"/>
  </w:style>
  <w:style w:type="character" w:customStyle="1" w:styleId="CardsFont6ptChar">
    <w:name w:val="Cards + Font: 6 pt Char"/>
    <w:rsid w:val="005B72FB"/>
  </w:style>
  <w:style w:type="character" w:customStyle="1" w:styleId="CardTextUnderlinedChar">
    <w:name w:val="Card Text Underlined Char"/>
    <w:rsid w:val="005B72FB"/>
  </w:style>
  <w:style w:type="character" w:customStyle="1" w:styleId="cardtextsmallChar">
    <w:name w:val="card text small Char"/>
    <w:rsid w:val="005B72FB"/>
  </w:style>
  <w:style w:type="character" w:customStyle="1" w:styleId="countrytitle1">
    <w:name w:val="countrytitle1"/>
    <w:rsid w:val="005B72FB"/>
  </w:style>
  <w:style w:type="character" w:customStyle="1" w:styleId="storyheader1">
    <w:name w:val="storyheader1"/>
    <w:rsid w:val="005B72FB"/>
  </w:style>
  <w:style w:type="character" w:customStyle="1" w:styleId="cardunderlinedChar1">
    <w:name w:val="card underlined Char"/>
    <w:rsid w:val="005B72FB"/>
  </w:style>
  <w:style w:type="character" w:customStyle="1" w:styleId="article1">
    <w:name w:val="article1"/>
    <w:rsid w:val="005B72FB"/>
  </w:style>
  <w:style w:type="character" w:customStyle="1" w:styleId="story-posted-date1">
    <w:name w:val="story-posted-date1"/>
    <w:rsid w:val="005B72FB"/>
  </w:style>
  <w:style w:type="character" w:customStyle="1" w:styleId="citation1">
    <w:name w:val="citation1"/>
    <w:rsid w:val="005B72FB"/>
  </w:style>
  <w:style w:type="character" w:customStyle="1" w:styleId="hithighlite">
    <w:name w:val="hithighlite"/>
    <w:basedOn w:val="DefaultParagraphFont"/>
    <w:rsid w:val="005B72FB"/>
  </w:style>
  <w:style w:type="character" w:customStyle="1" w:styleId="articlecontent">
    <w:name w:val="articlecontent"/>
    <w:basedOn w:val="DefaultParagraphFont"/>
    <w:rsid w:val="005B72FB"/>
  </w:style>
  <w:style w:type="character" w:customStyle="1" w:styleId="fource1">
    <w:name w:val="fource1"/>
    <w:rsid w:val="005B72FB"/>
  </w:style>
  <w:style w:type="character" w:customStyle="1" w:styleId="normal11">
    <w:name w:val="normal1"/>
    <w:basedOn w:val="DefaultParagraphFont"/>
    <w:rsid w:val="005B72FB"/>
  </w:style>
  <w:style w:type="character" w:customStyle="1" w:styleId="ds">
    <w:name w:val="ds"/>
    <w:basedOn w:val="DefaultParagraphFont"/>
    <w:rsid w:val="005B72FB"/>
  </w:style>
  <w:style w:type="character" w:customStyle="1" w:styleId="MicroTextChar1">
    <w:name w:val="MicroText Char1"/>
    <w:rsid w:val="005B72FB"/>
  </w:style>
  <w:style w:type="character" w:customStyle="1" w:styleId="DefaultPara">
    <w:name w:val="Default Para"/>
    <w:rsid w:val="005B72FB"/>
  </w:style>
  <w:style w:type="character" w:customStyle="1" w:styleId="SYSHYPERTEXT">
    <w:name w:val="SYS_HYPERTEXT"/>
    <w:rsid w:val="005B72FB"/>
  </w:style>
  <w:style w:type="character" w:customStyle="1" w:styleId="Hyperlink1">
    <w:name w:val="Hyperlink1"/>
    <w:rsid w:val="005B72FB"/>
  </w:style>
  <w:style w:type="character" w:customStyle="1" w:styleId="BlockHeading1Char">
    <w:name w:val="Block Heading 1 Char"/>
    <w:rsid w:val="005B72FB"/>
  </w:style>
  <w:style w:type="character" w:customStyle="1" w:styleId="StyleTagTimesNewRomanChar">
    <w:name w:val="Style Tag + Times New Roman Char"/>
    <w:rsid w:val="005B72F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B72FB"/>
  </w:style>
  <w:style w:type="character" w:customStyle="1" w:styleId="StyleArialNarrow12ptBold">
    <w:name w:val="Style Arial Narrow 12 pt Bold"/>
    <w:rsid w:val="005B72FB"/>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5B72FB"/>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5B72FB"/>
  </w:style>
  <w:style w:type="character" w:customStyle="1" w:styleId="UnderlinedCharChar1">
    <w:name w:val="Underlined Char Char1"/>
    <w:rsid w:val="005B72FB"/>
  </w:style>
  <w:style w:type="character" w:customStyle="1" w:styleId="Heading2CharChar2">
    <w:name w:val="Heading 2 Char Char2"/>
    <w:rsid w:val="005B72FB"/>
  </w:style>
  <w:style w:type="character" w:customStyle="1" w:styleId="doctitle">
    <w:name w:val="doctitle"/>
    <w:rsid w:val="005B72FB"/>
  </w:style>
  <w:style w:type="character" w:customStyle="1" w:styleId="cardtext-underlined0">
    <w:name w:val="card text- underlined"/>
    <w:rsid w:val="005B72FB"/>
  </w:style>
  <w:style w:type="character" w:customStyle="1" w:styleId="Style8ptChar">
    <w:name w:val="Style 8 pt Char"/>
    <w:rsid w:val="005B72FB"/>
  </w:style>
  <w:style w:type="character" w:customStyle="1" w:styleId="message-item">
    <w:name w:val="message-item"/>
    <w:rsid w:val="005B72FB"/>
  </w:style>
  <w:style w:type="character" w:customStyle="1" w:styleId="A0">
    <w:name w:val="A0"/>
    <w:uiPriority w:val="99"/>
    <w:rsid w:val="005B72FB"/>
  </w:style>
  <w:style w:type="character" w:customStyle="1" w:styleId="datestamp">
    <w:name w:val="datestamp"/>
    <w:rsid w:val="005B72FB"/>
  </w:style>
  <w:style w:type="character" w:customStyle="1" w:styleId="i">
    <w:name w:val="i"/>
    <w:rsid w:val="005B72FB"/>
  </w:style>
  <w:style w:type="character" w:customStyle="1" w:styleId="name">
    <w:name w:val="name"/>
    <w:rsid w:val="005B72FB"/>
  </w:style>
  <w:style w:type="character" w:customStyle="1" w:styleId="forenames">
    <w:name w:val="forenames"/>
    <w:rsid w:val="005B72FB"/>
  </w:style>
  <w:style w:type="character" w:customStyle="1" w:styleId="surname">
    <w:name w:val="surname"/>
    <w:rsid w:val="005B72FB"/>
  </w:style>
  <w:style w:type="character" w:customStyle="1" w:styleId="sifr-alternate">
    <w:name w:val="sifr-alternate"/>
    <w:rsid w:val="005B72FB"/>
  </w:style>
  <w:style w:type="character" w:customStyle="1" w:styleId="medium-font">
    <w:name w:val="medium-font"/>
    <w:rsid w:val="005B72FB"/>
  </w:style>
  <w:style w:type="character" w:customStyle="1" w:styleId="title-link-wrapper">
    <w:name w:val="title-link-wrapper"/>
    <w:rsid w:val="005B72FB"/>
  </w:style>
  <w:style w:type="character" w:customStyle="1" w:styleId="A7">
    <w:name w:val="A7"/>
    <w:uiPriority w:val="99"/>
    <w:rsid w:val="005B72FB"/>
  </w:style>
  <w:style w:type="character" w:customStyle="1" w:styleId="refpreview">
    <w:name w:val="refpreview"/>
    <w:rsid w:val="005B72FB"/>
  </w:style>
  <w:style w:type="character" w:customStyle="1" w:styleId="loose1">
    <w:name w:val="loose1"/>
    <w:rsid w:val="005B72FB"/>
  </w:style>
  <w:style w:type="character" w:customStyle="1" w:styleId="email">
    <w:name w:val="email"/>
    <w:rsid w:val="005B72FB"/>
  </w:style>
  <w:style w:type="character" w:customStyle="1" w:styleId="gsa">
    <w:name w:val="gs_a"/>
    <w:rsid w:val="005B72FB"/>
  </w:style>
  <w:style w:type="character" w:customStyle="1" w:styleId="mainarttitle">
    <w:name w:val="mainarttitle"/>
    <w:rsid w:val="005B72FB"/>
  </w:style>
  <w:style w:type="character" w:customStyle="1" w:styleId="mainartauthor">
    <w:name w:val="mainartauthor"/>
    <w:rsid w:val="005B72FB"/>
  </w:style>
  <w:style w:type="character" w:customStyle="1" w:styleId="mainartdate">
    <w:name w:val="mainartdate"/>
    <w:rsid w:val="005B72FB"/>
  </w:style>
  <w:style w:type="character" w:customStyle="1" w:styleId="gsggs">
    <w:name w:val="gs_ggs"/>
    <w:rsid w:val="005B72FB"/>
  </w:style>
  <w:style w:type="character" w:customStyle="1" w:styleId="ahead">
    <w:name w:val="a_head"/>
    <w:rsid w:val="005B72FB"/>
  </w:style>
  <w:style w:type="character" w:customStyle="1" w:styleId="footnote1">
    <w:name w:val="footnote"/>
    <w:rsid w:val="005B72FB"/>
  </w:style>
  <w:style w:type="character" w:customStyle="1" w:styleId="ssl3">
    <w:name w:val="ss_l3"/>
    <w:rsid w:val="005B72FB"/>
  </w:style>
  <w:style w:type="character" w:customStyle="1" w:styleId="docbody">
    <w:name w:val="docbody"/>
    <w:rsid w:val="005B72FB"/>
  </w:style>
  <w:style w:type="paragraph" w:styleId="BodyTextIndent3">
    <w:name w:val="Body Text Indent 3"/>
    <w:basedOn w:val="Normal"/>
    <w:link w:val="BodyTextIndent3Char1"/>
    <w:unhideWhenUsed/>
    <w:rsid w:val="005B72FB"/>
    <w:pPr>
      <w:spacing w:after="120"/>
      <w:ind w:left="360"/>
    </w:pPr>
    <w:rPr>
      <w:sz w:val="16"/>
      <w:szCs w:val="16"/>
    </w:rPr>
  </w:style>
  <w:style w:type="character" w:customStyle="1" w:styleId="BodyTextIndent3Char1">
    <w:name w:val="Body Text Indent 3 Char1"/>
    <w:basedOn w:val="DefaultParagraphFont"/>
    <w:link w:val="BodyTextIndent3"/>
    <w:rsid w:val="005B72FB"/>
    <w:rPr>
      <w:rFonts w:ascii="Calibri" w:hAnsi="Calibri" w:cs="Calibri"/>
      <w:sz w:val="16"/>
      <w:szCs w:val="16"/>
    </w:rPr>
  </w:style>
  <w:style w:type="character" w:customStyle="1" w:styleId="superscript">
    <w:name w:val="superscript"/>
    <w:rsid w:val="005B72FB"/>
  </w:style>
  <w:style w:type="character" w:customStyle="1" w:styleId="StyleUnderlineChar0">
    <w:name w:val="Style Underline Char"/>
    <w:locked/>
    <w:rsid w:val="005B72FB"/>
  </w:style>
  <w:style w:type="character" w:customStyle="1" w:styleId="bwxsm">
    <w:name w:val="b w xsm"/>
    <w:rsid w:val="005B72FB"/>
  </w:style>
  <w:style w:type="character" w:customStyle="1" w:styleId="f">
    <w:name w:val="f"/>
    <w:rsid w:val="005B72FB"/>
  </w:style>
  <w:style w:type="character" w:customStyle="1" w:styleId="fstd">
    <w:name w:val="f std"/>
    <w:rsid w:val="005B72FB"/>
  </w:style>
  <w:style w:type="character" w:customStyle="1" w:styleId="gl">
    <w:name w:val="gl"/>
    <w:rsid w:val="005B72FB"/>
  </w:style>
  <w:style w:type="character" w:customStyle="1" w:styleId="yshortcuts">
    <w:name w:val="yshortcuts"/>
    <w:rsid w:val="005B72FB"/>
  </w:style>
  <w:style w:type="character" w:customStyle="1" w:styleId="heading2char2charchar1">
    <w:name w:val="heading2char2charchar1"/>
    <w:rsid w:val="005B72FB"/>
  </w:style>
  <w:style w:type="character" w:customStyle="1" w:styleId="charchar60">
    <w:name w:val="charchar6"/>
    <w:rsid w:val="005B72FB"/>
  </w:style>
  <w:style w:type="character" w:customStyle="1" w:styleId="bio1">
    <w:name w:val="bio1"/>
    <w:rsid w:val="005B72FB"/>
  </w:style>
  <w:style w:type="character" w:customStyle="1" w:styleId="BoldChar">
    <w:name w:val="Bold Char"/>
    <w:rsid w:val="005B72FB"/>
  </w:style>
  <w:style w:type="character" w:customStyle="1" w:styleId="cardCharCharCharCharCharChar">
    <w:name w:val="card Char Char Char Char Char Char"/>
    <w:rsid w:val="005B72FB"/>
  </w:style>
  <w:style w:type="character" w:customStyle="1" w:styleId="bodytext7">
    <w:name w:val="bodytext"/>
    <w:basedOn w:val="DefaultParagraphFont"/>
    <w:rsid w:val="005B72FB"/>
  </w:style>
  <w:style w:type="character" w:customStyle="1" w:styleId="Style24ptBoldUnderlineCenteredCharChar">
    <w:name w:val="Style 24 pt Bold Underline Centered Char Char"/>
    <w:rsid w:val="005B72FB"/>
  </w:style>
  <w:style w:type="character" w:customStyle="1" w:styleId="TagCiteCharChar0">
    <w:name w:val="Tag / Cite Char Char"/>
    <w:rsid w:val="005B72FB"/>
  </w:style>
  <w:style w:type="character" w:customStyle="1" w:styleId="drop">
    <w:name w:val="drop"/>
    <w:basedOn w:val="DefaultParagraphFont"/>
    <w:rsid w:val="005B72FB"/>
  </w:style>
  <w:style w:type="character" w:customStyle="1" w:styleId="CardTextChar10">
    <w:name w:val="Card Text Char1"/>
    <w:rsid w:val="005B72FB"/>
  </w:style>
  <w:style w:type="character" w:customStyle="1" w:styleId="CardTextUnderlinedCharChar">
    <w:name w:val="Card Text Underlined Char Char"/>
    <w:rsid w:val="005B72FB"/>
  </w:style>
  <w:style w:type="character" w:customStyle="1" w:styleId="CardTagCharCharChar">
    <w:name w:val="Card Tag Char Char Char"/>
    <w:rsid w:val="005B72FB"/>
  </w:style>
  <w:style w:type="character" w:customStyle="1" w:styleId="mainbody">
    <w:name w:val="mainbody"/>
    <w:basedOn w:val="DefaultParagraphFont"/>
    <w:rsid w:val="005B72FB"/>
  </w:style>
  <w:style w:type="character" w:customStyle="1" w:styleId="UnderlineStyleChar2">
    <w:name w:val="Underline Style Char2"/>
    <w:rsid w:val="005B72FB"/>
  </w:style>
  <w:style w:type="character" w:customStyle="1" w:styleId="t13">
    <w:name w:val="t13"/>
    <w:basedOn w:val="DefaultParagraphFont"/>
    <w:rsid w:val="005B72FB"/>
  </w:style>
  <w:style w:type="character" w:customStyle="1" w:styleId="lead">
    <w:name w:val="lead"/>
    <w:basedOn w:val="DefaultParagraphFont"/>
    <w:rsid w:val="005B72FB"/>
  </w:style>
  <w:style w:type="character" w:customStyle="1" w:styleId="SmallFont7pt">
    <w:name w:val="Small Font (7 pt)"/>
    <w:qFormat/>
    <w:rsid w:val="005B72FB"/>
  </w:style>
  <w:style w:type="character" w:customStyle="1" w:styleId="timestamp">
    <w:name w:val="timestamp"/>
    <w:basedOn w:val="DefaultParagraphFont"/>
    <w:rsid w:val="005B72FB"/>
  </w:style>
  <w:style w:type="character" w:customStyle="1" w:styleId="CharChar17">
    <w:name w:val="Char Char17"/>
    <w:locked/>
    <w:rsid w:val="005B72FB"/>
  </w:style>
  <w:style w:type="character" w:customStyle="1" w:styleId="box0">
    <w:name w:val="box"/>
    <w:rsid w:val="005B72FB"/>
  </w:style>
  <w:style w:type="character" w:customStyle="1" w:styleId="ilspan">
    <w:name w:val="il_span"/>
    <w:basedOn w:val="DefaultParagraphFont"/>
    <w:rsid w:val="005B72FB"/>
  </w:style>
  <w:style w:type="character" w:customStyle="1" w:styleId="leftidx1">
    <w:name w:val="leftidx1"/>
    <w:rsid w:val="005B72FB"/>
  </w:style>
  <w:style w:type="character" w:customStyle="1" w:styleId="blue1">
    <w:name w:val="blue1"/>
    <w:rsid w:val="005B72FB"/>
  </w:style>
  <w:style w:type="character" w:customStyle="1" w:styleId="author-link1">
    <w:name w:val="author-link1"/>
    <w:rsid w:val="005B72FB"/>
  </w:style>
  <w:style w:type="character" w:customStyle="1" w:styleId="black1">
    <w:name w:val="black1"/>
    <w:rsid w:val="005B72FB"/>
  </w:style>
  <w:style w:type="character" w:customStyle="1" w:styleId="CardUnderline0">
    <w:name w:val="Card Underline"/>
    <w:rsid w:val="005B72FB"/>
  </w:style>
  <w:style w:type="character" w:customStyle="1" w:styleId="lingoregion">
    <w:name w:val="lingo_region"/>
    <w:basedOn w:val="DefaultParagraphFont"/>
    <w:rsid w:val="005B72FB"/>
  </w:style>
  <w:style w:type="character" w:customStyle="1" w:styleId="cite">
    <w:name w:val="%cite"/>
    <w:rsid w:val="005B72FB"/>
  </w:style>
  <w:style w:type="character" w:customStyle="1" w:styleId="Emphasis20">
    <w:name w:val="%Emphasis2"/>
    <w:rsid w:val="005B72FB"/>
  </w:style>
  <w:style w:type="character" w:customStyle="1" w:styleId="bodycontentlink">
    <w:name w:val="bodycontentlink"/>
    <w:basedOn w:val="DefaultParagraphFont"/>
    <w:rsid w:val="005B72FB"/>
  </w:style>
  <w:style w:type="character" w:customStyle="1" w:styleId="AAAcite">
    <w:name w:val="AAAcite"/>
    <w:rsid w:val="005B72FB"/>
  </w:style>
  <w:style w:type="character" w:customStyle="1" w:styleId="tmplheaderlink">
    <w:name w:val="tmplheaderlink"/>
    <w:rsid w:val="005B72FB"/>
  </w:style>
  <w:style w:type="character" w:customStyle="1" w:styleId="SubtleEmphasis1">
    <w:name w:val="Subtle Emphasis1"/>
    <w:uiPriority w:val="19"/>
    <w:qFormat/>
    <w:rsid w:val="005B72FB"/>
  </w:style>
  <w:style w:type="table" w:styleId="ColorfulGrid-Accent1">
    <w:name w:val="Colorful Grid Accent 1"/>
    <w:basedOn w:val="TableNormal"/>
    <w:uiPriority w:val="29"/>
    <w:unhideWhenUsed/>
    <w:rsid w:val="005B72FB"/>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AuthorYear">
    <w:name w:val="AuthorYear"/>
    <w:uiPriority w:val="1"/>
    <w:qFormat/>
    <w:rsid w:val="005B72FB"/>
    <w:rPr>
      <w:rFonts w:ascii="Georgia" w:hAnsi="Georgia"/>
      <w:b/>
      <w:sz w:val="24"/>
    </w:rPr>
  </w:style>
  <w:style w:type="paragraph" w:customStyle="1" w:styleId="StyleHeading4Tagheading2Heading2Char2CharHeading2Char1">
    <w:name w:val="Style Heading 4Tagheading 2Heading 2 Char2 CharHeading 2 Char1 ..."/>
    <w:basedOn w:val="Heading4"/>
    <w:rsid w:val="005B72FB"/>
    <w:rPr>
      <w:rFonts w:ascii="Georgia" w:hAnsi="Georgia"/>
      <w:iCs w:val="0"/>
      <w:sz w:val="22"/>
    </w:rPr>
  </w:style>
  <w:style w:type="character" w:customStyle="1" w:styleId="StyleStyleUnderlineUnderlineStyleBoldUnderlineIntenseEmphas1">
    <w:name w:val="Style Style UnderlineUnderlineStyle Bold UnderlineIntense Emphas...1"/>
    <w:basedOn w:val="DefaultParagraphFont"/>
    <w:rsid w:val="005B72FB"/>
    <w:rPr>
      <w:b w:val="0"/>
      <w:sz w:val="24"/>
      <w:u w:val="single"/>
      <w:bdr w:val="none" w:sz="0" w:space="0" w:color="auto"/>
    </w:rPr>
  </w:style>
  <w:style w:type="character" w:customStyle="1" w:styleId="BlockTitleChar">
    <w:name w:val="Block Title Char"/>
    <w:aliases w:val="Heading 1 Char2,Heading 1 - block Char,Heading 1 Char Char1,Heading 1 Char Char Char Char1,cites Char"/>
    <w:link w:val="BlockTitle"/>
    <w:locked/>
    <w:rsid w:val="005B72FB"/>
    <w:rPr>
      <w:rFonts w:ascii="Georgia" w:eastAsiaTheme="majorEastAsia" w:hAnsi="Georgia" w:cstheme="majorBidi"/>
      <w:b/>
      <w:caps/>
      <w:sz w:val="52"/>
      <w:szCs w:val="32"/>
    </w:rPr>
  </w:style>
  <w:style w:type="character" w:customStyle="1" w:styleId="chart-title">
    <w:name w:val="chart-title"/>
    <w:rsid w:val="005B72FB"/>
  </w:style>
  <w:style w:type="paragraph" w:customStyle="1" w:styleId="chart-intro">
    <w:name w:val="chart-intro"/>
    <w:basedOn w:val="Normal"/>
    <w:rsid w:val="005B72FB"/>
    <w:pPr>
      <w:spacing w:before="100" w:beforeAutospacing="1" w:after="100" w:afterAutospacing="1"/>
    </w:pPr>
    <w:rPr>
      <w:rFonts w:ascii="Times New Roman" w:eastAsia="Times New Roman" w:hAnsi="Times New Roman"/>
    </w:rPr>
  </w:style>
  <w:style w:type="character" w:customStyle="1" w:styleId="fu-autorenangabe-fu-beschreibung">
    <w:name w:val="fu-autorenangabe-fu-beschreibung"/>
    <w:rsid w:val="005B72FB"/>
  </w:style>
  <w:style w:type="character" w:customStyle="1" w:styleId="authorname">
    <w:name w:val="authorname"/>
    <w:rsid w:val="005B72FB"/>
  </w:style>
  <w:style w:type="character" w:customStyle="1" w:styleId="contacticon">
    <w:name w:val="contacticon"/>
    <w:rsid w:val="005B72FB"/>
  </w:style>
  <w:style w:type="character" w:customStyle="1" w:styleId="affiliationnumber">
    <w:name w:val="affiliationnumber"/>
    <w:rsid w:val="005B72FB"/>
  </w:style>
  <w:style w:type="character" w:customStyle="1" w:styleId="qlink">
    <w:name w:val="qlink"/>
    <w:rsid w:val="005B72FB"/>
  </w:style>
  <w:style w:type="character" w:customStyle="1" w:styleId="tagChar0">
    <w:name w:val="%tag Char"/>
    <w:link w:val="tag"/>
    <w:rsid w:val="005B72FB"/>
    <w:rPr>
      <w:rFonts w:ascii="Calibri" w:hAnsi="Calibri" w:cs="Calibri"/>
    </w:rPr>
  </w:style>
  <w:style w:type="character" w:customStyle="1" w:styleId="UnreadTextCharChar">
    <w:name w:val="Unread Text Char Char"/>
    <w:locked/>
    <w:rsid w:val="005B72FB"/>
    <w:rPr>
      <w:rFonts w:ascii="SimSun" w:eastAsia="SimSun"/>
      <w:sz w:val="15"/>
      <w:szCs w:val="24"/>
      <w:lang w:eastAsia="zh-CN"/>
    </w:rPr>
  </w:style>
  <w:style w:type="character" w:customStyle="1" w:styleId="hoenzb">
    <w:name w:val="hoenzb"/>
    <w:rsid w:val="005B72FB"/>
  </w:style>
  <w:style w:type="character" w:customStyle="1" w:styleId="StyleStyleBoldUnderlineUnderlineIntenseEmphasis1apple-style-">
    <w:name w:val="Style Style Bold UnderlineUnderlineIntense Emphasis1apple-style-..."/>
    <w:rsid w:val="005B72FB"/>
    <w:rPr>
      <w:b w:val="0"/>
      <w:bCs w:val="0"/>
      <w:sz w:val="22"/>
      <w:u w:val="single"/>
      <w:bdr w:val="none" w:sz="0" w:space="0" w:color="auto"/>
    </w:rPr>
  </w:style>
  <w:style w:type="character" w:customStyle="1" w:styleId="StyleGeorgia12ptBoldUnderlineBorderSinglesolidline">
    <w:name w:val="Style Georgia 12 pt Bold Underline Border: : (Single solid line..."/>
    <w:rsid w:val="005B72FB"/>
    <w:rPr>
      <w:rFonts w:ascii="Georgia" w:hAnsi="Georgia"/>
      <w:b/>
      <w:bCs/>
      <w:sz w:val="24"/>
      <w:u w:val="single"/>
      <w:bdr w:val="none" w:sz="0" w:space="0" w:color="auto"/>
    </w:rPr>
  </w:style>
  <w:style w:type="character" w:customStyle="1" w:styleId="StyleGeorgiaThickunderline">
    <w:name w:val="Style Georgia Thick underline"/>
    <w:rsid w:val="005B72FB"/>
    <w:rPr>
      <w:rFonts w:ascii="Georgia" w:hAnsi="Georgia"/>
      <w:u w:val="single"/>
    </w:rPr>
  </w:style>
  <w:style w:type="paragraph" w:customStyle="1" w:styleId="StyleCardsGeorgia12ptBoldThickunderlineBorderSin">
    <w:name w:val="Style Cards + Georgia 12 pt Bold Thick underline Border: : (Sin..."/>
    <w:basedOn w:val="Normal"/>
    <w:qFormat/>
    <w:rsid w:val="005B72FB"/>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rsid w:val="005B72FB"/>
    <w:rPr>
      <w:rFonts w:ascii="Georgia" w:hAnsi="Georgia"/>
      <w:sz w:val="24"/>
      <w:u w:val="single"/>
    </w:rPr>
  </w:style>
  <w:style w:type="paragraph" w:customStyle="1" w:styleId="StyleCardsGeorgia">
    <w:name w:val="Style Cards + Georgia"/>
    <w:basedOn w:val="Normal"/>
    <w:qFormat/>
    <w:rsid w:val="005B72FB"/>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5B72FB"/>
    <w:pPr>
      <w:spacing w:after="200" w:line="276" w:lineRule="auto"/>
      <w:contextualSpacing/>
    </w:pPr>
    <w:rPr>
      <w:rFonts w:ascii="Calibri" w:eastAsia="Malgun Gothic" w:hAnsi="Calibri" w:cs="Times New Roman"/>
      <w:b/>
      <w:bCs/>
      <w:sz w:val="24"/>
      <w:u w:val="single"/>
      <w:bdr w:val="single" w:sz="4" w:space="0" w:color="auto" w:frame="1"/>
    </w:rPr>
  </w:style>
  <w:style w:type="paragraph" w:customStyle="1" w:styleId="StyleunderlinedLatinGeorgiaThickunderline">
    <w:name w:val="Style underlined + (Latin) Georgia Thick underline"/>
    <w:qFormat/>
    <w:rsid w:val="005B72FB"/>
    <w:pPr>
      <w:spacing w:after="200" w:line="276" w:lineRule="auto"/>
      <w:contextualSpacing/>
    </w:pPr>
    <w:rPr>
      <w:rFonts w:ascii="Calibri" w:eastAsia="Malgun Gothic" w:hAnsi="Calibri" w:cs="Times New Roman"/>
      <w:sz w:val="24"/>
      <w:u w:val="single"/>
    </w:rPr>
  </w:style>
  <w:style w:type="character" w:customStyle="1" w:styleId="StyleThickunderline1">
    <w:name w:val="Style Thick underline1"/>
    <w:basedOn w:val="DefaultParagraphFont"/>
    <w:rsid w:val="005B72FB"/>
    <w:rPr>
      <w:u w:val="single"/>
    </w:rPr>
  </w:style>
  <w:style w:type="character" w:customStyle="1" w:styleId="ColorfulGrid-Accent1Char">
    <w:name w:val="Colorful Grid - Accent 1 Char"/>
    <w:link w:val="ColorfulGrid-Accent11"/>
    <w:uiPriority w:val="29"/>
    <w:locked/>
    <w:rsid w:val="005B72FB"/>
    <w:rPr>
      <w:rFonts w:ascii="Times New Roman" w:eastAsia="Times New Roman" w:hAnsi="Times New Roman" w:cs="Times New Roman"/>
      <w:i/>
      <w:iCs/>
      <w:color w:val="000000"/>
    </w:rPr>
  </w:style>
  <w:style w:type="character" w:customStyle="1" w:styleId="UnderlinedEvidenceCharChar">
    <w:name w:val="Underlined Evidence Char Char"/>
    <w:rsid w:val="005B72FB"/>
    <w:rPr>
      <w:rFonts w:ascii="Verdana" w:hAnsi="Verdana" w:hint="default"/>
      <w:sz w:val="21"/>
      <w:szCs w:val="21"/>
      <w:u w:val="thick"/>
      <w:lang w:val="en-US" w:eastAsia="en-US" w:bidi="ar-SA"/>
    </w:rPr>
  </w:style>
  <w:style w:type="character" w:customStyle="1" w:styleId="role">
    <w:name w:val="role"/>
    <w:rsid w:val="005B72FB"/>
  </w:style>
  <w:style w:type="character" w:customStyle="1" w:styleId="pagination0">
    <w:name w:val="pagination"/>
    <w:basedOn w:val="DefaultParagraphFont"/>
    <w:rsid w:val="005B72FB"/>
  </w:style>
  <w:style w:type="character" w:customStyle="1" w:styleId="doi">
    <w:name w:val="doi"/>
    <w:basedOn w:val="DefaultParagraphFont"/>
    <w:rsid w:val="005B72FB"/>
  </w:style>
  <w:style w:type="character" w:customStyle="1" w:styleId="bodycontents">
    <w:name w:val="bodycontents"/>
    <w:basedOn w:val="DefaultParagraphFont"/>
    <w:rsid w:val="005B72FB"/>
  </w:style>
  <w:style w:type="character" w:customStyle="1" w:styleId="comma">
    <w:name w:val="comma"/>
    <w:basedOn w:val="DefaultParagraphFont"/>
    <w:rsid w:val="005B72FB"/>
  </w:style>
  <w:style w:type="character" w:customStyle="1" w:styleId="pad5right">
    <w:name w:val="pad5right"/>
    <w:basedOn w:val="DefaultParagraphFont"/>
    <w:rsid w:val="005B72FB"/>
  </w:style>
  <w:style w:type="character" w:customStyle="1" w:styleId="pnumber">
    <w:name w:val="pnumber"/>
    <w:rsid w:val="005B72FB"/>
  </w:style>
  <w:style w:type="character" w:customStyle="1" w:styleId="ital">
    <w:name w:val="ital"/>
    <w:rsid w:val="005B72FB"/>
  </w:style>
  <w:style w:type="character" w:customStyle="1" w:styleId="orgdiv">
    <w:name w:val="orgdiv"/>
    <w:rsid w:val="005B72FB"/>
  </w:style>
  <w:style w:type="character" w:customStyle="1" w:styleId="orgname">
    <w:name w:val="orgname"/>
    <w:rsid w:val="005B72FB"/>
  </w:style>
  <w:style w:type="character" w:customStyle="1" w:styleId="city">
    <w:name w:val="city"/>
    <w:rsid w:val="005B72FB"/>
  </w:style>
  <w:style w:type="character" w:customStyle="1" w:styleId="state">
    <w:name w:val="state"/>
    <w:rsid w:val="005B72FB"/>
  </w:style>
  <w:style w:type="character" w:customStyle="1" w:styleId="country">
    <w:name w:val="country"/>
    <w:rsid w:val="005B72FB"/>
  </w:style>
  <w:style w:type="character" w:customStyle="1" w:styleId="entry-date">
    <w:name w:val="entry-date"/>
    <w:basedOn w:val="DefaultParagraphFont"/>
    <w:rsid w:val="005B72FB"/>
  </w:style>
  <w:style w:type="character" w:customStyle="1" w:styleId="divider">
    <w:name w:val="divider"/>
    <w:basedOn w:val="DefaultParagraphFont"/>
    <w:rsid w:val="005B72FB"/>
  </w:style>
  <w:style w:type="character" w:customStyle="1" w:styleId="pubdate">
    <w:name w:val="pubdate"/>
    <w:basedOn w:val="DefaultParagraphFont"/>
    <w:rsid w:val="005B72FB"/>
  </w:style>
  <w:style w:type="character" w:customStyle="1" w:styleId="blogdate">
    <w:name w:val="blogdate"/>
    <w:basedOn w:val="DefaultParagraphFont"/>
    <w:rsid w:val="005B72FB"/>
  </w:style>
  <w:style w:type="character" w:customStyle="1" w:styleId="ticker">
    <w:name w:val="ticker"/>
    <w:basedOn w:val="DefaultParagraphFont"/>
    <w:rsid w:val="005B72FB"/>
  </w:style>
  <w:style w:type="character" w:customStyle="1" w:styleId="posted">
    <w:name w:val="posted"/>
    <w:basedOn w:val="DefaultParagraphFont"/>
    <w:rsid w:val="005B72FB"/>
  </w:style>
  <w:style w:type="character" w:customStyle="1" w:styleId="time">
    <w:name w:val="time"/>
    <w:basedOn w:val="DefaultParagraphFont"/>
    <w:rsid w:val="005B72FB"/>
  </w:style>
  <w:style w:type="character" w:customStyle="1" w:styleId="dot">
    <w:name w:val="dot"/>
    <w:basedOn w:val="DefaultParagraphFont"/>
    <w:rsid w:val="005B72FB"/>
  </w:style>
  <w:style w:type="character" w:customStyle="1" w:styleId="hn-date">
    <w:name w:val="hn-date"/>
    <w:basedOn w:val="DefaultParagraphFont"/>
    <w:rsid w:val="005B72FB"/>
  </w:style>
  <w:style w:type="character" w:customStyle="1" w:styleId="location">
    <w:name w:val="location"/>
    <w:basedOn w:val="DefaultParagraphFont"/>
    <w:rsid w:val="005B72FB"/>
  </w:style>
  <w:style w:type="character" w:customStyle="1" w:styleId="arial11">
    <w:name w:val="arial_11"/>
    <w:basedOn w:val="DefaultParagraphFont"/>
    <w:rsid w:val="005B72FB"/>
  </w:style>
  <w:style w:type="character" w:customStyle="1" w:styleId="dropcap-letter">
    <w:name w:val="dropcap-letter"/>
    <w:basedOn w:val="DefaultParagraphFont"/>
    <w:rsid w:val="005B72FB"/>
  </w:style>
  <w:style w:type="character" w:customStyle="1" w:styleId="offscreen">
    <w:name w:val="offscreen"/>
    <w:basedOn w:val="DefaultParagraphFont"/>
    <w:rsid w:val="005B72FB"/>
  </w:style>
  <w:style w:type="character" w:customStyle="1" w:styleId="linked-in">
    <w:name w:val="linked-in"/>
    <w:basedOn w:val="DefaultParagraphFont"/>
    <w:rsid w:val="005B72FB"/>
  </w:style>
  <w:style w:type="character" w:customStyle="1" w:styleId="divs">
    <w:name w:val="divs"/>
    <w:basedOn w:val="DefaultParagraphFont"/>
    <w:rsid w:val="005B72FB"/>
  </w:style>
  <w:style w:type="character" w:customStyle="1" w:styleId="CardUnderlineChar0">
    <w:name w:val="Card Underline Char"/>
    <w:locked/>
    <w:rsid w:val="005B72FB"/>
    <w:rPr>
      <w:szCs w:val="24"/>
      <w:u w:val="single"/>
    </w:rPr>
  </w:style>
  <w:style w:type="character" w:customStyle="1" w:styleId="h4">
    <w:name w:val="h4"/>
    <w:rsid w:val="005B72FB"/>
  </w:style>
  <w:style w:type="character" w:customStyle="1" w:styleId="Date2">
    <w:name w:val="Date2"/>
    <w:rsid w:val="005B72FB"/>
  </w:style>
  <w:style w:type="character" w:customStyle="1" w:styleId="entry-title">
    <w:name w:val="entry-title"/>
    <w:basedOn w:val="DefaultParagraphFont"/>
    <w:rsid w:val="005B72FB"/>
  </w:style>
  <w:style w:type="character" w:customStyle="1" w:styleId="postheader">
    <w:name w:val="postheader"/>
    <w:basedOn w:val="DefaultParagraphFont"/>
    <w:rsid w:val="005B72FB"/>
  </w:style>
  <w:style w:type="numbering" w:customStyle="1" w:styleId="1ai1">
    <w:name w:val="1 / a / i1"/>
    <w:rsid w:val="005B72FB"/>
    <w:pPr>
      <w:numPr>
        <w:numId w:val="11"/>
      </w:numPr>
    </w:pPr>
  </w:style>
  <w:style w:type="numbering" w:styleId="1ai">
    <w:name w:val="Outline List 1"/>
    <w:basedOn w:val="NoList"/>
    <w:unhideWhenUsed/>
    <w:rsid w:val="005B72FB"/>
    <w:pPr>
      <w:numPr>
        <w:numId w:val="12"/>
      </w:numPr>
    </w:pPr>
  </w:style>
  <w:style w:type="numbering" w:customStyle="1" w:styleId="NoList3">
    <w:name w:val="No List3"/>
    <w:next w:val="NoList"/>
    <w:semiHidden/>
    <w:unhideWhenUsed/>
    <w:rsid w:val="005B72FB"/>
  </w:style>
  <w:style w:type="numbering" w:customStyle="1" w:styleId="NoList4">
    <w:name w:val="No List4"/>
    <w:next w:val="NoList"/>
    <w:semiHidden/>
    <w:unhideWhenUsed/>
    <w:rsid w:val="005B72FB"/>
  </w:style>
  <w:style w:type="numbering" w:customStyle="1" w:styleId="NoList5">
    <w:name w:val="No List5"/>
    <w:next w:val="NoList"/>
    <w:semiHidden/>
    <w:unhideWhenUsed/>
    <w:rsid w:val="005B72FB"/>
  </w:style>
  <w:style w:type="numbering" w:customStyle="1" w:styleId="NoList6">
    <w:name w:val="No List6"/>
    <w:next w:val="NoList"/>
    <w:uiPriority w:val="99"/>
    <w:semiHidden/>
    <w:unhideWhenUsed/>
    <w:rsid w:val="005B72FB"/>
  </w:style>
  <w:style w:type="numbering" w:customStyle="1" w:styleId="NoList7">
    <w:name w:val="No List7"/>
    <w:next w:val="NoList"/>
    <w:semiHidden/>
    <w:unhideWhenUsed/>
    <w:rsid w:val="005B72FB"/>
  </w:style>
  <w:style w:type="paragraph" w:styleId="Index2">
    <w:name w:val="index 2"/>
    <w:basedOn w:val="Normal"/>
    <w:next w:val="Normal"/>
    <w:autoRedefine/>
    <w:rsid w:val="005B72FB"/>
    <w:pPr>
      <w:spacing w:after="200" w:line="276" w:lineRule="auto"/>
      <w:ind w:left="400" w:hanging="200"/>
    </w:pPr>
    <w:rPr>
      <w:rFonts w:eastAsia="Times New Roman" w:cs="Times New Roman"/>
      <w:bCs/>
    </w:rPr>
  </w:style>
  <w:style w:type="paragraph" w:styleId="Index3">
    <w:name w:val="index 3"/>
    <w:basedOn w:val="Normal"/>
    <w:next w:val="Normal"/>
    <w:autoRedefine/>
    <w:rsid w:val="005B72FB"/>
    <w:pPr>
      <w:spacing w:after="200" w:line="276" w:lineRule="auto"/>
      <w:ind w:left="600" w:hanging="200"/>
    </w:pPr>
    <w:rPr>
      <w:rFonts w:eastAsia="Times New Roman" w:cs="Times New Roman"/>
      <w:bCs/>
    </w:rPr>
  </w:style>
  <w:style w:type="paragraph" w:styleId="Index4">
    <w:name w:val="index 4"/>
    <w:basedOn w:val="Normal"/>
    <w:next w:val="Normal"/>
    <w:autoRedefine/>
    <w:rsid w:val="005B72FB"/>
    <w:pPr>
      <w:spacing w:after="200" w:line="276" w:lineRule="auto"/>
      <w:ind w:left="800" w:hanging="200"/>
    </w:pPr>
    <w:rPr>
      <w:rFonts w:eastAsia="Times New Roman" w:cs="Times New Roman"/>
      <w:bCs/>
    </w:rPr>
  </w:style>
  <w:style w:type="paragraph" w:styleId="Index5">
    <w:name w:val="index 5"/>
    <w:basedOn w:val="Normal"/>
    <w:next w:val="Normal"/>
    <w:autoRedefine/>
    <w:rsid w:val="005B72FB"/>
    <w:pPr>
      <w:spacing w:after="200" w:line="276" w:lineRule="auto"/>
      <w:ind w:left="1000" w:hanging="200"/>
    </w:pPr>
    <w:rPr>
      <w:rFonts w:eastAsia="Times New Roman" w:cs="Times New Roman"/>
      <w:bCs/>
    </w:rPr>
  </w:style>
  <w:style w:type="paragraph" w:styleId="Index6">
    <w:name w:val="index 6"/>
    <w:basedOn w:val="Normal"/>
    <w:next w:val="Normal"/>
    <w:autoRedefine/>
    <w:rsid w:val="005B72FB"/>
    <w:pPr>
      <w:spacing w:after="200" w:line="276" w:lineRule="auto"/>
      <w:ind w:left="1200" w:hanging="200"/>
    </w:pPr>
    <w:rPr>
      <w:rFonts w:eastAsia="Times New Roman" w:cs="Times New Roman"/>
      <w:bCs/>
    </w:rPr>
  </w:style>
  <w:style w:type="paragraph" w:styleId="Index7">
    <w:name w:val="index 7"/>
    <w:basedOn w:val="Normal"/>
    <w:next w:val="Normal"/>
    <w:autoRedefine/>
    <w:rsid w:val="005B72FB"/>
    <w:pPr>
      <w:spacing w:after="200" w:line="276" w:lineRule="auto"/>
      <w:ind w:left="1400" w:hanging="200"/>
    </w:pPr>
    <w:rPr>
      <w:rFonts w:eastAsia="Times New Roman" w:cs="Times New Roman"/>
      <w:bCs/>
    </w:rPr>
  </w:style>
  <w:style w:type="paragraph" w:styleId="Index8">
    <w:name w:val="index 8"/>
    <w:basedOn w:val="Normal"/>
    <w:next w:val="Normal"/>
    <w:autoRedefine/>
    <w:rsid w:val="005B72FB"/>
    <w:pPr>
      <w:spacing w:after="200" w:line="276" w:lineRule="auto"/>
      <w:ind w:left="1600" w:hanging="200"/>
    </w:pPr>
    <w:rPr>
      <w:rFonts w:eastAsia="Times New Roman" w:cs="Times New Roman"/>
      <w:bCs/>
    </w:rPr>
  </w:style>
  <w:style w:type="paragraph" w:styleId="Index9">
    <w:name w:val="index 9"/>
    <w:basedOn w:val="Normal"/>
    <w:next w:val="Normal"/>
    <w:autoRedefine/>
    <w:rsid w:val="005B72FB"/>
    <w:pPr>
      <w:spacing w:after="200" w:line="276" w:lineRule="auto"/>
      <w:ind w:left="1800" w:hanging="200"/>
    </w:pPr>
    <w:rPr>
      <w:rFonts w:eastAsia="Times New Roman" w:cs="Times New Roman"/>
      <w:bCs/>
    </w:rPr>
  </w:style>
  <w:style w:type="paragraph" w:styleId="IndexHeading">
    <w:name w:val="index heading"/>
    <w:basedOn w:val="Normal"/>
    <w:next w:val="Index1"/>
    <w:rsid w:val="005B72FB"/>
    <w:pPr>
      <w:spacing w:after="200" w:line="276" w:lineRule="auto"/>
    </w:pPr>
    <w:rPr>
      <w:rFonts w:eastAsia="Times New Roman" w:cs="Times New Roman"/>
      <w:bCs/>
    </w:rPr>
  </w:style>
  <w:style w:type="numbering" w:customStyle="1" w:styleId="NoList8">
    <w:name w:val="No List8"/>
    <w:next w:val="NoList"/>
    <w:semiHidden/>
    <w:unhideWhenUsed/>
    <w:rsid w:val="005B72FB"/>
  </w:style>
  <w:style w:type="numbering" w:customStyle="1" w:styleId="NoList9">
    <w:name w:val="No List9"/>
    <w:next w:val="NoList"/>
    <w:semiHidden/>
    <w:unhideWhenUsed/>
    <w:rsid w:val="005B72FB"/>
  </w:style>
  <w:style w:type="numbering" w:customStyle="1" w:styleId="NoList10">
    <w:name w:val="No List10"/>
    <w:next w:val="NoList"/>
    <w:uiPriority w:val="99"/>
    <w:semiHidden/>
    <w:unhideWhenUsed/>
    <w:rsid w:val="005B72FB"/>
  </w:style>
  <w:style w:type="numbering" w:customStyle="1" w:styleId="NoList12">
    <w:name w:val="No List12"/>
    <w:next w:val="NoList"/>
    <w:semiHidden/>
    <w:unhideWhenUsed/>
    <w:rsid w:val="005B72FB"/>
  </w:style>
  <w:style w:type="numbering" w:customStyle="1" w:styleId="NoList13">
    <w:name w:val="No List13"/>
    <w:next w:val="NoList"/>
    <w:semiHidden/>
    <w:unhideWhenUsed/>
    <w:rsid w:val="005B72FB"/>
  </w:style>
  <w:style w:type="numbering" w:customStyle="1" w:styleId="NoList14">
    <w:name w:val="No List14"/>
    <w:next w:val="NoList"/>
    <w:semiHidden/>
    <w:unhideWhenUsed/>
    <w:rsid w:val="005B72FB"/>
  </w:style>
  <w:style w:type="numbering" w:customStyle="1" w:styleId="NoList15">
    <w:name w:val="No List15"/>
    <w:next w:val="NoList"/>
    <w:semiHidden/>
    <w:unhideWhenUsed/>
    <w:rsid w:val="005B72FB"/>
  </w:style>
  <w:style w:type="numbering" w:customStyle="1" w:styleId="NoList16">
    <w:name w:val="No List16"/>
    <w:next w:val="NoList"/>
    <w:semiHidden/>
    <w:unhideWhenUsed/>
    <w:rsid w:val="005B72FB"/>
  </w:style>
  <w:style w:type="numbering" w:customStyle="1" w:styleId="NoList17">
    <w:name w:val="No List17"/>
    <w:next w:val="NoList"/>
    <w:semiHidden/>
    <w:unhideWhenUsed/>
    <w:rsid w:val="005B72FB"/>
  </w:style>
  <w:style w:type="numbering" w:customStyle="1" w:styleId="NoList18">
    <w:name w:val="No List18"/>
    <w:next w:val="NoList"/>
    <w:semiHidden/>
    <w:unhideWhenUsed/>
    <w:rsid w:val="005B72FB"/>
  </w:style>
  <w:style w:type="numbering" w:customStyle="1" w:styleId="NoList19">
    <w:name w:val="No List19"/>
    <w:next w:val="NoList"/>
    <w:semiHidden/>
    <w:unhideWhenUsed/>
    <w:rsid w:val="005B72FB"/>
  </w:style>
  <w:style w:type="numbering" w:customStyle="1" w:styleId="NoList20">
    <w:name w:val="No List20"/>
    <w:next w:val="NoList"/>
    <w:semiHidden/>
    <w:unhideWhenUsed/>
    <w:rsid w:val="005B72FB"/>
  </w:style>
  <w:style w:type="numbering" w:customStyle="1" w:styleId="NoList21">
    <w:name w:val="No List21"/>
    <w:next w:val="NoList"/>
    <w:semiHidden/>
    <w:unhideWhenUsed/>
    <w:rsid w:val="005B72FB"/>
  </w:style>
  <w:style w:type="numbering" w:customStyle="1" w:styleId="NoList31">
    <w:name w:val="No List31"/>
    <w:next w:val="NoList"/>
    <w:semiHidden/>
    <w:unhideWhenUsed/>
    <w:rsid w:val="005B72FB"/>
  </w:style>
  <w:style w:type="numbering" w:customStyle="1" w:styleId="NoList41">
    <w:name w:val="No List41"/>
    <w:next w:val="NoList"/>
    <w:semiHidden/>
    <w:unhideWhenUsed/>
    <w:rsid w:val="005B72FB"/>
  </w:style>
  <w:style w:type="numbering" w:customStyle="1" w:styleId="NoList51">
    <w:name w:val="No List51"/>
    <w:next w:val="NoList"/>
    <w:semiHidden/>
    <w:unhideWhenUsed/>
    <w:rsid w:val="005B72FB"/>
  </w:style>
  <w:style w:type="numbering" w:customStyle="1" w:styleId="NoList61">
    <w:name w:val="No List61"/>
    <w:next w:val="NoList"/>
    <w:semiHidden/>
    <w:unhideWhenUsed/>
    <w:rsid w:val="005B72FB"/>
  </w:style>
  <w:style w:type="numbering" w:customStyle="1" w:styleId="NoList71">
    <w:name w:val="No List71"/>
    <w:next w:val="NoList"/>
    <w:semiHidden/>
    <w:unhideWhenUsed/>
    <w:rsid w:val="005B72FB"/>
  </w:style>
  <w:style w:type="numbering" w:customStyle="1" w:styleId="NoList81">
    <w:name w:val="No List81"/>
    <w:next w:val="NoList"/>
    <w:semiHidden/>
    <w:unhideWhenUsed/>
    <w:rsid w:val="005B72FB"/>
  </w:style>
  <w:style w:type="numbering" w:customStyle="1" w:styleId="NoList91">
    <w:name w:val="No List91"/>
    <w:next w:val="NoList"/>
    <w:semiHidden/>
    <w:unhideWhenUsed/>
    <w:rsid w:val="005B72FB"/>
  </w:style>
  <w:style w:type="numbering" w:customStyle="1" w:styleId="NoList101">
    <w:name w:val="No List101"/>
    <w:next w:val="NoList"/>
    <w:uiPriority w:val="99"/>
    <w:semiHidden/>
    <w:unhideWhenUsed/>
    <w:rsid w:val="005B72FB"/>
  </w:style>
  <w:style w:type="numbering" w:customStyle="1" w:styleId="NoList111">
    <w:name w:val="No List111"/>
    <w:next w:val="NoList"/>
    <w:uiPriority w:val="99"/>
    <w:semiHidden/>
    <w:unhideWhenUsed/>
    <w:rsid w:val="005B72FB"/>
  </w:style>
  <w:style w:type="numbering" w:customStyle="1" w:styleId="NoList121">
    <w:name w:val="No List121"/>
    <w:next w:val="NoList"/>
    <w:semiHidden/>
    <w:unhideWhenUsed/>
    <w:rsid w:val="005B72FB"/>
  </w:style>
  <w:style w:type="numbering" w:customStyle="1" w:styleId="NoList131">
    <w:name w:val="No List131"/>
    <w:next w:val="NoList"/>
    <w:semiHidden/>
    <w:unhideWhenUsed/>
    <w:rsid w:val="005B72FB"/>
  </w:style>
  <w:style w:type="numbering" w:customStyle="1" w:styleId="NoList141">
    <w:name w:val="No List141"/>
    <w:next w:val="NoList"/>
    <w:semiHidden/>
    <w:unhideWhenUsed/>
    <w:rsid w:val="005B72FB"/>
  </w:style>
  <w:style w:type="paragraph" w:customStyle="1" w:styleId="Quote2">
    <w:name w:val="Quote2"/>
    <w:basedOn w:val="Default"/>
    <w:next w:val="Default"/>
    <w:qFormat/>
    <w:rsid w:val="005B72FB"/>
    <w:pPr>
      <w:autoSpaceDE w:val="0"/>
      <w:autoSpaceDN w:val="0"/>
      <w:adjustRightInd w:val="0"/>
    </w:pPr>
    <w:rPr>
      <w:rFonts w:ascii="Times New Roman" w:eastAsia="Calibri" w:hAnsi="Times New Roman" w:cs="Times New Roman"/>
    </w:rPr>
  </w:style>
  <w:style w:type="character" w:customStyle="1" w:styleId="StyleLatinBaskervilleUnderline">
    <w:name w:val="Style (Latin) Baskerville Underline"/>
    <w:rsid w:val="005B72FB"/>
    <w:rPr>
      <w:rFonts w:ascii="Baskerville" w:hAnsi="Baskerville"/>
      <w:sz w:val="26"/>
      <w:u w:val="single"/>
    </w:rPr>
  </w:style>
  <w:style w:type="numbering" w:customStyle="1" w:styleId="NoList22">
    <w:name w:val="No List22"/>
    <w:next w:val="NoList"/>
    <w:semiHidden/>
    <w:unhideWhenUsed/>
    <w:rsid w:val="005B72FB"/>
  </w:style>
  <w:style w:type="numbering" w:customStyle="1" w:styleId="NoList23">
    <w:name w:val="No List23"/>
    <w:next w:val="NoList"/>
    <w:semiHidden/>
    <w:unhideWhenUsed/>
    <w:rsid w:val="005B72FB"/>
  </w:style>
  <w:style w:type="numbering" w:customStyle="1" w:styleId="NoList24">
    <w:name w:val="No List24"/>
    <w:next w:val="NoList"/>
    <w:semiHidden/>
    <w:unhideWhenUsed/>
    <w:rsid w:val="005B72FB"/>
  </w:style>
  <w:style w:type="numbering" w:customStyle="1" w:styleId="NoList25">
    <w:name w:val="No List25"/>
    <w:next w:val="NoList"/>
    <w:semiHidden/>
    <w:unhideWhenUsed/>
    <w:rsid w:val="005B72FB"/>
  </w:style>
  <w:style w:type="character" w:customStyle="1" w:styleId="FontStyle39">
    <w:name w:val="Font Style39"/>
    <w:uiPriority w:val="99"/>
    <w:rsid w:val="005B72FB"/>
    <w:rPr>
      <w:rFonts w:ascii="Constantia" w:hAnsi="Constantia" w:cs="Constantia" w:hint="default"/>
      <w:b/>
      <w:bCs/>
      <w:sz w:val="18"/>
      <w:szCs w:val="18"/>
    </w:rPr>
  </w:style>
  <w:style w:type="character" w:customStyle="1" w:styleId="StyleStyleUnderline411pt">
    <w:name w:val="Style Style Underline4 + 11 pt"/>
    <w:basedOn w:val="DefaultParagraphFont"/>
    <w:rsid w:val="005B72FB"/>
    <w:rPr>
      <w:sz w:val="20"/>
      <w:u w:val="single"/>
    </w:rPr>
  </w:style>
  <w:style w:type="character" w:customStyle="1" w:styleId="StyleStyleUnderline411ptBold">
    <w:name w:val="Style Style Underline4 + 11 pt Bold"/>
    <w:basedOn w:val="DefaultParagraphFont"/>
    <w:rsid w:val="005B72FB"/>
    <w:rPr>
      <w:b/>
      <w:bCs/>
      <w:sz w:val="20"/>
      <w:u w:val="single"/>
    </w:rPr>
  </w:style>
  <w:style w:type="character" w:customStyle="1" w:styleId="StyleStyleUnderline311pt">
    <w:name w:val="Style Style Underline3 + 11 pt"/>
    <w:basedOn w:val="DefaultParagraphFont"/>
    <w:rsid w:val="005B72FB"/>
    <w:rPr>
      <w:sz w:val="20"/>
      <w:u w:val="single"/>
    </w:rPr>
  </w:style>
  <w:style w:type="character" w:customStyle="1" w:styleId="StyleStyleUnderline311ptBold">
    <w:name w:val="Style Style Underline3 + 11 pt Bold"/>
    <w:basedOn w:val="DefaultParagraphFont"/>
    <w:rsid w:val="005B72FB"/>
    <w:rPr>
      <w:b/>
      <w:bCs/>
      <w:sz w:val="20"/>
      <w:u w:val="single"/>
    </w:rPr>
  </w:style>
  <w:style w:type="character" w:customStyle="1" w:styleId="dropcap1">
    <w:name w:val="dropcap1"/>
    <w:rsid w:val="005B72FB"/>
  </w:style>
  <w:style w:type="character" w:customStyle="1" w:styleId="StyleHeading2CharHeading2CharCharCharCharCharCharCharT">
    <w:name w:val="Style Heading 2 CharHeading 2 Char Char Char Char Char Char CharT..."/>
    <w:rsid w:val="005B72FB"/>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5B72FB"/>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5B72FB"/>
    <w:rPr>
      <w:b w:val="0"/>
      <w:bCs w:val="0"/>
      <w:sz w:val="22"/>
      <w:u w:val="single"/>
      <w:bdr w:val="none" w:sz="0" w:space="0" w:color="auto"/>
    </w:rPr>
  </w:style>
  <w:style w:type="character" w:customStyle="1" w:styleId="BodytextItalic1">
    <w:name w:val="Body text + Italic1"/>
    <w:aliases w:val="Spacing 0 pt1"/>
    <w:uiPriority w:val="99"/>
    <w:rsid w:val="005B72FB"/>
    <w:rPr>
      <w:rFonts w:ascii="Sylfaen" w:hAnsi="Sylfaen" w:cs="Sylfaen"/>
      <w:i/>
      <w:iCs/>
      <w:sz w:val="19"/>
      <w:szCs w:val="19"/>
      <w:u w:val="none"/>
      <w:shd w:val="clear" w:color="auto" w:fill="FFFFFF"/>
    </w:rPr>
  </w:style>
  <w:style w:type="paragraph" w:customStyle="1" w:styleId="Cite8">
    <w:name w:val="Cite8"/>
    <w:basedOn w:val="Normal"/>
    <w:autoRedefine/>
    <w:uiPriority w:val="99"/>
    <w:qFormat/>
    <w:rsid w:val="005B72FB"/>
    <w:rPr>
      <w:rFonts w:eastAsia="Calibri" w:cs="Times New Roman"/>
    </w:rPr>
  </w:style>
  <w:style w:type="paragraph" w:customStyle="1" w:styleId="Heading32">
    <w:name w:val="Heading 32"/>
    <w:aliases w:val="Block3,Char Char Char Char Char Char Char3,Char Char5,Char5,Tags v 22,3: Cite2,Char12,Underlines2,Heading 3 Char32,Block Writing2,Index Headers2,Bold Cite2,Text 72,Foldover2,Tag Char Char3,Cite 12,Read Char2"/>
    <w:basedOn w:val="Normal"/>
    <w:rsid w:val="005B72FB"/>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B72FB"/>
    <w:rPr>
      <w:rFonts w:ascii="Georgia" w:hAnsi="Georgia" w:cs="Calibri" w:hint="default"/>
    </w:rPr>
  </w:style>
  <w:style w:type="paragraph" w:customStyle="1" w:styleId="Heading31">
    <w:name w:val="Heading 31"/>
    <w:aliases w:val="Block2,Char Char4,Char4,Tags v 21,3: Cite1,Char11,Underlines1,Heading 3 Char31,Block Writing1,Index Headers1,Bold Cite1,Text 71,Foldover1,Tag Char Char2,Cite 11,Read Char1"/>
    <w:basedOn w:val="Normal"/>
    <w:rsid w:val="005B72FB"/>
    <w:pPr>
      <w:spacing w:before="100" w:beforeAutospacing="1" w:after="100" w:afterAutospacing="1"/>
    </w:pPr>
    <w:rPr>
      <w:rFonts w:ascii="Times New Roman" w:eastAsia="Times New Roman" w:hAnsi="Times New Roman" w:cs="Times New Roman"/>
    </w:rPr>
  </w:style>
  <w:style w:type="character" w:customStyle="1" w:styleId="Emphasis21">
    <w:name w:val="Emphasis 2"/>
    <w:basedOn w:val="Emphasis"/>
    <w:uiPriority w:val="1"/>
    <w:qFormat/>
    <w:rsid w:val="005B72FB"/>
    <w:rPr>
      <w:rFonts w:ascii="Times New Roman" w:hAnsi="Times New Roman" w:cs="Times New Roman" w:hint="default"/>
      <w:b w:val="0"/>
      <w:bCs w:val="0"/>
      <w:i w:val="0"/>
      <w:iCs/>
      <w:sz w:val="22"/>
      <w:u w:val="single"/>
      <w:bdr w:val="single" w:sz="2" w:space="0" w:color="auto" w:frame="1"/>
    </w:rPr>
  </w:style>
  <w:style w:type="character" w:customStyle="1" w:styleId="Underline21">
    <w:name w:val="Underline 2"/>
    <w:basedOn w:val="DefaultParagraphFont"/>
    <w:uiPriority w:val="1"/>
    <w:qFormat/>
    <w:rsid w:val="005B72FB"/>
    <w:rPr>
      <w:b/>
      <w:bCs w:val="0"/>
      <w:u w:val="single"/>
    </w:rPr>
  </w:style>
  <w:style w:type="character" w:customStyle="1" w:styleId="created">
    <w:name w:val="created"/>
    <w:basedOn w:val="DefaultParagraphFont"/>
    <w:rsid w:val="005B72FB"/>
  </w:style>
  <w:style w:type="paragraph" w:customStyle="1" w:styleId="8font">
    <w:name w:val="8font"/>
    <w:basedOn w:val="Normal"/>
    <w:next w:val="Normal"/>
    <w:autoRedefine/>
    <w:qFormat/>
    <w:rsid w:val="005B72FB"/>
    <w:rPr>
      <w:rFonts w:eastAsia="Cambria" w:cs="Times New Roman"/>
      <w:szCs w:val="16"/>
    </w:rPr>
  </w:style>
  <w:style w:type="paragraph" w:customStyle="1" w:styleId="CiteLittle">
    <w:name w:val="Cite Little"/>
    <w:next w:val="Normal"/>
    <w:qFormat/>
    <w:rsid w:val="005B72FB"/>
    <w:pPr>
      <w:spacing w:after="0" w:line="240" w:lineRule="auto"/>
    </w:pPr>
    <w:rPr>
      <w:rFonts w:ascii="Arial" w:eastAsia="Times New Roman" w:hAnsi="Arial" w:cs="Times New Roman"/>
      <w:bCs/>
      <w:kern w:val="32"/>
      <w:sz w:val="16"/>
      <w:szCs w:val="32"/>
    </w:rPr>
  </w:style>
  <w:style w:type="character" w:customStyle="1" w:styleId="UnderlinedTextChar">
    <w:name w:val="Underlined Text Char"/>
    <w:link w:val="UnderlinedText"/>
    <w:rsid w:val="005B72FB"/>
    <w:rPr>
      <w:rFonts w:ascii="Calibri" w:hAnsi="Calibri" w:cs="Calibri"/>
    </w:rPr>
  </w:style>
  <w:style w:type="character" w:customStyle="1" w:styleId="UnderlinedChar0">
    <w:name w:val="Underlined Char"/>
    <w:rsid w:val="005B72FB"/>
    <w:rPr>
      <w:rFonts w:ascii="Times New Roman" w:eastAsia="MS Mincho" w:hAnsi="Times New Roman"/>
      <w:u w:val="single"/>
      <w:lang w:eastAsia="ja-JP"/>
    </w:rPr>
  </w:style>
  <w:style w:type="character" w:customStyle="1" w:styleId="StyleAsianMSMinchoBold">
    <w:name w:val="Style (Asian) MS Mincho Bold"/>
    <w:rsid w:val="005B72FB"/>
    <w:rPr>
      <w:rFonts w:ascii="Times New Roman" w:eastAsia="MS Mincho" w:hAnsi="Times New Roman"/>
      <w:b/>
      <w:bCs/>
      <w:u w:val="thick"/>
    </w:rPr>
  </w:style>
  <w:style w:type="character" w:customStyle="1" w:styleId="StyleAsianMSMincho">
    <w:name w:val="Style (Asian) MS Mincho"/>
    <w:rsid w:val="005B72FB"/>
    <w:rPr>
      <w:rFonts w:ascii="Times New Roman" w:eastAsia="MS Mincho" w:hAnsi="Times New Roman"/>
      <w:u w:val="thick"/>
    </w:rPr>
  </w:style>
  <w:style w:type="paragraph" w:customStyle="1" w:styleId="docheader">
    <w:name w:val="doc header"/>
    <w:autoRedefine/>
    <w:qFormat/>
    <w:rsid w:val="005B72F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5B72FB"/>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5B72FB"/>
  </w:style>
  <w:style w:type="character" w:customStyle="1" w:styleId="CardCharChar1">
    <w:name w:val="Card Char Char1"/>
    <w:rsid w:val="005B72FB"/>
    <w:rPr>
      <w:b/>
      <w:bCs/>
      <w:sz w:val="28"/>
      <w:szCs w:val="28"/>
    </w:rPr>
  </w:style>
  <w:style w:type="character" w:customStyle="1" w:styleId="CharacterStyle3">
    <w:name w:val="Character Style 3"/>
    <w:rsid w:val="005B72FB"/>
    <w:rPr>
      <w:sz w:val="18"/>
      <w:szCs w:val="18"/>
    </w:rPr>
  </w:style>
  <w:style w:type="paragraph" w:customStyle="1" w:styleId="bloctitles">
    <w:name w:val="bloc titles"/>
    <w:basedOn w:val="Heading1"/>
    <w:next w:val="Normal"/>
    <w:link w:val="bloctitlesChar"/>
    <w:autoRedefine/>
    <w:rsid w:val="005B72FB"/>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ascii="Times New Roman" w:eastAsia="Times New Roman" w:hAnsi="Times New Roman" w:cs="Times New Roman"/>
      <w:caps/>
      <w:sz w:val="28"/>
      <w:u w:val="single"/>
    </w:rPr>
  </w:style>
  <w:style w:type="character" w:customStyle="1" w:styleId="bloctitlesChar">
    <w:name w:val="bloc titles Char"/>
    <w:link w:val="bloctitles"/>
    <w:rsid w:val="005B72FB"/>
    <w:rPr>
      <w:rFonts w:ascii="Times New Roman" w:eastAsia="Times New Roman" w:hAnsi="Times New Roman" w:cs="Times New Roman"/>
      <w:b/>
      <w:caps/>
      <w:sz w:val="28"/>
      <w:szCs w:val="32"/>
      <w:u w:val="single"/>
    </w:rPr>
  </w:style>
  <w:style w:type="paragraph" w:customStyle="1" w:styleId="blocorganizer">
    <w:name w:val="bloc organizer"/>
    <w:basedOn w:val="Heading1"/>
    <w:next w:val="bloctitles"/>
    <w:link w:val="blocorganizerChar"/>
    <w:autoRedefine/>
    <w:qFormat/>
    <w:rsid w:val="005B72FB"/>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caps/>
      <w:sz w:val="4"/>
      <w:u w:val="single"/>
    </w:rPr>
  </w:style>
  <w:style w:type="character" w:customStyle="1" w:styleId="blocorganizerChar">
    <w:name w:val="bloc organizer Char"/>
    <w:link w:val="blocorganizer"/>
    <w:rsid w:val="005B72FB"/>
    <w:rPr>
      <w:rFonts w:ascii="Times New Roman" w:eastAsia="Times New Roman" w:hAnsi="Times New Roman" w:cs="Times New Roman"/>
      <w:b/>
      <w:caps/>
      <w:sz w:val="4"/>
      <w:szCs w:val="32"/>
      <w:u w:val="single"/>
    </w:rPr>
  </w:style>
  <w:style w:type="character" w:customStyle="1" w:styleId="UnderlineBoldChar">
    <w:name w:val="Underline Bold Char"/>
    <w:locked/>
    <w:rsid w:val="005B72FB"/>
    <w:rPr>
      <w:rFonts w:ascii="Times New Roman" w:eastAsia="Times New Roman" w:hAnsi="Times New Roman" w:cs="Calibri"/>
      <w:b/>
      <w:sz w:val="24"/>
      <w:szCs w:val="20"/>
      <w:u w:val="single"/>
    </w:rPr>
  </w:style>
  <w:style w:type="paragraph" w:customStyle="1" w:styleId="cardCharCharCharChar">
    <w:name w:val="card Char Char Char Char"/>
    <w:basedOn w:val="Normal"/>
    <w:rsid w:val="005B72FB"/>
    <w:pPr>
      <w:overflowPunct w:val="0"/>
      <w:autoSpaceDE w:val="0"/>
      <w:autoSpaceDN w:val="0"/>
      <w:adjustRightInd w:val="0"/>
      <w:ind w:left="288" w:right="288"/>
      <w:textAlignment w:val="baseline"/>
    </w:pPr>
    <w:rPr>
      <w:rFonts w:ascii="Times New Roman" w:eastAsia="Times New Roman" w:hAnsi="Times New Roman"/>
      <w:sz w:val="20"/>
      <w:szCs w:val="20"/>
    </w:rPr>
  </w:style>
  <w:style w:type="character" w:customStyle="1" w:styleId="AAAcardChar">
    <w:name w:val="AAAcard Char"/>
    <w:link w:val="AAAcard"/>
    <w:rsid w:val="005B72FB"/>
    <w:rPr>
      <w:rFonts w:ascii="Calibri" w:hAnsi="Calibri" w:cs="Calibri"/>
    </w:rPr>
  </w:style>
  <w:style w:type="character" w:customStyle="1" w:styleId="underlineCharChar2">
    <w:name w:val="underline Char Char"/>
    <w:rsid w:val="005B72FB"/>
    <w:rPr>
      <w:rFonts w:ascii="Arial Narrow" w:eastAsia="Times New Roman" w:hAnsi="Arial Narrow" w:cs="Calibri"/>
      <w:sz w:val="24"/>
      <w:u w:val="single"/>
    </w:rPr>
  </w:style>
  <w:style w:type="paragraph" w:customStyle="1" w:styleId="TagStyle">
    <w:name w:val="Tag Style"/>
    <w:basedOn w:val="Normal"/>
    <w:qFormat/>
    <w:rsid w:val="005B72FB"/>
    <w:rPr>
      <w:rFonts w:ascii="Times New Roman" w:eastAsia="Times New Roman" w:hAnsi="Times New Roman"/>
      <w:b/>
    </w:rPr>
  </w:style>
  <w:style w:type="paragraph" w:customStyle="1" w:styleId="tagstyle0">
    <w:name w:val="tagstyle"/>
    <w:basedOn w:val="Normal"/>
    <w:rsid w:val="005B72FB"/>
    <w:pPr>
      <w:spacing w:before="100" w:beforeAutospacing="1" w:after="100" w:afterAutospacing="1"/>
    </w:pPr>
    <w:rPr>
      <w:rFonts w:ascii="Times New Roman" w:eastAsia="Times New Roman" w:hAnsi="Times New Roman"/>
    </w:rPr>
  </w:style>
  <w:style w:type="character" w:customStyle="1" w:styleId="newsstorytitle">
    <w:name w:val="news_story_title"/>
    <w:rsid w:val="005B72FB"/>
  </w:style>
  <w:style w:type="character" w:customStyle="1" w:styleId="yqlink">
    <w:name w:val="yqlink"/>
    <w:rsid w:val="005B72FB"/>
  </w:style>
  <w:style w:type="character" w:customStyle="1" w:styleId="clbody">
    <w:name w:val="clbody"/>
    <w:rsid w:val="005B72FB"/>
  </w:style>
  <w:style w:type="character" w:customStyle="1" w:styleId="Boxing">
    <w:name w:val="Boxing"/>
    <w:rsid w:val="005B72FB"/>
    <w:rPr>
      <w:rFonts w:ascii="Arial Narrow" w:hAnsi="Arial Narrow"/>
      <w:dstrike w:val="0"/>
      <w:sz w:val="20"/>
      <w:bdr w:val="single" w:sz="2" w:space="0" w:color="auto"/>
      <w:vertAlign w:val="baseline"/>
    </w:rPr>
  </w:style>
  <w:style w:type="paragraph" w:customStyle="1" w:styleId="Analyticals">
    <w:name w:val="Analyticals"/>
    <w:basedOn w:val="Normal"/>
    <w:rsid w:val="005B72FB"/>
    <w:rPr>
      <w:rFonts w:ascii="Times New Roman" w:eastAsia="Times New Roman" w:hAnsi="Times New Roman"/>
    </w:rPr>
  </w:style>
  <w:style w:type="character" w:customStyle="1" w:styleId="norm">
    <w:name w:val="norm"/>
    <w:rsid w:val="005B72FB"/>
  </w:style>
  <w:style w:type="character" w:customStyle="1" w:styleId="boldandunderlinecharcharcharcharcharcharcharcharcharcharcharcharcharcharcharchar0">
    <w:name w:val="boldandunderlinecharcharcharcharcharcharcharcharcharcharcharcharcharcharcharchar"/>
    <w:rsid w:val="005B72FB"/>
  </w:style>
  <w:style w:type="character" w:customStyle="1" w:styleId="underlinecharcharcharcharcharcharcharcharcharcharcharcharcharchar0">
    <w:name w:val="underlinecharcharcharcharcharcharcharcharcharcharcharcharcharchar"/>
    <w:rsid w:val="005B72FB"/>
  </w:style>
  <w:style w:type="paragraph" w:customStyle="1" w:styleId="CharChar2">
    <w:name w:val="Char Char2"/>
    <w:aliases w:val="Char Char Char Char Char Char1"/>
    <w:next w:val="Nothing"/>
    <w:link w:val="CharCharCharCharCharChar1Char"/>
    <w:rsid w:val="005B72F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harCharCharCharCharChar1Char">
    <w:name w:val="Char Char Char Char Char Char1 Char"/>
    <w:link w:val="CharChar2"/>
    <w:rsid w:val="005B72FB"/>
    <w:rPr>
      <w:rFonts w:ascii="Times New Roman" w:eastAsia="Times New Roman" w:hAnsi="Times New Roman" w:cs="Times New Roman"/>
      <w:b/>
      <w:sz w:val="24"/>
      <w:szCs w:val="24"/>
    </w:rPr>
  </w:style>
  <w:style w:type="character" w:customStyle="1" w:styleId="Underlined-New">
    <w:name w:val="Underlined - New"/>
    <w:rsid w:val="005B72FB"/>
    <w:rPr>
      <w:rFonts w:ascii="Arial Narrow" w:hAnsi="Arial Narrow"/>
      <w:sz w:val="16"/>
      <w:u w:val="single"/>
    </w:rPr>
  </w:style>
  <w:style w:type="character" w:customStyle="1" w:styleId="Taggin-New">
    <w:name w:val="Taggin - New"/>
    <w:rsid w:val="005B72FB"/>
    <w:rPr>
      <w:rFonts w:ascii="Arial Narrow" w:hAnsi="Arial Narrow"/>
      <w:b/>
      <w:sz w:val="22"/>
    </w:rPr>
  </w:style>
  <w:style w:type="character" w:customStyle="1" w:styleId="emphasis22">
    <w:name w:val="emphasis2"/>
    <w:rsid w:val="005B72FB"/>
  </w:style>
  <w:style w:type="character" w:customStyle="1" w:styleId="citechar0">
    <w:name w:val="citechar"/>
    <w:rsid w:val="005B72F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B72FB"/>
    <w:rPr>
      <w:sz w:val="24"/>
      <w:szCs w:val="24"/>
      <w:lang w:val="en-US" w:eastAsia="en-US" w:bidi="ar-SA"/>
    </w:rPr>
  </w:style>
  <w:style w:type="character" w:customStyle="1" w:styleId="NewTag">
    <w:name w:val="NewTag"/>
    <w:uiPriority w:val="1"/>
    <w:qFormat/>
    <w:rsid w:val="005B72FB"/>
    <w:rPr>
      <w:rFonts w:ascii="Georgia" w:hAnsi="Georgia"/>
      <w:b/>
      <w:sz w:val="24"/>
    </w:rPr>
  </w:style>
  <w:style w:type="character" w:customStyle="1" w:styleId="aqj">
    <w:name w:val="aqj"/>
    <w:rsid w:val="005B72FB"/>
  </w:style>
  <w:style w:type="character" w:customStyle="1" w:styleId="searchtools-record-title">
    <w:name w:val="searchtools-record-title"/>
    <w:basedOn w:val="DefaultParagraphFont"/>
    <w:rsid w:val="005B72FB"/>
  </w:style>
  <w:style w:type="character" w:customStyle="1" w:styleId="HighlightedUnderline0">
    <w:name w:val="Highlighted Underline"/>
    <w:basedOn w:val="DefaultParagraphFont"/>
    <w:uiPriority w:val="1"/>
    <w:qFormat/>
    <w:rsid w:val="005B72FB"/>
    <w:rPr>
      <w:rFonts w:ascii="Arial Narrow" w:hAnsi="Arial Narrow"/>
      <w:b w:val="0"/>
      <w:sz w:val="22"/>
      <w:u w:val="single"/>
      <w:bdr w:val="none" w:sz="0" w:space="0" w:color="auto"/>
      <w:shd w:val="clear" w:color="auto" w:fill="C76361"/>
    </w:rPr>
  </w:style>
  <w:style w:type="character" w:customStyle="1" w:styleId="rightside">
    <w:name w:val="rightside"/>
    <w:rsid w:val="005B72FB"/>
  </w:style>
  <w:style w:type="character" w:customStyle="1" w:styleId="flourish">
    <w:name w:val="flourish"/>
    <w:rsid w:val="005B72FB"/>
  </w:style>
  <w:style w:type="character" w:customStyle="1" w:styleId="style150">
    <w:name w:val="style150"/>
    <w:rsid w:val="005B72FB"/>
  </w:style>
  <w:style w:type="character" w:customStyle="1" w:styleId="head">
    <w:name w:val="head"/>
    <w:rsid w:val="005B72FB"/>
  </w:style>
  <w:style w:type="character" w:customStyle="1" w:styleId="first-letter">
    <w:name w:val="first-letter"/>
    <w:rsid w:val="005B72FB"/>
  </w:style>
  <w:style w:type="character" w:customStyle="1" w:styleId="focusparagraph">
    <w:name w:val="focusparagraph"/>
    <w:rsid w:val="005B72FB"/>
  </w:style>
  <w:style w:type="character" w:customStyle="1" w:styleId="StyleUnderlineCharChar9pt">
    <w:name w:val="Style Underline Char Char + 9 pt"/>
    <w:rsid w:val="005B72FB"/>
    <w:rPr>
      <w:rFonts w:ascii="Times New Roman" w:hAnsi="Times New Roman" w:hint="default"/>
      <w:sz w:val="20"/>
      <w:szCs w:val="24"/>
      <w:u w:val="single"/>
      <w:lang w:val="en-US" w:eastAsia="en-US" w:bidi="ar-SA"/>
    </w:rPr>
  </w:style>
  <w:style w:type="character" w:customStyle="1" w:styleId="StyleUnderlineCharChar111pt">
    <w:name w:val="Style Underline Char Char1 + 11 pt"/>
    <w:rsid w:val="005B72FB"/>
    <w:rPr>
      <w:rFonts w:ascii="Times New Roman" w:hAnsi="Times New Roman"/>
      <w:sz w:val="20"/>
      <w:u w:val="single"/>
      <w:lang w:val="en-US" w:eastAsia="en-US" w:bidi="ar-SA"/>
    </w:rPr>
  </w:style>
  <w:style w:type="character" w:customStyle="1" w:styleId="CharChar31">
    <w:name w:val="Char Char31"/>
    <w:rsid w:val="005B72FB"/>
    <w:rPr>
      <w:rFonts w:cs="Arial"/>
      <w:b/>
      <w:bCs/>
      <w:szCs w:val="32"/>
      <w:lang w:val="en-US" w:eastAsia="en-US" w:bidi="ar-SA"/>
    </w:rPr>
  </w:style>
  <w:style w:type="character" w:customStyle="1" w:styleId="citationgenerated">
    <w:name w:val="citation generated"/>
    <w:rsid w:val="005B72FB"/>
  </w:style>
  <w:style w:type="character" w:customStyle="1" w:styleId="commentstext0">
    <w:name w:val="comments_text"/>
    <w:uiPriority w:val="99"/>
    <w:rsid w:val="005B72FB"/>
    <w:rPr>
      <w:rFonts w:cs="Times New Roman"/>
    </w:rPr>
  </w:style>
  <w:style w:type="paragraph" w:customStyle="1" w:styleId="CM25">
    <w:name w:val="CM25"/>
    <w:basedOn w:val="Default"/>
    <w:next w:val="Default"/>
    <w:rsid w:val="005B72FB"/>
    <w:pPr>
      <w:autoSpaceDE w:val="0"/>
      <w:autoSpaceDN w:val="0"/>
      <w:adjustRightInd w:val="0"/>
      <w:spacing w:after="233" w:line="276" w:lineRule="auto"/>
    </w:pPr>
    <w:rPr>
      <w:rFonts w:eastAsia="Calibri" w:cs="Times New Roman"/>
    </w:rPr>
  </w:style>
  <w:style w:type="character" w:customStyle="1" w:styleId="UnderlineChar4Char">
    <w:name w:val="Underline Char4 Char"/>
    <w:link w:val="UnderlineChar4"/>
    <w:rsid w:val="005B72FB"/>
    <w:rPr>
      <w:u w:val="single"/>
    </w:rPr>
  </w:style>
  <w:style w:type="character" w:customStyle="1" w:styleId="BoldandUnderlineChar3Char2">
    <w:name w:val="Bold and Underline Char3 Char2"/>
    <w:link w:val="BoldandUnderlineChar3"/>
    <w:rsid w:val="005B72FB"/>
    <w:rPr>
      <w:b/>
      <w:u w:val="single"/>
    </w:rPr>
  </w:style>
  <w:style w:type="character" w:customStyle="1" w:styleId="LanguageChar">
    <w:name w:val="Language Char"/>
    <w:link w:val="Language"/>
    <w:rsid w:val="005B72FB"/>
    <w:rPr>
      <w:strike/>
      <w:sz w:val="16"/>
      <w:szCs w:val="16"/>
    </w:rPr>
  </w:style>
  <w:style w:type="character" w:customStyle="1" w:styleId="FontStyle29">
    <w:name w:val="Font Style29"/>
    <w:uiPriority w:val="99"/>
    <w:rsid w:val="005B72FB"/>
    <w:rPr>
      <w:rFonts w:ascii="Arial" w:hAnsi="Arial" w:cs="Arial"/>
      <w:sz w:val="14"/>
      <w:szCs w:val="14"/>
    </w:rPr>
  </w:style>
  <w:style w:type="character" w:customStyle="1" w:styleId="texto1">
    <w:name w:val="texto1"/>
    <w:rsid w:val="005B72FB"/>
  </w:style>
  <w:style w:type="character" w:customStyle="1" w:styleId="A8">
    <w:name w:val="A8"/>
    <w:rsid w:val="005B72FB"/>
    <w:rPr>
      <w:color w:val="000000"/>
      <w:sz w:val="12"/>
      <w:szCs w:val="12"/>
    </w:rPr>
  </w:style>
  <w:style w:type="character" w:customStyle="1" w:styleId="marrontitulobig">
    <w:name w:val="marron_titulo_big"/>
    <w:rsid w:val="005B72FB"/>
  </w:style>
  <w:style w:type="character" w:customStyle="1" w:styleId="apturelink">
    <w:name w:val="apturelink"/>
    <w:rsid w:val="005B72FB"/>
  </w:style>
  <w:style w:type="character" w:customStyle="1" w:styleId="apturelinkicon">
    <w:name w:val="apturelinkicon"/>
    <w:rsid w:val="005B72FB"/>
  </w:style>
  <w:style w:type="character" w:customStyle="1" w:styleId="titletxt">
    <w:name w:val="titletxt"/>
    <w:rsid w:val="005B72FB"/>
  </w:style>
  <w:style w:type="character" w:customStyle="1" w:styleId="colbcopy">
    <w:name w:val="colbcopy"/>
    <w:rsid w:val="005B72FB"/>
  </w:style>
  <w:style w:type="character" w:customStyle="1" w:styleId="hcard">
    <w:name w:val="hcard"/>
    <w:rsid w:val="005B72FB"/>
  </w:style>
  <w:style w:type="table" w:styleId="MediumGrid2">
    <w:name w:val="Medium Grid 2"/>
    <w:basedOn w:val="TableNormal"/>
    <w:uiPriority w:val="68"/>
    <w:rsid w:val="005B72F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5B72FB"/>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rsid w:val="005B72FB"/>
    <w:rPr>
      <w:rFonts w:ascii="Courier" w:eastAsia="Cambria" w:hAnsi="Courier" w:cs="Times New Roman"/>
    </w:rPr>
  </w:style>
  <w:style w:type="paragraph" w:customStyle="1" w:styleId="hotroute2">
    <w:name w:val="hotroute"/>
    <w:basedOn w:val="Normal"/>
    <w:qFormat/>
    <w:rsid w:val="005B72FB"/>
    <w:pPr>
      <w:ind w:left="288"/>
    </w:pPr>
  </w:style>
  <w:style w:type="paragraph" w:customStyle="1" w:styleId="DeleteAnalytics">
    <w:name w:val="Delete Analytics"/>
    <w:basedOn w:val="Heading4"/>
    <w:qFormat/>
    <w:rsid w:val="005B72FB"/>
    <w:rPr>
      <w:rFonts w:ascii="Georgia" w:hAnsi="Georgia"/>
      <w:color w:val="800000"/>
      <w:sz w:val="22"/>
    </w:rPr>
  </w:style>
  <w:style w:type="paragraph" w:customStyle="1" w:styleId="ReallyFuckingSmall0">
    <w:name w:val="Really Fucking Small"/>
    <w:basedOn w:val="Normal"/>
    <w:link w:val="ReallyFuckingSmallChar0"/>
    <w:rsid w:val="005B72FB"/>
    <w:pPr>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5B72FB"/>
    <w:rPr>
      <w:rFonts w:ascii="Times New Roman" w:eastAsia="Times New Roman" w:hAnsi="Times New Roman" w:cs="Times New Roman"/>
      <w:sz w:val="12"/>
    </w:rPr>
  </w:style>
  <w:style w:type="paragraph" w:customStyle="1" w:styleId="Boxempahsis">
    <w:name w:val="Box empahsis"/>
    <w:basedOn w:val="Normal"/>
    <w:link w:val="BoxempahsisChar"/>
    <w:qFormat/>
    <w:rsid w:val="005B72FB"/>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5B72FB"/>
    <w:rPr>
      <w:rFonts w:ascii="Franklin Gothic Heavy" w:hAnsi="Franklin Gothic Heavy" w:cs="Calibri"/>
      <w:u w:val="single"/>
      <w:bdr w:val="single" w:sz="4" w:space="0" w:color="auto"/>
    </w:rPr>
  </w:style>
  <w:style w:type="character" w:customStyle="1" w:styleId="Qualified">
    <w:name w:val="Qualified"/>
    <w:rsid w:val="005B72FB"/>
    <w:rPr>
      <w:rFonts w:asciiTheme="majorHAnsi" w:hAnsiTheme="majorHAnsi"/>
      <w:b/>
      <w:bCs/>
      <w:sz w:val="16"/>
    </w:rPr>
  </w:style>
  <w:style w:type="character" w:styleId="SubtleEmphasis">
    <w:name w:val="Subtle Emphasis"/>
    <w:basedOn w:val="DefaultParagraphFont"/>
    <w:uiPriority w:val="19"/>
    <w:qFormat/>
    <w:rsid w:val="005B72FB"/>
    <w:rPr>
      <w:rFonts w:ascii="Times New Roman" w:hAnsi="Times New Roman"/>
      <w:i w:val="0"/>
      <w:iCs/>
      <w:color w:val="0D0D0D" w:themeColor="text1" w:themeTint="F2"/>
      <w:sz w:val="14"/>
    </w:rPr>
  </w:style>
  <w:style w:type="character" w:customStyle="1" w:styleId="Underline-Highlighted-WFU">
    <w:name w:val="Underline-Highlighted-WFU"/>
    <w:basedOn w:val="DefaultParagraphFont"/>
    <w:uiPriority w:val="1"/>
    <w:qFormat/>
    <w:rsid w:val="005B72FB"/>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5B72FB"/>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5B72FB"/>
    <w:rPr>
      <w:rFonts w:ascii="Arial" w:eastAsia="Times New Roman" w:hAnsi="Arial" w:cs="Arial"/>
      <w:b/>
      <w:bCs/>
      <w:kern w:val="32"/>
      <w:sz w:val="28"/>
      <w:szCs w:val="32"/>
    </w:rPr>
  </w:style>
  <w:style w:type="character" w:customStyle="1" w:styleId="columntexthead">
    <w:name w:val="columntexthead"/>
    <w:rsid w:val="005B72FB"/>
  </w:style>
  <w:style w:type="character" w:customStyle="1" w:styleId="instruction">
    <w:name w:val="instruction"/>
    <w:rsid w:val="005B72FB"/>
  </w:style>
  <w:style w:type="character" w:customStyle="1" w:styleId="listpipe">
    <w:name w:val="listpipe"/>
    <w:rsid w:val="005B72FB"/>
  </w:style>
  <w:style w:type="character" w:customStyle="1" w:styleId="imagelink">
    <w:name w:val="imagelink"/>
    <w:rsid w:val="005B72FB"/>
  </w:style>
  <w:style w:type="character" w:customStyle="1" w:styleId="leadin">
    <w:name w:val="leadin"/>
    <w:rsid w:val="005B72FB"/>
  </w:style>
  <w:style w:type="character" w:customStyle="1" w:styleId="A4">
    <w:name w:val="A4"/>
    <w:rsid w:val="005B72FB"/>
    <w:rPr>
      <w:rFonts w:ascii="Baskerville" w:hAnsi="Baskerville" w:cs="Baskerville"/>
      <w:b/>
      <w:bCs/>
      <w:color w:val="000000"/>
      <w:sz w:val="22"/>
      <w:szCs w:val="22"/>
    </w:rPr>
  </w:style>
  <w:style w:type="character" w:customStyle="1" w:styleId="noticiabyline">
    <w:name w:val="noticia_byline"/>
    <w:rsid w:val="005B72FB"/>
  </w:style>
  <w:style w:type="character" w:customStyle="1" w:styleId="sep">
    <w:name w:val="sep"/>
    <w:rsid w:val="005B72FB"/>
  </w:style>
  <w:style w:type="character" w:customStyle="1" w:styleId="rightnowyahoo">
    <w:name w:val="right_now_yahoo"/>
    <w:rsid w:val="005B72FB"/>
  </w:style>
  <w:style w:type="character" w:customStyle="1" w:styleId="submittedmeta">
    <w:name w:val="submitted meta"/>
    <w:rsid w:val="005B72FB"/>
  </w:style>
  <w:style w:type="character" w:customStyle="1" w:styleId="A10">
    <w:name w:val="A10"/>
    <w:uiPriority w:val="99"/>
    <w:rsid w:val="005B72FB"/>
    <w:rPr>
      <w:color w:val="000000"/>
      <w:sz w:val="12"/>
      <w:szCs w:val="12"/>
    </w:rPr>
  </w:style>
  <w:style w:type="paragraph" w:customStyle="1" w:styleId="Pa7">
    <w:name w:val="Pa7"/>
    <w:basedOn w:val="Default"/>
    <w:next w:val="Default"/>
    <w:uiPriority w:val="99"/>
    <w:rsid w:val="005B72FB"/>
    <w:pPr>
      <w:autoSpaceDE w:val="0"/>
      <w:autoSpaceDN w:val="0"/>
      <w:adjustRightInd w:val="0"/>
      <w:spacing w:before="280" w:line="221" w:lineRule="atLeast"/>
    </w:pPr>
    <w:rPr>
      <w:rFonts w:ascii="Baskerville" w:eastAsia="Times New Roman" w:hAnsi="Baskerville" w:cs="Times New Roman"/>
    </w:rPr>
  </w:style>
  <w:style w:type="paragraph" w:customStyle="1" w:styleId="Pa8">
    <w:name w:val="Pa8"/>
    <w:basedOn w:val="Default"/>
    <w:next w:val="Default"/>
    <w:uiPriority w:val="99"/>
    <w:rsid w:val="005B72FB"/>
    <w:pPr>
      <w:autoSpaceDE w:val="0"/>
      <w:autoSpaceDN w:val="0"/>
      <w:adjustRightInd w:val="0"/>
      <w:spacing w:line="221" w:lineRule="atLeast"/>
    </w:pPr>
    <w:rPr>
      <w:rFonts w:ascii="Baskerville" w:eastAsia="Times New Roman" w:hAnsi="Baskerville" w:cs="Times New Roman"/>
    </w:rPr>
  </w:style>
  <w:style w:type="character" w:customStyle="1" w:styleId="A11">
    <w:name w:val="A11"/>
    <w:rsid w:val="005B72FB"/>
    <w:rPr>
      <w:color w:val="000000"/>
      <w:sz w:val="12"/>
      <w:szCs w:val="12"/>
    </w:rPr>
  </w:style>
  <w:style w:type="character" w:customStyle="1" w:styleId="AAAunderline">
    <w:name w:val="AAAunderline"/>
    <w:qFormat/>
    <w:rsid w:val="005B72FB"/>
    <w:rPr>
      <w:b/>
      <w:u w:val="single"/>
    </w:rPr>
  </w:style>
  <w:style w:type="paragraph" w:customStyle="1" w:styleId="IndexHeader">
    <w:name w:val="Index Header"/>
    <w:basedOn w:val="Normal"/>
    <w:rsid w:val="005B72FB"/>
    <w:pPr>
      <w:ind w:left="-720"/>
      <w:outlineLvl w:val="0"/>
    </w:pPr>
    <w:rPr>
      <w:rFonts w:ascii="Times New Roman" w:eastAsia="Times New Roman" w:hAnsi="Times New Roman"/>
      <w:b/>
      <w:bCs/>
      <w:sz w:val="36"/>
      <w:szCs w:val="20"/>
    </w:rPr>
  </w:style>
  <w:style w:type="character" w:customStyle="1" w:styleId="IndexHeaderChar">
    <w:name w:val="Index Header Char"/>
    <w:rsid w:val="005B72FB"/>
    <w:rPr>
      <w:rFonts w:ascii="Times New Roman" w:eastAsia="Times New Roman" w:hAnsi="Times New Roman"/>
      <w:b/>
      <w:bCs/>
      <w:sz w:val="36"/>
    </w:rPr>
  </w:style>
  <w:style w:type="paragraph" w:customStyle="1" w:styleId="CardRead">
    <w:name w:val="Card_Read"/>
    <w:basedOn w:val="Normal"/>
    <w:rsid w:val="005B72FB"/>
    <w:rPr>
      <w:rFonts w:ascii="Times" w:eastAsia="Times" w:hAnsi="Times"/>
      <w:szCs w:val="20"/>
    </w:rPr>
  </w:style>
  <w:style w:type="paragraph" w:customStyle="1" w:styleId="CardNU">
    <w:name w:val="CardNU"/>
    <w:basedOn w:val="Normal"/>
    <w:rsid w:val="005B72FB"/>
    <w:rPr>
      <w:rFonts w:ascii="Times" w:eastAsia="Times" w:hAnsi="Times"/>
      <w:sz w:val="14"/>
      <w:szCs w:val="20"/>
    </w:rPr>
  </w:style>
  <w:style w:type="paragraph" w:customStyle="1" w:styleId="StyleHeading310pt">
    <w:name w:val="Style Heading 3 + 10 pt"/>
    <w:basedOn w:val="Heading3"/>
    <w:rsid w:val="005B72FB"/>
    <w:pPr>
      <w:keepLines w:val="0"/>
      <w:pageBreakBefore w:val="0"/>
      <w:ind w:left="576"/>
      <w:jc w:val="left"/>
    </w:pPr>
    <w:rPr>
      <w:rFonts w:ascii="Georgia" w:eastAsia="Times New Roman" w:hAnsi="Georgia" w:cs="Arial"/>
      <w:b w:val="0"/>
      <w:bCs/>
      <w:caps/>
      <w:sz w:val="20"/>
      <w:szCs w:val="26"/>
      <w:u w:val="none"/>
    </w:rPr>
  </w:style>
  <w:style w:type="character" w:customStyle="1" w:styleId="StyleHeading310ptChar">
    <w:name w:val="Style Heading 3 + 10 pt Char"/>
    <w:rsid w:val="005B72FB"/>
    <w:rPr>
      <w:rFonts w:ascii="Times New Roman" w:eastAsia="Times New Roman" w:hAnsi="Times New Roman" w:cs="Arial"/>
      <w:b/>
      <w:bCs/>
      <w:sz w:val="26"/>
      <w:szCs w:val="26"/>
    </w:rPr>
  </w:style>
  <w:style w:type="paragraph" w:customStyle="1" w:styleId="Style30">
    <w:name w:val="Style 3"/>
    <w:basedOn w:val="Normal"/>
    <w:rsid w:val="005B72FB"/>
    <w:pPr>
      <w:autoSpaceDE w:val="0"/>
      <w:autoSpaceDN w:val="0"/>
      <w:spacing w:line="326" w:lineRule="auto"/>
      <w:ind w:firstLine="216"/>
      <w:jc w:val="both"/>
    </w:pPr>
    <w:rPr>
      <w:rFonts w:ascii="Arial" w:eastAsia="Times New Roman" w:hAnsi="Arial"/>
      <w:sz w:val="6"/>
      <w:szCs w:val="6"/>
    </w:rPr>
  </w:style>
  <w:style w:type="character" w:customStyle="1" w:styleId="Style12Char">
    <w:name w:val="Style12 Char"/>
    <w:link w:val="Style120"/>
    <w:rsid w:val="005B72FB"/>
    <w:rPr>
      <w:b/>
      <w:u w:val="thick"/>
    </w:rPr>
  </w:style>
  <w:style w:type="character" w:customStyle="1" w:styleId="BoldUnderlineChar10">
    <w:name w:val="BoldUnderline Char1"/>
    <w:rsid w:val="005B72FB"/>
    <w:rPr>
      <w:b/>
      <w:sz w:val="22"/>
      <w:szCs w:val="24"/>
      <w:u w:val="single"/>
      <w:lang w:val="en-US" w:eastAsia="en-US" w:bidi="ar-SA"/>
    </w:rPr>
  </w:style>
  <w:style w:type="paragraph" w:customStyle="1" w:styleId="CardText-NotUnderlined">
    <w:name w:val="Card Text - Not Underlined"/>
    <w:basedOn w:val="Normal"/>
    <w:rsid w:val="005B72FB"/>
    <w:pPr>
      <w:spacing w:after="60"/>
    </w:pPr>
    <w:rPr>
      <w:rFonts w:ascii="Times New Roman" w:eastAsia="Times New Roman" w:hAnsi="Times New Roman"/>
      <w:sz w:val="18"/>
    </w:rPr>
  </w:style>
  <w:style w:type="character" w:customStyle="1" w:styleId="CardsFont12ptCharCharCharChar">
    <w:name w:val="Cards + Font: 12 pt Char Char Char Char"/>
    <w:rsid w:val="005B72FB"/>
    <w:rPr>
      <w:sz w:val="24"/>
      <w:szCs w:val="24"/>
      <w:u w:val="thick"/>
      <w:lang w:val="en-US" w:eastAsia="en-US" w:bidi="ar-SA"/>
    </w:rPr>
  </w:style>
  <w:style w:type="paragraph" w:customStyle="1" w:styleId="OmniPage8">
    <w:name w:val="OmniPage #8"/>
    <w:basedOn w:val="Normal"/>
    <w:rsid w:val="005B72FB"/>
    <w:rPr>
      <w:rFonts w:ascii="Times New Roman" w:eastAsia="Times New Roman" w:hAnsi="Times New Roman"/>
      <w:color w:val="000000"/>
      <w:sz w:val="20"/>
      <w:szCs w:val="20"/>
    </w:rPr>
  </w:style>
  <w:style w:type="paragraph" w:customStyle="1" w:styleId="OmniPage2">
    <w:name w:val="OmniPage #2"/>
    <w:basedOn w:val="Normal"/>
    <w:rsid w:val="005B72FB"/>
    <w:rPr>
      <w:rFonts w:ascii="Times New Roman" w:eastAsia="Times New Roman" w:hAnsi="Times New Roman"/>
      <w:color w:val="000000"/>
      <w:sz w:val="20"/>
      <w:szCs w:val="20"/>
    </w:rPr>
  </w:style>
  <w:style w:type="paragraph" w:customStyle="1" w:styleId="OmniPage6">
    <w:name w:val="OmniPage #6"/>
    <w:basedOn w:val="Normal"/>
    <w:rsid w:val="005B72FB"/>
    <w:rPr>
      <w:rFonts w:ascii="Times New Roman" w:eastAsia="Times New Roman" w:hAnsi="Times New Roman"/>
      <w:color w:val="000000"/>
      <w:sz w:val="20"/>
      <w:szCs w:val="20"/>
    </w:rPr>
  </w:style>
  <w:style w:type="paragraph" w:customStyle="1" w:styleId="OmniPage7">
    <w:name w:val="OmniPage #7"/>
    <w:basedOn w:val="Normal"/>
    <w:rsid w:val="005B72FB"/>
    <w:rPr>
      <w:rFonts w:ascii="Times New Roman" w:eastAsia="Times New Roman" w:hAnsi="Times New Roman"/>
      <w:color w:val="000000"/>
      <w:sz w:val="20"/>
      <w:szCs w:val="20"/>
    </w:rPr>
  </w:style>
  <w:style w:type="paragraph" w:customStyle="1" w:styleId="OmniPage11">
    <w:name w:val="OmniPage #11"/>
    <w:basedOn w:val="Normal"/>
    <w:rsid w:val="005B72FB"/>
    <w:rPr>
      <w:rFonts w:ascii="Times New Roman" w:eastAsia="Times New Roman" w:hAnsi="Times New Roman"/>
      <w:color w:val="000000"/>
      <w:sz w:val="20"/>
      <w:szCs w:val="20"/>
    </w:rPr>
  </w:style>
  <w:style w:type="paragraph" w:customStyle="1" w:styleId="OmniPage12">
    <w:name w:val="OmniPage #12"/>
    <w:basedOn w:val="Normal"/>
    <w:rsid w:val="005B72FB"/>
    <w:rPr>
      <w:rFonts w:ascii="Times New Roman" w:eastAsia="Times New Roman" w:hAnsi="Times New Roman"/>
      <w:color w:val="000000"/>
      <w:sz w:val="20"/>
      <w:szCs w:val="20"/>
    </w:rPr>
  </w:style>
  <w:style w:type="paragraph" w:customStyle="1" w:styleId="OmniPage13">
    <w:name w:val="OmniPage #13"/>
    <w:basedOn w:val="Normal"/>
    <w:rsid w:val="005B72FB"/>
    <w:rPr>
      <w:rFonts w:ascii="Times New Roman" w:eastAsia="Times New Roman" w:hAnsi="Times New Roman"/>
      <w:color w:val="000000"/>
      <w:sz w:val="20"/>
      <w:szCs w:val="20"/>
    </w:rPr>
  </w:style>
  <w:style w:type="paragraph" w:customStyle="1" w:styleId="OmniPage14">
    <w:name w:val="OmniPage #14"/>
    <w:basedOn w:val="Normal"/>
    <w:rsid w:val="005B72FB"/>
    <w:rPr>
      <w:rFonts w:ascii="Times New Roman" w:eastAsia="Times New Roman" w:hAnsi="Times New Roman"/>
      <w:color w:val="000000"/>
      <w:sz w:val="20"/>
      <w:szCs w:val="20"/>
    </w:rPr>
  </w:style>
  <w:style w:type="paragraph" w:customStyle="1" w:styleId="OmniPage15">
    <w:name w:val="OmniPage #15"/>
    <w:basedOn w:val="Normal"/>
    <w:rsid w:val="005B72FB"/>
    <w:rPr>
      <w:rFonts w:ascii="Times New Roman" w:eastAsia="Times New Roman" w:hAnsi="Times New Roman"/>
      <w:color w:val="000000"/>
      <w:sz w:val="20"/>
      <w:szCs w:val="20"/>
    </w:rPr>
  </w:style>
  <w:style w:type="paragraph" w:customStyle="1" w:styleId="OmniPage17">
    <w:name w:val="OmniPage #17"/>
    <w:basedOn w:val="Normal"/>
    <w:rsid w:val="005B72FB"/>
    <w:rPr>
      <w:rFonts w:ascii="Times New Roman" w:eastAsia="Times New Roman" w:hAnsi="Times New Roman"/>
      <w:color w:val="000000"/>
      <w:sz w:val="20"/>
      <w:szCs w:val="20"/>
    </w:rPr>
  </w:style>
  <w:style w:type="paragraph" w:customStyle="1" w:styleId="OmniPage19">
    <w:name w:val="OmniPage #19"/>
    <w:basedOn w:val="Normal"/>
    <w:rsid w:val="005B72FB"/>
    <w:rPr>
      <w:rFonts w:ascii="Times New Roman" w:eastAsia="Times New Roman" w:hAnsi="Times New Roman"/>
      <w:color w:val="000000"/>
      <w:sz w:val="20"/>
      <w:szCs w:val="20"/>
    </w:rPr>
  </w:style>
  <w:style w:type="paragraph" w:customStyle="1" w:styleId="OmniPage20">
    <w:name w:val="OmniPage #20"/>
    <w:basedOn w:val="Normal"/>
    <w:rsid w:val="005B72FB"/>
    <w:rPr>
      <w:rFonts w:ascii="Times New Roman" w:eastAsia="Times New Roman" w:hAnsi="Times New Roman"/>
      <w:color w:val="000000"/>
      <w:sz w:val="20"/>
      <w:szCs w:val="20"/>
    </w:rPr>
  </w:style>
  <w:style w:type="paragraph" w:customStyle="1" w:styleId="OmniPage21">
    <w:name w:val="OmniPage #21"/>
    <w:basedOn w:val="Normal"/>
    <w:rsid w:val="005B72FB"/>
    <w:rPr>
      <w:rFonts w:ascii="Times New Roman" w:eastAsia="Times New Roman" w:hAnsi="Times New Roman"/>
      <w:color w:val="000000"/>
      <w:sz w:val="20"/>
      <w:szCs w:val="20"/>
    </w:rPr>
  </w:style>
  <w:style w:type="paragraph" w:customStyle="1" w:styleId="OmniPage22">
    <w:name w:val="OmniPage #22"/>
    <w:basedOn w:val="Normal"/>
    <w:rsid w:val="005B72FB"/>
    <w:rPr>
      <w:rFonts w:ascii="Times New Roman" w:eastAsia="Times New Roman" w:hAnsi="Times New Roman"/>
      <w:color w:val="000000"/>
      <w:sz w:val="20"/>
      <w:szCs w:val="20"/>
    </w:rPr>
  </w:style>
  <w:style w:type="paragraph" w:customStyle="1" w:styleId="OmniPage25">
    <w:name w:val="OmniPage #25"/>
    <w:basedOn w:val="Normal"/>
    <w:rsid w:val="005B72FB"/>
    <w:rPr>
      <w:rFonts w:ascii="Times New Roman" w:eastAsia="Times New Roman" w:hAnsi="Times New Roman"/>
      <w:color w:val="000000"/>
      <w:sz w:val="20"/>
      <w:szCs w:val="20"/>
    </w:rPr>
  </w:style>
  <w:style w:type="paragraph" w:customStyle="1" w:styleId="OmniPage18">
    <w:name w:val="OmniPage #18"/>
    <w:basedOn w:val="Normal"/>
    <w:rsid w:val="005B72FB"/>
    <w:rPr>
      <w:rFonts w:ascii="Times New Roman" w:eastAsia="Times New Roman" w:hAnsi="Times New Roman"/>
      <w:color w:val="000000"/>
      <w:sz w:val="20"/>
      <w:szCs w:val="20"/>
    </w:rPr>
  </w:style>
  <w:style w:type="paragraph" w:customStyle="1" w:styleId="OmniPage26">
    <w:name w:val="OmniPage #26"/>
    <w:basedOn w:val="Normal"/>
    <w:rsid w:val="005B72FB"/>
    <w:rPr>
      <w:rFonts w:ascii="Times New Roman" w:eastAsia="Times New Roman" w:hAnsi="Times New Roman"/>
      <w:color w:val="000000"/>
      <w:sz w:val="20"/>
      <w:szCs w:val="20"/>
    </w:rPr>
  </w:style>
  <w:style w:type="character" w:customStyle="1" w:styleId="iagsheaderlarge">
    <w:name w:val="iags_header_large"/>
    <w:rsid w:val="005B72FB"/>
  </w:style>
  <w:style w:type="paragraph" w:customStyle="1" w:styleId="OmniPage9">
    <w:name w:val="OmniPage #9"/>
    <w:basedOn w:val="Normal"/>
    <w:rsid w:val="005B72FB"/>
    <w:rPr>
      <w:rFonts w:ascii="Times New Roman" w:eastAsia="Times New Roman" w:hAnsi="Times New Roman"/>
      <w:color w:val="000000"/>
      <w:sz w:val="20"/>
      <w:szCs w:val="20"/>
    </w:rPr>
  </w:style>
  <w:style w:type="paragraph" w:customStyle="1" w:styleId="OmniPage5">
    <w:name w:val="OmniPage #5"/>
    <w:basedOn w:val="Normal"/>
    <w:rsid w:val="005B72FB"/>
    <w:rPr>
      <w:rFonts w:ascii="Times New Roman" w:eastAsia="Times New Roman" w:hAnsi="Times New Roman"/>
      <w:color w:val="000000"/>
      <w:sz w:val="20"/>
      <w:szCs w:val="20"/>
    </w:rPr>
  </w:style>
  <w:style w:type="character" w:customStyle="1" w:styleId="style12char0">
    <w:name w:val="style12char"/>
    <w:rsid w:val="005B72FB"/>
  </w:style>
  <w:style w:type="character" w:customStyle="1" w:styleId="charchar20">
    <w:name w:val="charchar2"/>
    <w:rsid w:val="005B72FB"/>
  </w:style>
  <w:style w:type="character" w:customStyle="1" w:styleId="style11char">
    <w:name w:val="style11char"/>
    <w:rsid w:val="005B72FB"/>
  </w:style>
  <w:style w:type="paragraph" w:customStyle="1" w:styleId="CitesandCardText">
    <w:name w:val="Cites and Card Text"/>
    <w:basedOn w:val="Normal"/>
    <w:rsid w:val="005B72FB"/>
    <w:rPr>
      <w:rFonts w:ascii="Times New Roman" w:eastAsia="Times New Roman" w:hAnsi="Times New Roman"/>
      <w:sz w:val="20"/>
    </w:rPr>
  </w:style>
  <w:style w:type="paragraph" w:styleId="List2">
    <w:name w:val="List 2"/>
    <w:basedOn w:val="Default"/>
    <w:next w:val="Default"/>
    <w:rsid w:val="005B72FB"/>
    <w:pPr>
      <w:autoSpaceDE w:val="0"/>
      <w:autoSpaceDN w:val="0"/>
      <w:adjustRightInd w:val="0"/>
    </w:pPr>
    <w:rPr>
      <w:rFonts w:ascii="Times New Roman" w:eastAsia="Times New Roman" w:hAnsi="Times New Roman" w:cs="Times New Roman"/>
    </w:rPr>
  </w:style>
  <w:style w:type="character" w:customStyle="1" w:styleId="Heading51">
    <w:name w:val="Heading 51"/>
    <w:aliases w:val="Heading 5 Char Char Char"/>
    <w:rsid w:val="005B72FB"/>
    <w:rPr>
      <w:b/>
      <w:bCs/>
      <w:iCs/>
      <w:szCs w:val="26"/>
      <w:lang w:val="en-US" w:eastAsia="en-US" w:bidi="ar-SA"/>
    </w:rPr>
  </w:style>
  <w:style w:type="paragraph" w:customStyle="1" w:styleId="Style16">
    <w:name w:val="Style 16"/>
    <w:basedOn w:val="Normal"/>
    <w:rsid w:val="005B72FB"/>
    <w:pPr>
      <w:autoSpaceDE w:val="0"/>
      <w:autoSpaceDN w:val="0"/>
      <w:adjustRightInd w:val="0"/>
    </w:pPr>
    <w:rPr>
      <w:rFonts w:ascii="Times New Roman" w:eastAsia="Times New Roman" w:hAnsi="Times New Roman"/>
    </w:rPr>
  </w:style>
  <w:style w:type="paragraph" w:customStyle="1" w:styleId="smalltext2">
    <w:name w:val="smalltext"/>
    <w:basedOn w:val="Normal"/>
    <w:link w:val="smalltextChar0"/>
    <w:rsid w:val="005B72FB"/>
    <w:rPr>
      <w:rFonts w:ascii="Times New Roman" w:eastAsia="Times New Roman" w:hAnsi="Times New Roman" w:cs="Arial"/>
    </w:rPr>
  </w:style>
  <w:style w:type="character" w:customStyle="1" w:styleId="smalltextChar0">
    <w:name w:val="smalltext Char"/>
    <w:link w:val="smalltext2"/>
    <w:rsid w:val="005B72FB"/>
    <w:rPr>
      <w:rFonts w:ascii="Times New Roman" w:eastAsia="Times New Roman" w:hAnsi="Times New Roman" w:cs="Arial"/>
    </w:rPr>
  </w:style>
  <w:style w:type="paragraph" w:customStyle="1" w:styleId="StyleJustifiedFirstline1cmAfter6ptLinespacing1">
    <w:name w:val="Style Justified First line:  1 cm After:  6 pt Line spacing:  1...."/>
    <w:basedOn w:val="Default"/>
    <w:next w:val="Default"/>
    <w:rsid w:val="005B72FB"/>
    <w:pPr>
      <w:autoSpaceDE w:val="0"/>
      <w:autoSpaceDN w:val="0"/>
      <w:adjustRightInd w:val="0"/>
      <w:spacing w:after="120"/>
    </w:pPr>
    <w:rPr>
      <w:rFonts w:ascii="Times New Roman" w:eastAsia="Times New Roman" w:hAnsi="Times New Roman" w:cs="Times New Roman"/>
    </w:rPr>
  </w:style>
  <w:style w:type="paragraph" w:customStyle="1" w:styleId="headingChar">
    <w:name w:val="heading Char"/>
    <w:basedOn w:val="Normal"/>
    <w:rsid w:val="005B72FB"/>
    <w:pPr>
      <w:jc w:val="center"/>
    </w:pPr>
    <w:rPr>
      <w:rFonts w:ascii="Arial Black" w:eastAsia="Times New Roman" w:hAnsi="Arial Black"/>
      <w:b/>
      <w:sz w:val="36"/>
      <w:u w:val="single"/>
    </w:rPr>
  </w:style>
  <w:style w:type="character" w:customStyle="1" w:styleId="boldunderlineCharChar0">
    <w:name w:val="boldunderline Char Char"/>
    <w:rsid w:val="005B72FB"/>
    <w:rPr>
      <w:b/>
      <w:sz w:val="22"/>
      <w:szCs w:val="24"/>
      <w:u w:val="single"/>
      <w:lang w:val="en-US" w:eastAsia="en-US" w:bidi="ar-SA"/>
    </w:rPr>
  </w:style>
  <w:style w:type="paragraph" w:customStyle="1" w:styleId="Bullets-squares">
    <w:name w:val="Bullets - squares"/>
    <w:basedOn w:val="Normal"/>
    <w:next w:val="Normal"/>
    <w:rsid w:val="005B72FB"/>
    <w:pPr>
      <w:numPr>
        <w:numId w:val="13"/>
      </w:numPr>
      <w:overflowPunct w:val="0"/>
      <w:autoSpaceDE w:val="0"/>
      <w:autoSpaceDN w:val="0"/>
      <w:adjustRightInd w:val="0"/>
      <w:jc w:val="both"/>
      <w:textAlignment w:val="baseline"/>
    </w:pPr>
    <w:rPr>
      <w:rFonts w:ascii="Times New Roman" w:eastAsia="Times New Roman" w:hAnsi="Times New Roman"/>
      <w:lang w:val="en-GB"/>
    </w:rPr>
  </w:style>
  <w:style w:type="paragraph" w:customStyle="1" w:styleId="UnderlineText">
    <w:name w:val="Underline Text"/>
    <w:basedOn w:val="Normal"/>
    <w:link w:val="UnderlineTextChar"/>
    <w:rsid w:val="005B72FB"/>
    <w:pPr>
      <w:ind w:left="288"/>
    </w:pPr>
    <w:rPr>
      <w:rFonts w:asciiTheme="minorHAnsi" w:hAnsiTheme="minorHAnsi" w:cstheme="minorBidi"/>
    </w:rPr>
  </w:style>
  <w:style w:type="paragraph" w:customStyle="1" w:styleId="Size8">
    <w:name w:val="Size 8"/>
    <w:link w:val="Size8Char"/>
    <w:rsid w:val="005B72FB"/>
    <w:pPr>
      <w:spacing w:after="0" w:line="240" w:lineRule="auto"/>
    </w:pPr>
    <w:rPr>
      <w:rFonts w:ascii="Times New Roman" w:eastAsia="Times New Roman" w:hAnsi="Times New Roman" w:cs="Times New Roman"/>
      <w:sz w:val="16"/>
    </w:rPr>
  </w:style>
  <w:style w:type="character" w:customStyle="1" w:styleId="MediumGrid2Char">
    <w:name w:val="Medium Grid 2 Char"/>
    <w:rsid w:val="005B72FB"/>
    <w:rPr>
      <w:sz w:val="24"/>
      <w:szCs w:val="22"/>
      <w:lang w:val="en-US" w:eastAsia="en-US" w:bidi="ar-SA"/>
    </w:rPr>
  </w:style>
  <w:style w:type="character" w:customStyle="1" w:styleId="Size8Char">
    <w:name w:val="Size 8 Char"/>
    <w:link w:val="Size8"/>
    <w:rsid w:val="005B72FB"/>
    <w:rPr>
      <w:rFonts w:ascii="Times New Roman" w:eastAsia="Times New Roman" w:hAnsi="Times New Roman" w:cs="Times New Roman"/>
      <w:sz w:val="16"/>
    </w:rPr>
  </w:style>
  <w:style w:type="character" w:customStyle="1" w:styleId="UnderlinedTextCharChar">
    <w:name w:val="Underlined Text Char Char"/>
    <w:rsid w:val="005B72FB"/>
    <w:rPr>
      <w:rFonts w:cs="Arial"/>
      <w:bCs/>
      <w:szCs w:val="26"/>
      <w:u w:val="single"/>
      <w:lang w:val="en-US" w:eastAsia="en-US" w:bidi="ar-SA"/>
    </w:rPr>
  </w:style>
  <w:style w:type="paragraph" w:customStyle="1" w:styleId="RegularCite">
    <w:name w:val="Regular Cite"/>
    <w:qFormat/>
    <w:rsid w:val="005B72FB"/>
    <w:pPr>
      <w:spacing w:after="0" w:line="240" w:lineRule="auto"/>
    </w:pPr>
    <w:rPr>
      <w:rFonts w:ascii="Times New Roman" w:eastAsia="Times New Roman" w:hAnsi="Times New Roman" w:cs="Times New Roman"/>
      <w:sz w:val="20"/>
    </w:rPr>
  </w:style>
  <w:style w:type="character" w:customStyle="1" w:styleId="eudoraheader">
    <w:name w:val="eudoraheader"/>
    <w:rsid w:val="005B72FB"/>
  </w:style>
  <w:style w:type="character" w:customStyle="1" w:styleId="emailstyle26">
    <w:name w:val="emailstyle26"/>
    <w:rsid w:val="005B72FB"/>
  </w:style>
  <w:style w:type="paragraph" w:customStyle="1" w:styleId="context">
    <w:name w:val="context"/>
    <w:basedOn w:val="Normal"/>
    <w:rsid w:val="005B72FB"/>
    <w:pPr>
      <w:spacing w:before="100" w:beforeAutospacing="1" w:after="100" w:afterAutospacing="1"/>
    </w:pPr>
    <w:rPr>
      <w:rFonts w:ascii="Times New Roman" w:eastAsia="Times New Roman" w:hAnsi="Times New Roman"/>
    </w:rPr>
  </w:style>
  <w:style w:type="character" w:customStyle="1" w:styleId="newstitle1">
    <w:name w:val="newstitle1"/>
    <w:rsid w:val="005B72FB"/>
  </w:style>
  <w:style w:type="character" w:customStyle="1" w:styleId="articleheadline">
    <w:name w:val="articleheadline"/>
    <w:rsid w:val="005B72FB"/>
  </w:style>
  <w:style w:type="character" w:customStyle="1" w:styleId="dateline">
    <w:name w:val="dateline"/>
    <w:rsid w:val="005B72FB"/>
  </w:style>
  <w:style w:type="character" w:customStyle="1" w:styleId="sendtofriend">
    <w:name w:val="sendtofriend"/>
    <w:rsid w:val="005B72FB"/>
  </w:style>
  <w:style w:type="character" w:customStyle="1" w:styleId="pagetype">
    <w:name w:val="pagetype"/>
    <w:rsid w:val="005B72FB"/>
  </w:style>
  <w:style w:type="character" w:customStyle="1" w:styleId="byl">
    <w:name w:val="byl"/>
    <w:rsid w:val="005B72FB"/>
  </w:style>
  <w:style w:type="character" w:customStyle="1" w:styleId="byd">
    <w:name w:val="byd"/>
    <w:rsid w:val="005B72FB"/>
  </w:style>
  <w:style w:type="paragraph" w:customStyle="1" w:styleId="Size6">
    <w:name w:val="Size 6"/>
    <w:link w:val="Size6Char"/>
    <w:qFormat/>
    <w:rsid w:val="005B72FB"/>
    <w:pPr>
      <w:spacing w:after="0" w:line="240" w:lineRule="auto"/>
    </w:pPr>
    <w:rPr>
      <w:rFonts w:ascii="Times New Roman" w:eastAsia="Times New Roman" w:hAnsi="Times New Roman" w:cs="Times New Roman"/>
      <w:sz w:val="16"/>
    </w:rPr>
  </w:style>
  <w:style w:type="character" w:customStyle="1" w:styleId="Size6Char">
    <w:name w:val="Size 6 Char"/>
    <w:link w:val="Size6"/>
    <w:rsid w:val="005B72FB"/>
    <w:rPr>
      <w:rFonts w:ascii="Times New Roman" w:eastAsia="Times New Roman" w:hAnsi="Times New Roman" w:cs="Times New Roman"/>
      <w:sz w:val="16"/>
    </w:rPr>
  </w:style>
  <w:style w:type="character" w:customStyle="1" w:styleId="underliningchar0">
    <w:name w:val="underliningchar"/>
    <w:rsid w:val="005B72FB"/>
  </w:style>
  <w:style w:type="paragraph" w:customStyle="1" w:styleId="TxBrp11">
    <w:name w:val="TxBr_p11"/>
    <w:basedOn w:val="Normal"/>
    <w:rsid w:val="005B72FB"/>
    <w:pPr>
      <w:tabs>
        <w:tab w:val="left" w:pos="204"/>
      </w:tabs>
      <w:autoSpaceDE w:val="0"/>
      <w:autoSpaceDN w:val="0"/>
      <w:adjustRightInd w:val="0"/>
      <w:spacing w:line="240" w:lineRule="atLeast"/>
      <w:jc w:val="both"/>
    </w:pPr>
    <w:rPr>
      <w:rFonts w:ascii="Times New Roman" w:eastAsia="Times New Roman" w:hAnsi="Times New Roman"/>
    </w:rPr>
  </w:style>
  <w:style w:type="paragraph" w:customStyle="1" w:styleId="TxBrp15">
    <w:name w:val="TxBr_p15"/>
    <w:basedOn w:val="Normal"/>
    <w:rsid w:val="005B72FB"/>
    <w:pPr>
      <w:tabs>
        <w:tab w:val="left" w:pos="1661"/>
      </w:tabs>
      <w:autoSpaceDE w:val="0"/>
      <w:autoSpaceDN w:val="0"/>
      <w:adjustRightInd w:val="0"/>
      <w:spacing w:line="300" w:lineRule="atLeast"/>
      <w:ind w:left="1282"/>
      <w:jc w:val="both"/>
    </w:pPr>
    <w:rPr>
      <w:rFonts w:ascii="Times New Roman" w:eastAsia="Times New Roman" w:hAnsi="Times New Roman"/>
    </w:rPr>
  </w:style>
  <w:style w:type="paragraph" w:customStyle="1" w:styleId="TxBrp16">
    <w:name w:val="TxBr_p16"/>
    <w:basedOn w:val="Normal"/>
    <w:rsid w:val="005B72FB"/>
    <w:pPr>
      <w:tabs>
        <w:tab w:val="left" w:pos="1882"/>
      </w:tabs>
      <w:autoSpaceDE w:val="0"/>
      <w:autoSpaceDN w:val="0"/>
      <w:adjustRightInd w:val="0"/>
      <w:spacing w:line="300" w:lineRule="atLeast"/>
      <w:ind w:left="1661" w:firstLine="222"/>
      <w:jc w:val="both"/>
    </w:pPr>
    <w:rPr>
      <w:rFonts w:ascii="Times New Roman" w:eastAsia="Times New Roman" w:hAnsi="Times New Roman"/>
    </w:rPr>
  </w:style>
  <w:style w:type="paragraph" w:customStyle="1" w:styleId="TxBrp2">
    <w:name w:val="TxBr_p2"/>
    <w:basedOn w:val="Normal"/>
    <w:qFormat/>
    <w:rsid w:val="005B72FB"/>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rPr>
  </w:style>
  <w:style w:type="paragraph" w:customStyle="1" w:styleId="TxBrp7">
    <w:name w:val="TxBr_p7"/>
    <w:basedOn w:val="Normal"/>
    <w:rsid w:val="005B72FB"/>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3">
    <w:name w:val="TxBr_p3"/>
    <w:basedOn w:val="Normal"/>
    <w:rsid w:val="005B72FB"/>
    <w:pPr>
      <w:tabs>
        <w:tab w:val="left" w:pos="1581"/>
      </w:tabs>
      <w:autoSpaceDE w:val="0"/>
      <w:autoSpaceDN w:val="0"/>
      <w:adjustRightInd w:val="0"/>
      <w:spacing w:line="300" w:lineRule="atLeast"/>
      <w:ind w:left="1203"/>
      <w:jc w:val="both"/>
    </w:pPr>
    <w:rPr>
      <w:rFonts w:ascii="Times New Roman" w:eastAsia="Times New Roman" w:hAnsi="Times New Roman"/>
    </w:rPr>
  </w:style>
  <w:style w:type="paragraph" w:customStyle="1" w:styleId="TxBrp4">
    <w:name w:val="TxBr_p4"/>
    <w:basedOn w:val="Normal"/>
    <w:rsid w:val="005B72FB"/>
    <w:pPr>
      <w:tabs>
        <w:tab w:val="left" w:pos="1371"/>
      </w:tabs>
      <w:autoSpaceDE w:val="0"/>
      <w:autoSpaceDN w:val="0"/>
      <w:adjustRightInd w:val="0"/>
      <w:spacing w:line="240" w:lineRule="atLeast"/>
      <w:ind w:left="993"/>
      <w:jc w:val="both"/>
    </w:pPr>
    <w:rPr>
      <w:rFonts w:ascii="Times New Roman" w:eastAsia="Times New Roman" w:hAnsi="Times New Roman"/>
    </w:rPr>
  </w:style>
  <w:style w:type="paragraph" w:customStyle="1" w:styleId="TxBrp6">
    <w:name w:val="TxBr_p6"/>
    <w:basedOn w:val="Normal"/>
    <w:rsid w:val="005B72FB"/>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5">
    <w:name w:val="TxBr_p5"/>
    <w:basedOn w:val="Normal"/>
    <w:rsid w:val="005B72FB"/>
    <w:pPr>
      <w:tabs>
        <w:tab w:val="left" w:pos="255"/>
      </w:tabs>
      <w:autoSpaceDE w:val="0"/>
      <w:autoSpaceDN w:val="0"/>
      <w:adjustRightInd w:val="0"/>
      <w:spacing w:line="300" w:lineRule="atLeast"/>
      <w:ind w:firstLine="255"/>
      <w:jc w:val="both"/>
    </w:pPr>
    <w:rPr>
      <w:rFonts w:ascii="Times New Roman" w:eastAsia="Times New Roman" w:hAnsi="Times New Roman"/>
    </w:rPr>
  </w:style>
  <w:style w:type="paragraph" w:customStyle="1" w:styleId="TxBrp27">
    <w:name w:val="TxBr_p27"/>
    <w:basedOn w:val="Normal"/>
    <w:rsid w:val="005B72FB"/>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10">
    <w:name w:val="TxBr_p10"/>
    <w:basedOn w:val="Normal"/>
    <w:rsid w:val="005B72FB"/>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25">
    <w:name w:val="TxBr_p25"/>
    <w:basedOn w:val="Normal"/>
    <w:rsid w:val="005B72FB"/>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8">
    <w:name w:val="TxBr_p8"/>
    <w:basedOn w:val="Normal"/>
    <w:rsid w:val="005B72FB"/>
    <w:pPr>
      <w:tabs>
        <w:tab w:val="left" w:pos="340"/>
      </w:tabs>
      <w:autoSpaceDE w:val="0"/>
      <w:autoSpaceDN w:val="0"/>
      <w:adjustRightInd w:val="0"/>
      <w:spacing w:line="300" w:lineRule="atLeast"/>
      <w:ind w:firstLine="340"/>
      <w:jc w:val="both"/>
    </w:pPr>
    <w:rPr>
      <w:rFonts w:ascii="Times New Roman" w:eastAsia="Times New Roman" w:hAnsi="Times New Roman"/>
    </w:rPr>
  </w:style>
  <w:style w:type="paragraph" w:customStyle="1" w:styleId="TxBrp12">
    <w:name w:val="TxBr_p12"/>
    <w:basedOn w:val="Normal"/>
    <w:rsid w:val="005B72FB"/>
    <w:pPr>
      <w:tabs>
        <w:tab w:val="left" w:pos="317"/>
      </w:tabs>
      <w:autoSpaceDE w:val="0"/>
      <w:autoSpaceDN w:val="0"/>
      <w:adjustRightInd w:val="0"/>
      <w:spacing w:line="300" w:lineRule="atLeast"/>
      <w:ind w:firstLine="318"/>
      <w:jc w:val="both"/>
    </w:pPr>
    <w:rPr>
      <w:rFonts w:ascii="Times New Roman" w:eastAsia="Times New Roman" w:hAnsi="Times New Roman"/>
    </w:rPr>
  </w:style>
  <w:style w:type="paragraph" w:customStyle="1" w:styleId="TxBrp9">
    <w:name w:val="TxBr_p9"/>
    <w:basedOn w:val="Normal"/>
    <w:rsid w:val="005B72FB"/>
    <w:pPr>
      <w:tabs>
        <w:tab w:val="left" w:pos="2931"/>
      </w:tabs>
      <w:autoSpaceDE w:val="0"/>
      <w:autoSpaceDN w:val="0"/>
      <w:adjustRightInd w:val="0"/>
      <w:spacing w:line="300" w:lineRule="atLeast"/>
      <w:ind w:left="2552"/>
      <w:jc w:val="both"/>
    </w:pPr>
    <w:rPr>
      <w:rFonts w:ascii="Times New Roman" w:eastAsia="Times New Roman" w:hAnsi="Times New Roman"/>
    </w:rPr>
  </w:style>
  <w:style w:type="character" w:customStyle="1" w:styleId="adtext124">
    <w:name w:val="adtext124"/>
    <w:rsid w:val="005B72FB"/>
    <w:rPr>
      <w:vanish w:val="0"/>
      <w:webHidden w:val="0"/>
      <w:color w:val="999999"/>
      <w:sz w:val="12"/>
      <w:szCs w:val="12"/>
      <w:specVanish/>
    </w:rPr>
  </w:style>
  <w:style w:type="paragraph" w:customStyle="1" w:styleId="CardsFont8pt">
    <w:name w:val="Cards + Font: 8 pt"/>
    <w:basedOn w:val="Normal"/>
    <w:rsid w:val="005B72FB"/>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5B72FB"/>
    <w:rPr>
      <w:sz w:val="16"/>
    </w:rPr>
  </w:style>
  <w:style w:type="character" w:customStyle="1" w:styleId="TagLineCharChar">
    <w:name w:val="Tag Line Char Char"/>
    <w:rsid w:val="005B72FB"/>
    <w:rPr>
      <w:rFonts w:cs="Arial"/>
      <w:b/>
      <w:bCs/>
      <w:iCs/>
      <w:sz w:val="24"/>
      <w:szCs w:val="28"/>
      <w:lang w:val="en-US" w:eastAsia="en-US" w:bidi="ar-SA"/>
    </w:rPr>
  </w:style>
  <w:style w:type="paragraph" w:customStyle="1" w:styleId="published">
    <w:name w:val="published"/>
    <w:basedOn w:val="Normal"/>
    <w:rsid w:val="005B72FB"/>
    <w:pPr>
      <w:spacing w:before="100" w:beforeAutospacing="1" w:after="100" w:afterAutospacing="1"/>
    </w:pPr>
    <w:rPr>
      <w:rFonts w:ascii="Times New Roman" w:eastAsia="Times New Roman" w:hAnsi="Times New Roman"/>
    </w:rPr>
  </w:style>
  <w:style w:type="paragraph" w:customStyle="1" w:styleId="updated">
    <w:name w:val="updated"/>
    <w:basedOn w:val="Normal"/>
    <w:rsid w:val="005B72FB"/>
    <w:pPr>
      <w:spacing w:before="100" w:beforeAutospacing="1" w:after="100" w:afterAutospacing="1"/>
    </w:pPr>
    <w:rPr>
      <w:rFonts w:ascii="Times New Roman" w:eastAsia="Times New Roman" w:hAnsi="Times New Roman"/>
    </w:rPr>
  </w:style>
  <w:style w:type="character" w:customStyle="1" w:styleId="articlecommentcount">
    <w:name w:val="article_comment_count"/>
    <w:rsid w:val="005B72FB"/>
  </w:style>
  <w:style w:type="character" w:customStyle="1" w:styleId="articlerecommendcount">
    <w:name w:val="article_recommend_count"/>
    <w:rsid w:val="005B72FB"/>
  </w:style>
  <w:style w:type="character" w:customStyle="1" w:styleId="normaltext1">
    <w:name w:val="normal_text"/>
    <w:rsid w:val="005B72FB"/>
  </w:style>
  <w:style w:type="paragraph" w:customStyle="1" w:styleId="storytimestamp">
    <w:name w:val="storytimestamp"/>
    <w:basedOn w:val="Normal"/>
    <w:rsid w:val="005B72FB"/>
    <w:pPr>
      <w:spacing w:before="100" w:beforeAutospacing="1" w:after="100" w:afterAutospacing="1"/>
    </w:pPr>
    <w:rPr>
      <w:rFonts w:ascii="Times New Roman" w:eastAsia="Times New Roman" w:hAnsi="Times New Roman"/>
    </w:rPr>
  </w:style>
  <w:style w:type="character" w:customStyle="1" w:styleId="story-byline">
    <w:name w:val="story-byline"/>
    <w:rsid w:val="005B72FB"/>
  </w:style>
  <w:style w:type="character" w:customStyle="1" w:styleId="story-titleline">
    <w:name w:val="story-titleline"/>
    <w:rsid w:val="005B72FB"/>
  </w:style>
  <w:style w:type="paragraph" w:styleId="ListBullet2">
    <w:name w:val="List Bullet 2"/>
    <w:basedOn w:val="Normal"/>
    <w:rsid w:val="005B72FB"/>
    <w:pPr>
      <w:tabs>
        <w:tab w:val="num" w:pos="1440"/>
      </w:tabs>
      <w:ind w:left="1440" w:hanging="360"/>
    </w:pPr>
    <w:rPr>
      <w:rFonts w:ascii="Times New Roman" w:eastAsia="Times New Roman" w:hAnsi="Times New Roman" w:cs="Arial"/>
      <w:b/>
      <w:szCs w:val="44"/>
    </w:rPr>
  </w:style>
  <w:style w:type="paragraph" w:customStyle="1" w:styleId="Cardnotunderlined0">
    <w:name w:val="Card not underlined"/>
    <w:basedOn w:val="Normal"/>
    <w:rsid w:val="005B72FB"/>
    <w:rPr>
      <w:rFonts w:ascii="Times New Roman" w:eastAsia="Times New Roman" w:hAnsi="Times New Roman"/>
      <w:color w:val="000000"/>
      <w:sz w:val="10"/>
    </w:rPr>
  </w:style>
  <w:style w:type="character" w:customStyle="1" w:styleId="marron">
    <w:name w:val="marron"/>
    <w:rsid w:val="005B72FB"/>
  </w:style>
  <w:style w:type="paragraph" w:customStyle="1" w:styleId="boldcite">
    <w:name w:val="bold cite"/>
    <w:basedOn w:val="Heading1"/>
    <w:link w:val="boldciteChar4"/>
    <w:qFormat/>
    <w:rsid w:val="005B72FB"/>
    <w:pPr>
      <w:keepLines w:val="0"/>
      <w:pageBreakBefore w:val="0"/>
      <w:pBdr>
        <w:top w:val="none" w:sz="0" w:space="0" w:color="auto"/>
        <w:left w:val="none" w:sz="0" w:space="0" w:color="auto"/>
        <w:bottom w:val="none" w:sz="0" w:space="0" w:color="auto"/>
        <w:right w:val="none" w:sz="0" w:space="0" w:color="auto"/>
      </w:pBdr>
      <w:jc w:val="left"/>
      <w:outlineLvl w:val="9"/>
    </w:pPr>
    <w:rPr>
      <w:rFonts w:ascii="Arial" w:eastAsia="Times New Roman" w:hAnsi="Arial" w:cs="Arial"/>
      <w:caps/>
      <w:kern w:val="32"/>
      <w:sz w:val="24"/>
      <w:szCs w:val="24"/>
    </w:rPr>
  </w:style>
  <w:style w:type="character" w:customStyle="1" w:styleId="UnderlineCardChar0">
    <w:name w:val="Underline Card Char"/>
    <w:rsid w:val="005B72FB"/>
    <w:rPr>
      <w:sz w:val="22"/>
      <w:szCs w:val="24"/>
      <w:u w:val="single"/>
      <w:lang w:val="en-US" w:eastAsia="en-US" w:bidi="ar-SA"/>
    </w:rPr>
  </w:style>
  <w:style w:type="character" w:customStyle="1" w:styleId="SourcesCharChar1">
    <w:name w:val="Sources Char Char1"/>
    <w:rsid w:val="005B72FB"/>
    <w:rPr>
      <w:rFonts w:cs="Arial"/>
      <w:b/>
      <w:bCs/>
      <w:iCs/>
      <w:sz w:val="24"/>
      <w:szCs w:val="28"/>
      <w:lang w:val="en-US" w:eastAsia="en-US" w:bidi="ar-SA"/>
    </w:rPr>
  </w:style>
  <w:style w:type="character" w:customStyle="1" w:styleId="UnderlinesCharChar">
    <w:name w:val="Underlines Char Char"/>
    <w:rsid w:val="005B72FB"/>
    <w:rPr>
      <w:rFonts w:cs="Arial"/>
      <w:b/>
      <w:bCs/>
      <w:sz w:val="22"/>
      <w:szCs w:val="26"/>
      <w:u w:val="single"/>
      <w:lang w:val="en-US" w:eastAsia="en-US" w:bidi="ar-SA"/>
    </w:rPr>
  </w:style>
  <w:style w:type="paragraph" w:customStyle="1" w:styleId="OmniPage3">
    <w:name w:val="OmniPage #3"/>
    <w:basedOn w:val="Normal"/>
    <w:rsid w:val="005B72FB"/>
    <w:rPr>
      <w:rFonts w:ascii="Times New Roman" w:eastAsia="Times New Roman" w:hAnsi="Times New Roman"/>
      <w:color w:val="000000"/>
      <w:sz w:val="20"/>
      <w:szCs w:val="20"/>
    </w:rPr>
  </w:style>
  <w:style w:type="paragraph" w:customStyle="1" w:styleId="OmniPage16">
    <w:name w:val="OmniPage #16"/>
    <w:basedOn w:val="Normal"/>
    <w:rsid w:val="005B72FB"/>
    <w:rPr>
      <w:rFonts w:ascii="Times New Roman" w:eastAsia="Times New Roman" w:hAnsi="Times New Roman"/>
      <w:color w:val="000000"/>
      <w:sz w:val="20"/>
      <w:szCs w:val="20"/>
    </w:rPr>
  </w:style>
  <w:style w:type="paragraph" w:customStyle="1" w:styleId="OmniPage23">
    <w:name w:val="OmniPage #23"/>
    <w:basedOn w:val="Normal"/>
    <w:rsid w:val="005B72FB"/>
    <w:rPr>
      <w:rFonts w:ascii="Times New Roman" w:eastAsia="Times New Roman" w:hAnsi="Times New Roman"/>
      <w:color w:val="000000"/>
      <w:sz w:val="20"/>
      <w:szCs w:val="20"/>
    </w:rPr>
  </w:style>
  <w:style w:type="paragraph" w:customStyle="1" w:styleId="OmniPage24">
    <w:name w:val="OmniPage #24"/>
    <w:basedOn w:val="Normal"/>
    <w:rsid w:val="005B72FB"/>
    <w:rPr>
      <w:rFonts w:ascii="Times New Roman" w:eastAsia="Times New Roman" w:hAnsi="Times New Roman"/>
      <w:color w:val="000000"/>
      <w:sz w:val="20"/>
      <w:szCs w:val="20"/>
    </w:rPr>
  </w:style>
  <w:style w:type="paragraph" w:customStyle="1" w:styleId="OmniPage27">
    <w:name w:val="OmniPage #27"/>
    <w:basedOn w:val="Normal"/>
    <w:rsid w:val="005B72FB"/>
    <w:rPr>
      <w:rFonts w:ascii="Times New Roman" w:eastAsia="Times New Roman" w:hAnsi="Times New Roman"/>
      <w:color w:val="000000"/>
      <w:sz w:val="20"/>
      <w:szCs w:val="20"/>
    </w:rPr>
  </w:style>
  <w:style w:type="paragraph" w:customStyle="1" w:styleId="OmniPage28">
    <w:name w:val="OmniPage #28"/>
    <w:basedOn w:val="Normal"/>
    <w:rsid w:val="005B72FB"/>
    <w:rPr>
      <w:rFonts w:ascii="Times New Roman" w:eastAsia="Times New Roman" w:hAnsi="Times New Roman"/>
      <w:color w:val="000000"/>
      <w:sz w:val="20"/>
      <w:szCs w:val="20"/>
    </w:rPr>
  </w:style>
  <w:style w:type="paragraph" w:customStyle="1" w:styleId="OmniPage29">
    <w:name w:val="OmniPage #29"/>
    <w:basedOn w:val="Normal"/>
    <w:rsid w:val="005B72FB"/>
    <w:rPr>
      <w:rFonts w:ascii="Times New Roman" w:eastAsia="Times New Roman" w:hAnsi="Times New Roman"/>
      <w:color w:val="000000"/>
      <w:sz w:val="20"/>
      <w:szCs w:val="20"/>
    </w:rPr>
  </w:style>
  <w:style w:type="paragraph" w:customStyle="1" w:styleId="OmniPage30">
    <w:name w:val="OmniPage #30"/>
    <w:basedOn w:val="Normal"/>
    <w:rsid w:val="005B72FB"/>
    <w:rPr>
      <w:rFonts w:ascii="Times New Roman" w:eastAsia="Times New Roman" w:hAnsi="Times New Roman"/>
      <w:color w:val="000000"/>
      <w:sz w:val="20"/>
      <w:szCs w:val="20"/>
    </w:rPr>
  </w:style>
  <w:style w:type="paragraph" w:customStyle="1" w:styleId="OmniPage31">
    <w:name w:val="OmniPage #31"/>
    <w:basedOn w:val="Normal"/>
    <w:rsid w:val="005B72FB"/>
    <w:rPr>
      <w:rFonts w:ascii="Times New Roman" w:eastAsia="Times New Roman" w:hAnsi="Times New Roman"/>
      <w:color w:val="000000"/>
      <w:sz w:val="20"/>
      <w:szCs w:val="20"/>
    </w:rPr>
  </w:style>
  <w:style w:type="paragraph" w:customStyle="1" w:styleId="OmniPage32">
    <w:name w:val="OmniPage #32"/>
    <w:basedOn w:val="Normal"/>
    <w:rsid w:val="005B72FB"/>
    <w:rPr>
      <w:rFonts w:ascii="Times New Roman" w:eastAsia="Times New Roman" w:hAnsi="Times New Roman"/>
      <w:color w:val="000000"/>
      <w:sz w:val="20"/>
      <w:szCs w:val="20"/>
    </w:rPr>
  </w:style>
  <w:style w:type="paragraph" w:customStyle="1" w:styleId="OmniPage33">
    <w:name w:val="OmniPage #33"/>
    <w:basedOn w:val="Normal"/>
    <w:rsid w:val="005B72FB"/>
    <w:rPr>
      <w:rFonts w:ascii="Times New Roman" w:eastAsia="Times New Roman" w:hAnsi="Times New Roman"/>
      <w:color w:val="000000"/>
      <w:sz w:val="20"/>
      <w:szCs w:val="20"/>
    </w:rPr>
  </w:style>
  <w:style w:type="paragraph" w:customStyle="1" w:styleId="OmniPage34">
    <w:name w:val="OmniPage #34"/>
    <w:basedOn w:val="Normal"/>
    <w:rsid w:val="005B72FB"/>
    <w:rPr>
      <w:rFonts w:ascii="Times New Roman" w:eastAsia="Times New Roman" w:hAnsi="Times New Roman"/>
      <w:color w:val="000000"/>
      <w:sz w:val="20"/>
      <w:szCs w:val="20"/>
    </w:rPr>
  </w:style>
  <w:style w:type="paragraph" w:customStyle="1" w:styleId="OmniPage35">
    <w:name w:val="OmniPage #35"/>
    <w:basedOn w:val="Normal"/>
    <w:rsid w:val="005B72FB"/>
    <w:rPr>
      <w:rFonts w:ascii="Times New Roman" w:eastAsia="Times New Roman" w:hAnsi="Times New Roman"/>
      <w:color w:val="000000"/>
      <w:sz w:val="20"/>
      <w:szCs w:val="20"/>
    </w:rPr>
  </w:style>
  <w:style w:type="paragraph" w:customStyle="1" w:styleId="OmniPage36">
    <w:name w:val="OmniPage #36"/>
    <w:basedOn w:val="Normal"/>
    <w:rsid w:val="005B72FB"/>
    <w:rPr>
      <w:rFonts w:ascii="Times New Roman" w:eastAsia="Times New Roman" w:hAnsi="Times New Roman"/>
      <w:color w:val="000000"/>
      <w:sz w:val="20"/>
      <w:szCs w:val="20"/>
    </w:rPr>
  </w:style>
  <w:style w:type="paragraph" w:customStyle="1" w:styleId="OmniPage37">
    <w:name w:val="OmniPage #37"/>
    <w:basedOn w:val="Normal"/>
    <w:rsid w:val="005B72FB"/>
    <w:rPr>
      <w:rFonts w:ascii="Times New Roman" w:eastAsia="Times New Roman" w:hAnsi="Times New Roman"/>
      <w:color w:val="000000"/>
      <w:sz w:val="20"/>
      <w:szCs w:val="20"/>
    </w:rPr>
  </w:style>
  <w:style w:type="paragraph" w:customStyle="1" w:styleId="OmniPage38">
    <w:name w:val="OmniPage #38"/>
    <w:basedOn w:val="Normal"/>
    <w:rsid w:val="005B72FB"/>
    <w:rPr>
      <w:rFonts w:ascii="Times New Roman" w:eastAsia="Times New Roman" w:hAnsi="Times New Roman"/>
      <w:color w:val="000000"/>
      <w:sz w:val="20"/>
      <w:szCs w:val="20"/>
    </w:rPr>
  </w:style>
  <w:style w:type="paragraph" w:customStyle="1" w:styleId="OmniPage39">
    <w:name w:val="OmniPage #39"/>
    <w:basedOn w:val="Normal"/>
    <w:rsid w:val="005B72FB"/>
    <w:rPr>
      <w:rFonts w:ascii="Times New Roman" w:eastAsia="Times New Roman" w:hAnsi="Times New Roman"/>
      <w:color w:val="000000"/>
      <w:sz w:val="20"/>
      <w:szCs w:val="20"/>
    </w:rPr>
  </w:style>
  <w:style w:type="paragraph" w:customStyle="1" w:styleId="OmniPage40">
    <w:name w:val="OmniPage #40"/>
    <w:basedOn w:val="Normal"/>
    <w:rsid w:val="005B72FB"/>
    <w:rPr>
      <w:rFonts w:ascii="Times New Roman" w:eastAsia="Times New Roman" w:hAnsi="Times New Roman"/>
      <w:color w:val="000000"/>
      <w:sz w:val="20"/>
      <w:szCs w:val="20"/>
    </w:rPr>
  </w:style>
  <w:style w:type="paragraph" w:customStyle="1" w:styleId="OmniPage41">
    <w:name w:val="OmniPage #41"/>
    <w:basedOn w:val="Normal"/>
    <w:rsid w:val="005B72FB"/>
    <w:rPr>
      <w:rFonts w:ascii="Times New Roman" w:eastAsia="Times New Roman" w:hAnsi="Times New Roman"/>
      <w:color w:val="000000"/>
      <w:sz w:val="20"/>
      <w:szCs w:val="20"/>
    </w:rPr>
  </w:style>
  <w:style w:type="paragraph" w:customStyle="1" w:styleId="OmniPage42">
    <w:name w:val="OmniPage #42"/>
    <w:basedOn w:val="Normal"/>
    <w:rsid w:val="005B72FB"/>
    <w:rPr>
      <w:rFonts w:ascii="Times New Roman" w:eastAsia="Times New Roman" w:hAnsi="Times New Roman"/>
      <w:color w:val="000000"/>
      <w:sz w:val="20"/>
      <w:szCs w:val="20"/>
    </w:rPr>
  </w:style>
  <w:style w:type="paragraph" w:customStyle="1" w:styleId="OmniPage43">
    <w:name w:val="OmniPage #43"/>
    <w:basedOn w:val="Normal"/>
    <w:rsid w:val="005B72FB"/>
    <w:rPr>
      <w:rFonts w:ascii="Times New Roman" w:eastAsia="Times New Roman" w:hAnsi="Times New Roman"/>
      <w:color w:val="000000"/>
      <w:sz w:val="20"/>
      <w:szCs w:val="20"/>
    </w:rPr>
  </w:style>
  <w:style w:type="paragraph" w:customStyle="1" w:styleId="OmniPage44">
    <w:name w:val="OmniPage #44"/>
    <w:basedOn w:val="Normal"/>
    <w:rsid w:val="005B72FB"/>
    <w:rPr>
      <w:rFonts w:ascii="Times New Roman" w:eastAsia="Times New Roman" w:hAnsi="Times New Roman"/>
      <w:color w:val="000000"/>
      <w:sz w:val="20"/>
      <w:szCs w:val="20"/>
    </w:rPr>
  </w:style>
  <w:style w:type="paragraph" w:customStyle="1" w:styleId="OmniPage45">
    <w:name w:val="OmniPage #45"/>
    <w:basedOn w:val="Normal"/>
    <w:rsid w:val="005B72FB"/>
    <w:rPr>
      <w:rFonts w:ascii="Times New Roman" w:eastAsia="Times New Roman" w:hAnsi="Times New Roman"/>
      <w:color w:val="000000"/>
      <w:sz w:val="20"/>
      <w:szCs w:val="20"/>
    </w:rPr>
  </w:style>
  <w:style w:type="paragraph" w:customStyle="1" w:styleId="OmniPage46">
    <w:name w:val="OmniPage #46"/>
    <w:basedOn w:val="Normal"/>
    <w:rsid w:val="005B72FB"/>
    <w:rPr>
      <w:rFonts w:ascii="Times New Roman" w:eastAsia="Times New Roman" w:hAnsi="Times New Roman"/>
      <w:color w:val="000000"/>
      <w:sz w:val="20"/>
      <w:szCs w:val="20"/>
    </w:rPr>
  </w:style>
  <w:style w:type="paragraph" w:customStyle="1" w:styleId="OmniPage47">
    <w:name w:val="OmniPage #47"/>
    <w:basedOn w:val="Normal"/>
    <w:rsid w:val="005B72FB"/>
    <w:rPr>
      <w:rFonts w:ascii="Times New Roman" w:eastAsia="Times New Roman" w:hAnsi="Times New Roman"/>
      <w:color w:val="000000"/>
      <w:sz w:val="20"/>
      <w:szCs w:val="20"/>
    </w:rPr>
  </w:style>
  <w:style w:type="paragraph" w:customStyle="1" w:styleId="OmniPage48">
    <w:name w:val="OmniPage #48"/>
    <w:basedOn w:val="Normal"/>
    <w:rsid w:val="005B72FB"/>
    <w:rPr>
      <w:rFonts w:ascii="Times New Roman" w:eastAsia="Times New Roman" w:hAnsi="Times New Roman"/>
      <w:color w:val="000000"/>
      <w:sz w:val="20"/>
      <w:szCs w:val="20"/>
    </w:rPr>
  </w:style>
  <w:style w:type="paragraph" w:customStyle="1" w:styleId="OmniPage49">
    <w:name w:val="OmniPage #49"/>
    <w:basedOn w:val="Normal"/>
    <w:rsid w:val="005B72FB"/>
    <w:rPr>
      <w:rFonts w:ascii="Times New Roman" w:eastAsia="Times New Roman" w:hAnsi="Times New Roman"/>
      <w:color w:val="000000"/>
      <w:sz w:val="20"/>
      <w:szCs w:val="20"/>
    </w:rPr>
  </w:style>
  <w:style w:type="paragraph" w:customStyle="1" w:styleId="OmniPage50">
    <w:name w:val="OmniPage #50"/>
    <w:basedOn w:val="Normal"/>
    <w:rsid w:val="005B72FB"/>
    <w:rPr>
      <w:rFonts w:ascii="Times New Roman" w:eastAsia="Times New Roman" w:hAnsi="Times New Roman"/>
      <w:color w:val="000000"/>
      <w:sz w:val="20"/>
      <w:szCs w:val="20"/>
    </w:rPr>
  </w:style>
  <w:style w:type="paragraph" w:customStyle="1" w:styleId="OmniPage51">
    <w:name w:val="OmniPage #51"/>
    <w:basedOn w:val="Normal"/>
    <w:rsid w:val="005B72FB"/>
    <w:rPr>
      <w:rFonts w:ascii="Times New Roman" w:eastAsia="Times New Roman" w:hAnsi="Times New Roman"/>
      <w:color w:val="000000"/>
      <w:sz w:val="20"/>
      <w:szCs w:val="20"/>
    </w:rPr>
  </w:style>
  <w:style w:type="paragraph" w:customStyle="1" w:styleId="OmniPage52">
    <w:name w:val="OmniPage #52"/>
    <w:basedOn w:val="Normal"/>
    <w:rsid w:val="005B72FB"/>
    <w:rPr>
      <w:rFonts w:ascii="Times New Roman" w:eastAsia="Times New Roman" w:hAnsi="Times New Roman"/>
      <w:color w:val="000000"/>
      <w:sz w:val="20"/>
      <w:szCs w:val="20"/>
    </w:rPr>
  </w:style>
  <w:style w:type="paragraph" w:customStyle="1" w:styleId="OmniPage53">
    <w:name w:val="OmniPage #53"/>
    <w:basedOn w:val="Normal"/>
    <w:rsid w:val="005B72FB"/>
    <w:rPr>
      <w:rFonts w:ascii="Times New Roman" w:eastAsia="Times New Roman" w:hAnsi="Times New Roman"/>
      <w:color w:val="000000"/>
      <w:sz w:val="20"/>
      <w:szCs w:val="20"/>
    </w:rPr>
  </w:style>
  <w:style w:type="paragraph" w:customStyle="1" w:styleId="OmniPage54">
    <w:name w:val="OmniPage #54"/>
    <w:basedOn w:val="Normal"/>
    <w:rsid w:val="005B72FB"/>
    <w:rPr>
      <w:rFonts w:ascii="Times New Roman" w:eastAsia="Times New Roman" w:hAnsi="Times New Roman"/>
      <w:color w:val="000000"/>
      <w:sz w:val="20"/>
      <w:szCs w:val="20"/>
    </w:rPr>
  </w:style>
  <w:style w:type="paragraph" w:customStyle="1" w:styleId="OmniPage55">
    <w:name w:val="OmniPage #55"/>
    <w:basedOn w:val="Normal"/>
    <w:rsid w:val="005B72FB"/>
    <w:rPr>
      <w:rFonts w:ascii="Times New Roman" w:eastAsia="Times New Roman" w:hAnsi="Times New Roman"/>
      <w:color w:val="000000"/>
      <w:sz w:val="20"/>
      <w:szCs w:val="20"/>
    </w:rPr>
  </w:style>
  <w:style w:type="paragraph" w:customStyle="1" w:styleId="OmniPage56">
    <w:name w:val="OmniPage #56"/>
    <w:basedOn w:val="Normal"/>
    <w:rsid w:val="005B72FB"/>
    <w:rPr>
      <w:rFonts w:ascii="Times New Roman" w:eastAsia="Times New Roman" w:hAnsi="Times New Roman"/>
      <w:color w:val="000000"/>
      <w:sz w:val="20"/>
      <w:szCs w:val="20"/>
    </w:rPr>
  </w:style>
  <w:style w:type="paragraph" w:customStyle="1" w:styleId="OmniPage57">
    <w:name w:val="OmniPage #57"/>
    <w:basedOn w:val="Normal"/>
    <w:rsid w:val="005B72FB"/>
    <w:rPr>
      <w:rFonts w:ascii="Times New Roman" w:eastAsia="Times New Roman" w:hAnsi="Times New Roman"/>
      <w:color w:val="000000"/>
      <w:sz w:val="20"/>
      <w:szCs w:val="20"/>
    </w:rPr>
  </w:style>
  <w:style w:type="paragraph" w:customStyle="1" w:styleId="OmniPage58">
    <w:name w:val="OmniPage #58"/>
    <w:basedOn w:val="Normal"/>
    <w:rsid w:val="005B72FB"/>
    <w:rPr>
      <w:rFonts w:ascii="Times New Roman" w:eastAsia="Times New Roman" w:hAnsi="Times New Roman"/>
      <w:color w:val="000000"/>
      <w:sz w:val="20"/>
      <w:szCs w:val="20"/>
    </w:rPr>
  </w:style>
  <w:style w:type="paragraph" w:customStyle="1" w:styleId="OmniPage59">
    <w:name w:val="OmniPage #59"/>
    <w:basedOn w:val="Normal"/>
    <w:rsid w:val="005B72FB"/>
    <w:rPr>
      <w:rFonts w:ascii="Times New Roman" w:eastAsia="Times New Roman" w:hAnsi="Times New Roman"/>
      <w:color w:val="000000"/>
      <w:sz w:val="20"/>
      <w:szCs w:val="20"/>
    </w:rPr>
  </w:style>
  <w:style w:type="paragraph" w:customStyle="1" w:styleId="OmniPage60">
    <w:name w:val="OmniPage #60"/>
    <w:basedOn w:val="Normal"/>
    <w:rsid w:val="005B72FB"/>
    <w:rPr>
      <w:rFonts w:ascii="Times New Roman" w:eastAsia="Times New Roman" w:hAnsi="Times New Roman"/>
      <w:color w:val="000000"/>
      <w:sz w:val="20"/>
      <w:szCs w:val="20"/>
    </w:rPr>
  </w:style>
  <w:style w:type="paragraph" w:customStyle="1" w:styleId="OmniPage61">
    <w:name w:val="OmniPage #61"/>
    <w:basedOn w:val="Normal"/>
    <w:rsid w:val="005B72FB"/>
    <w:rPr>
      <w:rFonts w:ascii="Times New Roman" w:eastAsia="Times New Roman" w:hAnsi="Times New Roman"/>
      <w:color w:val="000000"/>
      <w:sz w:val="20"/>
      <w:szCs w:val="20"/>
    </w:rPr>
  </w:style>
  <w:style w:type="paragraph" w:customStyle="1" w:styleId="OmniPage62">
    <w:name w:val="OmniPage #62"/>
    <w:basedOn w:val="Normal"/>
    <w:rsid w:val="005B72FB"/>
    <w:rPr>
      <w:rFonts w:ascii="Times New Roman" w:eastAsia="Times New Roman" w:hAnsi="Times New Roman"/>
      <w:color w:val="000000"/>
      <w:sz w:val="20"/>
      <w:szCs w:val="20"/>
    </w:rPr>
  </w:style>
  <w:style w:type="paragraph" w:customStyle="1" w:styleId="OmniPage63">
    <w:name w:val="OmniPage #63"/>
    <w:basedOn w:val="Normal"/>
    <w:rsid w:val="005B72FB"/>
    <w:rPr>
      <w:rFonts w:ascii="Times New Roman" w:eastAsia="Times New Roman" w:hAnsi="Times New Roman"/>
      <w:color w:val="000000"/>
      <w:sz w:val="20"/>
      <w:szCs w:val="20"/>
    </w:rPr>
  </w:style>
  <w:style w:type="paragraph" w:customStyle="1" w:styleId="OmniPage64">
    <w:name w:val="OmniPage #64"/>
    <w:basedOn w:val="Normal"/>
    <w:rsid w:val="005B72FB"/>
    <w:rPr>
      <w:rFonts w:ascii="Times New Roman" w:eastAsia="Times New Roman" w:hAnsi="Times New Roman"/>
      <w:color w:val="000000"/>
      <w:sz w:val="20"/>
      <w:szCs w:val="20"/>
    </w:rPr>
  </w:style>
  <w:style w:type="paragraph" w:customStyle="1" w:styleId="OmniPage65">
    <w:name w:val="OmniPage #65"/>
    <w:basedOn w:val="Normal"/>
    <w:rsid w:val="005B72FB"/>
    <w:rPr>
      <w:rFonts w:ascii="Times New Roman" w:eastAsia="Times New Roman" w:hAnsi="Times New Roman"/>
      <w:color w:val="000000"/>
      <w:sz w:val="20"/>
      <w:szCs w:val="20"/>
    </w:rPr>
  </w:style>
  <w:style w:type="paragraph" w:customStyle="1" w:styleId="OmniPage66">
    <w:name w:val="OmniPage #66"/>
    <w:basedOn w:val="Normal"/>
    <w:rsid w:val="005B72FB"/>
    <w:rPr>
      <w:rFonts w:ascii="Times New Roman" w:eastAsia="Times New Roman" w:hAnsi="Times New Roman"/>
      <w:color w:val="000000"/>
      <w:sz w:val="20"/>
      <w:szCs w:val="20"/>
    </w:rPr>
  </w:style>
  <w:style w:type="paragraph" w:customStyle="1" w:styleId="OmniPage67">
    <w:name w:val="OmniPage #67"/>
    <w:basedOn w:val="Normal"/>
    <w:rsid w:val="005B72FB"/>
    <w:rPr>
      <w:rFonts w:ascii="Times New Roman" w:eastAsia="Times New Roman" w:hAnsi="Times New Roman"/>
      <w:color w:val="000000"/>
      <w:sz w:val="20"/>
      <w:szCs w:val="20"/>
    </w:rPr>
  </w:style>
  <w:style w:type="paragraph" w:customStyle="1" w:styleId="OmniPage68">
    <w:name w:val="OmniPage #68"/>
    <w:basedOn w:val="Normal"/>
    <w:rsid w:val="005B72FB"/>
    <w:rPr>
      <w:rFonts w:ascii="Times New Roman" w:eastAsia="Times New Roman" w:hAnsi="Times New Roman"/>
      <w:color w:val="000000"/>
      <w:sz w:val="20"/>
      <w:szCs w:val="20"/>
    </w:rPr>
  </w:style>
  <w:style w:type="paragraph" w:customStyle="1" w:styleId="OmniPage69">
    <w:name w:val="OmniPage #69"/>
    <w:basedOn w:val="Normal"/>
    <w:rsid w:val="005B72FB"/>
    <w:rPr>
      <w:rFonts w:ascii="Times New Roman" w:eastAsia="Times New Roman" w:hAnsi="Times New Roman"/>
      <w:color w:val="000000"/>
      <w:sz w:val="20"/>
      <w:szCs w:val="20"/>
    </w:rPr>
  </w:style>
  <w:style w:type="paragraph" w:customStyle="1" w:styleId="OmniPage70">
    <w:name w:val="OmniPage #70"/>
    <w:basedOn w:val="Normal"/>
    <w:rsid w:val="005B72FB"/>
    <w:rPr>
      <w:rFonts w:ascii="Times New Roman" w:eastAsia="Times New Roman" w:hAnsi="Times New Roman"/>
      <w:color w:val="000000"/>
      <w:sz w:val="20"/>
      <w:szCs w:val="20"/>
    </w:rPr>
  </w:style>
  <w:style w:type="paragraph" w:customStyle="1" w:styleId="OmniPage71">
    <w:name w:val="OmniPage #71"/>
    <w:basedOn w:val="Normal"/>
    <w:rsid w:val="005B72FB"/>
    <w:rPr>
      <w:rFonts w:ascii="Times New Roman" w:eastAsia="Times New Roman" w:hAnsi="Times New Roman"/>
      <w:color w:val="000000"/>
      <w:sz w:val="20"/>
      <w:szCs w:val="20"/>
    </w:rPr>
  </w:style>
  <w:style w:type="table" w:customStyle="1" w:styleId="MediumGrid22">
    <w:name w:val="Medium Grid 22"/>
    <w:basedOn w:val="TableNormal"/>
    <w:uiPriority w:val="68"/>
    <w:rsid w:val="005B72FB"/>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5B72FB"/>
    <w:rPr>
      <w:rFonts w:ascii="Times New Roman" w:eastAsia="Times New Roman" w:hAnsi="Times New Roman" w:cs="Calibri"/>
      <w:sz w:val="16"/>
      <w:szCs w:val="20"/>
    </w:rPr>
  </w:style>
  <w:style w:type="character" w:customStyle="1" w:styleId="createby">
    <w:name w:val="createby"/>
    <w:rsid w:val="005B72FB"/>
  </w:style>
  <w:style w:type="character" w:customStyle="1" w:styleId="quote-right">
    <w:name w:val="quote-right"/>
    <w:rsid w:val="005B72FB"/>
  </w:style>
  <w:style w:type="character" w:customStyle="1" w:styleId="dropcap">
    <w:name w:val="dropcap"/>
    <w:rsid w:val="005B72FB"/>
  </w:style>
  <w:style w:type="character" w:customStyle="1" w:styleId="smallcase">
    <w:name w:val="smallcase"/>
    <w:rsid w:val="005B72FB"/>
  </w:style>
  <w:style w:type="character" w:customStyle="1" w:styleId="ft0">
    <w:name w:val="ft0"/>
    <w:rsid w:val="005B72FB"/>
  </w:style>
  <w:style w:type="character" w:customStyle="1" w:styleId="ft2">
    <w:name w:val="ft2"/>
    <w:rsid w:val="005B72FB"/>
  </w:style>
  <w:style w:type="character" w:customStyle="1" w:styleId="ft1">
    <w:name w:val="ft1"/>
    <w:rsid w:val="005B72FB"/>
  </w:style>
  <w:style w:type="character" w:customStyle="1" w:styleId="ft3">
    <w:name w:val="ft3"/>
    <w:rsid w:val="005B72FB"/>
  </w:style>
  <w:style w:type="character" w:customStyle="1" w:styleId="StyleTimesNewRoman12ptBold1">
    <w:name w:val="Style Times New Roman 12 pt Bold1"/>
    <w:rsid w:val="005B72FB"/>
    <w:rPr>
      <w:b/>
      <w:bCs/>
      <w:sz w:val="24"/>
    </w:rPr>
  </w:style>
  <w:style w:type="character" w:customStyle="1" w:styleId="UnderlinedChar2">
    <w:name w:val="Underlined Char2"/>
    <w:aliases w:val="Heading 4 Char2,body Char2"/>
    <w:qFormat/>
    <w:rsid w:val="005B72FB"/>
    <w:rPr>
      <w:rFonts w:eastAsia="MS Mincho"/>
      <w:szCs w:val="24"/>
      <w:u w:val="single"/>
      <w:lang w:val="en-US" w:eastAsia="ja-JP" w:bidi="ar-SA"/>
    </w:rPr>
  </w:style>
  <w:style w:type="character" w:customStyle="1" w:styleId="CircledChar2">
    <w:name w:val="Circled Char2"/>
    <w:rsid w:val="005B72FB"/>
    <w:rPr>
      <w:rFonts w:eastAsia="MS Mincho"/>
      <w:b/>
      <w:szCs w:val="24"/>
      <w:u w:val="single"/>
      <w:lang w:val="en-US" w:eastAsia="ja-JP" w:bidi="ar-SA"/>
    </w:rPr>
  </w:style>
  <w:style w:type="character" w:customStyle="1" w:styleId="SmallTextChar2">
    <w:name w:val="Small Text Char2"/>
    <w:rsid w:val="005B72FB"/>
    <w:rPr>
      <w:rFonts w:eastAsia="MS Mincho"/>
      <w:sz w:val="15"/>
      <w:szCs w:val="24"/>
      <w:lang w:val="en-US" w:eastAsia="ja-JP" w:bidi="ar-SA"/>
    </w:rPr>
  </w:style>
  <w:style w:type="character" w:customStyle="1" w:styleId="BoldandUnderlineCharCharCharCharChar1">
    <w:name w:val="Bold and Underline Char Char Char Char Char1"/>
    <w:rsid w:val="005B72FB"/>
    <w:rPr>
      <w:b/>
      <w:szCs w:val="24"/>
      <w:u w:val="single"/>
      <w:lang w:val="en-US" w:eastAsia="en-US" w:bidi="ar-SA"/>
    </w:rPr>
  </w:style>
  <w:style w:type="character" w:customStyle="1" w:styleId="SmallCardChar">
    <w:name w:val="Small Card Char"/>
    <w:rsid w:val="005B72FB"/>
    <w:rPr>
      <w:rFonts w:ascii="Palatino Linotype" w:eastAsia="Times New Roman" w:hAnsi="Palatino Linotype"/>
      <w:sz w:val="12"/>
      <w:szCs w:val="24"/>
    </w:rPr>
  </w:style>
  <w:style w:type="character" w:customStyle="1" w:styleId="StyleBoldUnderline10ptBold">
    <w:name w:val="Style Bold Underline + 10 pt Bold"/>
    <w:rsid w:val="005B72FB"/>
    <w:rPr>
      <w:b/>
      <w:bCs/>
      <w:sz w:val="20"/>
      <w:u w:val="thick"/>
    </w:rPr>
  </w:style>
  <w:style w:type="character" w:customStyle="1" w:styleId="separator">
    <w:name w:val="separator"/>
    <w:rsid w:val="005B72FB"/>
  </w:style>
  <w:style w:type="character" w:customStyle="1" w:styleId="PageHeaderChar">
    <w:name w:val="Page Header Char"/>
    <w:link w:val="PageHeader"/>
    <w:rsid w:val="005B72FB"/>
    <w:rPr>
      <w:rFonts w:ascii="Calibri" w:hAnsi="Calibri" w:cs="Calibri"/>
    </w:rPr>
  </w:style>
  <w:style w:type="paragraph" w:customStyle="1" w:styleId="NormalUnderline0">
    <w:name w:val="Normal + Underline"/>
    <w:basedOn w:val="Normal"/>
    <w:link w:val="NormalUnderlineChar0"/>
    <w:rsid w:val="005B72FB"/>
    <w:pPr>
      <w:ind w:left="720"/>
    </w:pPr>
    <w:rPr>
      <w:rFonts w:ascii="Times New Roman" w:eastAsia="Times New Roman" w:hAnsi="Times New Roman"/>
      <w:b/>
      <w:u w:val="single"/>
    </w:rPr>
  </w:style>
  <w:style w:type="paragraph" w:customStyle="1" w:styleId="NormalNoUnderline">
    <w:name w:val="Normal + No Underline"/>
    <w:basedOn w:val="Normal"/>
    <w:link w:val="NormalNoUnderlineChar"/>
    <w:rsid w:val="005B72FB"/>
    <w:pPr>
      <w:ind w:left="720"/>
    </w:pPr>
    <w:rPr>
      <w:rFonts w:ascii="Times New Roman" w:eastAsia="Times New Roman" w:hAnsi="Times New Roman"/>
      <w:sz w:val="12"/>
    </w:rPr>
  </w:style>
  <w:style w:type="character" w:customStyle="1" w:styleId="NormalUnderlineChar0">
    <w:name w:val="Normal + Underline Char"/>
    <w:link w:val="NormalUnderline0"/>
    <w:rsid w:val="005B72FB"/>
    <w:rPr>
      <w:rFonts w:ascii="Times New Roman" w:eastAsia="Times New Roman" w:hAnsi="Times New Roman" w:cs="Calibri"/>
      <w:b/>
      <w:u w:val="single"/>
    </w:rPr>
  </w:style>
  <w:style w:type="character" w:customStyle="1" w:styleId="NormalNoUnderlineChar">
    <w:name w:val="Normal + No Underline Char"/>
    <w:link w:val="NormalNoUnderline"/>
    <w:rsid w:val="005B72FB"/>
    <w:rPr>
      <w:rFonts w:ascii="Times New Roman" w:eastAsia="Times New Roman" w:hAnsi="Times New Roman" w:cs="Calibri"/>
      <w:sz w:val="12"/>
    </w:rPr>
  </w:style>
  <w:style w:type="paragraph" w:customStyle="1" w:styleId="TagCite2">
    <w:name w:val="Tag Cite"/>
    <w:basedOn w:val="PageHeader"/>
    <w:link w:val="TagCiteChar3"/>
    <w:qFormat/>
    <w:rsid w:val="005B72FB"/>
    <w:rPr>
      <w:rFonts w:ascii="Arial Narrow" w:eastAsia="SimSun" w:hAnsi="Arial Narrow"/>
      <w:b/>
      <w:lang w:eastAsia="zh-CN"/>
    </w:rPr>
  </w:style>
  <w:style w:type="character" w:customStyle="1" w:styleId="TagCiteChar3">
    <w:name w:val="Tag Cite Char"/>
    <w:link w:val="TagCite2"/>
    <w:rsid w:val="005B72FB"/>
    <w:rPr>
      <w:rFonts w:ascii="Arial Narrow" w:eastAsia="SimSun" w:hAnsi="Arial Narrow" w:cs="Calibri"/>
      <w:b/>
      <w:lang w:eastAsia="zh-CN"/>
    </w:rPr>
  </w:style>
  <w:style w:type="character" w:customStyle="1" w:styleId="smalllink">
    <w:name w:val="smalllink"/>
    <w:rsid w:val="005B72FB"/>
  </w:style>
  <w:style w:type="character" w:customStyle="1" w:styleId="bighead1">
    <w:name w:val="bighead1"/>
    <w:rsid w:val="005B72FB"/>
    <w:rPr>
      <w:rFonts w:ascii="Verdana" w:hAnsi="Verdana" w:hint="default"/>
      <w:b/>
      <w:bCs/>
      <w:sz w:val="27"/>
      <w:szCs w:val="27"/>
    </w:rPr>
  </w:style>
  <w:style w:type="character" w:customStyle="1" w:styleId="Underline-WFU">
    <w:name w:val="Underline-WFU"/>
    <w:uiPriority w:val="1"/>
    <w:qFormat/>
    <w:rsid w:val="005B72FB"/>
    <w:rPr>
      <w:rFonts w:ascii="Cambria" w:hAnsi="Cambria"/>
      <w:sz w:val="21"/>
      <w:u w:val="single"/>
    </w:rPr>
  </w:style>
  <w:style w:type="paragraph" w:customStyle="1" w:styleId="Tiny-WFU">
    <w:name w:val="Tiny-WFU"/>
    <w:basedOn w:val="Normal"/>
    <w:qFormat/>
    <w:rsid w:val="005B72FB"/>
    <w:rPr>
      <w:rFonts w:ascii="Cambria" w:eastAsia="Malgun Gothic" w:hAnsi="Cambria"/>
      <w:sz w:val="12"/>
      <w:lang w:eastAsia="ko-KR"/>
    </w:rPr>
  </w:style>
  <w:style w:type="character" w:customStyle="1" w:styleId="b">
    <w:name w:val="b"/>
    <w:rsid w:val="005B72FB"/>
  </w:style>
  <w:style w:type="character" w:customStyle="1" w:styleId="CardTextCharChar">
    <w:name w:val="Card Text Char Char"/>
    <w:rsid w:val="005B72FB"/>
    <w:rPr>
      <w:rFonts w:ascii="Arial" w:hAnsi="Arial"/>
      <w:sz w:val="16"/>
      <w:szCs w:val="24"/>
    </w:rPr>
  </w:style>
  <w:style w:type="paragraph" w:customStyle="1" w:styleId="Indentation">
    <w:name w:val="Indentation"/>
    <w:basedOn w:val="Normal"/>
    <w:qFormat/>
    <w:rsid w:val="005B72FB"/>
    <w:pPr>
      <w:ind w:left="288" w:right="288"/>
    </w:pPr>
    <w:rPr>
      <w:rFonts w:ascii="Times New Roman" w:eastAsia="Calibri" w:hAnsi="Times New Roman"/>
    </w:rPr>
  </w:style>
  <w:style w:type="paragraph" w:customStyle="1" w:styleId="departments">
    <w:name w:val="departments"/>
    <w:basedOn w:val="Normal"/>
    <w:rsid w:val="005B72FB"/>
    <w:pPr>
      <w:spacing w:before="100" w:beforeAutospacing="1" w:after="100" w:afterAutospacing="1"/>
    </w:pPr>
    <w:rPr>
      <w:rFonts w:ascii="Times New Roman" w:eastAsia="Times New Roman" w:hAnsi="Times New Roman"/>
    </w:rPr>
  </w:style>
  <w:style w:type="character" w:customStyle="1" w:styleId="left-date1">
    <w:name w:val="left-date1"/>
    <w:rsid w:val="005B72FB"/>
    <w:rPr>
      <w:rFonts w:ascii="Verdana" w:hAnsi="Verdana" w:hint="default"/>
      <w:color w:val="666666"/>
      <w:sz w:val="14"/>
      <w:szCs w:val="14"/>
    </w:rPr>
  </w:style>
  <w:style w:type="character" w:customStyle="1" w:styleId="Bodytext10pt">
    <w:name w:val="Body text + 10 pt"/>
    <w:aliases w:val="Spacing -1 pt"/>
    <w:basedOn w:val="DefaultParagraphFont"/>
    <w:rsid w:val="005B72FB"/>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character" w:customStyle="1" w:styleId="org">
    <w:name w:val="org"/>
    <w:basedOn w:val="DefaultParagraphFont"/>
    <w:rsid w:val="005B72FB"/>
  </w:style>
  <w:style w:type="paragraph" w:customStyle="1" w:styleId="seeall">
    <w:name w:val="seeall"/>
    <w:basedOn w:val="Normal"/>
    <w:rsid w:val="005B72FB"/>
    <w:pPr>
      <w:spacing w:before="100" w:beforeAutospacing="1" w:after="100" w:afterAutospacing="1"/>
    </w:pPr>
    <w:rPr>
      <w:rFonts w:ascii="Times New Roman" w:eastAsia="Times New Roman" w:hAnsi="Times New Roman" w:cs="Times New Roman"/>
    </w:rPr>
  </w:style>
  <w:style w:type="character" w:customStyle="1" w:styleId="list-comma">
    <w:name w:val="list-comma"/>
    <w:basedOn w:val="DefaultParagraphFont"/>
    <w:rsid w:val="005B72FB"/>
  </w:style>
  <w:style w:type="character" w:customStyle="1" w:styleId="livefyre-commentcount">
    <w:name w:val="livefyre-commentcount"/>
    <w:basedOn w:val="DefaultParagraphFont"/>
    <w:rsid w:val="005B72FB"/>
  </w:style>
  <w:style w:type="character" w:customStyle="1" w:styleId="rednegchange">
    <w:name w:val="red_neg_change"/>
    <w:basedOn w:val="DefaultParagraphFont"/>
    <w:rsid w:val="005B72FB"/>
  </w:style>
  <w:style w:type="character" w:customStyle="1" w:styleId="wsodqchgshow">
    <w:name w:val="wsodq_chgshow"/>
    <w:basedOn w:val="DefaultParagraphFont"/>
    <w:rsid w:val="005B72FB"/>
  </w:style>
  <w:style w:type="character" w:customStyle="1" w:styleId="greenposchange">
    <w:name w:val="green_pos_change"/>
    <w:basedOn w:val="DefaultParagraphFont"/>
    <w:rsid w:val="005B72FB"/>
  </w:style>
  <w:style w:type="paragraph" w:customStyle="1" w:styleId="image-caption">
    <w:name w:val="image-caption"/>
    <w:basedOn w:val="Normal"/>
    <w:rsid w:val="005B72FB"/>
    <w:pPr>
      <w:spacing w:before="100" w:beforeAutospacing="1" w:after="100" w:afterAutospacing="1"/>
    </w:pPr>
    <w:rPr>
      <w:rFonts w:ascii="Times New Roman" w:eastAsia="Times New Roman" w:hAnsi="Times New Roman" w:cs="Times New Roman"/>
    </w:rPr>
  </w:style>
  <w:style w:type="character" w:customStyle="1" w:styleId="image-credit">
    <w:name w:val="image-credit"/>
    <w:basedOn w:val="DefaultParagraphFont"/>
    <w:rsid w:val="005B72FB"/>
  </w:style>
  <w:style w:type="paragraph" w:customStyle="1" w:styleId="gascontcredit">
    <w:name w:val="gas_cont_credit"/>
    <w:basedOn w:val="Normal"/>
    <w:rsid w:val="005B72FB"/>
    <w:pPr>
      <w:spacing w:before="100" w:beforeAutospacing="1" w:after="100" w:afterAutospacing="1"/>
    </w:pPr>
    <w:rPr>
      <w:rFonts w:ascii="Times New Roman" w:eastAsia="Times New Roman" w:hAnsi="Times New Roman" w:cs="Times New Roman"/>
    </w:rPr>
  </w:style>
  <w:style w:type="character" w:customStyle="1" w:styleId="Heading2CharCharCharCharCharCharCharChar1">
    <w:name w:val="Heading 2 Char Char Char Char Char Char Char Char1"/>
    <w:aliases w:val="Heading 2 Char1 Char Char Char Char Char,Heading 2 Char Char Char Char Char Char Char Char"/>
    <w:rsid w:val="005B72FB"/>
    <w:rPr>
      <w:rFonts w:cs="Arial"/>
      <w:b/>
      <w:bCs/>
      <w:iCs/>
      <w:color w:val="000000"/>
      <w:szCs w:val="28"/>
      <w:lang w:val="en-US" w:eastAsia="en-US" w:bidi="ar-SA"/>
    </w:rPr>
  </w:style>
  <w:style w:type="character" w:customStyle="1" w:styleId="BoldandUnderlineChar6">
    <w:name w:val="Bold and Underline Char6"/>
    <w:basedOn w:val="DefaultParagraphFont"/>
    <w:rsid w:val="005B72FB"/>
    <w:rPr>
      <w:b/>
      <w:szCs w:val="24"/>
      <w:u w:val="single"/>
      <w:lang w:val="en-US" w:eastAsia="en-US" w:bidi="ar-SA"/>
    </w:rPr>
  </w:style>
  <w:style w:type="paragraph" w:customStyle="1" w:styleId="endarticle">
    <w:name w:val="endarticle"/>
    <w:basedOn w:val="Normal"/>
    <w:uiPriority w:val="99"/>
    <w:rsid w:val="005B72FB"/>
    <w:pPr>
      <w:spacing w:before="100" w:beforeAutospacing="1" w:after="100" w:afterAutospacing="1"/>
    </w:pPr>
    <w:rPr>
      <w:rFonts w:ascii="Times New Roman" w:eastAsia="Times New Roman" w:hAnsi="Times New Roman" w:cs="Times New Roman"/>
    </w:rPr>
  </w:style>
  <w:style w:type="paragraph" w:customStyle="1" w:styleId="a-body-text">
    <w:name w:val="a-body-text"/>
    <w:basedOn w:val="Normal"/>
    <w:uiPriority w:val="99"/>
    <w:rsid w:val="005B72FB"/>
    <w:pPr>
      <w:spacing w:before="100" w:beforeAutospacing="1" w:after="100" w:afterAutospacing="1"/>
    </w:pPr>
    <w:rPr>
      <w:rFonts w:ascii="Times New Roman" w:eastAsia="Times New Roman" w:hAnsi="Times New Roman" w:cs="Times New Roman"/>
    </w:rPr>
  </w:style>
  <w:style w:type="paragraph" w:customStyle="1" w:styleId="obgpara">
    <w:name w:val="obg_para"/>
    <w:basedOn w:val="Normal"/>
    <w:uiPriority w:val="99"/>
    <w:rsid w:val="005B72FB"/>
    <w:pPr>
      <w:spacing w:before="100" w:beforeAutospacing="1" w:after="100" w:afterAutospacing="1"/>
    </w:pPr>
    <w:rPr>
      <w:rFonts w:ascii="Times New Roman" w:eastAsia="Times New Roman" w:hAnsi="Times New Roman" w:cs="Times New Roman"/>
    </w:rPr>
  </w:style>
  <w:style w:type="character" w:customStyle="1" w:styleId="StyleUnderlineChar11pt3Char">
    <w:name w:val="Style Underline Char + 11 pt3 Char"/>
    <w:link w:val="StyleUnderlineChar11pt3"/>
    <w:locked/>
    <w:rsid w:val="005B72FB"/>
    <w:rPr>
      <w:rFonts w:ascii="Georgia" w:eastAsia="Calibri" w:hAnsi="Georgia" w:cs="Calibri"/>
      <w:u w:val="single"/>
    </w:rPr>
  </w:style>
  <w:style w:type="paragraph" w:customStyle="1" w:styleId="StyleUnderlineChar11pt3">
    <w:name w:val="Style Underline Char + 11 pt3"/>
    <w:basedOn w:val="Normal"/>
    <w:link w:val="StyleUnderlineChar11pt3Char"/>
    <w:qFormat/>
    <w:rsid w:val="005B72FB"/>
    <w:rPr>
      <w:rFonts w:ascii="Georgia" w:eastAsia="Calibri" w:hAnsi="Georgia"/>
      <w:u w:val="single"/>
    </w:rPr>
  </w:style>
  <w:style w:type="character" w:customStyle="1" w:styleId="StyleUnderlineChar11ptBold3Char">
    <w:name w:val="Style Underline Char + 11 pt Bold3 Char"/>
    <w:link w:val="StyleUnderlineChar11ptBold3"/>
    <w:locked/>
    <w:rsid w:val="005B72FB"/>
    <w:rPr>
      <w:rFonts w:ascii="Georgia" w:eastAsia="Calibri" w:hAnsi="Georgia" w:cs="Calibri"/>
      <w:b/>
      <w:bCs/>
      <w:u w:val="single"/>
    </w:rPr>
  </w:style>
  <w:style w:type="paragraph" w:customStyle="1" w:styleId="StyleUnderlineChar11ptBold3">
    <w:name w:val="Style Underline Char + 11 pt Bold3"/>
    <w:basedOn w:val="Normal"/>
    <w:link w:val="StyleUnderlineChar11ptBold3Char"/>
    <w:qFormat/>
    <w:rsid w:val="005B72FB"/>
    <w:rPr>
      <w:rFonts w:ascii="Georgia" w:eastAsia="Calibri" w:hAnsi="Georgia"/>
      <w:b/>
      <w:bCs/>
      <w:u w:val="single"/>
    </w:rPr>
  </w:style>
  <w:style w:type="character" w:customStyle="1" w:styleId="caption4">
    <w:name w:val="caption4"/>
    <w:basedOn w:val="DefaultParagraphFont"/>
    <w:rsid w:val="005B72FB"/>
  </w:style>
  <w:style w:type="character" w:customStyle="1" w:styleId="field-content">
    <w:name w:val="field-content"/>
    <w:basedOn w:val="DefaultParagraphFont"/>
    <w:rsid w:val="005B72FB"/>
  </w:style>
  <w:style w:type="character" w:customStyle="1" w:styleId="honorific-prefix">
    <w:name w:val="honorific-prefix"/>
    <w:basedOn w:val="DefaultParagraphFont"/>
    <w:rsid w:val="005B72FB"/>
  </w:style>
  <w:style w:type="character" w:customStyle="1" w:styleId="given-name">
    <w:name w:val="given-name"/>
    <w:basedOn w:val="DefaultParagraphFont"/>
    <w:rsid w:val="005B72FB"/>
  </w:style>
  <w:style w:type="character" w:customStyle="1" w:styleId="family-name">
    <w:name w:val="family-name"/>
    <w:basedOn w:val="DefaultParagraphFont"/>
    <w:rsid w:val="005B72FB"/>
  </w:style>
  <w:style w:type="character" w:customStyle="1" w:styleId="chead">
    <w:name w:val="chead"/>
    <w:basedOn w:val="DefaultParagraphFont"/>
    <w:rsid w:val="005B72FB"/>
  </w:style>
  <w:style w:type="character" w:customStyle="1" w:styleId="obgcapsstart">
    <w:name w:val="obg_caps_start"/>
    <w:basedOn w:val="DefaultParagraphFont"/>
    <w:rsid w:val="005B72FB"/>
  </w:style>
  <w:style w:type="character" w:customStyle="1" w:styleId="underlinedCharChar0">
    <w:name w:val="underlined Char Char"/>
    <w:basedOn w:val="DefaultParagraphFont"/>
    <w:rsid w:val="005B72FB"/>
    <w:rPr>
      <w:rFonts w:ascii="Times New Roman" w:eastAsia="Times New Roman" w:hAnsi="Times New Roman" w:cs="Times New Roman"/>
      <w:sz w:val="20"/>
      <w:szCs w:val="20"/>
      <w:u w:val="single"/>
    </w:rPr>
  </w:style>
  <w:style w:type="paragraph" w:customStyle="1" w:styleId="Language">
    <w:name w:val="Language"/>
    <w:next w:val="Normal"/>
    <w:link w:val="LanguageChar"/>
    <w:rsid w:val="005B72FB"/>
    <w:pPr>
      <w:spacing w:after="0" w:line="240" w:lineRule="auto"/>
    </w:pPr>
    <w:rPr>
      <w:strike/>
      <w:sz w:val="16"/>
      <w:szCs w:val="16"/>
    </w:rPr>
  </w:style>
  <w:style w:type="paragraph" w:customStyle="1" w:styleId="Pa4">
    <w:name w:val="Pa4"/>
    <w:basedOn w:val="Normal"/>
    <w:next w:val="Normal"/>
    <w:rsid w:val="005B72FB"/>
    <w:pPr>
      <w:autoSpaceDE w:val="0"/>
      <w:autoSpaceDN w:val="0"/>
      <w:adjustRightInd w:val="0"/>
      <w:spacing w:line="181" w:lineRule="atLeast"/>
    </w:pPr>
    <w:rPr>
      <w:rFonts w:eastAsia="Times New Roman"/>
    </w:rPr>
  </w:style>
  <w:style w:type="character" w:customStyle="1" w:styleId="subheader">
    <w:name w:val="subheader"/>
    <w:basedOn w:val="DefaultParagraphFont"/>
    <w:rsid w:val="005B72FB"/>
  </w:style>
  <w:style w:type="paragraph" w:customStyle="1" w:styleId="attribution">
    <w:name w:val="attribution"/>
    <w:basedOn w:val="Normal"/>
    <w:rsid w:val="005B72FB"/>
    <w:pPr>
      <w:spacing w:before="100" w:beforeAutospacing="1" w:after="100" w:afterAutospacing="1"/>
    </w:pPr>
    <w:rPr>
      <w:rFonts w:eastAsia="Times New Roman"/>
    </w:rPr>
  </w:style>
  <w:style w:type="paragraph" w:customStyle="1" w:styleId="text-textbodyhoustontexttext-dateline">
    <w:name w:val="text-textbody houstontext text-dateline"/>
    <w:basedOn w:val="Normal"/>
    <w:rsid w:val="005B72FB"/>
    <w:pPr>
      <w:spacing w:before="100" w:beforeAutospacing="1" w:after="100" w:afterAutospacing="1"/>
    </w:pPr>
    <w:rPr>
      <w:rFonts w:eastAsia="Times New Roman"/>
    </w:rPr>
  </w:style>
  <w:style w:type="paragraph" w:customStyle="1" w:styleId="text-textbodyhoustontext">
    <w:name w:val="text-textbody houstontext"/>
    <w:basedOn w:val="Normal"/>
    <w:rsid w:val="005B72FB"/>
    <w:pPr>
      <w:spacing w:before="100" w:beforeAutospacing="1" w:after="100" w:afterAutospacing="1"/>
    </w:pPr>
    <w:rPr>
      <w:rFonts w:eastAsia="Times New Roman"/>
    </w:rPr>
  </w:style>
  <w:style w:type="character" w:customStyle="1" w:styleId="text2">
    <w:name w:val="text2"/>
    <w:basedOn w:val="DefaultParagraphFont"/>
    <w:rsid w:val="005B72FB"/>
  </w:style>
  <w:style w:type="paragraph" w:customStyle="1" w:styleId="msolistparagraph0">
    <w:name w:val="msolistparagraph"/>
    <w:basedOn w:val="Normal"/>
    <w:rsid w:val="005B72FB"/>
    <w:pPr>
      <w:spacing w:before="100" w:beforeAutospacing="1" w:after="100" w:afterAutospacing="1"/>
    </w:pPr>
    <w:rPr>
      <w:rFonts w:eastAsia="Times New Roman"/>
    </w:rPr>
  </w:style>
  <w:style w:type="paragraph" w:customStyle="1" w:styleId="msolistparagraphcxsplast">
    <w:name w:val="msolistparagraphcxsplast"/>
    <w:basedOn w:val="Normal"/>
    <w:rsid w:val="005B72FB"/>
    <w:pPr>
      <w:spacing w:before="100" w:beforeAutospacing="1" w:after="100" w:afterAutospacing="1"/>
    </w:pPr>
    <w:rPr>
      <w:rFonts w:eastAsia="Times New Roman"/>
    </w:rPr>
  </w:style>
  <w:style w:type="character" w:customStyle="1" w:styleId="pmtermsel">
    <w:name w:val="pmtermsel"/>
    <w:basedOn w:val="DefaultParagraphFont"/>
    <w:rsid w:val="005B72FB"/>
  </w:style>
  <w:style w:type="character" w:customStyle="1" w:styleId="StyleUnderlineChar2CharChar11pt">
    <w:name w:val="Style Underline Char2 Char Char + 11 pt"/>
    <w:basedOn w:val="Style11pt"/>
    <w:rsid w:val="005B72FB"/>
    <w:rPr>
      <w:rFonts w:ascii="Times New Roman" w:hAnsi="Times New Roman"/>
      <w:sz w:val="20"/>
      <w:u w:val="single"/>
    </w:rPr>
  </w:style>
  <w:style w:type="character" w:customStyle="1" w:styleId="StyleStyleBoldUnderline11pt">
    <w:name w:val="Style Style Bold Underline + 11 pt"/>
    <w:basedOn w:val="DefaultParagraphFont"/>
    <w:rsid w:val="005B72FB"/>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rsid w:val="005B72FB"/>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5B72FB"/>
    <w:rPr>
      <w:rFonts w:ascii="Calibri" w:eastAsia="SimSun" w:hAnsi="Calibri" w:cs="Calibri"/>
      <w:b/>
      <w:bCs/>
      <w:sz w:val="20"/>
      <w:szCs w:val="24"/>
      <w:u w:val="single"/>
      <w:lang w:eastAsia="zh-CN"/>
    </w:rPr>
  </w:style>
  <w:style w:type="character" w:customStyle="1" w:styleId="Styleunderline11pt">
    <w:name w:val="Style underline + 11 pt"/>
    <w:basedOn w:val="underline"/>
    <w:rsid w:val="005B72FB"/>
    <w:rPr>
      <w:rFonts w:ascii="Times New Roman" w:hAnsi="Times New Roman"/>
      <w:b w:val="0"/>
      <w:sz w:val="20"/>
      <w:u w:val="single"/>
      <w:lang w:val="en-US" w:eastAsia="en-US" w:bidi="ar-SA"/>
    </w:rPr>
  </w:style>
  <w:style w:type="character" w:customStyle="1" w:styleId="Styleunderline11ptBold">
    <w:name w:val="Style underline + 11 pt Bold"/>
    <w:basedOn w:val="underline"/>
    <w:rsid w:val="005B72FB"/>
    <w:rPr>
      <w:rFonts w:ascii="Times New Roman" w:hAnsi="Times New Roman"/>
      <w:b/>
      <w:bCs/>
      <w:sz w:val="20"/>
      <w:u w:val="single"/>
      <w:lang w:val="en-US" w:eastAsia="en-US" w:bidi="ar-SA"/>
    </w:rPr>
  </w:style>
  <w:style w:type="paragraph" w:customStyle="1" w:styleId="StyleStyle49pt10">
    <w:name w:val="Style Style4 + 9 pt10"/>
    <w:basedOn w:val="Style4"/>
    <w:link w:val="StyleStyle49pt10Char"/>
    <w:rsid w:val="005B72FB"/>
    <w:rPr>
      <w:sz w:val="20"/>
      <w:lang w:eastAsia="zh-CN"/>
    </w:rPr>
  </w:style>
  <w:style w:type="character" w:customStyle="1" w:styleId="StyleStyle49pt10Char">
    <w:name w:val="Style Style4 + 9 pt10 Char"/>
    <w:basedOn w:val="Style4Char"/>
    <w:link w:val="StyleStyle49pt10"/>
    <w:rsid w:val="005B72FB"/>
    <w:rPr>
      <w:rFonts w:ascii="Calibri" w:eastAsia="Times New Roman" w:hAnsi="Calibri" w:cs="Calibri"/>
      <w:sz w:val="20"/>
      <w:szCs w:val="24"/>
      <w:u w:val="single"/>
      <w:lang w:eastAsia="zh-CN"/>
    </w:rPr>
  </w:style>
  <w:style w:type="paragraph" w:customStyle="1" w:styleId="StyleStyle49ptBold7">
    <w:name w:val="Style Style4 + 9 pt Bold7"/>
    <w:basedOn w:val="Style4"/>
    <w:link w:val="StyleStyle49ptBold7Char"/>
    <w:rsid w:val="005B72FB"/>
    <w:rPr>
      <w:b/>
      <w:bCs/>
      <w:sz w:val="20"/>
      <w:lang w:eastAsia="zh-CN"/>
    </w:rPr>
  </w:style>
  <w:style w:type="character" w:customStyle="1" w:styleId="StyleStyle49ptBold7Char">
    <w:name w:val="Style Style4 + 9 pt Bold7 Char"/>
    <w:basedOn w:val="Style4Char"/>
    <w:link w:val="StyleStyle49ptBold7"/>
    <w:rsid w:val="005B72FB"/>
    <w:rPr>
      <w:rFonts w:ascii="Calibri" w:eastAsia="Times New Roman" w:hAnsi="Calibri" w:cs="Calibri"/>
      <w:b/>
      <w:bCs/>
      <w:sz w:val="20"/>
      <w:szCs w:val="24"/>
      <w:u w:val="single"/>
      <w:lang w:eastAsia="zh-CN"/>
    </w:rPr>
  </w:style>
  <w:style w:type="character" w:customStyle="1" w:styleId="StyleUnderlineChar9pt">
    <w:name w:val="Style Underline Char + 9 pt"/>
    <w:basedOn w:val="DefaultParagraphFont"/>
    <w:rsid w:val="005B72FB"/>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5B72FB"/>
    <w:rPr>
      <w:rFonts w:ascii="Times New Roman" w:hAnsi="Times New Roman"/>
      <w:b/>
      <w:bCs/>
      <w:sz w:val="20"/>
      <w:u w:val="single"/>
      <w:lang w:val="en-US" w:eastAsia="en-US" w:bidi="ar-SA"/>
    </w:rPr>
  </w:style>
  <w:style w:type="character" w:customStyle="1" w:styleId="articlehead2">
    <w:name w:val="articlehead2"/>
    <w:basedOn w:val="DefaultParagraphFont"/>
    <w:rsid w:val="005B72FB"/>
  </w:style>
  <w:style w:type="character" w:customStyle="1" w:styleId="pronset">
    <w:name w:val="pronset"/>
    <w:basedOn w:val="DefaultParagraphFont"/>
    <w:rsid w:val="005B72FB"/>
  </w:style>
  <w:style w:type="character" w:customStyle="1" w:styleId="showipapr">
    <w:name w:val="show_ipapr"/>
    <w:basedOn w:val="DefaultParagraphFont"/>
    <w:rsid w:val="005B72FB"/>
  </w:style>
  <w:style w:type="character" w:customStyle="1" w:styleId="prondelim">
    <w:name w:val="prondelim"/>
    <w:basedOn w:val="DefaultParagraphFont"/>
    <w:rsid w:val="005B72FB"/>
  </w:style>
  <w:style w:type="character" w:customStyle="1" w:styleId="pron">
    <w:name w:val="pron"/>
    <w:basedOn w:val="DefaultParagraphFont"/>
    <w:rsid w:val="005B72FB"/>
  </w:style>
  <w:style w:type="character" w:customStyle="1" w:styleId="prontoggle">
    <w:name w:val="pron_toggle"/>
    <w:basedOn w:val="DefaultParagraphFont"/>
    <w:rsid w:val="005B72FB"/>
  </w:style>
  <w:style w:type="character" w:customStyle="1" w:styleId="showspellpr">
    <w:name w:val="show_spellpr"/>
    <w:basedOn w:val="DefaultParagraphFont"/>
    <w:rsid w:val="005B72FB"/>
  </w:style>
  <w:style w:type="character" w:customStyle="1" w:styleId="boldface">
    <w:name w:val="boldface"/>
    <w:basedOn w:val="DefaultParagraphFont"/>
    <w:rsid w:val="005B72FB"/>
  </w:style>
  <w:style w:type="character" w:customStyle="1" w:styleId="secondary-bf">
    <w:name w:val="secondary-bf"/>
    <w:basedOn w:val="DefaultParagraphFont"/>
    <w:rsid w:val="005B72FB"/>
  </w:style>
  <w:style w:type="character" w:customStyle="1" w:styleId="dnindex">
    <w:name w:val="dnindex"/>
    <w:basedOn w:val="DefaultParagraphFont"/>
    <w:rsid w:val="005B72FB"/>
  </w:style>
  <w:style w:type="character" w:customStyle="1" w:styleId="Styleterm111ptUnderline">
    <w:name w:val="Style term1 + 11 pt Underline"/>
    <w:basedOn w:val="term1"/>
    <w:rsid w:val="005B72FB"/>
    <w:rPr>
      <w:b/>
      <w:bCs/>
      <w:sz w:val="20"/>
      <w:u w:val="single"/>
    </w:rPr>
  </w:style>
  <w:style w:type="paragraph" w:customStyle="1" w:styleId="StyleMinimizedTextArialNarrow10pt">
    <w:name w:val="Style Minimized Text + Arial Narrow 10 pt"/>
    <w:basedOn w:val="MinimizedText"/>
    <w:link w:val="StyleMinimizedTextArialNarrow10ptChar"/>
    <w:rsid w:val="005B72FB"/>
    <w:rPr>
      <w:rFonts w:eastAsia="Times New Roman"/>
      <w:sz w:val="20"/>
    </w:rPr>
  </w:style>
  <w:style w:type="character" w:customStyle="1" w:styleId="StyleMinimizedTextArialNarrow10ptChar">
    <w:name w:val="Style Minimized Text + Arial Narrow 10 pt Char"/>
    <w:basedOn w:val="MinimizedTextChar"/>
    <w:link w:val="StyleMinimizedTextArialNarrow10pt"/>
    <w:rsid w:val="005B72FB"/>
    <w:rPr>
      <w:rFonts w:ascii="Calibri" w:eastAsia="Times New Roman" w:hAnsi="Calibri" w:cs="Calibri"/>
      <w:sz w:val="20"/>
    </w:rPr>
  </w:style>
  <w:style w:type="paragraph" w:customStyle="1" w:styleId="StyleStyle49pt3">
    <w:name w:val="Style Style4 + 9 pt3"/>
    <w:basedOn w:val="Style4"/>
    <w:link w:val="StyleStyle49pt3Char"/>
    <w:rsid w:val="005B72FB"/>
    <w:rPr>
      <w:sz w:val="20"/>
      <w:lang w:eastAsia="zh-CN"/>
    </w:rPr>
  </w:style>
  <w:style w:type="character" w:customStyle="1" w:styleId="StyleStyle49pt3Char">
    <w:name w:val="Style Style4 + 9 pt3 Char"/>
    <w:basedOn w:val="Style4Char"/>
    <w:link w:val="StyleStyle49pt3"/>
    <w:rsid w:val="005B72FB"/>
    <w:rPr>
      <w:rFonts w:ascii="Calibri" w:eastAsia="Times New Roman" w:hAnsi="Calibri" w:cs="Calibri"/>
      <w:sz w:val="20"/>
      <w:szCs w:val="24"/>
      <w:u w:val="single"/>
      <w:lang w:eastAsia="zh-CN"/>
    </w:rPr>
  </w:style>
  <w:style w:type="paragraph" w:customStyle="1" w:styleId="StyleStyle49ptBold3">
    <w:name w:val="Style Style4 + 9 pt Bold3"/>
    <w:basedOn w:val="Style4"/>
    <w:link w:val="StyleStyle49ptBold3Char"/>
    <w:qFormat/>
    <w:rsid w:val="005B72FB"/>
    <w:rPr>
      <w:b/>
      <w:bCs/>
      <w:sz w:val="20"/>
      <w:lang w:eastAsia="zh-CN"/>
    </w:rPr>
  </w:style>
  <w:style w:type="character" w:customStyle="1" w:styleId="StyleStyle49ptBold3Char">
    <w:name w:val="Style Style4 + 9 pt Bold3 Char"/>
    <w:basedOn w:val="Style4Char"/>
    <w:link w:val="StyleStyle49ptBold3"/>
    <w:rsid w:val="005B72FB"/>
    <w:rPr>
      <w:rFonts w:ascii="Calibri" w:eastAsia="Times New Roman" w:hAnsi="Calibri" w:cs="Calibri"/>
      <w:b/>
      <w:bCs/>
      <w:sz w:val="20"/>
      <w:szCs w:val="24"/>
      <w:u w:val="single"/>
      <w:lang w:eastAsia="zh-CN"/>
    </w:rPr>
  </w:style>
  <w:style w:type="character" w:customStyle="1" w:styleId="Style9ptUnderline6">
    <w:name w:val="Style 9 pt Underline6"/>
    <w:basedOn w:val="DefaultParagraphFont"/>
    <w:rsid w:val="005B72FB"/>
    <w:rPr>
      <w:sz w:val="20"/>
      <w:u w:val="single"/>
    </w:rPr>
  </w:style>
  <w:style w:type="character" w:customStyle="1" w:styleId="ct-with-fmlt">
    <w:name w:val="ct-with-fmlt"/>
    <w:basedOn w:val="DefaultParagraphFont"/>
    <w:rsid w:val="005B72FB"/>
  </w:style>
  <w:style w:type="character" w:customStyle="1" w:styleId="althead">
    <w:name w:val="althead"/>
    <w:basedOn w:val="DefaultParagraphFont"/>
    <w:rsid w:val="005B72FB"/>
  </w:style>
  <w:style w:type="character" w:customStyle="1" w:styleId="arbd1">
    <w:name w:val="arbd1"/>
    <w:basedOn w:val="DefaultParagraphFont"/>
    <w:rsid w:val="005B72FB"/>
  </w:style>
  <w:style w:type="character" w:customStyle="1" w:styleId="unx">
    <w:name w:val="unx"/>
    <w:basedOn w:val="DefaultParagraphFont"/>
    <w:rsid w:val="005B72FB"/>
  </w:style>
  <w:style w:type="character" w:customStyle="1" w:styleId="lrdctph">
    <w:name w:val="lr_dct_ph"/>
    <w:basedOn w:val="DefaultParagraphFont"/>
    <w:rsid w:val="005B72FB"/>
  </w:style>
  <w:style w:type="paragraph" w:customStyle="1" w:styleId="CardT1">
    <w:name w:val="CardT1"/>
    <w:basedOn w:val="Normal"/>
    <w:link w:val="CardT1Char"/>
    <w:qFormat/>
    <w:rsid w:val="005B72FB"/>
    <w:pPr>
      <w:jc w:val="both"/>
    </w:pPr>
    <w:rPr>
      <w:rFonts w:ascii="Arial" w:eastAsia="Calibri" w:hAnsi="Arial" w:cs="Arial"/>
      <w:kern w:val="2"/>
      <w:sz w:val="14"/>
      <w:szCs w:val="14"/>
      <w:lang w:eastAsia="zh-TW"/>
    </w:rPr>
  </w:style>
  <w:style w:type="character" w:customStyle="1" w:styleId="CardT1Char">
    <w:name w:val="CardT1 Char"/>
    <w:link w:val="CardT1"/>
    <w:rsid w:val="005B72FB"/>
    <w:rPr>
      <w:rFonts w:ascii="Arial" w:eastAsia="Calibri" w:hAnsi="Arial" w:cs="Arial"/>
      <w:kern w:val="2"/>
      <w:sz w:val="14"/>
      <w:szCs w:val="14"/>
      <w:lang w:eastAsia="zh-TW"/>
    </w:rPr>
  </w:style>
  <w:style w:type="character" w:customStyle="1" w:styleId="CardCite1">
    <w:name w:val="CardCite1"/>
    <w:qFormat/>
    <w:rsid w:val="005B72FB"/>
    <w:rPr>
      <w:rFonts w:ascii="Times New Roman" w:hAnsi="Times New Roman"/>
      <w:b/>
      <w:sz w:val="22"/>
      <w:szCs w:val="22"/>
      <w:u w:val="single"/>
      <w:lang w:val="en-US" w:eastAsia="en-US" w:bidi="ar-SA"/>
    </w:rPr>
  </w:style>
  <w:style w:type="character" w:customStyle="1" w:styleId="BoxX2">
    <w:name w:val="BoxX2"/>
    <w:qFormat/>
    <w:rsid w:val="005B72FB"/>
    <w:rPr>
      <w:rFonts w:ascii="Times New Roman" w:hAnsi="Times New Roman"/>
      <w:b/>
      <w:sz w:val="22"/>
      <w:u w:val="single"/>
      <w:bdr w:val="single" w:sz="4" w:space="0" w:color="auto"/>
    </w:rPr>
  </w:style>
  <w:style w:type="character" w:customStyle="1" w:styleId="Bodytext85pt">
    <w:name w:val="Body text + 8.5 pt"/>
    <w:aliases w:val="Spacing 1 pt"/>
    <w:rsid w:val="005B72F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StyleUnderlineBold">
    <w:name w:val="Style Underline + Bold"/>
    <w:rsid w:val="005B72FB"/>
    <w:rPr>
      <w:b/>
      <w:bCs/>
      <w:u w:val="single"/>
    </w:rPr>
  </w:style>
  <w:style w:type="character" w:customStyle="1" w:styleId="A-Underlining">
    <w:name w:val="A-Underlining"/>
    <w:basedOn w:val="DefaultParagraphFont"/>
    <w:rsid w:val="005B72FB"/>
    <w:rPr>
      <w:rFonts w:ascii="Garamond" w:hAnsi="Garamond"/>
      <w:color w:val="auto"/>
      <w:sz w:val="24"/>
      <w:u w:val="single"/>
    </w:rPr>
  </w:style>
  <w:style w:type="paragraph" w:customStyle="1" w:styleId="B-TagCite">
    <w:name w:val="B-TagCite"/>
    <w:rsid w:val="005B72F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newsmain">
    <w:name w:val="news_main"/>
    <w:basedOn w:val="DefaultParagraphFont"/>
    <w:rsid w:val="005B72FB"/>
  </w:style>
  <w:style w:type="character" w:customStyle="1" w:styleId="articletitle0">
    <w:name w:val="articletitle"/>
    <w:rsid w:val="005B72FB"/>
    <w:rPr>
      <w:rFonts w:cs="Times New Roman"/>
    </w:rPr>
  </w:style>
  <w:style w:type="character" w:customStyle="1" w:styleId="6pointChar">
    <w:name w:val="6 point Char"/>
    <w:rsid w:val="005B72FB"/>
    <w:rPr>
      <w:rFonts w:cs="Times New Roman"/>
      <w:sz w:val="12"/>
      <w:lang w:val="en-US" w:eastAsia="en-US"/>
    </w:rPr>
  </w:style>
  <w:style w:type="character" w:customStyle="1" w:styleId="tagciteChar4">
    <w:name w:val="tag/cite Char"/>
    <w:basedOn w:val="DefaultParagraphFont"/>
    <w:rsid w:val="005B72FB"/>
    <w:rPr>
      <w:b/>
      <w:sz w:val="24"/>
      <w:lang w:val="en-US" w:eastAsia="en-US" w:bidi="ar-SA"/>
    </w:rPr>
  </w:style>
  <w:style w:type="character" w:customStyle="1" w:styleId="person-name">
    <w:name w:val="person-name"/>
    <w:basedOn w:val="DefaultParagraphFont"/>
    <w:rsid w:val="005B72FB"/>
  </w:style>
  <w:style w:type="paragraph" w:customStyle="1" w:styleId="TxBr41p1">
    <w:name w:val="TxBr_41p1"/>
    <w:basedOn w:val="Normal"/>
    <w:rsid w:val="005B72FB"/>
    <w:pPr>
      <w:tabs>
        <w:tab w:val="left" w:pos="204"/>
      </w:tabs>
      <w:autoSpaceDE w:val="0"/>
      <w:autoSpaceDN w:val="0"/>
      <w:adjustRightInd w:val="0"/>
      <w:spacing w:line="238" w:lineRule="atLeast"/>
      <w:jc w:val="both"/>
    </w:pPr>
    <w:rPr>
      <w:rFonts w:ascii="Times New Roman" w:eastAsia="Times New Roman" w:hAnsi="Times New Roman" w:cs="Times New Roman"/>
    </w:rPr>
  </w:style>
  <w:style w:type="character" w:customStyle="1" w:styleId="BlockTitleCharChar">
    <w:name w:val="Block Title Char Char"/>
    <w:rsid w:val="005B72FB"/>
    <w:rPr>
      <w:rFonts w:ascii="Georgia" w:eastAsia="Times New Roman" w:hAnsi="Georgia" w:cs="Arial" w:hint="default"/>
      <w:b/>
      <w:bCs/>
      <w:kern w:val="32"/>
      <w:sz w:val="28"/>
      <w:szCs w:val="32"/>
    </w:rPr>
  </w:style>
  <w:style w:type="character" w:customStyle="1" w:styleId="style3Char0">
    <w:name w:val="style 3 Char"/>
    <w:rsid w:val="005B72FB"/>
    <w:rPr>
      <w:sz w:val="18"/>
      <w:szCs w:val="24"/>
      <w:lang w:val="en-US" w:eastAsia="en-US" w:bidi="ar-SA"/>
    </w:rPr>
  </w:style>
  <w:style w:type="paragraph" w:customStyle="1" w:styleId="003Cite">
    <w:name w:val="003Cite"/>
    <w:basedOn w:val="Normal"/>
    <w:qFormat/>
    <w:rsid w:val="005B72FB"/>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5B72FB"/>
    <w:pPr>
      <w:jc w:val="both"/>
    </w:pPr>
    <w:rPr>
      <w:b/>
      <w:color w:val="000000"/>
      <w:u w:val="single"/>
    </w:rPr>
  </w:style>
  <w:style w:type="character" w:customStyle="1" w:styleId="NormalBoldChar">
    <w:name w:val="Normal + Bold Char"/>
    <w:aliases w:val="Double Underline Char"/>
    <w:basedOn w:val="DefaultParagraphFont"/>
    <w:link w:val="NormalBold"/>
    <w:rsid w:val="005B72FB"/>
    <w:rPr>
      <w:rFonts w:ascii="Calibri" w:hAnsi="Calibri" w:cs="Calibri"/>
      <w:b/>
      <w:color w:val="000000"/>
      <w:u w:val="single"/>
    </w:rPr>
  </w:style>
  <w:style w:type="character" w:customStyle="1" w:styleId="StyleBold1">
    <w:name w:val="Style Bold1"/>
    <w:rsid w:val="005B72FB"/>
    <w:rPr>
      <w:rFonts w:ascii="Georgia" w:hAnsi="Georgia"/>
      <w:b/>
      <w:bCs/>
      <w:sz w:val="22"/>
    </w:rPr>
  </w:style>
  <w:style w:type="character" w:customStyle="1" w:styleId="BlockHeadingsChar1">
    <w:name w:val="Block Headings Char1"/>
    <w:rsid w:val="005B72FB"/>
    <w:rPr>
      <w:b/>
      <w:caps/>
    </w:rPr>
  </w:style>
  <w:style w:type="character" w:customStyle="1" w:styleId="CARDChar2">
    <w:name w:val="CARD Char"/>
    <w:link w:val="CARD2"/>
    <w:rsid w:val="005B72FB"/>
    <w:rPr>
      <w:rFonts w:ascii="Calibri" w:hAnsi="Calibri" w:cs="Calibri"/>
    </w:rPr>
  </w:style>
  <w:style w:type="character" w:customStyle="1" w:styleId="FontStyle170">
    <w:name w:val="Font Style170"/>
    <w:uiPriority w:val="99"/>
    <w:rsid w:val="005B72FB"/>
    <w:rPr>
      <w:rFonts w:ascii="Bookman Old Style" w:hAnsi="Bookman Old Style" w:cs="Bookman Old Style"/>
      <w:sz w:val="16"/>
      <w:szCs w:val="16"/>
    </w:rPr>
  </w:style>
  <w:style w:type="character" w:customStyle="1" w:styleId="FontStyle15">
    <w:name w:val="Font Style15"/>
    <w:uiPriority w:val="99"/>
    <w:rsid w:val="005B72FB"/>
    <w:rPr>
      <w:rFonts w:ascii="Book Antiqua" w:hAnsi="Book Antiqua" w:cs="Book Antiqua"/>
      <w:b/>
      <w:bCs/>
      <w:spacing w:val="10"/>
      <w:sz w:val="16"/>
      <w:szCs w:val="16"/>
    </w:rPr>
  </w:style>
  <w:style w:type="character" w:customStyle="1" w:styleId="FontStyle17">
    <w:name w:val="Font Style17"/>
    <w:uiPriority w:val="99"/>
    <w:rsid w:val="005B72FB"/>
    <w:rPr>
      <w:rFonts w:ascii="Book Antiqua" w:hAnsi="Book Antiqua" w:cs="Book Antiqua"/>
      <w:i/>
      <w:iCs/>
      <w:spacing w:val="10"/>
      <w:sz w:val="22"/>
      <w:szCs w:val="22"/>
    </w:rPr>
  </w:style>
  <w:style w:type="character" w:customStyle="1" w:styleId="label">
    <w:name w:val="label"/>
    <w:rsid w:val="005B72FB"/>
  </w:style>
  <w:style w:type="character" w:customStyle="1" w:styleId="articoloinside">
    <w:name w:val="articolo_inside"/>
    <w:rsid w:val="005B72FB"/>
  </w:style>
  <w:style w:type="paragraph" w:customStyle="1" w:styleId="pagetools">
    <w:name w:val="pagetools"/>
    <w:basedOn w:val="Normal"/>
    <w:rsid w:val="005B72FB"/>
    <w:pPr>
      <w:spacing w:before="100" w:beforeAutospacing="1" w:after="100" w:afterAutospacing="1"/>
    </w:pPr>
    <w:rPr>
      <w:rFonts w:ascii="Times New Roman" w:eastAsia="Times New Roman" w:hAnsi="Times New Roman"/>
    </w:rPr>
  </w:style>
  <w:style w:type="character" w:customStyle="1" w:styleId="job">
    <w:name w:val="job"/>
    <w:basedOn w:val="DefaultParagraphFont"/>
    <w:rsid w:val="005B72FB"/>
  </w:style>
  <w:style w:type="character" w:customStyle="1" w:styleId="company">
    <w:name w:val="company"/>
    <w:basedOn w:val="DefaultParagraphFont"/>
    <w:rsid w:val="005B72FB"/>
  </w:style>
  <w:style w:type="character" w:customStyle="1" w:styleId="publisher">
    <w:name w:val="publisher"/>
    <w:basedOn w:val="DefaultParagraphFont"/>
    <w:rsid w:val="005B72FB"/>
  </w:style>
  <w:style w:type="character" w:customStyle="1" w:styleId="pubyear">
    <w:name w:val="pubyear"/>
    <w:basedOn w:val="DefaultParagraphFont"/>
    <w:rsid w:val="005B72FB"/>
  </w:style>
  <w:style w:type="character" w:customStyle="1" w:styleId="pubcity">
    <w:name w:val="pubcity"/>
    <w:basedOn w:val="DefaultParagraphFont"/>
    <w:rsid w:val="005B72FB"/>
  </w:style>
  <w:style w:type="paragraph" w:customStyle="1" w:styleId="C-Text">
    <w:name w:val="C-Text"/>
    <w:basedOn w:val="Normal"/>
    <w:rsid w:val="005B72FB"/>
    <w:pPr>
      <w:tabs>
        <w:tab w:val="num" w:pos="720"/>
      </w:tabs>
      <w:ind w:left="720" w:hanging="360"/>
    </w:pPr>
    <w:rPr>
      <w:rFonts w:ascii="Garamond" w:hAnsi="Garamond"/>
    </w:rPr>
  </w:style>
  <w:style w:type="paragraph" w:customStyle="1" w:styleId="times">
    <w:name w:val="times"/>
    <w:basedOn w:val="Normal"/>
    <w:rsid w:val="005B72FB"/>
    <w:pPr>
      <w:spacing w:before="100" w:beforeAutospacing="1" w:after="100" w:afterAutospacing="1"/>
    </w:pPr>
  </w:style>
  <w:style w:type="character" w:customStyle="1" w:styleId="ecdate">
    <w:name w:val="ec_date"/>
    <w:basedOn w:val="DefaultParagraphFont"/>
    <w:rsid w:val="005B72FB"/>
    <w:rPr>
      <w:rFonts w:ascii="Verdana" w:hAnsi="Verdana" w:hint="default"/>
      <w:sz w:val="20"/>
      <w:szCs w:val="20"/>
      <w:shd w:val="clear" w:color="auto" w:fill="FFFFFF"/>
    </w:rPr>
  </w:style>
  <w:style w:type="paragraph" w:customStyle="1" w:styleId="ecmsonormal">
    <w:name w:val="ec_msonormal"/>
    <w:basedOn w:val="Normal"/>
    <w:rsid w:val="005B72FB"/>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5B72FB"/>
  </w:style>
  <w:style w:type="character" w:customStyle="1" w:styleId="hittermhilite">
    <w:name w:val="hittermhilite"/>
    <w:basedOn w:val="DefaultParagraphFont"/>
    <w:rsid w:val="005B72FB"/>
  </w:style>
  <w:style w:type="paragraph" w:customStyle="1" w:styleId="u-intro">
    <w:name w:val="u-intro"/>
    <w:basedOn w:val="Normal"/>
    <w:rsid w:val="005B72FB"/>
    <w:pPr>
      <w:spacing w:before="100" w:beforeAutospacing="1" w:after="100" w:afterAutospacing="1"/>
    </w:pPr>
  </w:style>
  <w:style w:type="character" w:customStyle="1" w:styleId="u-byline">
    <w:name w:val="u-byline"/>
    <w:basedOn w:val="DefaultParagraphFont"/>
    <w:rsid w:val="005B72FB"/>
  </w:style>
  <w:style w:type="character" w:customStyle="1" w:styleId="story">
    <w:name w:val="story"/>
    <w:basedOn w:val="DefaultParagraphFont"/>
    <w:rsid w:val="005B72FB"/>
  </w:style>
  <w:style w:type="character" w:customStyle="1" w:styleId="articlebya">
    <w:name w:val="articleby_a"/>
    <w:basedOn w:val="DefaultParagraphFont"/>
    <w:rsid w:val="005B72FB"/>
  </w:style>
  <w:style w:type="character" w:customStyle="1" w:styleId="popupwinby">
    <w:name w:val="popupwinby"/>
    <w:basedOn w:val="DefaultParagraphFont"/>
    <w:rsid w:val="005B72FB"/>
  </w:style>
  <w:style w:type="character" w:customStyle="1" w:styleId="storyheader">
    <w:name w:val="storyheader"/>
    <w:basedOn w:val="DefaultParagraphFont"/>
    <w:rsid w:val="005B72FB"/>
  </w:style>
  <w:style w:type="character" w:customStyle="1" w:styleId="StyleNormalWeb10ptChar">
    <w:name w:val="Style Normal (Web) + 10 pt Char"/>
    <w:basedOn w:val="DefaultParagraphFont"/>
    <w:rsid w:val="005B72FB"/>
    <w:rPr>
      <w:szCs w:val="24"/>
      <w:lang w:val="en-US" w:eastAsia="en-US" w:bidi="ar-SA"/>
    </w:rPr>
  </w:style>
  <w:style w:type="paragraph" w:customStyle="1" w:styleId="TagCiteShells">
    <w:name w:val="Tag/Cite/Shells"/>
    <w:basedOn w:val="Normal"/>
    <w:rsid w:val="005B72FB"/>
    <w:rPr>
      <w:b/>
    </w:rPr>
  </w:style>
  <w:style w:type="paragraph" w:customStyle="1" w:styleId="DefinitionTerm">
    <w:name w:val="Definition Term"/>
    <w:basedOn w:val="Normal"/>
    <w:next w:val="Normal"/>
    <w:rsid w:val="005B72FB"/>
    <w:rPr>
      <w:snapToGrid w:val="0"/>
    </w:rPr>
  </w:style>
  <w:style w:type="character" w:customStyle="1" w:styleId="Style3CharChar">
    <w:name w:val="Style3 Char Char"/>
    <w:basedOn w:val="DefaultParagraphFont"/>
    <w:rsid w:val="005B72FB"/>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B72FB"/>
    <w:pPr>
      <w:spacing w:after="60"/>
    </w:pPr>
    <w:rPr>
      <w:rFonts w:ascii="Georgia" w:eastAsia="SimSun" w:hAnsi="Georgia" w:cs="Times New Roman"/>
      <w:sz w:val="20"/>
      <w:lang w:eastAsia="zh-CN"/>
    </w:rPr>
  </w:style>
  <w:style w:type="character" w:customStyle="1" w:styleId="NormalChar">
    <w:name w:val="Normal Char"/>
    <w:basedOn w:val="DefaultParagraphFont"/>
    <w:rsid w:val="005B72FB"/>
    <w:rPr>
      <w:lang w:eastAsia="en-US"/>
    </w:rPr>
  </w:style>
  <w:style w:type="character" w:customStyle="1" w:styleId="BoldUnderlineChar2">
    <w:name w:val="Bold + Underline Char"/>
    <w:basedOn w:val="DefaultParagraphFont"/>
    <w:rsid w:val="005B72FB"/>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5B72FB"/>
  </w:style>
  <w:style w:type="character" w:customStyle="1" w:styleId="CharacterStyle7">
    <w:name w:val="Character Style 7"/>
    <w:rsid w:val="005B72FB"/>
    <w:rPr>
      <w:rFonts w:ascii="Arial Narrow" w:hAnsi="Arial Narrow" w:cs="Arial Narrow"/>
      <w:sz w:val="20"/>
      <w:szCs w:val="20"/>
      <w:u w:val="single"/>
    </w:rPr>
  </w:style>
  <w:style w:type="character" w:customStyle="1" w:styleId="StyleStyle4Char">
    <w:name w:val="Style Style4 + Char"/>
    <w:basedOn w:val="DefaultParagraphFont"/>
    <w:rsid w:val="005B72FB"/>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5B72FB"/>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rsid w:val="005B72FB"/>
    <w:rPr>
      <w:rFonts w:ascii="Verdana" w:hAnsi="Verdana"/>
      <w:sz w:val="21"/>
      <w:szCs w:val="21"/>
      <w:u w:val="thick"/>
    </w:rPr>
  </w:style>
  <w:style w:type="character" w:styleId="PlaceholderText">
    <w:name w:val="Placeholder Text"/>
    <w:basedOn w:val="DefaultParagraphFont"/>
    <w:uiPriority w:val="99"/>
    <w:rsid w:val="005B72FB"/>
    <w:rPr>
      <w:color w:val="808080"/>
    </w:rPr>
  </w:style>
  <w:style w:type="character" w:customStyle="1" w:styleId="Styleunderline12pt">
    <w:name w:val="Style underline + 12 pt"/>
    <w:rsid w:val="005B72FB"/>
    <w:rPr>
      <w:rFonts w:ascii="Times New Roman" w:hAnsi="Times New Roman"/>
      <w:bCs/>
      <w:sz w:val="20"/>
      <w:u w:val="single"/>
    </w:rPr>
  </w:style>
  <w:style w:type="character" w:customStyle="1" w:styleId="StyleUnderlineChar19pt">
    <w:name w:val="Style Underline Char1 + 9 pt"/>
    <w:basedOn w:val="UnderlineChar1"/>
    <w:rsid w:val="005B72FB"/>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5B72FB"/>
    <w:rPr>
      <w:rFonts w:ascii="Times New Roman" w:hAnsi="Times New Roman"/>
      <w:b/>
      <w:bCs/>
      <w:sz w:val="20"/>
      <w:szCs w:val="24"/>
      <w:u w:val="single"/>
      <w:lang w:val="en-US" w:eastAsia="en-US" w:bidi="ar-SA"/>
    </w:rPr>
  </w:style>
  <w:style w:type="character" w:customStyle="1" w:styleId="StyleUnderlineChar1Bold">
    <w:name w:val="Style Underline Char1 + Bold"/>
    <w:rsid w:val="005B72FB"/>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5B72F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B72FB"/>
    <w:rPr>
      <w:rFonts w:ascii="Times New Roman" w:hAnsi="Times New Roman"/>
      <w:sz w:val="20"/>
      <w:szCs w:val="24"/>
      <w:u w:val="single"/>
      <w:lang w:val="en-US" w:eastAsia="en-US" w:bidi="ar-SA"/>
    </w:rPr>
  </w:style>
  <w:style w:type="character" w:customStyle="1" w:styleId="Style9ptBoldUnderline">
    <w:name w:val="Style 9 pt Bold Underline"/>
    <w:rsid w:val="005B72FB"/>
    <w:rPr>
      <w:b/>
      <w:bCs/>
      <w:sz w:val="20"/>
      <w:u w:val="single"/>
    </w:rPr>
  </w:style>
  <w:style w:type="paragraph" w:customStyle="1" w:styleId="StyleUnderline9pt">
    <w:name w:val="Style Underline + 9 pt"/>
    <w:link w:val="StyleUnderline9ptChar"/>
    <w:rsid w:val="005B72FB"/>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5B72FB"/>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5B72FB"/>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5B72FB"/>
    <w:rPr>
      <w:rFonts w:ascii="Times New Roman" w:hAnsi="Times New Roman"/>
      <w:sz w:val="20"/>
      <w:u w:val="single"/>
      <w:lang w:val="en-US" w:eastAsia="en-US" w:bidi="ar-SA"/>
    </w:rPr>
  </w:style>
  <w:style w:type="paragraph" w:customStyle="1" w:styleId="StyleUnderline9pt1">
    <w:name w:val="Style Underline + 9 pt1"/>
    <w:rsid w:val="005B72FB"/>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5B72FB"/>
    <w:rPr>
      <w:sz w:val="20"/>
      <w:u w:val="single"/>
    </w:rPr>
  </w:style>
  <w:style w:type="character" w:customStyle="1" w:styleId="StyleUnderlineChar19pt2">
    <w:name w:val="Style Underline Char1 + 9 pt2"/>
    <w:basedOn w:val="UnderlineChar1"/>
    <w:rsid w:val="005B72FB"/>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5B72FB"/>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5B72FB"/>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5B72FB"/>
    <w:rPr>
      <w:rFonts w:ascii="Times New Roman" w:hAnsi="Times New Roman"/>
      <w:b/>
      <w:bCs/>
      <w:sz w:val="20"/>
      <w:szCs w:val="24"/>
      <w:u w:val="single"/>
      <w:lang w:val="en-US" w:eastAsia="en-US" w:bidi="ar-SA"/>
    </w:rPr>
  </w:style>
  <w:style w:type="character" w:customStyle="1" w:styleId="content">
    <w:name w:val="content"/>
    <w:basedOn w:val="DefaultParagraphFont"/>
    <w:rsid w:val="005B72FB"/>
  </w:style>
  <w:style w:type="character" w:customStyle="1" w:styleId="Style9ptUnderline2">
    <w:name w:val="Style 9 pt Underline2"/>
    <w:rsid w:val="005B72FB"/>
    <w:rPr>
      <w:sz w:val="20"/>
      <w:u w:val="single"/>
    </w:rPr>
  </w:style>
  <w:style w:type="character" w:customStyle="1" w:styleId="Style9ptBoldUnderline1">
    <w:name w:val="Style 9 pt Bold Underline1"/>
    <w:rsid w:val="005B72FB"/>
    <w:rPr>
      <w:b/>
      <w:bCs/>
      <w:sz w:val="20"/>
      <w:u w:val="single"/>
    </w:rPr>
  </w:style>
  <w:style w:type="paragraph" w:customStyle="1" w:styleId="StyleUnderline9pt2">
    <w:name w:val="Style Underline + 9 pt2"/>
    <w:link w:val="StyleUnderline9pt2Char"/>
    <w:rsid w:val="005B72FB"/>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5B72FB"/>
    <w:rPr>
      <w:rFonts w:ascii="Times New Roman" w:eastAsia="SimSun" w:hAnsi="Times New Roman" w:cs="Times New Roman"/>
      <w:sz w:val="20"/>
      <w:szCs w:val="20"/>
      <w:u w:val="single"/>
    </w:rPr>
  </w:style>
  <w:style w:type="character" w:customStyle="1" w:styleId="tagCharCharCharChar">
    <w:name w:val="tag Char Char Char Char"/>
    <w:rsid w:val="005B72FB"/>
    <w:rPr>
      <w:rFonts w:ascii="Georgia" w:eastAsia="Calibri" w:hAnsi="Georgia" w:cs="Calibri"/>
      <w:b/>
      <w:sz w:val="24"/>
    </w:rPr>
  </w:style>
  <w:style w:type="character" w:customStyle="1" w:styleId="3">
    <w:name w:val="3"/>
    <w:rsid w:val="005B72FB"/>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5B72FB"/>
    <w:rPr>
      <w:rFonts w:cs="Arial"/>
      <w:b/>
      <w:bCs/>
      <w:iCs/>
      <w:szCs w:val="28"/>
      <w:lang w:val="en-US" w:eastAsia="en-US" w:bidi="ar-SA"/>
    </w:rPr>
  </w:style>
  <w:style w:type="paragraph" w:customStyle="1" w:styleId="EmphasisText">
    <w:name w:val="Emphasis Text"/>
    <w:basedOn w:val="UnderlinedText"/>
    <w:link w:val="EmphasisTextChar"/>
    <w:rsid w:val="005B72FB"/>
    <w:rPr>
      <w:rFonts w:ascii="Times New Roman" w:eastAsia="SimSun" w:hAnsi="Times New Roman" w:cs="Times New Roman"/>
      <w:b/>
      <w:u w:val="single"/>
    </w:rPr>
  </w:style>
  <w:style w:type="character" w:customStyle="1" w:styleId="EmphasisTextChar">
    <w:name w:val="Emphasis Text Char"/>
    <w:link w:val="EmphasisText"/>
    <w:rsid w:val="005B72FB"/>
    <w:rPr>
      <w:rFonts w:ascii="Times New Roman" w:eastAsia="SimSun" w:hAnsi="Times New Roman" w:cs="Times New Roman"/>
      <w:b/>
      <w:u w:val="single"/>
    </w:rPr>
  </w:style>
  <w:style w:type="character" w:customStyle="1" w:styleId="featuretitle">
    <w:name w:val="feature_title"/>
    <w:basedOn w:val="DefaultParagraphFont"/>
    <w:rsid w:val="005B72FB"/>
  </w:style>
  <w:style w:type="character" w:customStyle="1" w:styleId="6">
    <w:name w:val="6"/>
    <w:rsid w:val="005B72FB"/>
    <w:rPr>
      <w:rFonts w:cs="Arial"/>
      <w:bCs/>
      <w:sz w:val="20"/>
      <w:u w:val="single"/>
      <w:lang w:val="en-US" w:eastAsia="en-US" w:bidi="ar-SA"/>
    </w:rPr>
  </w:style>
  <w:style w:type="character" w:customStyle="1" w:styleId="7">
    <w:name w:val="7"/>
    <w:rsid w:val="005B72FB"/>
    <w:rPr>
      <w:rFonts w:cs="Arial"/>
      <w:bCs/>
      <w:sz w:val="20"/>
      <w:u w:val="single"/>
      <w:lang w:val="en-US" w:eastAsia="en-US" w:bidi="ar-SA"/>
    </w:rPr>
  </w:style>
  <w:style w:type="character" w:customStyle="1" w:styleId="StyleUnderlineChar19pt4">
    <w:name w:val="Style Underline Char1 + 9 pt4"/>
    <w:basedOn w:val="UnderlineChar1"/>
    <w:rsid w:val="005B72FB"/>
    <w:rPr>
      <w:rFonts w:ascii="Times New Roman" w:hAnsi="Times New Roman"/>
      <w:sz w:val="20"/>
      <w:szCs w:val="24"/>
      <w:u w:val="single"/>
      <w:lang w:val="en-US" w:eastAsia="en-US" w:bidi="ar-SA"/>
    </w:rPr>
  </w:style>
  <w:style w:type="character" w:customStyle="1" w:styleId="StyleUnderlineChar19ptBold1">
    <w:name w:val="Style Underline Char1 + 9 pt Bold1"/>
    <w:rsid w:val="005B72FB"/>
    <w:rPr>
      <w:rFonts w:ascii="Times New Roman" w:hAnsi="Times New Roman"/>
      <w:b/>
      <w:bCs/>
      <w:sz w:val="20"/>
      <w:szCs w:val="24"/>
      <w:u w:val="single"/>
      <w:lang w:val="en-US" w:eastAsia="en-US" w:bidi="ar-SA"/>
    </w:rPr>
  </w:style>
  <w:style w:type="character" w:customStyle="1" w:styleId="Style9ptUnderline3">
    <w:name w:val="Style 9 pt Underline3"/>
    <w:rsid w:val="005B72FB"/>
    <w:rPr>
      <w:sz w:val="20"/>
      <w:u w:val="single"/>
    </w:rPr>
  </w:style>
  <w:style w:type="paragraph" w:customStyle="1" w:styleId="Stylecard9pt">
    <w:name w:val="Style card + 9 pt"/>
    <w:basedOn w:val="Normal"/>
    <w:link w:val="Stylecard9ptChar"/>
    <w:rsid w:val="005B72FB"/>
    <w:pPr>
      <w:ind w:left="288" w:right="288"/>
    </w:pPr>
    <w:rPr>
      <w:rFonts w:eastAsia="Calibri" w:cs="Times New Roman"/>
      <w:kern w:val="32"/>
      <w:sz w:val="20"/>
      <w:szCs w:val="20"/>
      <w:u w:val="single"/>
      <w:lang w:val="x-none" w:eastAsia="x-none"/>
    </w:rPr>
  </w:style>
  <w:style w:type="character" w:customStyle="1" w:styleId="Stylecard9ptChar">
    <w:name w:val="Style card + 9 pt Char"/>
    <w:basedOn w:val="cardChar"/>
    <w:link w:val="Stylecard9pt"/>
    <w:rsid w:val="005B72FB"/>
    <w:rPr>
      <w:rFonts w:ascii="Calibri" w:eastAsia="Calibri" w:hAnsi="Calibri" w:cs="Times New Roman"/>
      <w:kern w:val="32"/>
      <w:sz w:val="20"/>
      <w:szCs w:val="20"/>
      <w:u w:val="single"/>
      <w:lang w:val="x-none" w:eastAsia="x-none"/>
    </w:rPr>
  </w:style>
  <w:style w:type="character" w:customStyle="1" w:styleId="Styleunderline9pt0">
    <w:name w:val="Style underline + 9 pt"/>
    <w:basedOn w:val="underline"/>
    <w:rsid w:val="005B72FB"/>
    <w:rPr>
      <w:rFonts w:ascii="Georgia" w:hAnsi="Georgia"/>
      <w:b w:val="0"/>
      <w:u w:val="single"/>
      <w:lang w:val="en-US" w:eastAsia="en-US" w:bidi="ar-SA"/>
    </w:rPr>
  </w:style>
  <w:style w:type="character" w:customStyle="1" w:styleId="Style9ptUnderline4">
    <w:name w:val="Style 9 pt Underline4"/>
    <w:rsid w:val="005B72FB"/>
    <w:rPr>
      <w:sz w:val="20"/>
      <w:u w:val="single"/>
    </w:rPr>
  </w:style>
  <w:style w:type="character" w:customStyle="1" w:styleId="55">
    <w:name w:val="55"/>
    <w:rsid w:val="005B72FB"/>
    <w:rPr>
      <w:rFonts w:cs="Arial"/>
      <w:bCs/>
      <w:sz w:val="20"/>
      <w:u w:val="single"/>
      <w:lang w:val="en-US" w:eastAsia="en-US" w:bidi="ar-SA"/>
    </w:rPr>
  </w:style>
  <w:style w:type="paragraph" w:customStyle="1" w:styleId="CardBody">
    <w:name w:val="Card Body"/>
    <w:basedOn w:val="Normal"/>
    <w:link w:val="CardBodyChar"/>
    <w:qFormat/>
    <w:rsid w:val="005B72FB"/>
    <w:rPr>
      <w:rFonts w:eastAsia="Calibri"/>
    </w:rPr>
  </w:style>
  <w:style w:type="character" w:customStyle="1" w:styleId="CardBodyChar">
    <w:name w:val="Card Body Char"/>
    <w:link w:val="CardBody"/>
    <w:rsid w:val="005B72FB"/>
    <w:rPr>
      <w:rFonts w:ascii="Calibri" w:eastAsia="Calibri" w:hAnsi="Calibri" w:cs="Calibri"/>
    </w:rPr>
  </w:style>
  <w:style w:type="character" w:customStyle="1" w:styleId="Styleunderline9pt10">
    <w:name w:val="Style underline + 9 pt1"/>
    <w:basedOn w:val="underline"/>
    <w:rsid w:val="005B72FB"/>
    <w:rPr>
      <w:rFonts w:ascii="Georgia" w:hAnsi="Georgia"/>
      <w:b w:val="0"/>
      <w:u w:val="single"/>
      <w:lang w:val="en-US" w:eastAsia="en-US" w:bidi="ar-SA"/>
    </w:rPr>
  </w:style>
  <w:style w:type="character" w:customStyle="1" w:styleId="Styleunderline9ptBold">
    <w:name w:val="Style underline + 9 pt Bold"/>
    <w:rsid w:val="005B72FB"/>
    <w:rPr>
      <w:b/>
      <w:bCs/>
      <w:sz w:val="20"/>
      <w:u w:val="single"/>
    </w:rPr>
  </w:style>
  <w:style w:type="character" w:customStyle="1" w:styleId="StyleUnderliningChar9ptBold">
    <w:name w:val="Style Underlining Char + 9 pt Bold"/>
    <w:rsid w:val="005B72FB"/>
    <w:rPr>
      <w:rFonts w:ascii="Times New Roman" w:hAnsi="Times New Roman"/>
      <w:b/>
      <w:bCs/>
      <w:sz w:val="20"/>
      <w:szCs w:val="24"/>
      <w:u w:val="single"/>
      <w:lang w:val="en-US" w:eastAsia="en-US" w:bidi="ar-SA"/>
    </w:rPr>
  </w:style>
  <w:style w:type="character" w:customStyle="1" w:styleId="StyleUnderliningChar9pt">
    <w:name w:val="Style Underlining Char + 9 pt"/>
    <w:rsid w:val="005B72FB"/>
    <w:rPr>
      <w:rFonts w:ascii="Times New Roman" w:hAnsi="Times New Roman"/>
      <w:sz w:val="20"/>
      <w:szCs w:val="24"/>
      <w:u w:val="single"/>
      <w:lang w:val="en-US" w:eastAsia="en-US" w:bidi="ar-SA"/>
    </w:rPr>
  </w:style>
  <w:style w:type="character" w:customStyle="1" w:styleId="34">
    <w:name w:val="34"/>
    <w:rsid w:val="005B72FB"/>
    <w:rPr>
      <w:rFonts w:ascii="Times New Roman" w:hAnsi="Times New Roman" w:cs="Arial"/>
      <w:bCs/>
      <w:sz w:val="20"/>
      <w:u w:val="single"/>
      <w:lang w:val="en-US" w:eastAsia="en-US" w:bidi="ar-SA"/>
    </w:rPr>
  </w:style>
  <w:style w:type="character" w:customStyle="1" w:styleId="45">
    <w:name w:val="45"/>
    <w:rsid w:val="005B72FB"/>
    <w:rPr>
      <w:rFonts w:ascii="Times New Roman" w:hAnsi="Times New Roman" w:cs="Arial"/>
      <w:b/>
      <w:bCs/>
      <w:sz w:val="20"/>
      <w:u w:val="single"/>
      <w:lang w:val="en-US" w:eastAsia="en-US" w:bidi="ar-SA"/>
    </w:rPr>
  </w:style>
  <w:style w:type="character" w:customStyle="1" w:styleId="Style9ptUnderline5">
    <w:name w:val="Style 9 pt Underline5"/>
    <w:rsid w:val="005B72FB"/>
    <w:rPr>
      <w:rFonts w:ascii="Times New Roman" w:hAnsi="Times New Roman"/>
      <w:sz w:val="20"/>
      <w:u w:val="single"/>
    </w:rPr>
  </w:style>
  <w:style w:type="character" w:customStyle="1" w:styleId="Style9ptBoldUnderline2">
    <w:name w:val="Style 9 pt Bold Underline2"/>
    <w:rsid w:val="005B72FB"/>
    <w:rPr>
      <w:rFonts w:ascii="Times New Roman" w:hAnsi="Times New Roman"/>
      <w:b/>
      <w:bCs/>
      <w:sz w:val="20"/>
      <w:u w:val="single"/>
    </w:rPr>
  </w:style>
  <w:style w:type="character" w:customStyle="1" w:styleId="StyleBoldItalicUnderlineBorderSinglesolidlineAuto">
    <w:name w:val="Style Bold Italic Underline Border: : (Single solid line Auto ..."/>
    <w:rsid w:val="005B72FB"/>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5B72FB"/>
    <w:rPr>
      <w:rFonts w:eastAsia="Calibri"/>
      <w:sz w:val="20"/>
      <w:lang w:eastAsia="zh-CN"/>
    </w:rPr>
  </w:style>
  <w:style w:type="character" w:customStyle="1" w:styleId="StyleStyle49pt1Char">
    <w:name w:val="Style Style4 + 9 pt1 Char"/>
    <w:basedOn w:val="Style4Char"/>
    <w:link w:val="StyleStyle49pt1"/>
    <w:rsid w:val="005B72FB"/>
    <w:rPr>
      <w:rFonts w:ascii="Calibri" w:eastAsia="Calibri" w:hAnsi="Calibri" w:cs="Calibri"/>
      <w:sz w:val="20"/>
      <w:szCs w:val="24"/>
      <w:u w:val="single"/>
      <w:lang w:eastAsia="zh-CN"/>
    </w:rPr>
  </w:style>
  <w:style w:type="paragraph" w:customStyle="1" w:styleId="StyleStyle49ptBold1">
    <w:name w:val="Style Style4 + 9 pt Bold1"/>
    <w:basedOn w:val="Style4"/>
    <w:link w:val="StyleStyle49ptBold1Char"/>
    <w:rsid w:val="005B72FB"/>
    <w:rPr>
      <w:rFonts w:eastAsia="Calibri"/>
      <w:b/>
      <w:bCs/>
      <w:szCs w:val="22"/>
    </w:rPr>
  </w:style>
  <w:style w:type="character" w:customStyle="1" w:styleId="StyleStyle49ptBold1Char">
    <w:name w:val="Style Style4 + 9 pt Bold1 Char"/>
    <w:link w:val="StyleStyle49ptBold1"/>
    <w:rsid w:val="005B72FB"/>
    <w:rPr>
      <w:rFonts w:ascii="Calibri" w:eastAsia="Calibri" w:hAnsi="Calibri" w:cs="Calibri"/>
      <w:b/>
      <w:bCs/>
      <w:u w:val="single"/>
    </w:rPr>
  </w:style>
  <w:style w:type="paragraph" w:customStyle="1" w:styleId="StyleStyle49pt2">
    <w:name w:val="Style Style4 + 9 pt2"/>
    <w:basedOn w:val="Style4"/>
    <w:link w:val="StyleStyle49pt2Char"/>
    <w:rsid w:val="005B72FB"/>
    <w:rPr>
      <w:rFonts w:eastAsia="Calibri"/>
      <w:sz w:val="20"/>
      <w:lang w:eastAsia="zh-CN"/>
    </w:rPr>
  </w:style>
  <w:style w:type="character" w:customStyle="1" w:styleId="StyleStyle49pt2Char">
    <w:name w:val="Style Style4 + 9 pt2 Char"/>
    <w:basedOn w:val="Style4Char"/>
    <w:link w:val="StyleStyle49pt2"/>
    <w:rsid w:val="005B72FB"/>
    <w:rPr>
      <w:rFonts w:ascii="Calibri" w:eastAsia="Calibri" w:hAnsi="Calibri" w:cs="Calibri"/>
      <w:sz w:val="20"/>
      <w:szCs w:val="24"/>
      <w:u w:val="single"/>
      <w:lang w:eastAsia="zh-CN"/>
    </w:rPr>
  </w:style>
  <w:style w:type="paragraph" w:customStyle="1" w:styleId="StyleStyle49ptBold2">
    <w:name w:val="Style Style4 + 9 pt Bold2"/>
    <w:basedOn w:val="Style4"/>
    <w:link w:val="StyleStyle49ptBold2Char"/>
    <w:rsid w:val="005B72FB"/>
    <w:rPr>
      <w:rFonts w:eastAsia="Calibri"/>
      <w:b/>
      <w:bCs/>
      <w:szCs w:val="22"/>
    </w:rPr>
  </w:style>
  <w:style w:type="character" w:customStyle="1" w:styleId="StyleStyle49ptBold2Char">
    <w:name w:val="Style Style4 + 9 pt Bold2 Char"/>
    <w:link w:val="StyleStyle49ptBold2"/>
    <w:rsid w:val="005B72FB"/>
    <w:rPr>
      <w:rFonts w:ascii="Calibri" w:eastAsia="Calibri" w:hAnsi="Calibri" w:cs="Calibri"/>
      <w:b/>
      <w:bCs/>
      <w:u w:val="single"/>
    </w:rPr>
  </w:style>
  <w:style w:type="character" w:customStyle="1" w:styleId="23">
    <w:name w:val="23"/>
    <w:rsid w:val="005B72FB"/>
    <w:rPr>
      <w:rFonts w:ascii="Times New Roman" w:hAnsi="Times New Roman" w:cs="Arial"/>
      <w:bCs/>
      <w:sz w:val="20"/>
      <w:u w:val="single"/>
      <w:lang w:val="en-US" w:eastAsia="en-US" w:bidi="ar-SA"/>
    </w:rPr>
  </w:style>
  <w:style w:type="character" w:customStyle="1" w:styleId="33">
    <w:name w:val="33"/>
    <w:rsid w:val="005B72FB"/>
    <w:rPr>
      <w:rFonts w:ascii="Times New Roman" w:hAnsi="Times New Roman" w:cs="Arial"/>
      <w:b/>
      <w:bCs/>
      <w:sz w:val="20"/>
      <w:u w:val="single"/>
      <w:lang w:val="en-US" w:eastAsia="en-US" w:bidi="ar-SA"/>
    </w:rPr>
  </w:style>
  <w:style w:type="character" w:customStyle="1" w:styleId="27">
    <w:name w:val="27"/>
    <w:rsid w:val="005B72FB"/>
    <w:rPr>
      <w:rFonts w:cs="Arial"/>
      <w:bCs/>
      <w:sz w:val="20"/>
      <w:u w:val="single"/>
      <w:lang w:val="en-US" w:eastAsia="en-US" w:bidi="ar-SA"/>
    </w:rPr>
  </w:style>
  <w:style w:type="character" w:customStyle="1" w:styleId="StyleArialNarrow9pt">
    <w:name w:val="Style Arial Narrow 9 pt"/>
    <w:rsid w:val="005B72FB"/>
    <w:rPr>
      <w:rFonts w:ascii="Times New Roman" w:hAnsi="Times New Roman"/>
      <w:sz w:val="20"/>
    </w:rPr>
  </w:style>
  <w:style w:type="paragraph" w:customStyle="1" w:styleId="CiteBody">
    <w:name w:val="Cite Body"/>
    <w:basedOn w:val="Normal"/>
    <w:link w:val="CiteBodyChar"/>
    <w:qFormat/>
    <w:rsid w:val="005B72FB"/>
    <w:rPr>
      <w:rFonts w:eastAsia="Calibri"/>
      <w:szCs w:val="16"/>
    </w:rPr>
  </w:style>
  <w:style w:type="paragraph" w:customStyle="1" w:styleId="CiteBold">
    <w:name w:val="Cite Bold"/>
    <w:basedOn w:val="CiteBody"/>
    <w:link w:val="CiteBoldChar"/>
    <w:qFormat/>
    <w:rsid w:val="005B72FB"/>
    <w:rPr>
      <w:b/>
    </w:rPr>
  </w:style>
  <w:style w:type="character" w:customStyle="1" w:styleId="CiteBodyChar">
    <w:name w:val="Cite Body Char"/>
    <w:link w:val="CiteBody"/>
    <w:rsid w:val="005B72FB"/>
    <w:rPr>
      <w:rFonts w:ascii="Calibri" w:eastAsia="Calibri" w:hAnsi="Calibri" w:cs="Calibri"/>
      <w:szCs w:val="16"/>
    </w:rPr>
  </w:style>
  <w:style w:type="character" w:customStyle="1" w:styleId="CiteBoldChar">
    <w:name w:val="Cite Bold Char"/>
    <w:link w:val="CiteBold"/>
    <w:rsid w:val="005B72FB"/>
    <w:rPr>
      <w:rFonts w:ascii="Calibri" w:eastAsia="Calibri" w:hAnsi="Calibri" w:cs="Calibri"/>
      <w:b/>
      <w:szCs w:val="16"/>
    </w:rPr>
  </w:style>
  <w:style w:type="paragraph" w:customStyle="1" w:styleId="StyleCardBody11ptUnderline">
    <w:name w:val="Style Card Body + 11 pt Underline"/>
    <w:basedOn w:val="CardBody"/>
    <w:link w:val="StyleCardBody11ptUnderlineChar"/>
    <w:rsid w:val="005B72FB"/>
    <w:rPr>
      <w:sz w:val="20"/>
      <w:u w:val="single"/>
    </w:rPr>
  </w:style>
  <w:style w:type="character" w:customStyle="1" w:styleId="StyleCardBody11ptUnderlineChar">
    <w:name w:val="Style Card Body + 11 pt Underline Char"/>
    <w:link w:val="StyleCardBody11ptUnderline"/>
    <w:rsid w:val="005B72FB"/>
    <w:rPr>
      <w:rFonts w:ascii="Calibri" w:eastAsia="Calibri" w:hAnsi="Calibri" w:cs="Calibri"/>
      <w:sz w:val="20"/>
      <w:u w:val="single"/>
    </w:rPr>
  </w:style>
  <w:style w:type="paragraph" w:customStyle="1" w:styleId="StyleStyle49pt4">
    <w:name w:val="Style Style4 + 9 pt4"/>
    <w:basedOn w:val="Style4"/>
    <w:link w:val="StyleStyle49pt4Char"/>
    <w:rsid w:val="005B72FB"/>
    <w:rPr>
      <w:rFonts w:eastAsia="Calibri"/>
      <w:sz w:val="20"/>
      <w:lang w:eastAsia="zh-CN"/>
    </w:rPr>
  </w:style>
  <w:style w:type="character" w:customStyle="1" w:styleId="StyleStyle49pt4Char">
    <w:name w:val="Style Style4 + 9 pt4 Char"/>
    <w:basedOn w:val="Style4Char"/>
    <w:link w:val="StyleStyle49pt4"/>
    <w:rsid w:val="005B72FB"/>
    <w:rPr>
      <w:rFonts w:ascii="Calibri" w:eastAsia="Calibri" w:hAnsi="Calibri" w:cs="Calibri"/>
      <w:sz w:val="20"/>
      <w:szCs w:val="24"/>
      <w:u w:val="single"/>
      <w:lang w:eastAsia="zh-CN"/>
    </w:rPr>
  </w:style>
  <w:style w:type="paragraph" w:customStyle="1" w:styleId="StyleStyle49ptBold4">
    <w:name w:val="Style Style4 + 9 pt Bold4"/>
    <w:basedOn w:val="Style4"/>
    <w:link w:val="StyleStyle49ptBold4Char"/>
    <w:rsid w:val="005B72FB"/>
    <w:rPr>
      <w:rFonts w:eastAsia="Calibri"/>
      <w:b/>
      <w:bCs/>
      <w:szCs w:val="22"/>
    </w:rPr>
  </w:style>
  <w:style w:type="character" w:customStyle="1" w:styleId="StyleStyle49ptBold4Char">
    <w:name w:val="Style Style4 + 9 pt Bold4 Char"/>
    <w:link w:val="StyleStyle49ptBold4"/>
    <w:rsid w:val="005B72FB"/>
    <w:rPr>
      <w:rFonts w:ascii="Calibri" w:eastAsia="Calibri" w:hAnsi="Calibri" w:cs="Calibri"/>
      <w:b/>
      <w:bCs/>
      <w:u w:val="single"/>
    </w:rPr>
  </w:style>
  <w:style w:type="character" w:customStyle="1" w:styleId="StyleUnderlineCharChar9pt2">
    <w:name w:val="Style Underline Char Char + 9 pt2"/>
    <w:basedOn w:val="DefaultParagraphFont"/>
    <w:rsid w:val="005B72FB"/>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5B72FB"/>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5B72FB"/>
    <w:rPr>
      <w:b/>
      <w:bCs/>
      <w:sz w:val="20"/>
      <w:u w:val="single"/>
      <w:bdr w:val="single" w:sz="4" w:space="0" w:color="auto"/>
    </w:rPr>
  </w:style>
  <w:style w:type="character" w:customStyle="1" w:styleId="Style9ptUnderline7">
    <w:name w:val="Style 9 pt Underline7"/>
    <w:rsid w:val="005B72FB"/>
    <w:rPr>
      <w:sz w:val="20"/>
      <w:u w:val="single"/>
    </w:rPr>
  </w:style>
  <w:style w:type="character" w:customStyle="1" w:styleId="Style9ptBoldUnderline3">
    <w:name w:val="Style 9 pt Bold Underline3"/>
    <w:rsid w:val="005B72FB"/>
    <w:rPr>
      <w:b/>
      <w:bCs/>
      <w:sz w:val="20"/>
      <w:u w:val="single"/>
    </w:rPr>
  </w:style>
  <w:style w:type="character" w:customStyle="1" w:styleId="Style9ptUnderline8">
    <w:name w:val="Style 9 pt Underline8"/>
    <w:rsid w:val="005B72FB"/>
    <w:rPr>
      <w:sz w:val="20"/>
      <w:u w:val="single"/>
    </w:rPr>
  </w:style>
  <w:style w:type="paragraph" w:customStyle="1" w:styleId="StyleStyle49pt5">
    <w:name w:val="Style Style4 + 9 pt5"/>
    <w:basedOn w:val="Style4"/>
    <w:link w:val="StyleStyle49pt5Char"/>
    <w:rsid w:val="005B72FB"/>
    <w:rPr>
      <w:rFonts w:eastAsia="Calibri"/>
      <w:sz w:val="20"/>
      <w:lang w:eastAsia="zh-CN"/>
    </w:rPr>
  </w:style>
  <w:style w:type="character" w:customStyle="1" w:styleId="StyleStyle49pt5Char">
    <w:name w:val="Style Style4 + 9 pt5 Char"/>
    <w:basedOn w:val="Style4Char"/>
    <w:link w:val="StyleStyle49pt5"/>
    <w:rsid w:val="005B72FB"/>
    <w:rPr>
      <w:rFonts w:ascii="Calibri" w:eastAsia="Calibri" w:hAnsi="Calibri" w:cs="Calibri"/>
      <w:sz w:val="20"/>
      <w:szCs w:val="24"/>
      <w:u w:val="single"/>
      <w:lang w:eastAsia="zh-CN"/>
    </w:rPr>
  </w:style>
  <w:style w:type="paragraph" w:customStyle="1" w:styleId="StyleStyle49pt6">
    <w:name w:val="Style Style4 + 9 pt6"/>
    <w:basedOn w:val="Style4"/>
    <w:link w:val="StyleStyle49pt6Char"/>
    <w:rsid w:val="005B72FB"/>
    <w:rPr>
      <w:rFonts w:eastAsia="Calibri"/>
      <w:sz w:val="20"/>
      <w:lang w:eastAsia="zh-CN"/>
    </w:rPr>
  </w:style>
  <w:style w:type="character" w:customStyle="1" w:styleId="StyleStyle49pt6Char">
    <w:name w:val="Style Style4 + 9 pt6 Char"/>
    <w:basedOn w:val="Style4Char"/>
    <w:link w:val="StyleStyle49pt6"/>
    <w:rsid w:val="005B72FB"/>
    <w:rPr>
      <w:rFonts w:ascii="Calibri" w:eastAsia="Calibri" w:hAnsi="Calibri" w:cs="Calibri"/>
      <w:sz w:val="20"/>
      <w:szCs w:val="24"/>
      <w:u w:val="single"/>
      <w:lang w:eastAsia="zh-CN"/>
    </w:rPr>
  </w:style>
  <w:style w:type="character" w:customStyle="1" w:styleId="66">
    <w:name w:val="66"/>
    <w:rsid w:val="005B72FB"/>
    <w:rPr>
      <w:rFonts w:cs="Arial"/>
      <w:bCs/>
      <w:sz w:val="20"/>
      <w:u w:val="single"/>
      <w:lang w:val="en-US" w:eastAsia="en-US" w:bidi="ar-SA"/>
    </w:rPr>
  </w:style>
  <w:style w:type="character" w:customStyle="1" w:styleId="Style9ptUnderline9">
    <w:name w:val="Style 9 pt Underline9"/>
    <w:rsid w:val="005B72FB"/>
    <w:rPr>
      <w:sz w:val="20"/>
      <w:u w:val="single"/>
    </w:rPr>
  </w:style>
  <w:style w:type="paragraph" w:customStyle="1" w:styleId="StyleStyle49ptBold5">
    <w:name w:val="Style Style4 + 9 pt Bold5"/>
    <w:basedOn w:val="Style4"/>
    <w:link w:val="StyleStyle49ptBold5Char"/>
    <w:rsid w:val="005B72FB"/>
    <w:rPr>
      <w:rFonts w:eastAsia="Calibri"/>
      <w:b/>
      <w:bCs/>
      <w:szCs w:val="22"/>
    </w:rPr>
  </w:style>
  <w:style w:type="character" w:customStyle="1" w:styleId="StyleStyle49ptBold5Char">
    <w:name w:val="Style Style4 + 9 pt Bold5 Char"/>
    <w:link w:val="StyleStyle49ptBold5"/>
    <w:rsid w:val="005B72FB"/>
    <w:rPr>
      <w:rFonts w:ascii="Calibri" w:eastAsia="Calibri" w:hAnsi="Calibri" w:cs="Calibri"/>
      <w:b/>
      <w:bCs/>
      <w:u w:val="single"/>
    </w:rPr>
  </w:style>
  <w:style w:type="character" w:customStyle="1" w:styleId="Style9ptBoldUnderline4">
    <w:name w:val="Style 9 pt Bold Underline4"/>
    <w:rsid w:val="005B72FB"/>
    <w:rPr>
      <w:b/>
      <w:bCs/>
      <w:sz w:val="20"/>
      <w:u w:val="single"/>
    </w:rPr>
  </w:style>
  <w:style w:type="paragraph" w:customStyle="1" w:styleId="StyleStyle49pt7">
    <w:name w:val="Style Style4 + 9 pt7"/>
    <w:basedOn w:val="Style4"/>
    <w:link w:val="StyleStyle49pt7Char"/>
    <w:rsid w:val="005B72FB"/>
    <w:rPr>
      <w:rFonts w:eastAsia="Calibri"/>
      <w:sz w:val="20"/>
      <w:lang w:eastAsia="zh-CN"/>
    </w:rPr>
  </w:style>
  <w:style w:type="character" w:customStyle="1" w:styleId="StyleStyle49pt7Char">
    <w:name w:val="Style Style4 + 9 pt7 Char"/>
    <w:basedOn w:val="Style4Char"/>
    <w:link w:val="StyleStyle49pt7"/>
    <w:rsid w:val="005B72FB"/>
    <w:rPr>
      <w:rFonts w:ascii="Calibri" w:eastAsia="Calibri" w:hAnsi="Calibri" w:cs="Calibri"/>
      <w:sz w:val="20"/>
      <w:szCs w:val="24"/>
      <w:u w:val="single"/>
      <w:lang w:eastAsia="zh-CN"/>
    </w:rPr>
  </w:style>
  <w:style w:type="character" w:customStyle="1" w:styleId="titleblue14">
    <w:name w:val="titleblue14"/>
    <w:basedOn w:val="DefaultParagraphFont"/>
    <w:rsid w:val="005B72FB"/>
  </w:style>
  <w:style w:type="character" w:customStyle="1" w:styleId="Style11ptUnderline1">
    <w:name w:val="Style 11 pt Underline1"/>
    <w:rsid w:val="005B72FB"/>
    <w:rPr>
      <w:sz w:val="20"/>
      <w:u w:val="single"/>
    </w:rPr>
  </w:style>
  <w:style w:type="character" w:customStyle="1" w:styleId="Style11ptBoldUnderline1">
    <w:name w:val="Style 11 pt Bold Underline1"/>
    <w:rsid w:val="005B72FB"/>
    <w:rPr>
      <w:b/>
      <w:bCs/>
      <w:sz w:val="20"/>
      <w:u w:val="single"/>
    </w:rPr>
  </w:style>
  <w:style w:type="paragraph" w:customStyle="1" w:styleId="FONT7">
    <w:name w:val="FONT 7"/>
    <w:qFormat/>
    <w:rsid w:val="005B72F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5B72FB"/>
    <w:rPr>
      <w:rFonts w:eastAsia="Calibri"/>
      <w:szCs w:val="22"/>
    </w:rPr>
  </w:style>
  <w:style w:type="character" w:customStyle="1" w:styleId="underlinecardChar1">
    <w:name w:val="underline card Char"/>
    <w:rsid w:val="005B72FB"/>
    <w:rPr>
      <w:rFonts w:ascii="Arial" w:hAnsi="Arial"/>
      <w:sz w:val="18"/>
      <w:szCs w:val="24"/>
      <w:u w:val="single"/>
      <w:lang w:val="en-US" w:eastAsia="en-US" w:bidi="ar-SA"/>
    </w:rPr>
  </w:style>
  <w:style w:type="paragraph" w:customStyle="1" w:styleId="StyleHeading2Underline">
    <w:name w:val="Style Heading 2 + Underline"/>
    <w:basedOn w:val="Heading2"/>
    <w:link w:val="StyleHeading2UnderlineChar"/>
    <w:rsid w:val="005B72FB"/>
    <w:pPr>
      <w:tabs>
        <w:tab w:val="right" w:leader="dot" w:pos="9360"/>
      </w:tabs>
      <w:spacing w:before="240" w:after="240"/>
      <w:ind w:left="-900" w:right="-900"/>
    </w:pPr>
    <w:rPr>
      <w:rFonts w:ascii="Georgia" w:eastAsia="Times New Roman" w:hAnsi="Georgia" w:cs="Times New Roman"/>
      <w:caps/>
      <w:sz w:val="24"/>
      <w:u w:val="single"/>
    </w:rPr>
  </w:style>
  <w:style w:type="character" w:customStyle="1" w:styleId="StyleHeading2UnderlineChar">
    <w:name w:val="Style Heading 2 + Underline Char"/>
    <w:link w:val="StyleHeading2Underline"/>
    <w:rsid w:val="005B72FB"/>
    <w:rPr>
      <w:rFonts w:ascii="Georgia" w:eastAsia="Times New Roman" w:hAnsi="Georgia" w:cs="Times New Roman"/>
      <w:b/>
      <w:caps/>
      <w:sz w:val="24"/>
      <w:szCs w:val="26"/>
      <w:u w:val="single"/>
    </w:rPr>
  </w:style>
  <w:style w:type="paragraph" w:customStyle="1" w:styleId="StyleCardText11ptUnderline">
    <w:name w:val="Style Card Text + 11 pt Underline"/>
    <w:link w:val="StyleCardText11ptUnderlineChar"/>
    <w:rsid w:val="005B72FB"/>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5B72FB"/>
    <w:rPr>
      <w:rFonts w:eastAsia="Calibri"/>
      <w:szCs w:val="24"/>
      <w:u w:val="single"/>
    </w:rPr>
  </w:style>
  <w:style w:type="paragraph" w:customStyle="1" w:styleId="StyleCardText11ptBoldUnderline">
    <w:name w:val="Style Card Text + 11 pt Bold Underline"/>
    <w:link w:val="StyleCardText11ptBoldUnderlineChar"/>
    <w:rsid w:val="005B72FB"/>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5B72FB"/>
    <w:rPr>
      <w:rFonts w:eastAsia="Calibri"/>
      <w:b/>
      <w:bCs/>
      <w:szCs w:val="24"/>
      <w:u w:val="single"/>
    </w:rPr>
  </w:style>
  <w:style w:type="paragraph" w:customStyle="1" w:styleId="StyleMinimizedText11pt">
    <w:name w:val="Style Minimized Text + 11 pt"/>
    <w:basedOn w:val="MinimizedText"/>
    <w:link w:val="StyleMinimizedText11ptChar"/>
    <w:qFormat/>
    <w:rsid w:val="005B72FB"/>
    <w:pPr>
      <w:spacing w:after="200" w:line="276" w:lineRule="auto"/>
    </w:pPr>
    <w:rPr>
      <w:rFonts w:ascii="Times New Roman" w:eastAsia="Calibri" w:hAnsi="Times New Roman" w:cs="Times New Roman"/>
    </w:rPr>
  </w:style>
  <w:style w:type="character" w:customStyle="1" w:styleId="StyleMinimizedText11ptChar">
    <w:name w:val="Style Minimized Text + 11 pt Char"/>
    <w:basedOn w:val="MinimizedTextChar"/>
    <w:link w:val="StyleMinimizedText11pt"/>
    <w:rsid w:val="005B72FB"/>
    <w:rPr>
      <w:rFonts w:ascii="Times New Roman" w:eastAsia="Calibri" w:hAnsi="Times New Roman" w:cs="Times New Roman"/>
    </w:rPr>
  </w:style>
  <w:style w:type="paragraph" w:customStyle="1" w:styleId="StyleStyle49ptBold6">
    <w:name w:val="Style Style4 + 9 pt Bold6"/>
    <w:basedOn w:val="Style4"/>
    <w:link w:val="StyleStyle49ptBold6Char"/>
    <w:rsid w:val="005B72FB"/>
    <w:rPr>
      <w:rFonts w:eastAsia="Calibri"/>
      <w:b/>
      <w:bCs/>
      <w:szCs w:val="22"/>
    </w:rPr>
  </w:style>
  <w:style w:type="character" w:customStyle="1" w:styleId="StyleStyle49ptBold6Char">
    <w:name w:val="Style Style4 + 9 pt Bold6 Char"/>
    <w:link w:val="StyleStyle49ptBold6"/>
    <w:rsid w:val="005B72FB"/>
    <w:rPr>
      <w:rFonts w:ascii="Calibri" w:eastAsia="Calibri" w:hAnsi="Calibri" w:cs="Calibri"/>
      <w:b/>
      <w:bCs/>
      <w:u w:val="single"/>
    </w:rPr>
  </w:style>
  <w:style w:type="character" w:customStyle="1" w:styleId="Style11ptUnderline2">
    <w:name w:val="Style 11 pt Underline2"/>
    <w:rsid w:val="005B72FB"/>
    <w:rPr>
      <w:sz w:val="20"/>
      <w:u w:val="single"/>
    </w:rPr>
  </w:style>
  <w:style w:type="character" w:customStyle="1" w:styleId="Style11ptBoldUnderline2">
    <w:name w:val="Style 11 pt Bold Underline2"/>
    <w:rsid w:val="005B72FB"/>
    <w:rPr>
      <w:b/>
      <w:bCs/>
      <w:sz w:val="20"/>
      <w:u w:val="single"/>
    </w:rPr>
  </w:style>
  <w:style w:type="paragraph" w:customStyle="1" w:styleId="StyleUnderlined11pt">
    <w:name w:val="Style Underlined + 11 pt"/>
    <w:link w:val="StyleUnderlined11ptChar"/>
    <w:rsid w:val="005B72FB"/>
    <w:pPr>
      <w:spacing w:after="200" w:line="276" w:lineRule="auto"/>
    </w:pPr>
    <w:rPr>
      <w:rFonts w:ascii="Georgia" w:eastAsia="Calibri" w:hAnsi="Georgia" w:cs="Calibri"/>
      <w:szCs w:val="24"/>
      <w:u w:val="single"/>
      <w:lang w:eastAsia="ja-JP"/>
    </w:rPr>
  </w:style>
  <w:style w:type="character" w:customStyle="1" w:styleId="StyleUnderlined11ptChar">
    <w:name w:val="Style Underlined + 11 pt Char"/>
    <w:basedOn w:val="UnderlinedChar0"/>
    <w:link w:val="StyleUnderlined11pt"/>
    <w:rsid w:val="005B72FB"/>
    <w:rPr>
      <w:rFonts w:ascii="Georgia" w:eastAsia="Calibri" w:hAnsi="Georgia" w:cs="Calibri"/>
      <w:szCs w:val="24"/>
      <w:u w:val="single"/>
      <w:lang w:eastAsia="ja-JP"/>
    </w:rPr>
  </w:style>
  <w:style w:type="paragraph" w:customStyle="1" w:styleId="StyleCircled11pt">
    <w:name w:val="Style Circled + 11 pt"/>
    <w:basedOn w:val="Circled"/>
    <w:link w:val="StyleCircled11ptChar"/>
    <w:rsid w:val="005B72FB"/>
    <w:pPr>
      <w:spacing w:after="200" w:line="276" w:lineRule="auto"/>
    </w:pPr>
    <w:rPr>
      <w:rFonts w:asciiTheme="minorHAnsi" w:eastAsia="Calibri" w:hAnsiTheme="minorHAnsi"/>
      <w:b/>
      <w:bCs/>
      <w:u w:val="single"/>
    </w:rPr>
  </w:style>
  <w:style w:type="character" w:customStyle="1" w:styleId="StyleCircled11ptChar">
    <w:name w:val="Style Circled + 11 pt Char"/>
    <w:link w:val="StyleCircled11pt"/>
    <w:rsid w:val="005B72FB"/>
    <w:rPr>
      <w:rFonts w:eastAsia="Calibri" w:cs="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5B72FB"/>
    <w:pPr>
      <w:spacing w:after="200" w:line="276" w:lineRule="auto"/>
    </w:pPr>
    <w:rPr>
      <w:rFonts w:asciiTheme="minorHAnsi" w:eastAsia="Calibri" w:hAnsiTheme="minorHAnsi"/>
      <w:b/>
      <w:bCs/>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5B72FB"/>
    <w:rPr>
      <w:rFonts w:eastAsia="Calibri" w:cs="Calibri"/>
      <w:b/>
      <w:bCs/>
      <w:u w:val="single"/>
      <w:bdr w:val="single" w:sz="4" w:space="0" w:color="auto"/>
    </w:rPr>
  </w:style>
  <w:style w:type="paragraph" w:customStyle="1" w:styleId="StyleMinimizedText11pt1">
    <w:name w:val="Style Minimized Text + 11 pt1"/>
    <w:basedOn w:val="MinimizedText"/>
    <w:link w:val="StyleMinimizedText11pt1Char"/>
    <w:rsid w:val="005B72FB"/>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5B72FB"/>
    <w:rPr>
      <w:rFonts w:ascii="Times New Roman" w:eastAsia="Calibri" w:hAnsi="Times New Roman" w:cs="Times New Roman"/>
    </w:rPr>
  </w:style>
  <w:style w:type="paragraph" w:customStyle="1" w:styleId="Underlinestyle1">
    <w:name w:val="Underline style"/>
    <w:basedOn w:val="Normal"/>
    <w:rsid w:val="005B72FB"/>
    <w:rPr>
      <w:rFonts w:eastAsia="Calibri"/>
      <w:u w:val="single"/>
    </w:rPr>
  </w:style>
  <w:style w:type="character" w:customStyle="1" w:styleId="Style11ptUnderline3">
    <w:name w:val="Style 11 pt Underline3"/>
    <w:rsid w:val="005B72FB"/>
    <w:rPr>
      <w:sz w:val="20"/>
      <w:u w:val="single"/>
    </w:rPr>
  </w:style>
  <w:style w:type="character" w:customStyle="1" w:styleId="StyleUnderlineCharChar9pt3">
    <w:name w:val="Style Underline Char Char + 9 pt3"/>
    <w:basedOn w:val="DefaultParagraphFont"/>
    <w:rsid w:val="005B72FB"/>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5B72FB"/>
    <w:rPr>
      <w:sz w:val="20"/>
      <w:u w:val="single"/>
    </w:rPr>
  </w:style>
  <w:style w:type="character" w:customStyle="1" w:styleId="Style9ptUnderline11">
    <w:name w:val="Style 9 pt Underline11"/>
    <w:rsid w:val="005B72FB"/>
    <w:rPr>
      <w:sz w:val="20"/>
      <w:u w:val="single"/>
    </w:rPr>
  </w:style>
  <w:style w:type="character" w:customStyle="1" w:styleId="Style9ptBoldUnderline5">
    <w:name w:val="Style 9 pt Bold Underline5"/>
    <w:rsid w:val="005B72FB"/>
    <w:rPr>
      <w:b/>
      <w:bCs/>
      <w:sz w:val="20"/>
      <w:u w:val="single"/>
    </w:rPr>
  </w:style>
  <w:style w:type="character" w:customStyle="1" w:styleId="UnderlineChar2CharChar">
    <w:name w:val="Underline Char2 Char Char"/>
    <w:rsid w:val="005B72FB"/>
    <w:rPr>
      <w:szCs w:val="24"/>
      <w:u w:val="single"/>
      <w:lang w:val="en-US" w:eastAsia="en-US" w:bidi="ar-SA"/>
    </w:rPr>
  </w:style>
  <w:style w:type="character" w:customStyle="1" w:styleId="BoldandUnderlineChar2CharCharChar">
    <w:name w:val="Bold and Underline Char2 Char Char Char"/>
    <w:rsid w:val="005B72FB"/>
    <w:rPr>
      <w:b/>
      <w:szCs w:val="24"/>
      <w:u w:val="single"/>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B72FB"/>
    <w:rPr>
      <w:rFonts w:asciiTheme="minorHAnsi" w:hAnsiTheme="minorHAnsi" w:cstheme="minorBidi"/>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B72FB"/>
    <w:rPr>
      <w:rFonts w:asciiTheme="minorHAnsi" w:hAnsiTheme="minorHAnsi" w:cstheme="minorBidi"/>
    </w:rPr>
  </w:style>
  <w:style w:type="paragraph" w:customStyle="1" w:styleId="textboldChar">
    <w:name w:val="text bold Char"/>
    <w:basedOn w:val="Normal"/>
    <w:link w:val="textboldCharChar"/>
    <w:rsid w:val="005B72FB"/>
    <w:pPr>
      <w:ind w:left="720"/>
    </w:pPr>
    <w:rPr>
      <w:rFonts w:eastAsia="Calibri"/>
      <w:b/>
      <w:u w:val="thick"/>
    </w:rPr>
  </w:style>
  <w:style w:type="character" w:customStyle="1" w:styleId="textboldCharChar">
    <w:name w:val="text bold Char Char"/>
    <w:link w:val="textboldChar"/>
    <w:rsid w:val="005B72FB"/>
    <w:rPr>
      <w:rFonts w:ascii="Calibri" w:eastAsia="Calibri" w:hAnsi="Calibri" w:cs="Calibri"/>
      <w:b/>
      <w:u w:val="thick"/>
    </w:rPr>
  </w:style>
  <w:style w:type="character" w:customStyle="1" w:styleId="NormalUnderlineChar">
    <w:name w:val="Normal Underline Char"/>
    <w:link w:val="NormalUnderline"/>
    <w:rsid w:val="005B72FB"/>
    <w:rPr>
      <w:rFonts w:ascii="Calibri" w:hAnsi="Calibri" w:cs="Calibri"/>
    </w:rPr>
  </w:style>
  <w:style w:type="character" w:customStyle="1" w:styleId="snapnoshots">
    <w:name w:val="snap_noshots"/>
    <w:basedOn w:val="DefaultParagraphFont"/>
    <w:rsid w:val="005B72FB"/>
  </w:style>
  <w:style w:type="character" w:customStyle="1" w:styleId="manchettebig2">
    <w:name w:val="manchettebig2"/>
    <w:basedOn w:val="DefaultParagraphFont"/>
    <w:rsid w:val="005B72FB"/>
  </w:style>
  <w:style w:type="character" w:customStyle="1" w:styleId="cnbcsbhdcomp">
    <w:name w:val="cnbc_sbhd_comp"/>
    <w:rsid w:val="005B72FB"/>
  </w:style>
  <w:style w:type="character" w:customStyle="1" w:styleId="blox-headline">
    <w:name w:val="blox-headline"/>
    <w:rsid w:val="005B72FB"/>
  </w:style>
  <w:style w:type="character" w:customStyle="1" w:styleId="SmallerReal">
    <w:name w:val="SmallerReal"/>
    <w:basedOn w:val="DefaultParagraphFont"/>
    <w:uiPriority w:val="1"/>
    <w:qFormat/>
    <w:rsid w:val="005B72FB"/>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5B72FB"/>
    <w:rPr>
      <w:rFonts w:cs="Arial"/>
      <w:b/>
      <w:bCs/>
      <w:iCs/>
      <w:sz w:val="28"/>
      <w:lang w:val="en-US" w:eastAsia="en-US"/>
    </w:rPr>
  </w:style>
  <w:style w:type="character" w:customStyle="1" w:styleId="postsubtitle">
    <w:name w:val="post_subtitle"/>
    <w:basedOn w:val="DefaultParagraphFont"/>
    <w:rsid w:val="005B72FB"/>
  </w:style>
  <w:style w:type="character" w:customStyle="1" w:styleId="NoterefInText">
    <w:name w:val="_NoterefInText"/>
    <w:uiPriority w:val="99"/>
    <w:rsid w:val="005B72FB"/>
    <w:rPr>
      <w:rFonts w:cs="New Baskerville"/>
      <w:color w:val="000000"/>
    </w:rPr>
  </w:style>
  <w:style w:type="character" w:customStyle="1" w:styleId="postauthor">
    <w:name w:val="postauthor"/>
    <w:basedOn w:val="DefaultParagraphFont"/>
    <w:rsid w:val="005B72FB"/>
  </w:style>
  <w:style w:type="paragraph" w:customStyle="1" w:styleId="notes-source-hasnotes">
    <w:name w:val="notes-source-hasnotes"/>
    <w:basedOn w:val="Normal"/>
    <w:rsid w:val="005B72FB"/>
    <w:pPr>
      <w:spacing w:before="100" w:beforeAutospacing="1" w:after="100" w:afterAutospacing="1"/>
    </w:pPr>
    <w:rPr>
      <w:rFonts w:ascii="Times" w:hAnsi="Times"/>
      <w:sz w:val="20"/>
      <w:szCs w:val="20"/>
    </w:rPr>
  </w:style>
  <w:style w:type="character" w:customStyle="1" w:styleId="span">
    <w:name w:val="span"/>
    <w:basedOn w:val="DefaultParagraphFont"/>
    <w:rsid w:val="005B72FB"/>
  </w:style>
  <w:style w:type="character" w:customStyle="1" w:styleId="maintitle">
    <w:name w:val="maintitle"/>
    <w:basedOn w:val="DefaultParagraphFont"/>
    <w:rsid w:val="005B72FB"/>
  </w:style>
  <w:style w:type="character" w:customStyle="1" w:styleId="thirdparty-logo">
    <w:name w:val="thirdparty-logo"/>
    <w:basedOn w:val="DefaultParagraphFont"/>
    <w:rsid w:val="005B72FB"/>
  </w:style>
  <w:style w:type="paragraph" w:customStyle="1" w:styleId="articlemeta">
    <w:name w:val="articlemeta"/>
    <w:basedOn w:val="Normal"/>
    <w:rsid w:val="005B72FB"/>
    <w:pPr>
      <w:spacing w:before="100" w:beforeAutospacing="1" w:after="100" w:afterAutospacing="1"/>
    </w:pPr>
    <w:rPr>
      <w:rFonts w:ascii="Times" w:hAnsi="Times"/>
      <w:sz w:val="20"/>
      <w:szCs w:val="20"/>
    </w:rPr>
  </w:style>
  <w:style w:type="character" w:customStyle="1" w:styleId="vcard">
    <w:name w:val="vcard"/>
    <w:basedOn w:val="DefaultParagraphFont"/>
    <w:rsid w:val="005B72FB"/>
  </w:style>
  <w:style w:type="character" w:customStyle="1" w:styleId="print-footnote">
    <w:name w:val="print-footnote"/>
    <w:basedOn w:val="DefaultParagraphFont"/>
    <w:rsid w:val="005B72FB"/>
  </w:style>
  <w:style w:type="character" w:customStyle="1" w:styleId="datestring">
    <w:name w:val="datestring"/>
    <w:basedOn w:val="DefaultParagraphFont"/>
    <w:rsid w:val="005B72FB"/>
  </w:style>
  <w:style w:type="paragraph" w:customStyle="1" w:styleId="left">
    <w:name w:val="left"/>
    <w:basedOn w:val="Normal"/>
    <w:rsid w:val="005B72FB"/>
    <w:pPr>
      <w:spacing w:before="100" w:beforeAutospacing="1" w:after="100" w:afterAutospacing="1"/>
    </w:pPr>
    <w:rPr>
      <w:rFonts w:ascii="Times" w:hAnsi="Times"/>
      <w:sz w:val="20"/>
      <w:szCs w:val="20"/>
    </w:rPr>
  </w:style>
  <w:style w:type="paragraph" w:customStyle="1" w:styleId="right">
    <w:name w:val="right"/>
    <w:basedOn w:val="Normal"/>
    <w:rsid w:val="005B72FB"/>
    <w:pPr>
      <w:spacing w:before="100" w:beforeAutospacing="1" w:after="100" w:afterAutospacing="1"/>
    </w:pPr>
    <w:rPr>
      <w:rFonts w:ascii="Times" w:hAnsi="Times"/>
      <w:sz w:val="20"/>
      <w:szCs w:val="20"/>
    </w:rPr>
  </w:style>
  <w:style w:type="character" w:customStyle="1" w:styleId="gptad">
    <w:name w:val="gptad"/>
    <w:basedOn w:val="DefaultParagraphFont"/>
    <w:rsid w:val="005B72FB"/>
  </w:style>
  <w:style w:type="paragraph" w:customStyle="1" w:styleId="creditpostedmodified">
    <w:name w:val="credit_posted_modified"/>
    <w:basedOn w:val="Normal"/>
    <w:rsid w:val="005B72FB"/>
    <w:pPr>
      <w:spacing w:before="100" w:beforeAutospacing="1" w:after="100" w:afterAutospacing="1"/>
    </w:pPr>
    <w:rPr>
      <w:rFonts w:ascii="Times" w:hAnsi="Times"/>
      <w:sz w:val="20"/>
      <w:szCs w:val="20"/>
    </w:rPr>
  </w:style>
  <w:style w:type="character" w:customStyle="1" w:styleId="creditline">
    <w:name w:val="creditline"/>
    <w:basedOn w:val="DefaultParagraphFont"/>
    <w:rsid w:val="005B72FB"/>
  </w:style>
  <w:style w:type="character" w:customStyle="1" w:styleId="grd">
    <w:name w:val="grd"/>
    <w:basedOn w:val="DefaultParagraphFont"/>
    <w:rsid w:val="005B72FB"/>
  </w:style>
  <w:style w:type="paragraph" w:customStyle="1" w:styleId="hs-text-container">
    <w:name w:val="hs-text-container"/>
    <w:basedOn w:val="Normal"/>
    <w:rsid w:val="005B72FB"/>
    <w:pPr>
      <w:spacing w:before="100" w:beforeAutospacing="1" w:after="100" w:afterAutospacing="1"/>
    </w:pPr>
    <w:rPr>
      <w:rFonts w:ascii="Times" w:hAnsi="Times"/>
      <w:sz w:val="20"/>
      <w:szCs w:val="20"/>
    </w:rPr>
  </w:style>
  <w:style w:type="character" w:customStyle="1" w:styleId="changed">
    <w:name w:val="changed"/>
    <w:basedOn w:val="DefaultParagraphFont"/>
    <w:rsid w:val="005B72FB"/>
  </w:style>
  <w:style w:type="character" w:customStyle="1" w:styleId="article-author-name">
    <w:name w:val="article-author-name"/>
    <w:basedOn w:val="DefaultParagraphFont"/>
    <w:rsid w:val="005B72FB"/>
  </w:style>
  <w:style w:type="character" w:customStyle="1" w:styleId="bioexcerpt">
    <w:name w:val="bio_excerpt"/>
    <w:basedOn w:val="DefaultParagraphFont"/>
    <w:rsid w:val="005B72FB"/>
  </w:style>
  <w:style w:type="character" w:customStyle="1" w:styleId="commentcount">
    <w:name w:val="comment_count"/>
    <w:basedOn w:val="DefaultParagraphFont"/>
    <w:rsid w:val="005B72FB"/>
  </w:style>
  <w:style w:type="character" w:customStyle="1" w:styleId="searchtermshighlighted">
    <w:name w:val="searchtermshighlighted"/>
    <w:basedOn w:val="DefaultParagraphFont"/>
    <w:rsid w:val="005B72FB"/>
  </w:style>
  <w:style w:type="character" w:customStyle="1" w:styleId="contributornametrigger">
    <w:name w:val="contributornametrigger"/>
    <w:basedOn w:val="DefaultParagraphFont"/>
    <w:rsid w:val="005B72FB"/>
  </w:style>
  <w:style w:type="character" w:customStyle="1" w:styleId="bylinepipe">
    <w:name w:val="bylinepipe"/>
    <w:basedOn w:val="DefaultParagraphFont"/>
    <w:rsid w:val="005B72FB"/>
  </w:style>
  <w:style w:type="character" w:customStyle="1" w:styleId="lucenesearchresulturlb">
    <w:name w:val="lucene_search_result_url_b"/>
    <w:basedOn w:val="DefaultParagraphFont"/>
    <w:rsid w:val="005B72FB"/>
  </w:style>
  <w:style w:type="character" w:customStyle="1" w:styleId="faculty-title">
    <w:name w:val="faculty-title"/>
    <w:basedOn w:val="DefaultParagraphFont"/>
    <w:rsid w:val="005B72FB"/>
  </w:style>
  <w:style w:type="character" w:customStyle="1" w:styleId="volume">
    <w:name w:val="volume"/>
    <w:basedOn w:val="DefaultParagraphFont"/>
    <w:rsid w:val="005B72FB"/>
  </w:style>
  <w:style w:type="character" w:customStyle="1" w:styleId="issue">
    <w:name w:val="issue"/>
    <w:basedOn w:val="DefaultParagraphFont"/>
    <w:rsid w:val="005B72FB"/>
  </w:style>
  <w:style w:type="character" w:customStyle="1" w:styleId="pages">
    <w:name w:val="pages"/>
    <w:basedOn w:val="DefaultParagraphFont"/>
    <w:rsid w:val="005B72FB"/>
  </w:style>
  <w:style w:type="character" w:customStyle="1" w:styleId="person">
    <w:name w:val="person"/>
    <w:basedOn w:val="DefaultParagraphFont"/>
    <w:rsid w:val="005B72FB"/>
  </w:style>
  <w:style w:type="character" w:customStyle="1" w:styleId="corresponding">
    <w:name w:val="corresponding"/>
    <w:basedOn w:val="DefaultParagraphFont"/>
    <w:rsid w:val="005B72FB"/>
  </w:style>
  <w:style w:type="paragraph" w:customStyle="1" w:styleId="entry-meta">
    <w:name w:val="entry-meta"/>
    <w:basedOn w:val="Normal"/>
    <w:rsid w:val="005B72FB"/>
    <w:pPr>
      <w:spacing w:before="100" w:beforeAutospacing="1" w:after="100" w:afterAutospacing="1"/>
    </w:pPr>
    <w:rPr>
      <w:rFonts w:ascii="Times" w:hAnsi="Times"/>
      <w:sz w:val="20"/>
      <w:szCs w:val="20"/>
    </w:rPr>
  </w:style>
  <w:style w:type="character" w:customStyle="1" w:styleId="post-time">
    <w:name w:val="post-time"/>
    <w:basedOn w:val="DefaultParagraphFont"/>
    <w:rsid w:val="005B72FB"/>
  </w:style>
  <w:style w:type="character" w:customStyle="1" w:styleId="post-category">
    <w:name w:val="post-category"/>
    <w:basedOn w:val="DefaultParagraphFont"/>
    <w:rsid w:val="005B72FB"/>
  </w:style>
  <w:style w:type="paragraph" w:customStyle="1" w:styleId="articledetails">
    <w:name w:val="articledetails"/>
    <w:basedOn w:val="Normal"/>
    <w:rsid w:val="005B72FB"/>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5B72FB"/>
  </w:style>
  <w:style w:type="paragraph" w:customStyle="1" w:styleId="aff">
    <w:name w:val="aff"/>
    <w:basedOn w:val="Normal"/>
    <w:rsid w:val="005B72FB"/>
    <w:pPr>
      <w:spacing w:before="100" w:beforeAutospacing="1" w:after="100" w:afterAutospacing="1"/>
    </w:pPr>
    <w:rPr>
      <w:rFonts w:ascii="Times" w:hAnsi="Times"/>
      <w:sz w:val="20"/>
      <w:szCs w:val="20"/>
    </w:rPr>
  </w:style>
  <w:style w:type="character" w:customStyle="1" w:styleId="entry-author">
    <w:name w:val="entry-author"/>
    <w:basedOn w:val="DefaultParagraphFont"/>
    <w:rsid w:val="005B72FB"/>
  </w:style>
  <w:style w:type="character" w:customStyle="1" w:styleId="entry-author-name">
    <w:name w:val="entry-author-name"/>
    <w:basedOn w:val="DefaultParagraphFont"/>
    <w:rsid w:val="005B72FB"/>
  </w:style>
  <w:style w:type="character" w:customStyle="1" w:styleId="contrib-degrees">
    <w:name w:val="contrib-degrees"/>
    <w:basedOn w:val="DefaultParagraphFont"/>
    <w:rsid w:val="005B72FB"/>
  </w:style>
  <w:style w:type="character" w:customStyle="1" w:styleId="contrib-on-behalf-of">
    <w:name w:val="contrib-on-behalf-of"/>
    <w:basedOn w:val="DefaultParagraphFont"/>
    <w:rsid w:val="005B72FB"/>
  </w:style>
  <w:style w:type="character" w:customStyle="1" w:styleId="pubtime">
    <w:name w:val="pubtime"/>
    <w:basedOn w:val="DefaultParagraphFont"/>
    <w:rsid w:val="005B72FB"/>
  </w:style>
  <w:style w:type="character" w:customStyle="1" w:styleId="fbcommentscount">
    <w:name w:val="fb_comments_count"/>
    <w:basedOn w:val="DefaultParagraphFont"/>
    <w:rsid w:val="005B72FB"/>
  </w:style>
  <w:style w:type="character" w:customStyle="1" w:styleId="stsharethiscustom">
    <w:name w:val="st_sharethis_custom"/>
    <w:basedOn w:val="DefaultParagraphFont"/>
    <w:rsid w:val="005B72FB"/>
  </w:style>
  <w:style w:type="paragraph" w:customStyle="1" w:styleId="permalinkable">
    <w:name w:val="permalinkable"/>
    <w:basedOn w:val="Normal"/>
    <w:rsid w:val="005B72FB"/>
    <w:pPr>
      <w:spacing w:before="100" w:beforeAutospacing="1" w:after="100" w:afterAutospacing="1"/>
    </w:pPr>
    <w:rPr>
      <w:rFonts w:ascii="Times" w:hAnsi="Times"/>
      <w:sz w:val="20"/>
      <w:szCs w:val="20"/>
    </w:rPr>
  </w:style>
  <w:style w:type="character" w:customStyle="1" w:styleId="post-date">
    <w:name w:val="post-date"/>
    <w:basedOn w:val="DefaultParagraphFont"/>
    <w:rsid w:val="005B72FB"/>
  </w:style>
  <w:style w:type="character" w:customStyle="1" w:styleId="link-external">
    <w:name w:val="link-external"/>
    <w:basedOn w:val="DefaultParagraphFont"/>
    <w:rsid w:val="005B72FB"/>
  </w:style>
  <w:style w:type="character" w:customStyle="1" w:styleId="articleauthor0">
    <w:name w:val="article_author"/>
    <w:basedOn w:val="DefaultParagraphFont"/>
    <w:rsid w:val="005B72FB"/>
  </w:style>
  <w:style w:type="character" w:customStyle="1" w:styleId="articleissue">
    <w:name w:val="article_issue"/>
    <w:basedOn w:val="DefaultParagraphFont"/>
    <w:rsid w:val="005B72FB"/>
  </w:style>
  <w:style w:type="character" w:customStyle="1" w:styleId="a-size-large">
    <w:name w:val="a-size-large"/>
    <w:basedOn w:val="DefaultParagraphFont"/>
    <w:rsid w:val="005B72FB"/>
  </w:style>
  <w:style w:type="character" w:customStyle="1" w:styleId="a-size-medium">
    <w:name w:val="a-size-medium"/>
    <w:basedOn w:val="DefaultParagraphFont"/>
    <w:rsid w:val="005B72FB"/>
  </w:style>
  <w:style w:type="character" w:customStyle="1" w:styleId="contribution">
    <w:name w:val="contribution"/>
    <w:basedOn w:val="DefaultParagraphFont"/>
    <w:rsid w:val="005B72FB"/>
  </w:style>
  <w:style w:type="character" w:customStyle="1" w:styleId="a-color-secondary">
    <w:name w:val="a-color-secondary"/>
    <w:basedOn w:val="DefaultParagraphFont"/>
    <w:rsid w:val="005B72FB"/>
  </w:style>
  <w:style w:type="paragraph" w:customStyle="1" w:styleId="sbyline">
    <w:name w:val="sbyline"/>
    <w:basedOn w:val="Normal"/>
    <w:rsid w:val="005B72FB"/>
    <w:pPr>
      <w:spacing w:before="100" w:beforeAutospacing="1" w:after="100" w:afterAutospacing="1"/>
    </w:pPr>
    <w:rPr>
      <w:rFonts w:ascii="Times" w:hAnsi="Times"/>
      <w:sz w:val="20"/>
      <w:szCs w:val="20"/>
    </w:rPr>
  </w:style>
  <w:style w:type="character" w:customStyle="1" w:styleId="ui-author">
    <w:name w:val="ui-author"/>
    <w:basedOn w:val="DefaultParagraphFont"/>
    <w:rsid w:val="005B72FB"/>
  </w:style>
  <w:style w:type="character" w:customStyle="1" w:styleId="ui-staffline">
    <w:name w:val="ui-staffline"/>
    <w:basedOn w:val="DefaultParagraphFont"/>
    <w:rsid w:val="005B72FB"/>
  </w:style>
  <w:style w:type="paragraph" w:customStyle="1" w:styleId="promotion-tag-p">
    <w:name w:val="promotion-tag-p"/>
    <w:basedOn w:val="Normal"/>
    <w:rsid w:val="005B72FB"/>
    <w:pPr>
      <w:spacing w:before="100" w:beforeAutospacing="1" w:after="100" w:afterAutospacing="1"/>
    </w:pPr>
    <w:rPr>
      <w:rFonts w:ascii="Times" w:hAnsi="Times"/>
      <w:sz w:val="20"/>
      <w:szCs w:val="20"/>
    </w:rPr>
  </w:style>
  <w:style w:type="character" w:customStyle="1" w:styleId="value">
    <w:name w:val="value"/>
    <w:basedOn w:val="DefaultParagraphFont"/>
    <w:rsid w:val="005B72FB"/>
  </w:style>
  <w:style w:type="character" w:customStyle="1" w:styleId="specialissuelabel">
    <w:name w:val="specialissuelabel"/>
    <w:basedOn w:val="DefaultParagraphFont"/>
    <w:rsid w:val="005B72FB"/>
  </w:style>
  <w:style w:type="character" w:customStyle="1" w:styleId="wp-smiley">
    <w:name w:val="wp-smiley"/>
    <w:basedOn w:val="DefaultParagraphFont"/>
    <w:rsid w:val="005B72FB"/>
  </w:style>
  <w:style w:type="character" w:customStyle="1" w:styleId="meta-prep">
    <w:name w:val="meta-prep"/>
    <w:basedOn w:val="DefaultParagraphFont"/>
    <w:rsid w:val="005B72FB"/>
  </w:style>
  <w:style w:type="character" w:customStyle="1" w:styleId="artjournal">
    <w:name w:val="art_journal"/>
    <w:basedOn w:val="DefaultParagraphFont"/>
    <w:rsid w:val="005B72FB"/>
  </w:style>
  <w:style w:type="character" w:customStyle="1" w:styleId="artdatevolumeissuepart">
    <w:name w:val="art_datevolumeissuepart"/>
    <w:basedOn w:val="DefaultParagraphFont"/>
    <w:rsid w:val="005B72FB"/>
  </w:style>
  <w:style w:type="character" w:customStyle="1" w:styleId="artpages">
    <w:name w:val="art_pages"/>
    <w:basedOn w:val="DefaultParagraphFont"/>
    <w:rsid w:val="005B72FB"/>
  </w:style>
  <w:style w:type="paragraph" w:customStyle="1" w:styleId="lede">
    <w:name w:val="lede"/>
    <w:basedOn w:val="Normal"/>
    <w:rsid w:val="005B72FB"/>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5B72FB"/>
  </w:style>
  <w:style w:type="character" w:customStyle="1" w:styleId="degree">
    <w:name w:val="degree"/>
    <w:basedOn w:val="DefaultParagraphFont"/>
    <w:rsid w:val="005B72FB"/>
  </w:style>
  <w:style w:type="character" w:customStyle="1" w:styleId="major">
    <w:name w:val="major"/>
    <w:basedOn w:val="DefaultParagraphFont"/>
    <w:rsid w:val="005B72FB"/>
  </w:style>
  <w:style w:type="character" w:customStyle="1" w:styleId="views">
    <w:name w:val="views"/>
    <w:basedOn w:val="DefaultParagraphFont"/>
    <w:rsid w:val="005B72FB"/>
  </w:style>
  <w:style w:type="character" w:customStyle="1" w:styleId="stmainservices">
    <w:name w:val="stmainservices"/>
    <w:basedOn w:val="DefaultParagraphFont"/>
    <w:rsid w:val="005B72FB"/>
  </w:style>
  <w:style w:type="character" w:customStyle="1" w:styleId="stbubblehcount">
    <w:name w:val="stbubble_hcount"/>
    <w:basedOn w:val="DefaultParagraphFont"/>
    <w:rsid w:val="005B72FB"/>
  </w:style>
  <w:style w:type="paragraph" w:customStyle="1" w:styleId="Document">
    <w:name w:val="_Document"/>
    <w:basedOn w:val="Default"/>
    <w:next w:val="Default"/>
    <w:uiPriority w:val="99"/>
    <w:rsid w:val="005B72FB"/>
    <w:pPr>
      <w:autoSpaceDE w:val="0"/>
      <w:autoSpaceDN w:val="0"/>
      <w:adjustRightInd w:val="0"/>
    </w:pPr>
    <w:rPr>
      <w:rFonts w:ascii="New Baskerville" w:hAnsi="New Baskerville" w:cs="Times New Roman"/>
    </w:rPr>
  </w:style>
  <w:style w:type="paragraph" w:customStyle="1" w:styleId="SubHead1">
    <w:name w:val="_SubHead1"/>
    <w:basedOn w:val="Default"/>
    <w:next w:val="Default"/>
    <w:uiPriority w:val="99"/>
    <w:rsid w:val="005B72FB"/>
    <w:pPr>
      <w:autoSpaceDE w:val="0"/>
      <w:autoSpaceDN w:val="0"/>
      <w:adjustRightInd w:val="0"/>
    </w:pPr>
    <w:rPr>
      <w:rFonts w:ascii="New Baskerville" w:hAnsi="New Baskerville" w:cs="Times New Roman"/>
    </w:rPr>
  </w:style>
  <w:style w:type="paragraph" w:customStyle="1" w:styleId="SubHead2">
    <w:name w:val="_SubHead2"/>
    <w:basedOn w:val="Default"/>
    <w:next w:val="Default"/>
    <w:uiPriority w:val="99"/>
    <w:rsid w:val="005B72FB"/>
    <w:pPr>
      <w:autoSpaceDE w:val="0"/>
      <w:autoSpaceDN w:val="0"/>
      <w:adjustRightInd w:val="0"/>
    </w:pPr>
    <w:rPr>
      <w:rFonts w:ascii="New Baskerville" w:hAnsi="New Baskerville" w:cs="Times New Roman"/>
    </w:rPr>
  </w:style>
  <w:style w:type="paragraph" w:customStyle="1" w:styleId="collapsed-hide">
    <w:name w:val="collapsed-hide"/>
    <w:basedOn w:val="Normal"/>
    <w:rsid w:val="005B72FB"/>
    <w:pPr>
      <w:spacing w:before="100" w:beforeAutospacing="1" w:after="100" w:afterAutospacing="1"/>
    </w:pPr>
    <w:rPr>
      <w:rFonts w:ascii="Times" w:hAnsi="Times"/>
      <w:sz w:val="20"/>
      <w:szCs w:val="20"/>
    </w:rPr>
  </w:style>
  <w:style w:type="paragraph" w:customStyle="1" w:styleId="odd">
    <w:name w:val="odd"/>
    <w:basedOn w:val="Normal"/>
    <w:rsid w:val="005B72FB"/>
    <w:pPr>
      <w:spacing w:before="100" w:beforeAutospacing="1" w:after="100" w:afterAutospacing="1"/>
    </w:pPr>
    <w:rPr>
      <w:rFonts w:ascii="Times" w:hAnsi="Times"/>
      <w:sz w:val="20"/>
      <w:szCs w:val="20"/>
    </w:rPr>
  </w:style>
  <w:style w:type="character" w:customStyle="1" w:styleId="article-date">
    <w:name w:val="article-date"/>
    <w:basedOn w:val="DefaultParagraphFont"/>
    <w:rsid w:val="005B72FB"/>
  </w:style>
  <w:style w:type="character" w:customStyle="1" w:styleId="article-author">
    <w:name w:val="article-author"/>
    <w:basedOn w:val="DefaultParagraphFont"/>
    <w:rsid w:val="005B72FB"/>
  </w:style>
  <w:style w:type="character" w:customStyle="1" w:styleId="tolocaltime">
    <w:name w:val="tolocaltime"/>
    <w:basedOn w:val="DefaultParagraphFont"/>
    <w:rsid w:val="005B72FB"/>
  </w:style>
  <w:style w:type="character" w:customStyle="1" w:styleId="pb-byline">
    <w:name w:val="pb-byline"/>
    <w:basedOn w:val="DefaultParagraphFont"/>
    <w:rsid w:val="005B72FB"/>
  </w:style>
  <w:style w:type="character" w:customStyle="1" w:styleId="pb-timestamp">
    <w:name w:val="pb-timestamp"/>
    <w:basedOn w:val="DefaultParagraphFont"/>
    <w:rsid w:val="005B72FB"/>
  </w:style>
  <w:style w:type="paragraph" w:customStyle="1" w:styleId="Pa15">
    <w:name w:val="Pa15"/>
    <w:basedOn w:val="Default"/>
    <w:next w:val="Default"/>
    <w:uiPriority w:val="99"/>
    <w:rsid w:val="005B72FB"/>
    <w:pPr>
      <w:autoSpaceDE w:val="0"/>
      <w:autoSpaceDN w:val="0"/>
      <w:adjustRightInd w:val="0"/>
      <w:spacing w:line="201" w:lineRule="atLeast"/>
    </w:pPr>
    <w:rPr>
      <w:rFonts w:ascii="Avenir Book" w:hAnsi="Avenir Book" w:cs="Times New Roman"/>
    </w:rPr>
  </w:style>
  <w:style w:type="character" w:customStyle="1" w:styleId="posted-on">
    <w:name w:val="posted-on"/>
    <w:basedOn w:val="DefaultParagraphFont"/>
    <w:rsid w:val="005B72FB"/>
  </w:style>
  <w:style w:type="character" w:customStyle="1" w:styleId="even">
    <w:name w:val="even"/>
    <w:basedOn w:val="DefaultParagraphFont"/>
    <w:rsid w:val="005B72FB"/>
  </w:style>
  <w:style w:type="character" w:customStyle="1" w:styleId="foreground">
    <w:name w:val="foreground"/>
    <w:basedOn w:val="DefaultParagraphFont"/>
    <w:rsid w:val="005B72FB"/>
  </w:style>
  <w:style w:type="paragraph" w:customStyle="1" w:styleId="volissue">
    <w:name w:val="volissue"/>
    <w:basedOn w:val="Normal"/>
    <w:rsid w:val="005B72FB"/>
    <w:pPr>
      <w:spacing w:before="100" w:beforeAutospacing="1" w:after="100" w:afterAutospacing="1"/>
    </w:pPr>
    <w:rPr>
      <w:rFonts w:ascii="Times" w:hAnsi="Times"/>
      <w:sz w:val="20"/>
      <w:szCs w:val="20"/>
    </w:rPr>
  </w:style>
  <w:style w:type="character" w:customStyle="1" w:styleId="cat-date-line4">
    <w:name w:val="cat-date-line4"/>
    <w:basedOn w:val="DefaultParagraphFont"/>
    <w:rsid w:val="005B72FB"/>
  </w:style>
  <w:style w:type="character" w:customStyle="1" w:styleId="articledate">
    <w:name w:val="articledate"/>
    <w:basedOn w:val="DefaultParagraphFont"/>
    <w:rsid w:val="005B72FB"/>
  </w:style>
  <w:style w:type="character" w:customStyle="1" w:styleId="post-byline">
    <w:name w:val="post-byline"/>
    <w:basedOn w:val="DefaultParagraphFont"/>
    <w:rsid w:val="005B72FB"/>
  </w:style>
  <w:style w:type="character" w:customStyle="1" w:styleId="upper">
    <w:name w:val="upper"/>
    <w:basedOn w:val="DefaultParagraphFont"/>
    <w:rsid w:val="005B72FB"/>
  </w:style>
  <w:style w:type="character" w:customStyle="1" w:styleId="metadate">
    <w:name w:val="meta_date"/>
    <w:basedOn w:val="DefaultParagraphFont"/>
    <w:rsid w:val="005B72FB"/>
  </w:style>
  <w:style w:type="character" w:customStyle="1" w:styleId="fa">
    <w:name w:val="fa"/>
    <w:basedOn w:val="DefaultParagraphFont"/>
    <w:rsid w:val="005B72FB"/>
  </w:style>
  <w:style w:type="character" w:customStyle="1" w:styleId="longname">
    <w:name w:val="longname"/>
    <w:basedOn w:val="DefaultParagraphFont"/>
    <w:rsid w:val="005B72FB"/>
  </w:style>
  <w:style w:type="character" w:customStyle="1" w:styleId="echocontainer">
    <w:name w:val="echo_container"/>
    <w:basedOn w:val="DefaultParagraphFont"/>
    <w:rsid w:val="005B72FB"/>
  </w:style>
  <w:style w:type="character" w:customStyle="1" w:styleId="comment-display">
    <w:name w:val="comment-display"/>
    <w:basedOn w:val="DefaultParagraphFont"/>
    <w:rsid w:val="005B72FB"/>
  </w:style>
  <w:style w:type="paragraph" w:customStyle="1" w:styleId="comment-count-label">
    <w:name w:val="comment-count-label"/>
    <w:basedOn w:val="Normal"/>
    <w:rsid w:val="005B72FB"/>
    <w:pPr>
      <w:spacing w:before="100" w:beforeAutospacing="1" w:after="100" w:afterAutospacing="1"/>
    </w:pPr>
    <w:rPr>
      <w:rFonts w:ascii="Times" w:hAnsi="Times"/>
      <w:sz w:val="20"/>
      <w:szCs w:val="20"/>
    </w:rPr>
  </w:style>
  <w:style w:type="character" w:customStyle="1" w:styleId="echo-counter">
    <w:name w:val="echo-counter"/>
    <w:basedOn w:val="DefaultParagraphFont"/>
    <w:rsid w:val="005B72FB"/>
  </w:style>
  <w:style w:type="character" w:customStyle="1" w:styleId="discussion-policy">
    <w:name w:val="discussion-policy"/>
    <w:basedOn w:val="DefaultParagraphFont"/>
    <w:rsid w:val="005B72FB"/>
  </w:style>
  <w:style w:type="character" w:customStyle="1" w:styleId="echo-apps-conversations-streamcaption">
    <w:name w:val="echo-apps-conversations-streamcaption"/>
    <w:basedOn w:val="DefaultParagraphFont"/>
    <w:rsid w:val="005B72FB"/>
  </w:style>
  <w:style w:type="character" w:customStyle="1" w:styleId="echo-streamserver-controls-stream-item-text">
    <w:name w:val="echo-streamserver-controls-stream-item-text"/>
    <w:basedOn w:val="DefaultParagraphFont"/>
    <w:rsid w:val="005B72FB"/>
  </w:style>
  <w:style w:type="character" w:customStyle="1" w:styleId="echo-streamserver-controls-facepile-more">
    <w:name w:val="echo-streamserver-controls-facepile-more"/>
    <w:basedOn w:val="DefaultParagraphFont"/>
    <w:rsid w:val="005B72FB"/>
  </w:style>
  <w:style w:type="character" w:customStyle="1" w:styleId="echo-primaryfont">
    <w:name w:val="echo-primaryfont"/>
    <w:basedOn w:val="DefaultParagraphFont"/>
    <w:rsid w:val="005B72FB"/>
  </w:style>
  <w:style w:type="character" w:customStyle="1" w:styleId="section">
    <w:name w:val="section"/>
    <w:basedOn w:val="DefaultParagraphFont"/>
    <w:rsid w:val="005B72FB"/>
  </w:style>
  <w:style w:type="character" w:customStyle="1" w:styleId="wpsr-txt-headline">
    <w:name w:val="wpsr-txt-headline"/>
    <w:basedOn w:val="DefaultParagraphFont"/>
    <w:rsid w:val="005B72FB"/>
  </w:style>
  <w:style w:type="character" w:customStyle="1" w:styleId="asset-metabar-author">
    <w:name w:val="asset-metabar-author"/>
    <w:basedOn w:val="DefaultParagraphFont"/>
    <w:rsid w:val="005B72FB"/>
  </w:style>
  <w:style w:type="character" w:customStyle="1" w:styleId="asset-metabar-time">
    <w:name w:val="asset-metabar-time"/>
    <w:basedOn w:val="DefaultParagraphFont"/>
    <w:rsid w:val="005B72FB"/>
  </w:style>
  <w:style w:type="character" w:customStyle="1" w:styleId="eza-dateline">
    <w:name w:val="eza-dateline"/>
    <w:basedOn w:val="DefaultParagraphFont"/>
    <w:rsid w:val="005B72FB"/>
  </w:style>
  <w:style w:type="character" w:customStyle="1" w:styleId="eza-authors">
    <w:name w:val="eza-authors"/>
    <w:basedOn w:val="DefaultParagraphFont"/>
    <w:rsid w:val="005B72FB"/>
  </w:style>
  <w:style w:type="character" w:customStyle="1" w:styleId="csmstaff">
    <w:name w:val="csm_staff"/>
    <w:basedOn w:val="DefaultParagraphFont"/>
    <w:rsid w:val="005B72FB"/>
  </w:style>
  <w:style w:type="paragraph" w:customStyle="1" w:styleId="mol-para-with-font">
    <w:name w:val="mol-para-with-font"/>
    <w:basedOn w:val="Normal"/>
    <w:rsid w:val="005B72FB"/>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5B72FB"/>
  </w:style>
  <w:style w:type="character" w:customStyle="1" w:styleId="byline-text">
    <w:name w:val="byline-text"/>
    <w:basedOn w:val="DefaultParagraphFont"/>
    <w:rsid w:val="005B72FB"/>
  </w:style>
  <w:style w:type="character" w:customStyle="1" w:styleId="itemauthor">
    <w:name w:val="itemauthor"/>
    <w:basedOn w:val="DefaultParagraphFont"/>
    <w:rsid w:val="005B72FB"/>
  </w:style>
  <w:style w:type="character" w:customStyle="1" w:styleId="itemdatecreated">
    <w:name w:val="itemdatecreated"/>
    <w:basedOn w:val="DefaultParagraphFont"/>
    <w:rsid w:val="005B72FB"/>
  </w:style>
  <w:style w:type="character" w:customStyle="1" w:styleId="slug-metadata-note">
    <w:name w:val="slug-metadata-note"/>
    <w:basedOn w:val="DefaultParagraphFont"/>
    <w:rsid w:val="005B72FB"/>
  </w:style>
  <w:style w:type="character" w:customStyle="1" w:styleId="drop-capped">
    <w:name w:val="drop-capped"/>
    <w:basedOn w:val="DefaultParagraphFont"/>
    <w:rsid w:val="005B72FB"/>
  </w:style>
  <w:style w:type="paragraph" w:customStyle="1" w:styleId="articleopinion-standfirst">
    <w:name w:val="articleopinion-standfirst"/>
    <w:basedOn w:val="Normal"/>
    <w:rsid w:val="005B72FB"/>
    <w:pPr>
      <w:spacing w:before="100" w:beforeAutospacing="1" w:after="100" w:afterAutospacing="1"/>
    </w:pPr>
    <w:rPr>
      <w:rFonts w:ascii="Times" w:hAnsi="Times"/>
      <w:sz w:val="20"/>
      <w:szCs w:val="20"/>
    </w:rPr>
  </w:style>
  <w:style w:type="paragraph" w:customStyle="1" w:styleId="snippet">
    <w:name w:val="snippet"/>
    <w:basedOn w:val="Normal"/>
    <w:rsid w:val="005B72FB"/>
    <w:pPr>
      <w:spacing w:before="100" w:beforeAutospacing="1" w:after="100" w:afterAutospacing="1"/>
    </w:pPr>
    <w:rPr>
      <w:rFonts w:ascii="Times" w:hAnsi="Times"/>
      <w:sz w:val="20"/>
      <w:szCs w:val="20"/>
    </w:rPr>
  </w:style>
  <w:style w:type="character" w:customStyle="1" w:styleId="thetitle">
    <w:name w:val="the_title"/>
    <w:basedOn w:val="DefaultParagraphFont"/>
    <w:rsid w:val="005B72FB"/>
  </w:style>
  <w:style w:type="character" w:customStyle="1" w:styleId="view-count">
    <w:name w:val="view-count"/>
    <w:basedOn w:val="DefaultParagraphFont"/>
    <w:rsid w:val="005B72FB"/>
  </w:style>
  <w:style w:type="character" w:customStyle="1" w:styleId="rupee">
    <w:name w:val="rupee"/>
    <w:basedOn w:val="DefaultParagraphFont"/>
    <w:rsid w:val="005B72FB"/>
  </w:style>
  <w:style w:type="character" w:customStyle="1" w:styleId="grey1">
    <w:name w:val="grey1"/>
    <w:basedOn w:val="DefaultParagraphFont"/>
    <w:rsid w:val="005B72FB"/>
  </w:style>
  <w:style w:type="paragraph" w:customStyle="1" w:styleId="Pa13">
    <w:name w:val="Pa13"/>
    <w:basedOn w:val="Default"/>
    <w:next w:val="Default"/>
    <w:uiPriority w:val="99"/>
    <w:rsid w:val="005B72FB"/>
    <w:pPr>
      <w:autoSpaceDE w:val="0"/>
      <w:autoSpaceDN w:val="0"/>
      <w:adjustRightInd w:val="0"/>
      <w:spacing w:line="201" w:lineRule="atLeast"/>
    </w:pPr>
    <w:rPr>
      <w:rFonts w:ascii="Times New Roman" w:hAnsi="Times New Roman" w:cs="Times New Roman"/>
    </w:rPr>
  </w:style>
  <w:style w:type="paragraph" w:customStyle="1" w:styleId="Pa14">
    <w:name w:val="Pa14"/>
    <w:basedOn w:val="Default"/>
    <w:next w:val="Default"/>
    <w:uiPriority w:val="99"/>
    <w:rsid w:val="005B72FB"/>
    <w:pPr>
      <w:autoSpaceDE w:val="0"/>
      <w:autoSpaceDN w:val="0"/>
      <w:adjustRightInd w:val="0"/>
      <w:spacing w:line="241" w:lineRule="atLeast"/>
    </w:pPr>
    <w:rPr>
      <w:rFonts w:ascii="Times New Roman" w:hAnsi="Times New Roman" w:cs="Times New Roman"/>
    </w:rPr>
  </w:style>
  <w:style w:type="paragraph" w:customStyle="1" w:styleId="Pa9">
    <w:name w:val="Pa9"/>
    <w:basedOn w:val="Default"/>
    <w:next w:val="Default"/>
    <w:uiPriority w:val="99"/>
    <w:rsid w:val="005B72FB"/>
    <w:pPr>
      <w:autoSpaceDE w:val="0"/>
      <w:autoSpaceDN w:val="0"/>
      <w:adjustRightInd w:val="0"/>
      <w:spacing w:line="241" w:lineRule="atLeast"/>
    </w:pPr>
    <w:rPr>
      <w:rFonts w:ascii="Gill Sans" w:hAnsi="Gill Sans" w:cs="Times New Roman"/>
    </w:rPr>
  </w:style>
  <w:style w:type="character" w:customStyle="1" w:styleId="bureau">
    <w:name w:val="bureau"/>
    <w:basedOn w:val="DefaultParagraphFont"/>
    <w:rsid w:val="005B72FB"/>
  </w:style>
  <w:style w:type="character" w:customStyle="1" w:styleId="reporttitle">
    <w:name w:val="report_title"/>
    <w:basedOn w:val="DefaultParagraphFont"/>
    <w:rsid w:val="005B72FB"/>
  </w:style>
  <w:style w:type="character" w:customStyle="1" w:styleId="documenttype-longreleases">
    <w:name w:val="document_type_-_long_releases"/>
    <w:basedOn w:val="DefaultParagraphFont"/>
    <w:rsid w:val="005B72FB"/>
  </w:style>
  <w:style w:type="character" w:customStyle="1" w:styleId="alt-date">
    <w:name w:val="alt-date"/>
    <w:basedOn w:val="DefaultParagraphFont"/>
    <w:rsid w:val="005B72FB"/>
  </w:style>
  <w:style w:type="character" w:customStyle="1" w:styleId="entry-byline">
    <w:name w:val="entry-byline"/>
    <w:basedOn w:val="DefaultParagraphFont"/>
    <w:rsid w:val="005B72FB"/>
  </w:style>
  <w:style w:type="character" w:customStyle="1" w:styleId="taglinecontrib">
    <w:name w:val="tagline_contrib"/>
    <w:basedOn w:val="DefaultParagraphFont"/>
    <w:rsid w:val="005B72FB"/>
  </w:style>
  <w:style w:type="character" w:customStyle="1" w:styleId="articledate0">
    <w:name w:val="article_date"/>
    <w:basedOn w:val="DefaultParagraphFont"/>
    <w:rsid w:val="005B72FB"/>
  </w:style>
  <w:style w:type="paragraph" w:customStyle="1" w:styleId="hg-daily">
    <w:name w:val="hg-daily"/>
    <w:basedOn w:val="Normal"/>
    <w:rsid w:val="005B72FB"/>
    <w:pPr>
      <w:spacing w:before="100" w:beforeAutospacing="1" w:after="100" w:afterAutospacing="1"/>
    </w:pPr>
    <w:rPr>
      <w:rFonts w:ascii="Times" w:hAnsi="Times"/>
      <w:sz w:val="20"/>
      <w:szCs w:val="20"/>
    </w:rPr>
  </w:style>
  <w:style w:type="character" w:customStyle="1" w:styleId="cit">
    <w:name w:val="cit"/>
    <w:basedOn w:val="DefaultParagraphFont"/>
    <w:rsid w:val="005B72FB"/>
  </w:style>
  <w:style w:type="paragraph" w:customStyle="1" w:styleId="buttonheading">
    <w:name w:val="buttonheading"/>
    <w:basedOn w:val="Normal"/>
    <w:rsid w:val="005B72FB"/>
    <w:pPr>
      <w:spacing w:before="100" w:beforeAutospacing="1" w:after="100" w:afterAutospacing="1"/>
    </w:pPr>
    <w:rPr>
      <w:rFonts w:ascii="Times" w:hAnsi="Times"/>
      <w:sz w:val="20"/>
      <w:szCs w:val="20"/>
    </w:rPr>
  </w:style>
  <w:style w:type="character" w:customStyle="1" w:styleId="createdate">
    <w:name w:val="createdate"/>
    <w:basedOn w:val="DefaultParagraphFont"/>
    <w:rsid w:val="005B72FB"/>
  </w:style>
  <w:style w:type="paragraph" w:customStyle="1" w:styleId="p">
    <w:name w:val="p"/>
    <w:basedOn w:val="Normal"/>
    <w:rsid w:val="005B72FB"/>
    <w:pPr>
      <w:spacing w:before="100" w:beforeAutospacing="1" w:after="100" w:afterAutospacing="1"/>
    </w:pPr>
    <w:rPr>
      <w:rFonts w:ascii="Times" w:hAnsi="Times"/>
      <w:sz w:val="20"/>
      <w:szCs w:val="20"/>
    </w:rPr>
  </w:style>
  <w:style w:type="character" w:customStyle="1" w:styleId="text-label">
    <w:name w:val="text-label"/>
    <w:basedOn w:val="DefaultParagraphFont"/>
    <w:rsid w:val="005B72FB"/>
  </w:style>
  <w:style w:type="character" w:customStyle="1" w:styleId="metad">
    <w:name w:val="metad"/>
    <w:rsid w:val="005B72FB"/>
  </w:style>
  <w:style w:type="character" w:customStyle="1" w:styleId="justify1">
    <w:name w:val="justify1"/>
    <w:rsid w:val="005B72FB"/>
  </w:style>
  <w:style w:type="paragraph" w:customStyle="1" w:styleId="TOC3Char">
    <w:name w:val="TOC 3 Char"/>
    <w:basedOn w:val="Normal"/>
    <w:next w:val="Normal"/>
    <w:rsid w:val="005B72FB"/>
    <w:rPr>
      <w:rFonts w:eastAsia="Times New Roman"/>
      <w:szCs w:val="20"/>
    </w:rPr>
  </w:style>
  <w:style w:type="paragraph" w:customStyle="1" w:styleId="TOC1Char">
    <w:name w:val="TOC 1 Char"/>
    <w:basedOn w:val="Normal"/>
    <w:next w:val="Normal"/>
    <w:rsid w:val="005B72FB"/>
    <w:rPr>
      <w:rFonts w:eastAsia="Times New Roman"/>
      <w:b/>
      <w:szCs w:val="20"/>
    </w:rPr>
  </w:style>
  <w:style w:type="character" w:customStyle="1" w:styleId="TagsChar1">
    <w:name w:val="Tags Char1"/>
    <w:aliases w:val="Tag Char2,TAG Char3,Heading 2 Char1 Char2,TAG Char1 Char2,Heading 2 Char Char Char2,Heading 2 Char1 Char Char Char2,Heading 2 Char Char Char Char Char2,Heading 2 Char1 Char Char Char Char Char2,Tag&amp;Ci Char"/>
    <w:qFormat/>
    <w:rsid w:val="005B72FB"/>
    <w:rPr>
      <w:b/>
      <w:noProof w:val="0"/>
      <w:sz w:val="24"/>
      <w:lang w:val="en-US" w:eastAsia="en-US" w:bidi="ar-SA"/>
    </w:rPr>
  </w:style>
  <w:style w:type="paragraph" w:customStyle="1" w:styleId="ColorfulList-Accent11">
    <w:name w:val="Colorful List - Accent 11"/>
    <w:basedOn w:val="Normal"/>
    <w:uiPriority w:val="34"/>
    <w:qFormat/>
    <w:rsid w:val="005B72FB"/>
    <w:pPr>
      <w:ind w:left="720"/>
      <w:contextualSpacing/>
      <w:jc w:val="both"/>
    </w:pPr>
    <w:rPr>
      <w:rFonts w:eastAsia="Times New Roman"/>
      <w:sz w:val="20"/>
      <w:szCs w:val="20"/>
    </w:rPr>
  </w:style>
  <w:style w:type="paragraph" w:customStyle="1" w:styleId="UnderlineStyle0">
    <w:name w:val="Underline Style"/>
    <w:basedOn w:val="Normal"/>
    <w:link w:val="UnderlineStyleChar"/>
    <w:rsid w:val="005B72FB"/>
    <w:rPr>
      <w:rFonts w:asciiTheme="minorHAnsi" w:hAnsiTheme="minorHAnsi" w:cstheme="minorBidi"/>
    </w:rPr>
  </w:style>
  <w:style w:type="paragraph" w:customStyle="1" w:styleId="ColorfulGrid-Accent11">
    <w:name w:val="Colorful Grid - Accent 11"/>
    <w:basedOn w:val="Normal"/>
    <w:next w:val="Normal"/>
    <w:link w:val="ColorfulGrid-Accent1Char"/>
    <w:uiPriority w:val="29"/>
    <w:qFormat/>
    <w:rsid w:val="005B72FB"/>
    <w:pPr>
      <w:jc w:val="both"/>
    </w:pPr>
    <w:rPr>
      <w:rFonts w:ascii="Times New Roman" w:eastAsia="Times New Roman" w:hAnsi="Times New Roman" w:cs="Times New Roman"/>
      <w:i/>
      <w:iCs/>
      <w:color w:val="000000"/>
    </w:rPr>
  </w:style>
  <w:style w:type="character" w:customStyle="1" w:styleId="MediumGrid11">
    <w:name w:val="Medium Grid 11"/>
    <w:uiPriority w:val="99"/>
    <w:rsid w:val="005B72FB"/>
    <w:rPr>
      <w:color w:val="808080"/>
    </w:rPr>
  </w:style>
  <w:style w:type="paragraph" w:customStyle="1" w:styleId="PlaceholderText2">
    <w:name w:val="Placeholder Text2"/>
    <w:basedOn w:val="Normal"/>
    <w:uiPriority w:val="99"/>
    <w:rsid w:val="005B72FB"/>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5B72FB"/>
    <w:pPr>
      <w:keepNext/>
      <w:tabs>
        <w:tab w:val="num" w:pos="1440"/>
      </w:tabs>
      <w:ind w:left="1800" w:hanging="360"/>
      <w:outlineLvl w:val="2"/>
    </w:pPr>
    <w:rPr>
      <w:rFonts w:eastAsia="MS Gothic"/>
    </w:rPr>
  </w:style>
  <w:style w:type="paragraph" w:customStyle="1" w:styleId="LightList1">
    <w:name w:val="Light List1"/>
    <w:basedOn w:val="Normal"/>
    <w:rsid w:val="005B72FB"/>
    <w:pPr>
      <w:keepNext/>
      <w:tabs>
        <w:tab w:val="num" w:pos="2160"/>
      </w:tabs>
      <w:ind w:left="2520" w:hanging="360"/>
      <w:outlineLvl w:val="3"/>
    </w:pPr>
    <w:rPr>
      <w:rFonts w:eastAsia="MS Gothic"/>
    </w:rPr>
  </w:style>
  <w:style w:type="paragraph" w:customStyle="1" w:styleId="LightGrid1">
    <w:name w:val="Light Grid1"/>
    <w:basedOn w:val="Normal"/>
    <w:rsid w:val="005B72FB"/>
    <w:pPr>
      <w:keepNext/>
      <w:tabs>
        <w:tab w:val="num" w:pos="2880"/>
      </w:tabs>
      <w:ind w:left="3240" w:hanging="360"/>
      <w:outlineLvl w:val="4"/>
    </w:pPr>
    <w:rPr>
      <w:rFonts w:eastAsia="MS Gothic"/>
    </w:rPr>
  </w:style>
  <w:style w:type="paragraph" w:customStyle="1" w:styleId="MediumShading11">
    <w:name w:val="Medium Shading 11"/>
    <w:basedOn w:val="Normal"/>
    <w:rsid w:val="005B72FB"/>
    <w:pPr>
      <w:keepNext/>
      <w:tabs>
        <w:tab w:val="num" w:pos="3600"/>
      </w:tabs>
      <w:ind w:left="3960" w:hanging="360"/>
      <w:outlineLvl w:val="5"/>
    </w:pPr>
    <w:rPr>
      <w:rFonts w:eastAsia="MS Gothic"/>
    </w:rPr>
  </w:style>
  <w:style w:type="paragraph" w:customStyle="1" w:styleId="MediumShading21">
    <w:name w:val="Medium Shading 21"/>
    <w:basedOn w:val="Normal"/>
    <w:rsid w:val="005B72FB"/>
    <w:pPr>
      <w:keepNext/>
      <w:tabs>
        <w:tab w:val="num" w:pos="4320"/>
      </w:tabs>
      <w:ind w:left="4680" w:hanging="360"/>
      <w:outlineLvl w:val="6"/>
    </w:pPr>
    <w:rPr>
      <w:rFonts w:eastAsia="MS Gothic"/>
    </w:rPr>
  </w:style>
  <w:style w:type="paragraph" w:customStyle="1" w:styleId="MediumList11">
    <w:name w:val="Medium List 11"/>
    <w:basedOn w:val="Normal"/>
    <w:rsid w:val="005B72FB"/>
    <w:pPr>
      <w:keepNext/>
      <w:tabs>
        <w:tab w:val="num" w:pos="5040"/>
      </w:tabs>
      <w:ind w:left="5400" w:hanging="360"/>
      <w:outlineLvl w:val="7"/>
    </w:pPr>
    <w:rPr>
      <w:rFonts w:eastAsia="MS Gothic"/>
    </w:rPr>
  </w:style>
  <w:style w:type="paragraph" w:customStyle="1" w:styleId="MediumList21">
    <w:name w:val="Medium List 21"/>
    <w:basedOn w:val="Normal"/>
    <w:rsid w:val="005B72FB"/>
    <w:pPr>
      <w:keepNext/>
      <w:tabs>
        <w:tab w:val="num" w:pos="5760"/>
      </w:tabs>
      <w:ind w:left="6120" w:hanging="360"/>
      <w:outlineLvl w:val="8"/>
    </w:pPr>
    <w:rPr>
      <w:rFonts w:eastAsia="MS Gothic"/>
    </w:rPr>
  </w:style>
  <w:style w:type="paragraph" w:customStyle="1" w:styleId="bylinejb">
    <w:name w:val="bylinejb"/>
    <w:basedOn w:val="Normal"/>
    <w:rsid w:val="005B72FB"/>
    <w:pPr>
      <w:spacing w:before="100" w:beforeAutospacing="1" w:after="100" w:afterAutospacing="1"/>
    </w:pPr>
    <w:rPr>
      <w:rFonts w:ascii="Times" w:hAnsi="Times"/>
      <w:sz w:val="20"/>
      <w:szCs w:val="20"/>
    </w:rPr>
  </w:style>
  <w:style w:type="paragraph" w:customStyle="1" w:styleId="bylineaffiliation">
    <w:name w:val="bylineaffiliation"/>
    <w:basedOn w:val="Normal"/>
    <w:rsid w:val="005B72FB"/>
    <w:pPr>
      <w:spacing w:before="100" w:beforeAutospacing="1" w:after="100" w:afterAutospacing="1"/>
    </w:pPr>
    <w:rPr>
      <w:rFonts w:ascii="Times" w:hAnsi="Times"/>
      <w:sz w:val="20"/>
      <w:szCs w:val="20"/>
    </w:rPr>
  </w:style>
  <w:style w:type="character" w:customStyle="1" w:styleId="apple-tab-span">
    <w:name w:val="apple-tab-span"/>
    <w:basedOn w:val="DefaultParagraphFont"/>
    <w:rsid w:val="005B72FB"/>
  </w:style>
  <w:style w:type="character" w:customStyle="1" w:styleId="s2">
    <w:name w:val="s2"/>
    <w:basedOn w:val="DefaultParagraphFont"/>
    <w:rsid w:val="005B72FB"/>
  </w:style>
  <w:style w:type="character" w:customStyle="1" w:styleId="s1">
    <w:name w:val="s1"/>
    <w:basedOn w:val="DefaultParagraphFont"/>
    <w:rsid w:val="005B72FB"/>
  </w:style>
  <w:style w:type="paragraph" w:customStyle="1" w:styleId="Style5">
    <w:name w:val="Style5"/>
    <w:basedOn w:val="Normal"/>
    <w:next w:val="Heading9"/>
    <w:link w:val="Style5Char"/>
    <w:uiPriority w:val="4"/>
    <w:qFormat/>
    <w:rsid w:val="005B72FB"/>
    <w:rPr>
      <w:rFonts w:eastAsia="Times New Roman"/>
      <w:b/>
      <w:bCs/>
      <w:u w:val="single"/>
    </w:rPr>
  </w:style>
  <w:style w:type="paragraph" w:customStyle="1" w:styleId="LanguageEditing">
    <w:name w:val="Language Editing"/>
    <w:basedOn w:val="Normal"/>
    <w:link w:val="LanguageEditingChar"/>
    <w:qFormat/>
    <w:rsid w:val="005B72FB"/>
    <w:rPr>
      <w:rFonts w:eastAsia="Times New Roman"/>
      <w:strike/>
    </w:rPr>
  </w:style>
  <w:style w:type="character" w:customStyle="1" w:styleId="LanguageEditingChar">
    <w:name w:val="Language Editing Char"/>
    <w:basedOn w:val="DefaultParagraphFont"/>
    <w:link w:val="LanguageEditing"/>
    <w:locked/>
    <w:rsid w:val="005B72FB"/>
    <w:rPr>
      <w:rFonts w:ascii="Calibri" w:eastAsia="Times New Roman" w:hAnsi="Calibri" w:cs="Calibri"/>
      <w:strike/>
    </w:rPr>
  </w:style>
  <w:style w:type="character" w:customStyle="1" w:styleId="ShrinkText">
    <w:name w:val="Shrink Text"/>
    <w:rsid w:val="005B72FB"/>
    <w:rPr>
      <w:rFonts w:ascii="Times New Roman" w:hAnsi="Times New Roman"/>
      <w:sz w:val="16"/>
    </w:rPr>
  </w:style>
  <w:style w:type="character" w:customStyle="1" w:styleId="action-menu-toggled-item">
    <w:name w:val="action-menu-toggled-item"/>
    <w:basedOn w:val="DefaultParagraphFont"/>
    <w:rsid w:val="005B72FB"/>
    <w:rPr>
      <w:rFonts w:ascii="Times New Roman" w:hAnsi="Times New Roman"/>
    </w:rPr>
  </w:style>
  <w:style w:type="character" w:customStyle="1" w:styleId="1Tag">
    <w:name w:val="1) Tag"/>
    <w:rsid w:val="005B72FB"/>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5B72FB"/>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5B72F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5B72F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5B72FB"/>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5B72FB"/>
    <w:pPr>
      <w:pBdr>
        <w:bottom w:val="single" w:sz="12" w:space="1" w:color="auto"/>
      </w:pBdr>
      <w:jc w:val="center"/>
      <w:outlineLvl w:val="0"/>
    </w:pPr>
    <w:rPr>
      <w:rFonts w:ascii="Arial" w:eastAsia="Times New Roman" w:hAnsi="Arial"/>
      <w:b/>
      <w:caps/>
      <w:sz w:val="40"/>
      <w:szCs w:val="40"/>
    </w:rPr>
  </w:style>
  <w:style w:type="character" w:customStyle="1" w:styleId="HeaderInitialChar">
    <w:name w:val="Header Initial Char"/>
    <w:link w:val="HeaderInitial"/>
    <w:rsid w:val="005B72FB"/>
    <w:rPr>
      <w:rFonts w:ascii="Arial" w:eastAsia="Times New Roman" w:hAnsi="Arial" w:cs="Calibri"/>
      <w:b/>
      <w:caps/>
      <w:sz w:val="40"/>
      <w:szCs w:val="40"/>
    </w:rPr>
  </w:style>
  <w:style w:type="paragraph" w:customStyle="1" w:styleId="Strikethrough0">
    <w:name w:val="Strikethrough"/>
    <w:basedOn w:val="Normal"/>
    <w:link w:val="StrikethroughChar"/>
    <w:qFormat/>
    <w:rsid w:val="005B72FB"/>
    <w:rPr>
      <w:strike/>
    </w:rPr>
  </w:style>
  <w:style w:type="character" w:customStyle="1" w:styleId="StrikethroughChar">
    <w:name w:val="Strikethrough Char"/>
    <w:basedOn w:val="DefaultParagraphFont"/>
    <w:link w:val="Strikethrough0"/>
    <w:rsid w:val="005B72FB"/>
    <w:rPr>
      <w:rFonts w:ascii="Calibri" w:hAnsi="Calibri" w:cs="Calibri"/>
      <w:strike/>
    </w:rPr>
  </w:style>
  <w:style w:type="character" w:styleId="SubtleReference">
    <w:name w:val="Subtle Reference"/>
    <w:basedOn w:val="DefaultParagraphFont"/>
    <w:uiPriority w:val="31"/>
    <w:rsid w:val="005B72FB"/>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5B72FB"/>
    <w:rPr>
      <w:rFonts w:asciiTheme="minorHAnsi" w:hAnsiTheme="minorHAnsi"/>
      <w:bCs/>
    </w:rPr>
  </w:style>
  <w:style w:type="paragraph" w:customStyle="1" w:styleId="Cardd">
    <w:name w:val="Cardd"/>
    <w:basedOn w:val="Normal"/>
    <w:uiPriority w:val="4"/>
    <w:qFormat/>
    <w:rsid w:val="005B72FB"/>
    <w:pPr>
      <w:ind w:left="288" w:right="288"/>
    </w:pPr>
  </w:style>
  <w:style w:type="character" w:customStyle="1" w:styleId="BoxBoldUnderline">
    <w:name w:val="Box Bold Underline"/>
    <w:rsid w:val="005B72FB"/>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5B72FB"/>
    <w:rPr>
      <w:rFonts w:eastAsia="Times New Roman"/>
    </w:rPr>
  </w:style>
  <w:style w:type="character" w:customStyle="1" w:styleId="NormalF6Char">
    <w:name w:val="Normal F6 Char"/>
    <w:link w:val="NormalF6"/>
    <w:rsid w:val="005B72FB"/>
    <w:rPr>
      <w:rFonts w:ascii="Calibri" w:eastAsia="Times New Roman" w:hAnsi="Calibri" w:cs="Calibri"/>
    </w:rPr>
  </w:style>
  <w:style w:type="paragraph" w:customStyle="1" w:styleId="TagNew">
    <w:name w:val="Tag New"/>
    <w:qFormat/>
    <w:rsid w:val="005B72FB"/>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5B72FB"/>
    <w:rPr>
      <w:b/>
      <w:bCs/>
      <w:sz w:val="20"/>
      <w:u w:val="single"/>
      <w:bdr w:val="single" w:sz="4" w:space="0" w:color="auto"/>
    </w:rPr>
  </w:style>
  <w:style w:type="character" w:customStyle="1" w:styleId="postby">
    <w:name w:val="post_by"/>
    <w:rsid w:val="005B72FB"/>
  </w:style>
  <w:style w:type="character" w:customStyle="1" w:styleId="postdate">
    <w:name w:val="post_date"/>
    <w:rsid w:val="005B72FB"/>
  </w:style>
  <w:style w:type="character" w:customStyle="1" w:styleId="moretop">
    <w:name w:val="more_top"/>
    <w:rsid w:val="005B72FB"/>
  </w:style>
  <w:style w:type="character" w:customStyle="1" w:styleId="Style11ptBoldUnderlineBorderSinglesolidlineAuto">
    <w:name w:val="Style 11 pt Bold Underline Border: : (Single solid line Auto  ..."/>
    <w:rsid w:val="005B72FB"/>
    <w:rPr>
      <w:b/>
      <w:bCs/>
      <w:sz w:val="20"/>
      <w:u w:val="single"/>
      <w:bdr w:val="single" w:sz="4" w:space="0" w:color="auto"/>
    </w:rPr>
  </w:style>
  <w:style w:type="paragraph" w:customStyle="1" w:styleId="TagNew0">
    <w:name w:val="Tag_New"/>
    <w:qFormat/>
    <w:rsid w:val="005B72F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5B72FB"/>
    <w:pPr>
      <w:spacing w:after="0" w:line="240" w:lineRule="auto"/>
    </w:pPr>
    <w:rPr>
      <w:rFonts w:ascii="Times New Roman" w:eastAsia="Calibri" w:hAnsi="Times New Roman" w:cs="Times New Roman"/>
      <w:b/>
      <w:sz w:val="24"/>
    </w:rPr>
  </w:style>
  <w:style w:type="paragraph" w:customStyle="1" w:styleId="FreeForm">
    <w:name w:val="Free Form"/>
    <w:autoRedefine/>
    <w:qFormat/>
    <w:rsid w:val="005B72FB"/>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ink w:val="AuthorDate2"/>
    <w:locked/>
    <w:rsid w:val="005B72FB"/>
    <w:rPr>
      <w:rFonts w:ascii="Times New Roman" w:eastAsia="Calibri" w:hAnsi="Times New Roman" w:cs="Times New Roman"/>
      <w:b/>
      <w:u w:val="single"/>
    </w:rPr>
  </w:style>
  <w:style w:type="paragraph" w:customStyle="1" w:styleId="AuthorDate2">
    <w:name w:val="Author/Date"/>
    <w:basedOn w:val="Normal"/>
    <w:link w:val="AuthorDateChar0"/>
    <w:qFormat/>
    <w:rsid w:val="005B72FB"/>
    <w:rPr>
      <w:rFonts w:ascii="Times New Roman" w:eastAsia="Calibri" w:hAnsi="Times New Roman" w:cs="Times New Roman"/>
      <w:b/>
      <w:u w:val="single"/>
    </w:rPr>
  </w:style>
  <w:style w:type="paragraph" w:customStyle="1" w:styleId="cnnstorypgraphtxt">
    <w:name w:val="cnn_storypgraphtxt"/>
    <w:basedOn w:val="Normal"/>
    <w:rsid w:val="005B72FB"/>
    <w:pPr>
      <w:spacing w:before="100" w:beforeAutospacing="1" w:after="100" w:afterAutospacing="1"/>
    </w:pPr>
    <w:rPr>
      <w:rFonts w:eastAsia="Times New Roman"/>
    </w:rPr>
  </w:style>
  <w:style w:type="character" w:customStyle="1" w:styleId="Boxing-New">
    <w:name w:val="Boxing - New"/>
    <w:basedOn w:val="DefaultParagraphFont"/>
    <w:rsid w:val="005B72FB"/>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5B72FB"/>
    <w:rPr>
      <w:rFonts w:ascii="Times New Roman" w:hAnsi="Times New Roman"/>
      <w:sz w:val="20"/>
      <w:szCs w:val="20"/>
      <w:u w:val="single"/>
    </w:rPr>
  </w:style>
  <w:style w:type="character" w:customStyle="1" w:styleId="ssl01">
    <w:name w:val="ss_l01"/>
    <w:rsid w:val="005B72FB"/>
    <w:rPr>
      <w:color w:val="000000"/>
      <w:sz w:val="32"/>
      <w:szCs w:val="32"/>
    </w:rPr>
  </w:style>
  <w:style w:type="character" w:customStyle="1" w:styleId="Style11Char0">
    <w:name w:val="Style11 Char"/>
    <w:link w:val="Style11"/>
    <w:rsid w:val="005B72FB"/>
    <w:rPr>
      <w:b/>
      <w:u w:val="thick"/>
    </w:rPr>
  </w:style>
  <w:style w:type="character" w:customStyle="1" w:styleId="allocatoragentsleft">
    <w:name w:val="al_locatoragentsleft"/>
    <w:basedOn w:val="DefaultParagraphFont"/>
    <w:rsid w:val="005B72FB"/>
  </w:style>
  <w:style w:type="character" w:customStyle="1" w:styleId="Style12ptBoldUnderline1">
    <w:name w:val="Style 12 pt Bold Underline1"/>
    <w:rsid w:val="005B72FB"/>
    <w:rPr>
      <w:b/>
      <w:bCs/>
      <w:sz w:val="24"/>
      <w:u w:val="single"/>
    </w:rPr>
  </w:style>
  <w:style w:type="paragraph" w:customStyle="1" w:styleId="Carding">
    <w:name w:val="Carding"/>
    <w:basedOn w:val="Normal"/>
    <w:rsid w:val="005B72FB"/>
    <w:rPr>
      <w:rFonts w:eastAsia="Times New Roman"/>
      <w:sz w:val="18"/>
    </w:rPr>
  </w:style>
  <w:style w:type="character" w:customStyle="1" w:styleId="aunderline1">
    <w:name w:val="aunderline"/>
    <w:qFormat/>
    <w:rsid w:val="005B72FB"/>
    <w:rPr>
      <w:rFonts w:ascii="Times New Roman" w:hAnsi="Times New Roman"/>
      <w:sz w:val="20"/>
      <w:szCs w:val="24"/>
      <w:u w:val="thick"/>
    </w:rPr>
  </w:style>
  <w:style w:type="character" w:customStyle="1" w:styleId="StyleStyle4CharTimesNewRoman11ptBold">
    <w:name w:val="Style Style4 Char + Times New Roman 11 pt Bold"/>
    <w:rsid w:val="005B72FB"/>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5B72FB"/>
  </w:style>
  <w:style w:type="character" w:customStyle="1" w:styleId="sensecontent">
    <w:name w:val="sense_content"/>
    <w:basedOn w:val="DefaultParagraphFont"/>
    <w:rsid w:val="005B72FB"/>
  </w:style>
  <w:style w:type="character" w:customStyle="1" w:styleId="vi">
    <w:name w:val="vi"/>
    <w:basedOn w:val="DefaultParagraphFont"/>
    <w:rsid w:val="005B72FB"/>
  </w:style>
  <w:style w:type="character" w:customStyle="1" w:styleId="pagetitle">
    <w:name w:val="pagetitle"/>
    <w:basedOn w:val="DefaultParagraphFont"/>
    <w:rsid w:val="005B72FB"/>
  </w:style>
  <w:style w:type="character" w:customStyle="1" w:styleId="TagsCharCharChar">
    <w:name w:val="Tags Char Char Char"/>
    <w:rsid w:val="005B72FB"/>
    <w:rPr>
      <w:rFonts w:ascii="Times" w:eastAsia="Times" w:hAnsi="Times"/>
      <w:b/>
      <w:noProof w:val="0"/>
      <w:sz w:val="24"/>
      <w:szCs w:val="24"/>
      <w:lang w:val="en-US" w:eastAsia="en-US" w:bidi="ar-SA"/>
    </w:rPr>
  </w:style>
  <w:style w:type="paragraph" w:customStyle="1" w:styleId="NormalWeb8">
    <w:name w:val="Normal (Web)8"/>
    <w:basedOn w:val="Normal"/>
    <w:rsid w:val="005B72FB"/>
    <w:pPr>
      <w:spacing w:before="100" w:beforeAutospacing="1" w:after="100" w:afterAutospacing="1"/>
    </w:pPr>
    <w:rPr>
      <w:rFonts w:eastAsia="Times New Roman"/>
      <w:sz w:val="18"/>
      <w:szCs w:val="18"/>
    </w:rPr>
  </w:style>
  <w:style w:type="character" w:customStyle="1" w:styleId="Heading2Char1CharCharCharCharCharC">
    <w:name w:val="Heading 2 Char1 Char Char Char Char Char C"/>
    <w:rsid w:val="005B72FB"/>
    <w:rPr>
      <w:rFonts w:cs="Arial"/>
      <w:b/>
      <w:bCs/>
      <w:iCs/>
      <w:sz w:val="24"/>
      <w:szCs w:val="28"/>
      <w:lang w:val="en-US" w:eastAsia="en-US" w:bidi="ar-SA"/>
    </w:rPr>
  </w:style>
  <w:style w:type="character" w:customStyle="1" w:styleId="StyleUnderlineCharTimesBold">
    <w:name w:val="Style Underline Char + Times Bold"/>
    <w:rsid w:val="005B72FB"/>
    <w:rPr>
      <w:rFonts w:ascii="Times" w:hAnsi="Times"/>
      <w:b w:val="0"/>
      <w:bCs/>
      <w:sz w:val="20"/>
      <w:u w:val="single"/>
    </w:rPr>
  </w:style>
  <w:style w:type="character" w:customStyle="1" w:styleId="blubigktbiz">
    <w:name w:val="blubigktbiz"/>
    <w:rsid w:val="005B72FB"/>
  </w:style>
  <w:style w:type="character" w:customStyle="1" w:styleId="Style4CharChar">
    <w:name w:val="Style4 Char Char"/>
    <w:rsid w:val="005B72FB"/>
    <w:rPr>
      <w:rFonts w:ascii="Arial Narrow" w:hAnsi="Arial Narrow"/>
      <w:noProof w:val="0"/>
      <w:szCs w:val="24"/>
      <w:u w:val="single"/>
      <w:lang w:val="en-US" w:eastAsia="en-US" w:bidi="ar-SA"/>
    </w:rPr>
  </w:style>
  <w:style w:type="character" w:customStyle="1" w:styleId="StyleUnderline4">
    <w:name w:val="Style Underline4"/>
    <w:rsid w:val="005B72FB"/>
    <w:rPr>
      <w:u w:val="single"/>
    </w:rPr>
  </w:style>
  <w:style w:type="character" w:customStyle="1" w:styleId="StyleEmphasisArial12ptBold">
    <w:name w:val="Style Emphasis + Arial 12 pt Bold"/>
    <w:rsid w:val="005B72FB"/>
    <w:rPr>
      <w:rFonts w:ascii="Arial" w:hAnsi="Arial"/>
      <w:b/>
      <w:bCs/>
      <w:i/>
      <w:iCs/>
      <w:sz w:val="24"/>
    </w:rPr>
  </w:style>
  <w:style w:type="character" w:customStyle="1" w:styleId="super">
    <w:name w:val="super"/>
    <w:rsid w:val="005B72FB"/>
  </w:style>
  <w:style w:type="character" w:customStyle="1" w:styleId="text30">
    <w:name w:val="text30"/>
    <w:rsid w:val="005B72FB"/>
  </w:style>
  <w:style w:type="character" w:customStyle="1" w:styleId="uppercase">
    <w:name w:val="uppercase"/>
    <w:rsid w:val="005B72FB"/>
  </w:style>
  <w:style w:type="character" w:customStyle="1" w:styleId="mainbody1">
    <w:name w:val="mainbody1"/>
    <w:rsid w:val="005B72FB"/>
    <w:rPr>
      <w:rFonts w:ascii="Verdana" w:hAnsi="Verdana" w:hint="default"/>
      <w:color w:val="000000"/>
      <w:sz w:val="22"/>
      <w:szCs w:val="22"/>
    </w:rPr>
  </w:style>
  <w:style w:type="paragraph" w:customStyle="1" w:styleId="author-credentials">
    <w:name w:val="author-credentials"/>
    <w:basedOn w:val="Normal"/>
    <w:rsid w:val="005B72FB"/>
    <w:pPr>
      <w:spacing w:before="100" w:beforeAutospacing="1" w:after="100" w:afterAutospacing="1"/>
    </w:pPr>
    <w:rPr>
      <w:rFonts w:eastAsia="Times New Roman"/>
    </w:rPr>
  </w:style>
  <w:style w:type="paragraph" w:customStyle="1" w:styleId="Style23">
    <w:name w:val="Style23"/>
    <w:basedOn w:val="Normal"/>
    <w:uiPriority w:val="99"/>
    <w:rsid w:val="005B72FB"/>
    <w:pPr>
      <w:autoSpaceDE w:val="0"/>
      <w:autoSpaceDN w:val="0"/>
      <w:adjustRightInd w:val="0"/>
      <w:spacing w:line="209" w:lineRule="exact"/>
    </w:pPr>
    <w:rPr>
      <w:rFonts w:eastAsia="SimSun"/>
    </w:rPr>
  </w:style>
  <w:style w:type="character" w:customStyle="1" w:styleId="StyleUnderlined11ptBoldChar">
    <w:name w:val="Style Underlined + 11 pt Bold Char"/>
    <w:basedOn w:val="DefaultParagraphFont"/>
    <w:link w:val="StyleUnderlined11ptBold"/>
    <w:locked/>
    <w:rsid w:val="005B72FB"/>
    <w:rPr>
      <w:b/>
      <w:bCs/>
      <w:u w:val="single"/>
    </w:rPr>
  </w:style>
  <w:style w:type="paragraph" w:customStyle="1" w:styleId="StyleUnderlined11ptBold">
    <w:name w:val="Style Underlined + 11 pt Bold"/>
    <w:basedOn w:val="underlined"/>
    <w:link w:val="StyleUnderlined11ptBoldChar"/>
    <w:rsid w:val="005B72FB"/>
    <w:pPr>
      <w:contextualSpacing w:val="0"/>
    </w:pPr>
    <w:rPr>
      <w:rFonts w:asciiTheme="minorHAnsi" w:eastAsiaTheme="minorHAnsi" w:hAnsiTheme="minorHAnsi" w:cstheme="minorBidi"/>
      <w:b/>
      <w:bCs/>
      <w:sz w:val="22"/>
      <w:szCs w:val="22"/>
    </w:rPr>
  </w:style>
  <w:style w:type="character" w:customStyle="1" w:styleId="StyleStyle11ptBoldUnderlineBorderSinglesolidlineAuto">
    <w:name w:val="Style Style 11 pt Bold Underline Border: : (Single solid line Auto ..."/>
    <w:basedOn w:val="DefaultParagraphFont"/>
    <w:rsid w:val="005B72F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5B72FB"/>
    <w:rPr>
      <w:rFonts w:cs="Arial"/>
      <w:bCs/>
      <w:szCs w:val="26"/>
      <w:u w:val="single"/>
      <w:lang w:val="en-US" w:eastAsia="en-US" w:bidi="ar-SA"/>
    </w:rPr>
  </w:style>
  <w:style w:type="character" w:customStyle="1" w:styleId="StyleUnderlinePatternClearYellow">
    <w:name w:val="Style Underline Pattern: Clear (Yellow)"/>
    <w:basedOn w:val="DefaultParagraphFont"/>
    <w:rsid w:val="005B72FB"/>
    <w:rPr>
      <w:u w:val="single"/>
      <w:shd w:val="clear" w:color="auto" w:fill="00FF00"/>
    </w:rPr>
  </w:style>
  <w:style w:type="paragraph" w:customStyle="1" w:styleId="StyleCardTextTimesNewRoman11ptUnderline">
    <w:name w:val="Style Card Text + Times New Roman 11 pt Underline"/>
    <w:link w:val="StyleCardTextTimesNewRoman11ptUnderlineChar"/>
    <w:rsid w:val="005B72FB"/>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5B72FB"/>
    <w:rPr>
      <w:rFonts w:eastAsia="Calibri"/>
      <w:u w:val="single"/>
    </w:rPr>
  </w:style>
  <w:style w:type="paragraph" w:customStyle="1" w:styleId="StyleStyleStyleCNA9ptBefore1pt8ptPatternClear">
    <w:name w:val="Style Style Style CN A + 9 pt Before:  1 pt + 8 pt + Pattern: Clear..."/>
    <w:basedOn w:val="Normal"/>
    <w:autoRedefine/>
    <w:rsid w:val="005B72FB"/>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ntStyle11">
    <w:name w:val="Font Style11"/>
    <w:uiPriority w:val="99"/>
    <w:rsid w:val="005B72FB"/>
    <w:rPr>
      <w:rFonts w:ascii="Times New Roman" w:hAnsi="Times New Roman" w:cs="Times New Roman" w:hint="default"/>
      <w:sz w:val="20"/>
      <w:szCs w:val="20"/>
    </w:rPr>
  </w:style>
  <w:style w:type="character" w:customStyle="1" w:styleId="FontStyle12">
    <w:name w:val="Font Style12"/>
    <w:uiPriority w:val="99"/>
    <w:rsid w:val="005B72FB"/>
    <w:rPr>
      <w:rFonts w:ascii="Times New Roman" w:hAnsi="Times New Roman" w:cs="Times New Roman" w:hint="default"/>
      <w:sz w:val="16"/>
      <w:szCs w:val="16"/>
    </w:rPr>
  </w:style>
  <w:style w:type="character" w:customStyle="1" w:styleId="formatp">
    <w:name w:val="formatp"/>
    <w:rsid w:val="005B72FB"/>
  </w:style>
  <w:style w:type="character" w:customStyle="1" w:styleId="yshortcutscs4-ndcor">
    <w:name w:val="yshortcuts cs4-ndcor"/>
    <w:rsid w:val="005B72FB"/>
  </w:style>
  <w:style w:type="character" w:customStyle="1" w:styleId="price">
    <w:name w:val="price"/>
    <w:rsid w:val="005B72FB"/>
  </w:style>
  <w:style w:type="character" w:customStyle="1" w:styleId="price-change">
    <w:name w:val="price-change"/>
    <w:rsid w:val="005B72FB"/>
  </w:style>
  <w:style w:type="character" w:customStyle="1" w:styleId="percent-change">
    <w:name w:val="percent-change"/>
    <w:rsid w:val="005B72FB"/>
  </w:style>
  <w:style w:type="character" w:customStyle="1" w:styleId="bibfont">
    <w:name w:val="bibfont"/>
    <w:rsid w:val="005B72FB"/>
    <w:rPr>
      <w:rFonts w:cs="Times New Roman"/>
    </w:rPr>
  </w:style>
  <w:style w:type="character" w:customStyle="1" w:styleId="bps-topic-ident">
    <w:name w:val="bps-topic-ident"/>
    <w:rsid w:val="005B72FB"/>
  </w:style>
  <w:style w:type="paragraph" w:customStyle="1" w:styleId="underlined1">
    <w:name w:val="underlined1"/>
    <w:next w:val="Normal"/>
    <w:autoRedefine/>
    <w:rsid w:val="005B72FB"/>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5B72FB"/>
    <w:rPr>
      <w:rFonts w:eastAsia="Times New Roman"/>
      <w:b/>
      <w:lang w:val="x-none" w:eastAsia="x-none"/>
    </w:rPr>
  </w:style>
  <w:style w:type="character" w:customStyle="1" w:styleId="SourceBoldedChar">
    <w:name w:val="Source Bolded Char"/>
    <w:link w:val="SourceBolded"/>
    <w:rsid w:val="005B72FB"/>
    <w:rPr>
      <w:rFonts w:ascii="Calibri" w:eastAsia="Times New Roman" w:hAnsi="Calibri" w:cs="Calibri"/>
      <w:b/>
      <w:lang w:val="x-none" w:eastAsia="x-none"/>
    </w:rPr>
  </w:style>
  <w:style w:type="paragraph" w:customStyle="1" w:styleId="CardDownSize">
    <w:name w:val="CardDownSize"/>
    <w:basedOn w:val="Normal"/>
    <w:link w:val="CardDownSizeChar"/>
    <w:rsid w:val="005B72FB"/>
    <w:rPr>
      <w:rFonts w:eastAsia="Calibri"/>
      <w:szCs w:val="20"/>
      <w:lang w:val="x-none" w:eastAsia="x-none"/>
    </w:rPr>
  </w:style>
  <w:style w:type="character" w:customStyle="1" w:styleId="CardDownSizeChar">
    <w:name w:val="CardDownSize Char"/>
    <w:link w:val="CardDownSize"/>
    <w:rsid w:val="005B72FB"/>
    <w:rPr>
      <w:rFonts w:ascii="Calibri" w:eastAsia="Calibri" w:hAnsi="Calibri" w:cs="Calibri"/>
      <w:szCs w:val="20"/>
      <w:lang w:val="x-none" w:eastAsia="x-none"/>
    </w:rPr>
  </w:style>
  <w:style w:type="paragraph" w:customStyle="1" w:styleId="Citation10">
    <w:name w:val="Citation1"/>
    <w:basedOn w:val="Normal"/>
    <w:link w:val="Citation1Char"/>
    <w:qFormat/>
    <w:rsid w:val="005B72FB"/>
    <w:rPr>
      <w:rFonts w:eastAsia="Calibri"/>
      <w:b/>
      <w:u w:val="single"/>
      <w:lang w:val="x-none" w:eastAsia="x-none"/>
    </w:rPr>
  </w:style>
  <w:style w:type="character" w:customStyle="1" w:styleId="Citation1Char">
    <w:name w:val="Citation1 Char"/>
    <w:link w:val="Citation10"/>
    <w:rsid w:val="005B72FB"/>
    <w:rPr>
      <w:rFonts w:ascii="Calibri" w:eastAsia="Calibri" w:hAnsi="Calibri" w:cs="Calibri"/>
      <w:b/>
      <w:u w:val="single"/>
      <w:lang w:val="x-none" w:eastAsia="x-none"/>
    </w:rPr>
  </w:style>
  <w:style w:type="paragraph" w:customStyle="1" w:styleId="Tagline1">
    <w:name w:val="Tagline"/>
    <w:basedOn w:val="Normal"/>
    <w:link w:val="TaglineChar"/>
    <w:qFormat/>
    <w:rsid w:val="005B72FB"/>
    <w:rPr>
      <w:rFonts w:eastAsia="Calibri"/>
      <w:b/>
      <w:lang w:val="x-none" w:eastAsia="x-none"/>
    </w:rPr>
  </w:style>
  <w:style w:type="character" w:customStyle="1" w:styleId="TaglineChar">
    <w:name w:val="Tagline Char"/>
    <w:link w:val="Tagline1"/>
    <w:rsid w:val="005B72FB"/>
    <w:rPr>
      <w:rFonts w:ascii="Calibri" w:eastAsia="Calibri" w:hAnsi="Calibri" w:cs="Calibri"/>
      <w:b/>
      <w:lang w:val="x-none" w:eastAsia="x-none"/>
    </w:rPr>
  </w:style>
  <w:style w:type="character" w:customStyle="1" w:styleId="boldciteChar1">
    <w:name w:val="bold cite Char1"/>
    <w:rsid w:val="005B72FB"/>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5B72FB"/>
  </w:style>
  <w:style w:type="character" w:customStyle="1" w:styleId="leveluptitle">
    <w:name w:val="leveluptitle"/>
    <w:basedOn w:val="DefaultParagraphFont"/>
    <w:rsid w:val="005B72FB"/>
  </w:style>
  <w:style w:type="paragraph" w:customStyle="1" w:styleId="Irrelevant6font">
    <w:name w:val="Irrelevant (6 font)"/>
    <w:basedOn w:val="Normal"/>
    <w:link w:val="Irrelevant6fontChar"/>
    <w:qFormat/>
    <w:rsid w:val="005B72FB"/>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5B72FB"/>
    <w:rPr>
      <w:rFonts w:ascii="Calibri" w:eastAsia="Times New Roman" w:hAnsi="Calibri" w:cs="Calibri"/>
      <w:sz w:val="12"/>
      <w:szCs w:val="12"/>
    </w:rPr>
  </w:style>
  <w:style w:type="numbering" w:customStyle="1" w:styleId="NoList1111">
    <w:name w:val="No List1111"/>
    <w:next w:val="NoList"/>
    <w:uiPriority w:val="99"/>
    <w:semiHidden/>
    <w:unhideWhenUsed/>
    <w:rsid w:val="005B72FB"/>
  </w:style>
  <w:style w:type="numbering" w:customStyle="1" w:styleId="NoList11111">
    <w:name w:val="No List11111"/>
    <w:next w:val="NoList"/>
    <w:uiPriority w:val="99"/>
    <w:semiHidden/>
    <w:unhideWhenUsed/>
    <w:rsid w:val="005B72FB"/>
  </w:style>
  <w:style w:type="paragraph" w:customStyle="1" w:styleId="Non-NavPanelTag">
    <w:name w:val="Non-Nav Panel Tag"/>
    <w:basedOn w:val="Normal"/>
    <w:qFormat/>
    <w:rsid w:val="005B72FB"/>
    <w:rPr>
      <w:b/>
      <w:sz w:val="26"/>
    </w:rPr>
  </w:style>
  <w:style w:type="character" w:customStyle="1" w:styleId="Hyperlink3">
    <w:name w:val="Hyperlink.3"/>
    <w:basedOn w:val="DefaultParagraphFont"/>
    <w:rsid w:val="005B72FB"/>
    <w:rPr>
      <w:sz w:val="18"/>
      <w:szCs w:val="18"/>
    </w:rPr>
  </w:style>
  <w:style w:type="character" w:customStyle="1" w:styleId="Hyperlink4">
    <w:name w:val="Hyperlink.4"/>
    <w:basedOn w:val="DefaultParagraphFont"/>
    <w:rsid w:val="005B72FB"/>
    <w:rPr>
      <w:sz w:val="18"/>
      <w:szCs w:val="18"/>
    </w:rPr>
  </w:style>
  <w:style w:type="character" w:customStyle="1" w:styleId="SmallCharChar">
    <w:name w:val="Small Char Char"/>
    <w:basedOn w:val="DefaultParagraphFont"/>
    <w:rsid w:val="005B72FB"/>
    <w:rPr>
      <w:sz w:val="17"/>
      <w:szCs w:val="24"/>
      <w:lang w:val="en-US" w:eastAsia="en-US" w:bidi="ar-SA"/>
    </w:rPr>
  </w:style>
  <w:style w:type="paragraph" w:customStyle="1" w:styleId="TagsFutura">
    <w:name w:val="TagsFutura"/>
    <w:basedOn w:val="Normal"/>
    <w:next w:val="Cites0"/>
    <w:rsid w:val="005B72FB"/>
    <w:rPr>
      <w:rFonts w:ascii="Futura" w:eastAsia="Times" w:hAnsi="Futura"/>
      <w:b/>
      <w:caps/>
      <w:sz w:val="18"/>
      <w:szCs w:val="20"/>
    </w:rPr>
  </w:style>
  <w:style w:type="paragraph" w:customStyle="1" w:styleId="DebateTag0">
    <w:name w:val="DebateTag"/>
    <w:basedOn w:val="Normal"/>
    <w:qFormat/>
    <w:rsid w:val="005B72FB"/>
    <w:rPr>
      <w:rFonts w:eastAsia="Calibri"/>
      <w:b/>
    </w:rPr>
  </w:style>
  <w:style w:type="character" w:customStyle="1" w:styleId="UnderlinedChar1">
    <w:name w:val="Underlined Char1"/>
    <w:basedOn w:val="DefaultParagraphFont"/>
    <w:rsid w:val="005B72FB"/>
    <w:rPr>
      <w:rFonts w:ascii="Century Gothic" w:hAnsi="Century Gothic"/>
      <w:sz w:val="24"/>
      <w:u w:val="thick"/>
    </w:rPr>
  </w:style>
  <w:style w:type="character" w:customStyle="1" w:styleId="Intemphasis">
    <w:name w:val="Intemphasis"/>
    <w:uiPriority w:val="1"/>
    <w:qFormat/>
    <w:rsid w:val="005B72FB"/>
    <w:rPr>
      <w:rFonts w:ascii="Cambria" w:hAnsi="Cambria"/>
      <w:b/>
      <w:sz w:val="20"/>
      <w:u w:val="single"/>
      <w:bdr w:val="single" w:sz="4" w:space="0" w:color="auto"/>
      <w:shd w:val="pct25" w:color="auto" w:fill="auto"/>
    </w:rPr>
  </w:style>
  <w:style w:type="paragraph" w:customStyle="1" w:styleId="Heading42">
    <w:name w:val="Heading 42"/>
    <w:basedOn w:val="Normal"/>
    <w:rsid w:val="005B72FB"/>
    <w:rPr>
      <w:rFonts w:ascii="Arial" w:eastAsia="Times New Roman" w:hAnsi="Arial" w:cs="Arial"/>
    </w:rPr>
  </w:style>
  <w:style w:type="paragraph" w:customStyle="1" w:styleId="DebateNormal">
    <w:name w:val="DebateNormal"/>
    <w:basedOn w:val="Normal"/>
    <w:link w:val="DebateNormalChar"/>
    <w:qFormat/>
    <w:rsid w:val="005B72FB"/>
    <w:pPr>
      <w:spacing w:line="276" w:lineRule="auto"/>
    </w:pPr>
    <w:rPr>
      <w:rFonts w:eastAsia="Calibri"/>
      <w:szCs w:val="20"/>
    </w:rPr>
  </w:style>
  <w:style w:type="character" w:customStyle="1" w:styleId="DebateNormalChar">
    <w:name w:val="DebateNormal Char"/>
    <w:basedOn w:val="DefaultParagraphFont"/>
    <w:link w:val="DebateNormal"/>
    <w:rsid w:val="005B72FB"/>
    <w:rPr>
      <w:rFonts w:ascii="Calibri" w:eastAsia="Calibri" w:hAnsi="Calibri" w:cs="Calibri"/>
      <w:szCs w:val="20"/>
    </w:rPr>
  </w:style>
  <w:style w:type="paragraph" w:customStyle="1" w:styleId="DebateEmphasis">
    <w:name w:val="DebateEmphasis"/>
    <w:basedOn w:val="Normal"/>
    <w:link w:val="DebateEmphasisChar"/>
    <w:qFormat/>
    <w:rsid w:val="005B72F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B72FB"/>
    <w:rPr>
      <w:rFonts w:ascii="Calibri" w:eastAsia="Calibri" w:hAnsi="Calibri" w:cs="Calibri"/>
      <w:b/>
      <w:szCs w:val="20"/>
      <w:u w:val="single"/>
    </w:rPr>
  </w:style>
  <w:style w:type="paragraph" w:customStyle="1" w:styleId="NormalCite">
    <w:name w:val="NormalCite"/>
    <w:link w:val="NormalCiteChar"/>
    <w:qFormat/>
    <w:rsid w:val="005B72F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B72FB"/>
    <w:rPr>
      <w:rFonts w:ascii="Times New Roman" w:hAnsi="Times New Roman" w:cs="Times New Roman"/>
      <w:sz w:val="18"/>
    </w:rPr>
  </w:style>
  <w:style w:type="paragraph" w:customStyle="1" w:styleId="StyleUnderlineChar11pt2">
    <w:name w:val="Style Underline Char + 11 pt2"/>
    <w:link w:val="StyleUnderlineChar11pt2Char"/>
    <w:rsid w:val="005B72FB"/>
    <w:pPr>
      <w:spacing w:line="240" w:lineRule="auto"/>
    </w:pPr>
    <w:rPr>
      <w:rFonts w:ascii="Arial Narrow" w:eastAsia="Times New Roman" w:hAnsi="Arial Narrow" w:cs="Calibri"/>
      <w:szCs w:val="24"/>
      <w:u w:val="single"/>
    </w:rPr>
  </w:style>
  <w:style w:type="character" w:customStyle="1" w:styleId="StyleUnderlineChar11pt2Char">
    <w:name w:val="Style Underline Char + 11 pt2 Char"/>
    <w:basedOn w:val="UnderlineCharChar"/>
    <w:link w:val="StyleUnderlineChar11pt2"/>
    <w:rsid w:val="005B72FB"/>
    <w:rPr>
      <w:rFonts w:ascii="Arial Narrow" w:eastAsia="Times New Roman" w:hAnsi="Arial Narrow" w:cs="Calibri"/>
      <w:szCs w:val="24"/>
      <w:u w:val="single"/>
      <w:lang w:val="en-US" w:eastAsia="en-US" w:bidi="ar-SA"/>
    </w:rPr>
  </w:style>
  <w:style w:type="paragraph" w:customStyle="1" w:styleId="StyleUnderlineChar11ptBorderSinglesolidlineAuto">
    <w:name w:val="Style Underline Char + 11 pt Border: : (Single solid line Auto  ..."/>
    <w:link w:val="StyleUnderlineChar11ptBorderSinglesolidlineAutoChar"/>
    <w:rsid w:val="005B72FB"/>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B72FB"/>
    <w:rPr>
      <w:rFonts w:eastAsia="Times New Roman" w:cs="Calibri"/>
      <w:szCs w:val="24"/>
      <w:u w:val="single"/>
      <w:bdr w:val="single" w:sz="4" w:space="0" w:color="auto"/>
    </w:rPr>
  </w:style>
  <w:style w:type="character" w:customStyle="1" w:styleId="Heading3CharCharChar2">
    <w:name w:val="Heading 3 Char Char Char2"/>
    <w:aliases w:val=" Char Char Char3,Heading 3 Char Char Char3,Char Char Char3"/>
    <w:basedOn w:val="DefaultParagraphFont"/>
    <w:rsid w:val="005B72FB"/>
    <w:rPr>
      <w:rFonts w:cs="Arial"/>
      <w:bCs/>
      <w:szCs w:val="26"/>
      <w:u w:val="single"/>
      <w:lang w:val="en-US" w:eastAsia="en-US" w:bidi="ar-SA"/>
    </w:rPr>
  </w:style>
  <w:style w:type="character" w:customStyle="1" w:styleId="Style9pt">
    <w:name w:val="Style 9 pt"/>
    <w:basedOn w:val="DefaultParagraphFont"/>
    <w:rsid w:val="005B72FB"/>
    <w:rPr>
      <w:rFonts w:ascii="Times New Roman" w:hAnsi="Times New Roman"/>
      <w:sz w:val="20"/>
    </w:rPr>
  </w:style>
  <w:style w:type="character" w:customStyle="1" w:styleId="StyleunderlineArialNarrow9ptBold">
    <w:name w:val="Style underline + Arial Narrow 9 pt Bold"/>
    <w:basedOn w:val="underline"/>
    <w:rsid w:val="005B72FB"/>
    <w:rPr>
      <w:rFonts w:ascii="Times New Roman" w:hAnsi="Times New Roman" w:cs="Times New Roman"/>
      <w:b/>
      <w:bCs/>
      <w:sz w:val="20"/>
      <w:u w:val="single"/>
      <w:lang w:val="en-US" w:eastAsia="en-US" w:bidi="ar-SA"/>
    </w:rPr>
  </w:style>
  <w:style w:type="paragraph" w:customStyle="1" w:styleId="StylecardCharCharArialNarrow9pt">
    <w:name w:val="Style card Char Char + Arial Narrow 9 pt"/>
    <w:basedOn w:val="cardCharChar0"/>
    <w:link w:val="StylecardCharCharArialNarrow9ptChar"/>
    <w:rsid w:val="005B72FB"/>
    <w:pPr>
      <w:ind w:left="288" w:right="288"/>
    </w:pPr>
    <w:rPr>
      <w:rFonts w:eastAsia="Times New Roman"/>
      <w:szCs w:val="20"/>
    </w:rPr>
  </w:style>
  <w:style w:type="character" w:customStyle="1" w:styleId="StylecardCharCharArialNarrow9ptChar">
    <w:name w:val="Style card Char Char + Arial Narrow 9 pt Char"/>
    <w:basedOn w:val="cardCharCharChar0"/>
    <w:link w:val="StylecardCharCharArialNarrow9pt"/>
    <w:rsid w:val="005B72FB"/>
    <w:rPr>
      <w:rFonts w:ascii="Calibri" w:eastAsia="Times New Roman" w:hAnsi="Calibri" w:cs="Calibri"/>
      <w:szCs w:val="20"/>
    </w:rPr>
  </w:style>
  <w:style w:type="paragraph" w:customStyle="1" w:styleId="StyleCardTextArialNarrow9pt">
    <w:name w:val="Style Card Text + Arial Narrow 9 pt"/>
    <w:link w:val="StyleCardTextArialNarrow9ptChar"/>
    <w:rsid w:val="005B72FB"/>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5B72FB"/>
    <w:rPr>
      <w:rFonts w:eastAsia="Times New Roman"/>
      <w:szCs w:val="24"/>
    </w:rPr>
  </w:style>
  <w:style w:type="character" w:customStyle="1" w:styleId="StyleBoldandUnderlineCharCharCharChar9pt">
    <w:name w:val="Style Bold and Underline Char Char Char Char + 9 pt"/>
    <w:basedOn w:val="DefaultParagraphFont"/>
    <w:rsid w:val="005B72F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5B72F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5B72F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rsid w:val="005B72FB"/>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5B72FB"/>
    <w:rPr>
      <w:rFonts w:eastAsia="Times New Roman"/>
      <w:szCs w:val="24"/>
    </w:rPr>
  </w:style>
  <w:style w:type="paragraph" w:customStyle="1" w:styleId="StyleMinimizedTextArialNarrow9pt">
    <w:name w:val="Style Minimized Text + Arial Narrow 9 pt"/>
    <w:basedOn w:val="Normal"/>
    <w:link w:val="StyleMinimizedTextArialNarrow9ptChar"/>
    <w:rsid w:val="005B72FB"/>
    <w:rPr>
      <w:rFonts w:eastAsia="Times New Roman"/>
    </w:rPr>
  </w:style>
  <w:style w:type="character" w:customStyle="1" w:styleId="StyleMinimizedTextArialNarrow9ptChar">
    <w:name w:val="Style Minimized Text + Arial Narrow 9 pt Char"/>
    <w:basedOn w:val="DefaultParagraphFont"/>
    <w:link w:val="StyleMinimizedTextArialNarrow9pt"/>
    <w:rsid w:val="005B72FB"/>
    <w:rPr>
      <w:rFonts w:ascii="Calibri" w:eastAsia="Times New Roman" w:hAnsi="Calibri" w:cs="Calibri"/>
    </w:rPr>
  </w:style>
  <w:style w:type="paragraph" w:customStyle="1" w:styleId="StyleBoldandUnderlineChar11ptNotBold">
    <w:name w:val="Style Bold and Underline Char + 11 pt Not Bold"/>
    <w:link w:val="StyleBoldandUnderlineChar11ptNotBoldChar"/>
    <w:rsid w:val="005B72FB"/>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B72FB"/>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5B72FB"/>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rsid w:val="005B72FB"/>
    <w:rPr>
      <w:rFonts w:eastAsia="SimSun"/>
      <w:u w:val="single"/>
      <w:lang w:eastAsia="zh-CN"/>
    </w:rPr>
  </w:style>
  <w:style w:type="character" w:customStyle="1" w:styleId="StyleStyle112ptChar">
    <w:name w:val="Style Style1 + 12 pt Char"/>
    <w:basedOn w:val="DefaultParagraphFont"/>
    <w:link w:val="StyleStyle112pt"/>
    <w:rsid w:val="005B72FB"/>
    <w:rPr>
      <w:rFonts w:ascii="Calibri" w:eastAsia="SimSun" w:hAnsi="Calibri" w:cs="Calibri"/>
      <w:u w:val="single"/>
      <w:lang w:eastAsia="zh-CN"/>
    </w:rPr>
  </w:style>
  <w:style w:type="paragraph" w:customStyle="1" w:styleId="StyleStyle111ptBorderSinglesolidlineAuto05ptL">
    <w:name w:val="Style Style1 + 11 pt Border: : (Single solid line Auto  0.5 pt L..."/>
    <w:link w:val="StyleStyle111ptBorderSinglesolidlineAuto05ptLChar"/>
    <w:rsid w:val="005B72FB"/>
    <w:pPr>
      <w:spacing w:line="240" w:lineRule="auto"/>
    </w:pPr>
    <w:rPr>
      <w:rFonts w:ascii="Times New Roman" w:eastAsia="SimSun" w:hAnsi="Times New Roman" w:cs="Calibri"/>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B72FB"/>
    <w:rPr>
      <w:rFonts w:ascii="Times New Roman" w:eastAsia="SimSun" w:hAnsi="Times New Roman" w:cs="Calibri"/>
      <w:sz w:val="20"/>
      <w:szCs w:val="24"/>
      <w:u w:val="single"/>
      <w:bdr w:val="single" w:sz="4" w:space="0" w:color="auto"/>
      <w:lang w:eastAsia="zh-CN"/>
    </w:rPr>
  </w:style>
  <w:style w:type="character" w:customStyle="1" w:styleId="CharChar111">
    <w:name w:val="Char Char111"/>
    <w:basedOn w:val="DefaultParagraphFont"/>
    <w:rsid w:val="005B72FB"/>
    <w:rPr>
      <w:rFonts w:cs="Arial"/>
      <w:bCs/>
      <w:szCs w:val="26"/>
      <w:u w:val="single"/>
      <w:lang w:val="en-US" w:eastAsia="en-US" w:bidi="ar-SA"/>
    </w:rPr>
  </w:style>
  <w:style w:type="character" w:customStyle="1" w:styleId="AUnterdline">
    <w:name w:val="AUnterdline"/>
    <w:qFormat/>
    <w:rsid w:val="005B72FB"/>
    <w:rPr>
      <w:rFonts w:ascii="Times New Roman" w:hAnsi="Times New Roman"/>
      <w:sz w:val="20"/>
      <w:u w:val="single"/>
    </w:rPr>
  </w:style>
  <w:style w:type="character" w:customStyle="1" w:styleId="DontRead">
    <w:name w:val="Don't Read"/>
    <w:qFormat/>
    <w:rsid w:val="005B72FB"/>
    <w:rPr>
      <w:rFonts w:ascii="Times New Roman" w:hAnsi="Times New Roman"/>
      <w:sz w:val="16"/>
    </w:rPr>
  </w:style>
  <w:style w:type="character" w:customStyle="1" w:styleId="CharChar113">
    <w:name w:val="Char Char113"/>
    <w:basedOn w:val="DefaultParagraphFont"/>
    <w:rsid w:val="005B72FB"/>
    <w:rPr>
      <w:rFonts w:cs="Arial"/>
      <w:bCs/>
      <w:szCs w:val="26"/>
      <w:u w:val="single"/>
      <w:lang w:val="en-US" w:eastAsia="en-US" w:bidi="ar-SA"/>
    </w:rPr>
  </w:style>
  <w:style w:type="character" w:customStyle="1" w:styleId="StyleunderlineBold0">
    <w:name w:val="Style underline + Bold"/>
    <w:basedOn w:val="underline"/>
    <w:rsid w:val="005B72FB"/>
    <w:rPr>
      <w:rFonts w:ascii="Times New Roman" w:hAnsi="Times New Roman" w:cs="Times New Roman"/>
      <w:b w:val="0"/>
      <w:bCs/>
      <w:sz w:val="20"/>
      <w:u w:val="single"/>
      <w:lang w:val="en-US" w:eastAsia="en-US" w:bidi="ar-SA"/>
    </w:rPr>
  </w:style>
  <w:style w:type="character" w:customStyle="1" w:styleId="StyleunderlineCharNotBold">
    <w:name w:val="Style underline Char + Not Bold"/>
    <w:basedOn w:val="underlineChar0"/>
    <w:rsid w:val="005B72FB"/>
    <w:rPr>
      <w:rFonts w:ascii="Times New Roman" w:hAnsi="Times New Roman"/>
      <w:b/>
      <w:sz w:val="20"/>
      <w:szCs w:val="24"/>
      <w:u w:val="single"/>
      <w:lang w:val="en-US" w:eastAsia="en-US" w:bidi="ar-SA"/>
    </w:rPr>
  </w:style>
  <w:style w:type="paragraph" w:customStyle="1" w:styleId="BoldandUnderline">
    <w:name w:val="Bold and Underline"/>
    <w:basedOn w:val="Normal"/>
    <w:rsid w:val="005B72FB"/>
    <w:rPr>
      <w:rFonts w:eastAsia="Times New Roman"/>
      <w:b/>
      <w:u w:val="single"/>
    </w:rPr>
  </w:style>
  <w:style w:type="character" w:customStyle="1" w:styleId="UnderlineChar5Char">
    <w:name w:val="Underline Char5 Char"/>
    <w:basedOn w:val="DefaultParagraphFont"/>
    <w:rsid w:val="005B72FB"/>
    <w:rPr>
      <w:szCs w:val="24"/>
      <w:u w:val="single"/>
      <w:lang w:val="en-US" w:eastAsia="en-US" w:bidi="ar-SA"/>
    </w:rPr>
  </w:style>
  <w:style w:type="paragraph" w:customStyle="1" w:styleId="UnderlineChar4">
    <w:name w:val="Underline Char4"/>
    <w:basedOn w:val="Normal"/>
    <w:link w:val="UnderlineChar4Char"/>
    <w:rsid w:val="005B72FB"/>
    <w:rPr>
      <w:rFonts w:asciiTheme="minorHAnsi" w:hAnsiTheme="minorHAnsi" w:cstheme="minorBidi"/>
      <w:u w:val="single"/>
    </w:rPr>
  </w:style>
  <w:style w:type="paragraph" w:customStyle="1" w:styleId="BoldandUnderlineChar3">
    <w:name w:val="Bold and Underline Char3"/>
    <w:basedOn w:val="Normal"/>
    <w:link w:val="BoldandUnderlineChar3Char2"/>
    <w:rsid w:val="005B72FB"/>
    <w:rPr>
      <w:rFonts w:asciiTheme="minorHAnsi" w:hAnsiTheme="minorHAnsi" w:cstheme="minorBidi"/>
      <w:b/>
      <w:u w:val="single"/>
    </w:rPr>
  </w:style>
  <w:style w:type="paragraph" w:customStyle="1" w:styleId="UnderlineChar3">
    <w:name w:val="Underline Char3"/>
    <w:basedOn w:val="Normal"/>
    <w:link w:val="UnderlineChar3Char"/>
    <w:rsid w:val="005B72FB"/>
    <w:rPr>
      <w:rFonts w:eastAsia="Times New Roman"/>
      <w:u w:val="single"/>
    </w:rPr>
  </w:style>
  <w:style w:type="character" w:customStyle="1" w:styleId="UnderlineChar3Char">
    <w:name w:val="Underline Char3 Char"/>
    <w:basedOn w:val="DefaultParagraphFont"/>
    <w:link w:val="UnderlineChar3"/>
    <w:rsid w:val="005B72FB"/>
    <w:rPr>
      <w:rFonts w:ascii="Calibri" w:eastAsia="Times New Roman" w:hAnsi="Calibri" w:cs="Calibri"/>
      <w:u w:val="single"/>
    </w:rPr>
  </w:style>
  <w:style w:type="paragraph" w:customStyle="1" w:styleId="BoldandUnderlineChar3Char">
    <w:name w:val="Bold and Underline Char3 Char"/>
    <w:basedOn w:val="Normal"/>
    <w:link w:val="BoldandUnderlineChar3CharChar"/>
    <w:rsid w:val="005B72FB"/>
    <w:rPr>
      <w:rFonts w:eastAsia="Times New Roman"/>
      <w:b/>
      <w:u w:val="single"/>
    </w:rPr>
  </w:style>
  <w:style w:type="character" w:customStyle="1" w:styleId="BoldandUnderlineChar3CharChar">
    <w:name w:val="Bold and Underline Char3 Char Char"/>
    <w:basedOn w:val="DefaultParagraphFont"/>
    <w:link w:val="BoldandUnderlineChar3Char"/>
    <w:rsid w:val="005B72FB"/>
    <w:rPr>
      <w:rFonts w:ascii="Calibri" w:eastAsia="Times New Roman" w:hAnsi="Calibri" w:cs="Calibri"/>
      <w:b/>
      <w:u w:val="single"/>
    </w:rPr>
  </w:style>
  <w:style w:type="character" w:customStyle="1" w:styleId="base">
    <w:name w:val="base"/>
    <w:basedOn w:val="DefaultParagraphFont"/>
    <w:rsid w:val="005B72FB"/>
  </w:style>
  <w:style w:type="character" w:customStyle="1" w:styleId="part-of-speech">
    <w:name w:val="part-of-speech"/>
    <w:basedOn w:val="DefaultParagraphFont"/>
    <w:rsid w:val="005B72FB"/>
  </w:style>
  <w:style w:type="paragraph" w:customStyle="1" w:styleId="UnderlineBoldIndent">
    <w:name w:val="Underline + Bold Indent"/>
    <w:basedOn w:val="Normal"/>
    <w:link w:val="UnderlineBoldIndentCharChar"/>
    <w:rsid w:val="005B72F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B72FB"/>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rsid w:val="005B72FB"/>
    <w:rPr>
      <w:u w:val="single"/>
    </w:rPr>
  </w:style>
  <w:style w:type="character" w:customStyle="1" w:styleId="StyleUnderlineBoldIndent11ptChar">
    <w:name w:val="Style Underline + Bold Indent + 11 pt Char"/>
    <w:link w:val="StyleUnderlineBoldIndent11pt"/>
    <w:rsid w:val="005B72FB"/>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rsid w:val="005B72FB"/>
    <w:rPr>
      <w:b/>
      <w:bCs/>
      <w:u w:val="single"/>
    </w:rPr>
  </w:style>
  <w:style w:type="character" w:customStyle="1" w:styleId="StyleUnderlineBoldIndent11ptBoldChar">
    <w:name w:val="Style Underline + Bold Indent + 11 pt Bold Char"/>
    <w:link w:val="StyleUnderlineBoldIndent11ptBold"/>
    <w:rsid w:val="005B72FB"/>
    <w:rPr>
      <w:rFonts w:ascii="Calibri" w:eastAsia="Times New Roman" w:hAnsi="Calibri" w:cs="Calibri"/>
      <w:b/>
      <w:bCs/>
      <w:szCs w:val="20"/>
      <w:u w:val="single"/>
    </w:rPr>
  </w:style>
  <w:style w:type="character" w:customStyle="1" w:styleId="FontStyle177">
    <w:name w:val="Font Style177"/>
    <w:basedOn w:val="DefaultParagraphFont"/>
    <w:uiPriority w:val="99"/>
    <w:rsid w:val="005B72FB"/>
    <w:rPr>
      <w:rFonts w:ascii="Times New Roman" w:hAnsi="Times New Roman" w:cs="Times New Roman"/>
      <w:sz w:val="20"/>
      <w:szCs w:val="20"/>
    </w:rPr>
  </w:style>
  <w:style w:type="character" w:customStyle="1" w:styleId="FontStyle173">
    <w:name w:val="Font Style173"/>
    <w:basedOn w:val="DefaultParagraphFont"/>
    <w:uiPriority w:val="99"/>
    <w:rsid w:val="005B72FB"/>
    <w:rPr>
      <w:rFonts w:ascii="Times New Roman" w:hAnsi="Times New Roman" w:cs="Times New Roman"/>
      <w:sz w:val="14"/>
      <w:szCs w:val="14"/>
    </w:rPr>
  </w:style>
  <w:style w:type="character" w:customStyle="1" w:styleId="FontStyle151">
    <w:name w:val="Font Style151"/>
    <w:basedOn w:val="DefaultParagraphFont"/>
    <w:uiPriority w:val="99"/>
    <w:rsid w:val="005B72FB"/>
    <w:rPr>
      <w:rFonts w:ascii="Arial Narrow" w:hAnsi="Arial Narrow" w:cs="Arial Narrow"/>
      <w:b/>
      <w:bCs/>
      <w:sz w:val="12"/>
      <w:szCs w:val="12"/>
    </w:rPr>
  </w:style>
  <w:style w:type="character" w:customStyle="1" w:styleId="FontStyle156">
    <w:name w:val="Font Style156"/>
    <w:basedOn w:val="DefaultParagraphFont"/>
    <w:uiPriority w:val="99"/>
    <w:rsid w:val="005B72FB"/>
    <w:rPr>
      <w:rFonts w:ascii="Arial Narrow" w:hAnsi="Arial Narrow" w:cs="Arial Narrow"/>
      <w:sz w:val="8"/>
      <w:szCs w:val="8"/>
    </w:rPr>
  </w:style>
  <w:style w:type="character" w:customStyle="1" w:styleId="FontStyle160">
    <w:name w:val="Font Style160"/>
    <w:basedOn w:val="DefaultParagraphFont"/>
    <w:uiPriority w:val="99"/>
    <w:rsid w:val="005B72FB"/>
    <w:rPr>
      <w:rFonts w:ascii="Times New Roman" w:hAnsi="Times New Roman" w:cs="Times New Roman"/>
      <w:b/>
      <w:bCs/>
      <w:sz w:val="20"/>
      <w:szCs w:val="20"/>
    </w:rPr>
  </w:style>
  <w:style w:type="character" w:customStyle="1" w:styleId="FontStyle178">
    <w:name w:val="Font Style178"/>
    <w:basedOn w:val="DefaultParagraphFont"/>
    <w:uiPriority w:val="99"/>
    <w:rsid w:val="005B72FB"/>
    <w:rPr>
      <w:rFonts w:ascii="Times New Roman" w:hAnsi="Times New Roman" w:cs="Times New Roman"/>
      <w:sz w:val="18"/>
      <w:szCs w:val="18"/>
    </w:rPr>
  </w:style>
  <w:style w:type="paragraph" w:customStyle="1" w:styleId="Style140">
    <w:name w:val="Style14"/>
    <w:basedOn w:val="Normal"/>
    <w:uiPriority w:val="99"/>
    <w:rsid w:val="005B72FB"/>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5B72FB"/>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B72FB"/>
    <w:rPr>
      <w:rFonts w:ascii="Times New Roman" w:hAnsi="Times New Roman" w:cs="Times New Roman"/>
      <w:sz w:val="12"/>
      <w:szCs w:val="12"/>
    </w:rPr>
  </w:style>
  <w:style w:type="paragraph" w:customStyle="1" w:styleId="Style90">
    <w:name w:val="Style9"/>
    <w:basedOn w:val="Normal"/>
    <w:uiPriority w:val="99"/>
    <w:rsid w:val="005B72FB"/>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5B72FB"/>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5B72FB"/>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B72FB"/>
    <w:rPr>
      <w:rFonts w:ascii="Times New Roman" w:hAnsi="Times New Roman" w:cs="Times New Roman"/>
      <w:sz w:val="16"/>
      <w:szCs w:val="16"/>
    </w:rPr>
  </w:style>
  <w:style w:type="paragraph" w:customStyle="1" w:styleId="Stylecard11pt">
    <w:name w:val="Style card + 11 pt"/>
    <w:basedOn w:val="Normal"/>
    <w:link w:val="Stylecard11ptChar"/>
    <w:qFormat/>
    <w:rsid w:val="005B72FB"/>
    <w:pPr>
      <w:ind w:left="288" w:right="288"/>
    </w:pPr>
    <w:rPr>
      <w:rFonts w:eastAsia="SimSun" w:cstheme="minorBidi"/>
      <w:sz w:val="20"/>
      <w:lang w:eastAsia="zh-CN"/>
    </w:rPr>
  </w:style>
  <w:style w:type="character" w:customStyle="1" w:styleId="Stylecard11ptChar">
    <w:name w:val="Style card + 11 pt Char"/>
    <w:link w:val="Stylecard11pt"/>
    <w:rsid w:val="005B72FB"/>
    <w:rPr>
      <w:rFonts w:ascii="Calibri" w:eastAsia="SimSun" w:hAnsi="Calibri"/>
      <w:sz w:val="20"/>
      <w:lang w:eastAsia="zh-CN"/>
    </w:rPr>
  </w:style>
  <w:style w:type="character" w:customStyle="1" w:styleId="globalcontentbody">
    <w:name w:val="globalcontentbody"/>
    <w:basedOn w:val="DefaultParagraphFont"/>
    <w:rsid w:val="005B72FB"/>
  </w:style>
  <w:style w:type="character" w:customStyle="1" w:styleId="authorbio">
    <w:name w:val="authorbio"/>
    <w:basedOn w:val="DefaultParagraphFont"/>
    <w:rsid w:val="005B72FB"/>
  </w:style>
  <w:style w:type="character" w:customStyle="1" w:styleId="StyleUnderline3">
    <w:name w:val="Style Underline3"/>
    <w:basedOn w:val="DefaultParagraphFont"/>
    <w:rsid w:val="005B72FB"/>
    <w:rPr>
      <w:u w:val="single"/>
    </w:rPr>
  </w:style>
  <w:style w:type="character" w:customStyle="1" w:styleId="StyleBoldandUnderlineCharChar11pt">
    <w:name w:val="Style Bold and Underline Char Char + 11 pt"/>
    <w:basedOn w:val="DefaultParagraphFont"/>
    <w:rsid w:val="005B72FB"/>
    <w:rPr>
      <w:b/>
      <w:bCs/>
      <w:noProof w:val="0"/>
      <w:sz w:val="20"/>
      <w:u w:val="single"/>
      <w:lang w:val="en-US" w:eastAsia="en-US" w:bidi="ar-SA"/>
    </w:rPr>
  </w:style>
  <w:style w:type="character" w:customStyle="1" w:styleId="Hyperlink23">
    <w:name w:val="Hyperlink23"/>
    <w:basedOn w:val="DefaultParagraphFont"/>
    <w:rsid w:val="005B72FB"/>
    <w:rPr>
      <w:color w:val="3300CC"/>
      <w:u w:val="single"/>
    </w:rPr>
  </w:style>
  <w:style w:type="character" w:customStyle="1" w:styleId="CharChar114">
    <w:name w:val="Char Char114"/>
    <w:basedOn w:val="DefaultParagraphFont"/>
    <w:rsid w:val="005B72FB"/>
    <w:rPr>
      <w:rFonts w:cs="Arial"/>
      <w:bCs/>
      <w:szCs w:val="26"/>
      <w:u w:val="single"/>
      <w:lang w:val="en-US" w:eastAsia="en-US" w:bidi="ar-SA"/>
    </w:rPr>
  </w:style>
  <w:style w:type="character" w:customStyle="1" w:styleId="CharChar112">
    <w:name w:val="Char Char112"/>
    <w:basedOn w:val="DefaultParagraphFont"/>
    <w:rsid w:val="005B72FB"/>
    <w:rPr>
      <w:rFonts w:cs="Arial"/>
      <w:bCs/>
      <w:szCs w:val="26"/>
      <w:u w:val="single"/>
      <w:lang w:val="en-US" w:eastAsia="en-US" w:bidi="ar-SA"/>
    </w:rPr>
  </w:style>
  <w:style w:type="paragraph" w:customStyle="1" w:styleId="WW-Default1">
    <w:name w:val="WW-Default1"/>
    <w:basedOn w:val="Normal"/>
    <w:rsid w:val="005B72FB"/>
    <w:pPr>
      <w:suppressAutoHyphens/>
    </w:pPr>
    <w:rPr>
      <w:rFonts w:eastAsia="Times New Roman"/>
      <w:b/>
      <w:bCs/>
      <w:szCs w:val="20"/>
      <w:lang w:eastAsia="ar-SA"/>
    </w:rPr>
  </w:style>
  <w:style w:type="character" w:customStyle="1" w:styleId="zoomme">
    <w:name w:val="zoomme"/>
    <w:basedOn w:val="DefaultParagraphFont"/>
    <w:rsid w:val="005B72FB"/>
  </w:style>
  <w:style w:type="character" w:customStyle="1" w:styleId="classauthor">
    <w:name w:val="class=&quot;author&quot;"/>
    <w:basedOn w:val="DefaultParagraphFont"/>
    <w:rsid w:val="005B72FB"/>
  </w:style>
  <w:style w:type="paragraph" w:customStyle="1" w:styleId="Stylecard11ptUnderline">
    <w:name w:val="Style card + 11 pt Underline"/>
    <w:basedOn w:val="Normal"/>
    <w:link w:val="Stylecard11ptUnderlineChar"/>
    <w:rsid w:val="005B72FB"/>
    <w:pPr>
      <w:ind w:left="288" w:right="288"/>
    </w:pPr>
    <w:rPr>
      <w:rFonts w:ascii="Times New Roman" w:eastAsia="SimSun" w:hAnsi="Times New Roman" w:cs="Times New Roman"/>
      <w:sz w:val="20"/>
      <w:u w:val="single"/>
      <w:lang w:eastAsia="zh-CN"/>
    </w:rPr>
  </w:style>
  <w:style w:type="character" w:customStyle="1" w:styleId="Stylecard11ptUnderlineChar">
    <w:name w:val="Style card + 11 pt Underline Char"/>
    <w:link w:val="Stylecard11ptUnderline"/>
    <w:rsid w:val="005B72FB"/>
    <w:rPr>
      <w:rFonts w:ascii="Times New Roman" w:eastAsia="SimSun" w:hAnsi="Times New Roman" w:cs="Times New Roman"/>
      <w:sz w:val="20"/>
      <w:u w:val="single"/>
      <w:lang w:eastAsia="zh-CN"/>
    </w:rPr>
  </w:style>
  <w:style w:type="character" w:customStyle="1" w:styleId="officialstitle-">
    <w:name w:val="official_s_title-"/>
    <w:basedOn w:val="DefaultParagraphFont"/>
    <w:rsid w:val="005B72FB"/>
  </w:style>
  <w:style w:type="character" w:customStyle="1" w:styleId="officialsbureau">
    <w:name w:val="official_s_bureau"/>
    <w:basedOn w:val="DefaultParagraphFont"/>
    <w:rsid w:val="005B72FB"/>
  </w:style>
  <w:style w:type="paragraph" w:customStyle="1" w:styleId="StyleHeading2Heading2CharCharCharCharCharCharCharCharC">
    <w:name w:val="Style Heading 2Heading 2 CharChar Char Char CharChar Char Char C..."/>
    <w:basedOn w:val="Heading2"/>
    <w:link w:val="StyleHeading2Heading2CharCharCharCharCharCharCharCharCChar"/>
    <w:rsid w:val="005B72FB"/>
    <w:pPr>
      <w:keepLines w:val="0"/>
      <w:pageBreakBefore w:val="0"/>
      <w:spacing w:before="240" w:after="60"/>
      <w:jc w:val="left"/>
    </w:pPr>
    <w:rPr>
      <w:rFonts w:ascii="Georgia" w:eastAsia="Times New Roman" w:hAnsi="Georgia" w:cs="Arial"/>
      <w:bCs/>
      <w:cap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B72FB"/>
    <w:rPr>
      <w:rFonts w:ascii="Georgia" w:eastAsia="Times New Roman" w:hAnsi="Georgia" w:cs="Arial"/>
      <w:b/>
      <w:bCs/>
      <w:caps/>
      <w:sz w:val="24"/>
      <w:szCs w:val="28"/>
    </w:rPr>
  </w:style>
  <w:style w:type="character" w:customStyle="1" w:styleId="gray">
    <w:name w:val="gray"/>
    <w:basedOn w:val="DefaultParagraphFont"/>
    <w:rsid w:val="005B72FB"/>
  </w:style>
  <w:style w:type="character" w:customStyle="1" w:styleId="Styleunderline11ptBorderSinglesolidlineAuto05p">
    <w:name w:val="Style underline + 11 pt Border: : (Single solid line Auto  0.5 p..."/>
    <w:rsid w:val="005B72FB"/>
    <w:rPr>
      <w:sz w:val="20"/>
      <w:u w:val="single"/>
      <w:bdr w:val="single" w:sz="4" w:space="0" w:color="auto"/>
    </w:rPr>
  </w:style>
  <w:style w:type="character" w:customStyle="1" w:styleId="Citation-CompleteChar">
    <w:name w:val="Citation - Complete Char"/>
    <w:basedOn w:val="DefaultParagraphFont"/>
    <w:link w:val="Citation-Complete"/>
    <w:locked/>
    <w:rsid w:val="005B72FB"/>
    <w:rPr>
      <w:rFonts w:ascii="Calibri" w:hAnsi="Calibri" w:cs="Calibri"/>
    </w:rPr>
  </w:style>
  <w:style w:type="paragraph" w:customStyle="1" w:styleId="StyleStyle49ptBoldItalic">
    <w:name w:val="Style Style4 + 9 pt Bold Italic"/>
    <w:basedOn w:val="Normal"/>
    <w:link w:val="StyleStyle49ptBoldItalicChar"/>
    <w:rsid w:val="005B72F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B72FB"/>
    <w:rPr>
      <w:rFonts w:ascii="Calibri" w:eastAsia="Times New Roman" w:hAnsi="Calibri" w:cs="Calibri"/>
      <w:b/>
      <w:bCs/>
      <w:i/>
      <w:iCs/>
      <w:u w:val="single"/>
    </w:rPr>
  </w:style>
  <w:style w:type="character" w:customStyle="1" w:styleId="newscontent">
    <w:name w:val="newscontent"/>
    <w:rsid w:val="005B72FB"/>
  </w:style>
  <w:style w:type="character" w:customStyle="1" w:styleId="FontStyle172">
    <w:name w:val="Font Style172"/>
    <w:basedOn w:val="DefaultParagraphFont"/>
    <w:uiPriority w:val="99"/>
    <w:rsid w:val="005B72FB"/>
    <w:rPr>
      <w:rFonts w:ascii="Times New Roman" w:hAnsi="Times New Roman" w:cs="Times New Roman"/>
      <w:b/>
      <w:bCs/>
      <w:sz w:val="16"/>
      <w:szCs w:val="16"/>
    </w:rPr>
  </w:style>
  <w:style w:type="paragraph" w:customStyle="1" w:styleId="Style180">
    <w:name w:val="Style18"/>
    <w:basedOn w:val="Normal"/>
    <w:uiPriority w:val="99"/>
    <w:rsid w:val="005B72FB"/>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B72FB"/>
    <w:rPr>
      <w:rFonts w:ascii="Times New Roman" w:hAnsi="Times New Roman" w:cs="Times New Roman"/>
      <w:i/>
      <w:iCs/>
      <w:sz w:val="16"/>
      <w:szCs w:val="16"/>
    </w:rPr>
  </w:style>
  <w:style w:type="character" w:customStyle="1" w:styleId="FontStyle162">
    <w:name w:val="Font Style162"/>
    <w:basedOn w:val="DefaultParagraphFont"/>
    <w:uiPriority w:val="99"/>
    <w:rsid w:val="005B72FB"/>
    <w:rPr>
      <w:rFonts w:ascii="Times New Roman" w:hAnsi="Times New Roman" w:cs="Times New Roman"/>
      <w:b/>
      <w:bCs/>
      <w:sz w:val="18"/>
      <w:szCs w:val="18"/>
    </w:rPr>
  </w:style>
  <w:style w:type="character" w:customStyle="1" w:styleId="FontStyle167">
    <w:name w:val="Font Style167"/>
    <w:basedOn w:val="DefaultParagraphFont"/>
    <w:uiPriority w:val="99"/>
    <w:rsid w:val="005B72FB"/>
    <w:rPr>
      <w:rFonts w:ascii="Times New Roman" w:hAnsi="Times New Roman" w:cs="Times New Roman"/>
      <w:sz w:val="10"/>
      <w:szCs w:val="10"/>
    </w:rPr>
  </w:style>
  <w:style w:type="character" w:customStyle="1" w:styleId="FontStyle174">
    <w:name w:val="Font Style174"/>
    <w:basedOn w:val="DefaultParagraphFont"/>
    <w:uiPriority w:val="99"/>
    <w:rsid w:val="005B72FB"/>
    <w:rPr>
      <w:rFonts w:ascii="Arial Narrow" w:hAnsi="Arial Narrow" w:cs="Arial Narrow"/>
      <w:b/>
      <w:bCs/>
      <w:sz w:val="18"/>
      <w:szCs w:val="18"/>
    </w:rPr>
  </w:style>
  <w:style w:type="paragraph" w:customStyle="1" w:styleId="Style47">
    <w:name w:val="Style47"/>
    <w:basedOn w:val="Normal"/>
    <w:uiPriority w:val="99"/>
    <w:rsid w:val="005B72FB"/>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B72FB"/>
    <w:rPr>
      <w:rFonts w:ascii="Times New Roman" w:hAnsi="Times New Roman" w:cs="Times New Roman"/>
      <w:sz w:val="12"/>
      <w:szCs w:val="12"/>
    </w:rPr>
  </w:style>
  <w:style w:type="paragraph" w:customStyle="1" w:styleId="Style24">
    <w:name w:val="Style24"/>
    <w:basedOn w:val="Normal"/>
    <w:uiPriority w:val="99"/>
    <w:rsid w:val="005B72FB"/>
    <w:pPr>
      <w:autoSpaceDE w:val="0"/>
      <w:autoSpaceDN w:val="0"/>
      <w:adjustRightInd w:val="0"/>
      <w:spacing w:line="276" w:lineRule="exact"/>
    </w:pPr>
    <w:rPr>
      <w:rFonts w:eastAsia="Times New Roman"/>
    </w:rPr>
  </w:style>
  <w:style w:type="paragraph" w:customStyle="1" w:styleId="Style99">
    <w:name w:val="Style99"/>
    <w:basedOn w:val="Normal"/>
    <w:uiPriority w:val="99"/>
    <w:rsid w:val="005B72FB"/>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5B72FB"/>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B72FB"/>
    <w:rPr>
      <w:rFonts w:ascii="Times New Roman" w:hAnsi="Times New Roman" w:cs="Times New Roman"/>
      <w:b/>
      <w:bCs/>
      <w:sz w:val="18"/>
      <w:szCs w:val="18"/>
    </w:rPr>
  </w:style>
  <w:style w:type="paragraph" w:customStyle="1" w:styleId="Style21">
    <w:name w:val="Style21"/>
    <w:basedOn w:val="Normal"/>
    <w:uiPriority w:val="99"/>
    <w:rsid w:val="005B72FB"/>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5B72FB"/>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5B72FB"/>
    <w:rPr>
      <w:rFonts w:ascii="Georgia" w:hAnsi="Georgia"/>
      <w:bCs/>
      <w:iCs w:val="0"/>
      <w:sz w:val="22"/>
    </w:rPr>
  </w:style>
  <w:style w:type="paragraph" w:customStyle="1" w:styleId="Aa">
    <w:name w:val="A"/>
    <w:basedOn w:val="Default"/>
    <w:next w:val="Default"/>
    <w:rsid w:val="005B72FB"/>
    <w:pPr>
      <w:autoSpaceDE w:val="0"/>
      <w:autoSpaceDN w:val="0"/>
      <w:adjustRightInd w:val="0"/>
    </w:pPr>
    <w:rPr>
      <w:rFonts w:ascii="Times New Roman" w:eastAsia="Times New Roman" w:hAnsi="Times New Roman" w:cs="Times New Roman"/>
      <w:lang w:bidi="en-US"/>
    </w:rPr>
  </w:style>
  <w:style w:type="character" w:customStyle="1" w:styleId="ac">
    <w:name w:val="••••"/>
    <w:rsid w:val="005B72FB"/>
    <w:rPr>
      <w:color w:val="000000"/>
    </w:rPr>
  </w:style>
  <w:style w:type="character" w:customStyle="1" w:styleId="UL-Bold">
    <w:name w:val="UL-Bold"/>
    <w:basedOn w:val="DefaultParagraphFont"/>
    <w:rsid w:val="005B72FB"/>
    <w:rPr>
      <w:u w:val="thick"/>
    </w:rPr>
  </w:style>
  <w:style w:type="character" w:customStyle="1" w:styleId="UL-None">
    <w:name w:val="UL-None"/>
    <w:basedOn w:val="DefaultParagraphFont"/>
    <w:rsid w:val="005B72FB"/>
    <w:rPr>
      <w:u w:val="none"/>
    </w:rPr>
  </w:style>
  <w:style w:type="character" w:customStyle="1" w:styleId="styletimesnewroman12ptbold0">
    <w:name w:val="styletimesnewroman12ptbold"/>
    <w:basedOn w:val="DefaultParagraphFont"/>
    <w:rsid w:val="005B72FB"/>
  </w:style>
  <w:style w:type="character" w:customStyle="1" w:styleId="FontStyle19">
    <w:name w:val="Font Style19"/>
    <w:basedOn w:val="DefaultParagraphFont"/>
    <w:uiPriority w:val="99"/>
    <w:rsid w:val="005B72FB"/>
    <w:rPr>
      <w:rFonts w:ascii="Times New Roman" w:hAnsi="Times New Roman" w:cs="Times New Roman"/>
      <w:sz w:val="18"/>
      <w:szCs w:val="18"/>
    </w:rPr>
  </w:style>
  <w:style w:type="character" w:customStyle="1" w:styleId="UnderlineBox">
    <w:name w:val="Underline + Box"/>
    <w:uiPriority w:val="1"/>
    <w:qFormat/>
    <w:rsid w:val="005B72FB"/>
    <w:rPr>
      <w:rFonts w:ascii="Georgia" w:hAnsi="Georgia"/>
      <w:b w:val="0"/>
      <w:sz w:val="22"/>
      <w:u w:val="single"/>
      <w:bdr w:val="single" w:sz="4" w:space="0" w:color="auto"/>
    </w:rPr>
  </w:style>
  <w:style w:type="character" w:customStyle="1" w:styleId="10ptnotbold">
    <w:name w:val="10ptnotbold"/>
    <w:basedOn w:val="DefaultParagraphFont"/>
    <w:rsid w:val="005B72FB"/>
    <w:rPr>
      <w:sz w:val="20"/>
    </w:rPr>
  </w:style>
  <w:style w:type="paragraph" w:customStyle="1" w:styleId="ALLCAPS">
    <w:name w:val="ALL CAPS"/>
    <w:basedOn w:val="Normal"/>
    <w:rsid w:val="005B72FB"/>
    <w:rPr>
      <w:rFonts w:eastAsia="Times New Roman"/>
      <w:b/>
      <w:caps/>
      <w:szCs w:val="20"/>
    </w:rPr>
  </w:style>
  <w:style w:type="character" w:customStyle="1" w:styleId="kn">
    <w:name w:val="kn"/>
    <w:basedOn w:val="DefaultParagraphFont"/>
    <w:rsid w:val="005B72FB"/>
  </w:style>
  <w:style w:type="paragraph" w:customStyle="1" w:styleId="StyleCardworksLinespacingsingle">
    <w:name w:val="Style Card works + Line spacing:  single"/>
    <w:basedOn w:val="Normal"/>
    <w:link w:val="StyleCardworksLinespacingsingleChar"/>
    <w:rsid w:val="005B72FB"/>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5B72FB"/>
    <w:rPr>
      <w:rFonts w:ascii="Calibri" w:eastAsia="Times New Roman" w:hAnsi="Calibri" w:cs="Calibri"/>
      <w:spacing w:val="-3"/>
      <w:szCs w:val="20"/>
    </w:rPr>
  </w:style>
  <w:style w:type="paragraph" w:customStyle="1" w:styleId="BriefTitleWorks">
    <w:name w:val="Brief Title Works"/>
    <w:basedOn w:val="Heading1"/>
    <w:link w:val="BriefTitleWorksChar"/>
    <w:rsid w:val="005B72F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caps/>
      <w:kern w:val="32"/>
      <w:sz w:val="24"/>
      <w:u w:val="single"/>
    </w:rPr>
  </w:style>
  <w:style w:type="character" w:customStyle="1" w:styleId="BriefTitleWorksChar">
    <w:name w:val="Brief Title Works Char"/>
    <w:basedOn w:val="DefaultParagraphFont"/>
    <w:link w:val="BriefTitleWorks"/>
    <w:rsid w:val="005B72FB"/>
    <w:rPr>
      <w:rFonts w:ascii="Georgia" w:eastAsia="Times New Roman" w:hAnsi="Georgia" w:cs="Arial"/>
      <w:b/>
      <w:caps/>
      <w:kern w:val="32"/>
      <w:sz w:val="24"/>
      <w:szCs w:val="32"/>
      <w:u w:val="single"/>
    </w:rPr>
  </w:style>
  <w:style w:type="character" w:customStyle="1" w:styleId="twelptblackblack1">
    <w:name w:val="twelptblackblack1"/>
    <w:basedOn w:val="DefaultParagraphFont"/>
    <w:rsid w:val="005B72FB"/>
    <w:rPr>
      <w:rFonts w:ascii="Verdana" w:hAnsi="Verdana" w:hint="default"/>
      <w:color w:val="000000"/>
      <w:sz w:val="16"/>
      <w:szCs w:val="16"/>
    </w:rPr>
  </w:style>
  <w:style w:type="character" w:customStyle="1" w:styleId="TagCharCharCharChar0">
    <w:name w:val="Tag Char Char Char Char"/>
    <w:basedOn w:val="DefaultParagraphFont"/>
    <w:rsid w:val="005B72FB"/>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5B72FB"/>
  </w:style>
  <w:style w:type="character" w:customStyle="1" w:styleId="UnderlineChar1Char">
    <w:name w:val="Underline Char1 Char"/>
    <w:basedOn w:val="DefaultParagraphFont"/>
    <w:rsid w:val="005B72FB"/>
  </w:style>
  <w:style w:type="character" w:customStyle="1" w:styleId="BoldandUnderlineChar1Char2">
    <w:name w:val="Bold and Underline Char1 Char2"/>
    <w:basedOn w:val="DefaultParagraphFont"/>
    <w:rsid w:val="005B72FB"/>
  </w:style>
  <w:style w:type="character" w:customStyle="1" w:styleId="BoldandUnderlineCharChar1">
    <w:name w:val="Bold and Underline Char Char1"/>
    <w:basedOn w:val="DefaultParagraphFont"/>
    <w:rsid w:val="005B72FB"/>
  </w:style>
  <w:style w:type="character" w:customStyle="1" w:styleId="review">
    <w:name w:val="review"/>
    <w:basedOn w:val="DefaultParagraphFont"/>
    <w:rsid w:val="005B72FB"/>
  </w:style>
  <w:style w:type="character" w:customStyle="1" w:styleId="feature2caption">
    <w:name w:val="feature2caption"/>
    <w:basedOn w:val="DefaultParagraphFont"/>
    <w:rsid w:val="005B72FB"/>
  </w:style>
  <w:style w:type="character" w:customStyle="1" w:styleId="style22">
    <w:name w:val="style2"/>
    <w:basedOn w:val="DefaultParagraphFont"/>
    <w:rsid w:val="005B72FB"/>
  </w:style>
  <w:style w:type="character" w:customStyle="1" w:styleId="StyleStyleBoldUnderlineUnderlineIntenseEmphasis1apple-style-2">
    <w:name w:val="Style Style Bold UnderlineUnderlineIntense Emphasis1apple-style-...2"/>
    <w:basedOn w:val="DefaultParagraphFont"/>
    <w:rsid w:val="005B72FB"/>
  </w:style>
  <w:style w:type="character" w:customStyle="1" w:styleId="StyleStyleBoldUnderlineUnderlineIntenseEmphasis1apple-style-1">
    <w:name w:val="Style Style Bold UnderlineUnderlineIntense Emphasis1apple-style-...1"/>
    <w:basedOn w:val="DefaultParagraphFont"/>
    <w:rsid w:val="005B72FB"/>
    <w:rPr>
      <w:b w:val="0"/>
      <w:bCs w:val="0"/>
      <w:sz w:val="14"/>
      <w:u w:val="none"/>
    </w:rPr>
  </w:style>
  <w:style w:type="character" w:customStyle="1" w:styleId="StyleStyleBoldUnderlineIntenseEmphasisUnderlineapple-style-s">
    <w:name w:val="Style Style Bold UnderlineIntense EmphasisUnderlineapple-style-s..."/>
    <w:basedOn w:val="DefaultParagraphFont"/>
    <w:rsid w:val="005B72FB"/>
    <w:rPr>
      <w:b w:val="0"/>
      <w:bCs w:val="0"/>
      <w:sz w:val="22"/>
      <w:u w:val="single"/>
      <w:bdr w:val="none" w:sz="0" w:space="0" w:color="auto"/>
    </w:rPr>
  </w:style>
  <w:style w:type="character" w:customStyle="1" w:styleId="lrdctspkr">
    <w:name w:val="lr_dct_spkr"/>
    <w:basedOn w:val="DefaultParagraphFont"/>
    <w:rsid w:val="005B72FB"/>
  </w:style>
  <w:style w:type="character" w:customStyle="1" w:styleId="lrdctlblinl">
    <w:name w:val="lr_dct_lbl_inl"/>
    <w:basedOn w:val="DefaultParagraphFont"/>
    <w:rsid w:val="005B72FB"/>
  </w:style>
  <w:style w:type="character" w:customStyle="1" w:styleId="lrdctlblblk">
    <w:name w:val="lr_dct_lbl_blk"/>
    <w:basedOn w:val="DefaultParagraphFont"/>
    <w:rsid w:val="005B72FB"/>
  </w:style>
  <w:style w:type="character" w:customStyle="1" w:styleId="bnp-articles-title1">
    <w:name w:val="bnp-articles-title1"/>
    <w:basedOn w:val="DefaultParagraphFont"/>
    <w:rsid w:val="005B72FB"/>
    <w:rPr>
      <w:rFonts w:ascii="Verdana" w:hAnsi="Verdana" w:hint="default"/>
      <w:b/>
      <w:bCs/>
      <w:color w:val="545454"/>
      <w:sz w:val="12"/>
      <w:szCs w:val="12"/>
    </w:rPr>
  </w:style>
  <w:style w:type="character" w:customStyle="1" w:styleId="featuretext">
    <w:name w:val="featuretext"/>
    <w:basedOn w:val="DefaultParagraphFont"/>
    <w:rsid w:val="005B72FB"/>
  </w:style>
  <w:style w:type="character" w:customStyle="1" w:styleId="relatedtext">
    <w:name w:val="related_text"/>
    <w:basedOn w:val="DefaultParagraphFont"/>
    <w:rsid w:val="005B72FB"/>
  </w:style>
  <w:style w:type="character" w:customStyle="1" w:styleId="fullpost">
    <w:name w:val="fullpost"/>
    <w:basedOn w:val="DefaultParagraphFont"/>
    <w:rsid w:val="005B72FB"/>
  </w:style>
  <w:style w:type="character" w:customStyle="1" w:styleId="bcktital">
    <w:name w:val="bcktital"/>
    <w:basedOn w:val="DefaultParagraphFont"/>
    <w:rsid w:val="005B72FB"/>
  </w:style>
  <w:style w:type="character" w:customStyle="1" w:styleId="bcktital0">
    <w:name w:val="bckt_ital"/>
    <w:basedOn w:val="DefaultParagraphFont"/>
    <w:rsid w:val="005B72FB"/>
  </w:style>
  <w:style w:type="paragraph" w:styleId="TOAHeading">
    <w:name w:val="toa heading"/>
    <w:basedOn w:val="Normal"/>
    <w:next w:val="Normal"/>
    <w:semiHidden/>
    <w:rsid w:val="005B72FB"/>
    <w:pPr>
      <w:spacing w:before="120"/>
    </w:pPr>
  </w:style>
  <w:style w:type="paragraph" w:customStyle="1" w:styleId="Number">
    <w:name w:val="Number"/>
    <w:basedOn w:val="Heading2"/>
    <w:rsid w:val="005B72FB"/>
    <w:pPr>
      <w:tabs>
        <w:tab w:val="left" w:pos="144"/>
        <w:tab w:val="num" w:pos="360"/>
      </w:tabs>
      <w:spacing w:before="240" w:after="240"/>
      <w:ind w:left="360" w:hanging="360"/>
    </w:pPr>
    <w:rPr>
      <w:rFonts w:ascii="Georgia" w:eastAsia="SimSun" w:hAnsi="Georgia" w:cs="Arial"/>
      <w:bCs/>
      <w:iCs/>
      <w:caps/>
      <w:sz w:val="24"/>
      <w:szCs w:val="20"/>
      <w:lang w:eastAsia="zh-CN"/>
    </w:rPr>
  </w:style>
  <w:style w:type="character" w:customStyle="1" w:styleId="fwanimclass">
    <w:name w:val="fwanim_class"/>
    <w:basedOn w:val="DefaultParagraphFont"/>
    <w:rsid w:val="005B72FB"/>
  </w:style>
  <w:style w:type="character" w:customStyle="1" w:styleId="CharChar8">
    <w:name w:val="Char Char8"/>
    <w:basedOn w:val="DefaultParagraphFont"/>
    <w:rsid w:val="005B72FB"/>
    <w:rPr>
      <w:rFonts w:ascii="Lucida Grande" w:hAnsi="Lucida Grande" w:cs="Times New Roman"/>
    </w:rPr>
  </w:style>
  <w:style w:type="paragraph" w:customStyle="1" w:styleId="DebateUnderline0">
    <w:name w:val="DebateUnderline"/>
    <w:basedOn w:val="DebateNormal"/>
    <w:qFormat/>
    <w:rsid w:val="005B72FB"/>
    <w:rPr>
      <w:rFonts w:eastAsiaTheme="minorHAnsi"/>
      <w:szCs w:val="24"/>
      <w:u w:val="single"/>
    </w:rPr>
  </w:style>
  <w:style w:type="character" w:customStyle="1" w:styleId="DebateUnderlineChar">
    <w:name w:val="DebateUnderline Char"/>
    <w:basedOn w:val="DebateNormalChar"/>
    <w:rsid w:val="005B72FB"/>
    <w:rPr>
      <w:rFonts w:ascii="Calibri" w:eastAsia="Calibri" w:hAnsi="Calibri" w:cs="Calibri"/>
      <w:szCs w:val="24"/>
      <w:u w:val="single"/>
      <w:lang w:val="en-US" w:eastAsia="en-US" w:bidi="ar-SA"/>
    </w:rPr>
  </w:style>
  <w:style w:type="character" w:customStyle="1" w:styleId="DebateTagChar0">
    <w:name w:val="DebateTag Char"/>
    <w:basedOn w:val="DefaultParagraphFont"/>
    <w:rsid w:val="005B72FB"/>
    <w:rPr>
      <w:rFonts w:eastAsia="Calibri"/>
      <w:b/>
      <w:sz w:val="24"/>
      <w:szCs w:val="24"/>
      <w:lang w:val="en-US" w:eastAsia="en-US" w:bidi="ar-SA"/>
    </w:rPr>
  </w:style>
  <w:style w:type="paragraph" w:customStyle="1" w:styleId="DebateHeaderFinal">
    <w:name w:val="DebateHeaderFinal"/>
    <w:basedOn w:val="Heading1"/>
    <w:qFormat/>
    <w:rsid w:val="005B72FB"/>
    <w:pPr>
      <w:spacing w:line="276" w:lineRule="auto"/>
      <w:jc w:val="left"/>
    </w:pPr>
    <w:rPr>
      <w:rFonts w:ascii="Georgia" w:eastAsia="Times New Roman" w:hAnsi="Georgia" w:cs="Times New Roman"/>
      <w:bCs/>
      <w:sz w:val="36"/>
      <w:szCs w:val="36"/>
    </w:rPr>
  </w:style>
  <w:style w:type="character" w:customStyle="1" w:styleId="DebateHeaderFinalChar">
    <w:name w:val="DebateHeaderFinal Char"/>
    <w:rsid w:val="005B72FB"/>
    <w:rPr>
      <w:b/>
      <w:bCs/>
      <w:sz w:val="36"/>
      <w:szCs w:val="36"/>
      <w:u w:val="single"/>
      <w:lang w:val="en-US" w:eastAsia="en-US" w:bidi="ar-SA"/>
    </w:rPr>
  </w:style>
  <w:style w:type="paragraph" w:customStyle="1" w:styleId="HeaderInitial0">
    <w:name w:val="HeaderInitial"/>
    <w:basedOn w:val="Normal"/>
    <w:rsid w:val="005B72FB"/>
    <w:pPr>
      <w:jc w:val="center"/>
      <w:outlineLvl w:val="0"/>
    </w:pPr>
    <w:rPr>
      <w:rFonts w:ascii="Garamond" w:hAnsi="Garamond"/>
      <w:b/>
      <w:caps/>
      <w:sz w:val="28"/>
    </w:rPr>
  </w:style>
  <w:style w:type="character" w:customStyle="1" w:styleId="FooterChar2">
    <w:name w:val="Footer Char2"/>
    <w:basedOn w:val="DefaultParagraphFont"/>
    <w:rsid w:val="005B72FB"/>
    <w:rPr>
      <w:rFonts w:eastAsia="MS Mincho"/>
      <w:sz w:val="24"/>
      <w:szCs w:val="24"/>
      <w:lang w:val="en-US" w:eastAsia="ja-JP" w:bidi="ar-SA"/>
    </w:rPr>
  </w:style>
  <w:style w:type="character" w:customStyle="1" w:styleId="BalloonTextChar2">
    <w:name w:val="Balloon Text Char2"/>
    <w:basedOn w:val="DefaultParagraphFont"/>
    <w:rsid w:val="005B72FB"/>
    <w:rPr>
      <w:rFonts w:ascii="Tahoma" w:eastAsia="MS Mincho" w:hAnsi="Tahoma" w:cs="Tahoma"/>
      <w:sz w:val="16"/>
      <w:szCs w:val="16"/>
      <w:lang w:val="en-US" w:eastAsia="ja-JP" w:bidi="ar-SA"/>
    </w:rPr>
  </w:style>
  <w:style w:type="paragraph" w:customStyle="1" w:styleId="StyleLinespacingDouble">
    <w:name w:val="Style Line spacing:  Double"/>
    <w:basedOn w:val="Normal"/>
    <w:rsid w:val="005B72FB"/>
    <w:pPr>
      <w:spacing w:after="240" w:line="480" w:lineRule="auto"/>
    </w:pPr>
    <w:rPr>
      <w:rFonts w:ascii="Cambria" w:hAnsi="Cambria"/>
      <w:szCs w:val="20"/>
    </w:rPr>
  </w:style>
  <w:style w:type="character" w:customStyle="1" w:styleId="StyleLinespacingDoubleChar">
    <w:name w:val="Style Line spacing:  Double Char"/>
    <w:basedOn w:val="DefaultParagraphFont"/>
    <w:rsid w:val="005B72FB"/>
    <w:rPr>
      <w:rFonts w:ascii="Cambria" w:hAnsi="Cambria"/>
      <w:sz w:val="24"/>
      <w:lang w:val="en-US" w:eastAsia="en-US" w:bidi="ar-SA"/>
    </w:rPr>
  </w:style>
  <w:style w:type="paragraph" w:customStyle="1" w:styleId="Normalspacing">
    <w:name w:val="Normal + spacing"/>
    <w:basedOn w:val="StyleLinespacingDouble"/>
    <w:qFormat/>
    <w:rsid w:val="005B72FB"/>
  </w:style>
  <w:style w:type="character" w:customStyle="1" w:styleId="NormalspacingChar">
    <w:name w:val="Normal + spacing Char"/>
    <w:basedOn w:val="StyleLinespacingDoubleChar"/>
    <w:rsid w:val="005B72FB"/>
    <w:rPr>
      <w:rFonts w:ascii="Cambria" w:hAnsi="Cambria"/>
      <w:sz w:val="24"/>
      <w:lang w:val="en-US" w:eastAsia="en-US" w:bidi="ar-SA"/>
    </w:rPr>
  </w:style>
  <w:style w:type="character" w:customStyle="1" w:styleId="textbold0">
    <w:name w:val="textbold"/>
    <w:basedOn w:val="DefaultParagraphFont"/>
    <w:rsid w:val="005B72FB"/>
  </w:style>
  <w:style w:type="character" w:customStyle="1" w:styleId="textitalics">
    <w:name w:val="textitalics"/>
    <w:basedOn w:val="DefaultParagraphFont"/>
    <w:rsid w:val="005B72FB"/>
  </w:style>
  <w:style w:type="paragraph" w:customStyle="1" w:styleId="lastpar">
    <w:name w:val="lastpar"/>
    <w:basedOn w:val="Normal"/>
    <w:rsid w:val="005B72FB"/>
    <w:pPr>
      <w:spacing w:before="100" w:beforeAutospacing="1" w:after="100" w:afterAutospacing="1"/>
    </w:pPr>
  </w:style>
  <w:style w:type="character" w:customStyle="1" w:styleId="hit1">
    <w:name w:val="hit1"/>
    <w:basedOn w:val="DefaultParagraphFont"/>
    <w:rsid w:val="005B72FB"/>
    <w:rPr>
      <w:b/>
      <w:bCs/>
      <w:color w:val="CC0033"/>
    </w:rPr>
  </w:style>
  <w:style w:type="table" w:styleId="TableClassic1">
    <w:name w:val="Table Classic 1"/>
    <w:basedOn w:val="TableNormal"/>
    <w:rsid w:val="005B72FB"/>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72FB"/>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5B72FB"/>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ummary">
    <w:name w:val="summary"/>
    <w:basedOn w:val="Normal"/>
    <w:rsid w:val="005B72FB"/>
    <w:pPr>
      <w:tabs>
        <w:tab w:val="left" w:pos="9450"/>
      </w:tabs>
      <w:spacing w:before="100" w:beforeAutospacing="1" w:after="100" w:afterAutospacing="1"/>
    </w:pPr>
    <w:rPr>
      <w:rFonts w:ascii="Verdana" w:eastAsia="SimSun" w:hAnsi="Verdana"/>
      <w:color w:val="646464"/>
      <w:szCs w:val="18"/>
      <w:lang w:eastAsia="zh-CN"/>
    </w:rPr>
  </w:style>
  <w:style w:type="paragraph" w:customStyle="1" w:styleId="links">
    <w:name w:val="links"/>
    <w:basedOn w:val="Normal"/>
    <w:rsid w:val="005B72FB"/>
    <w:pPr>
      <w:tabs>
        <w:tab w:val="left" w:pos="9450"/>
      </w:tabs>
      <w:spacing w:before="100" w:beforeAutospacing="1" w:after="100" w:afterAutospacing="1"/>
    </w:pPr>
  </w:style>
  <w:style w:type="paragraph" w:customStyle="1" w:styleId="NoteLevel22">
    <w:name w:val="Note Level 22"/>
    <w:basedOn w:val="Normal"/>
    <w:rsid w:val="005B72FB"/>
    <w:pPr>
      <w:keepNext/>
      <w:tabs>
        <w:tab w:val="num" w:pos="720"/>
        <w:tab w:val="left" w:pos="9450"/>
      </w:tabs>
      <w:ind w:left="1080" w:hanging="360"/>
      <w:outlineLvl w:val="1"/>
    </w:pPr>
    <w:rPr>
      <w:rFonts w:ascii="Verdana" w:eastAsia="MS Gothic" w:hAnsi="Verdana"/>
    </w:rPr>
  </w:style>
  <w:style w:type="character" w:customStyle="1" w:styleId="CharacterStyle8">
    <w:name w:val="Character Style 8"/>
    <w:rsid w:val="005B72FB"/>
    <w:rPr>
      <w:sz w:val="22"/>
      <w:szCs w:val="22"/>
    </w:rPr>
  </w:style>
  <w:style w:type="paragraph" w:customStyle="1" w:styleId="Style110">
    <w:name w:val="Style 11"/>
    <w:rsid w:val="005B72F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5B72F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5B72FB"/>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5B72FB"/>
    <w:rPr>
      <w:rFonts w:ascii="Arial Narrow" w:hAnsi="Arial Narrow"/>
      <w:color w:val="000000"/>
      <w:sz w:val="22"/>
      <w:szCs w:val="22"/>
      <w:u w:val="single"/>
      <w:lang w:val="en-US" w:eastAsia="en-US" w:bidi="ar-SA"/>
    </w:rPr>
  </w:style>
  <w:style w:type="paragraph" w:customStyle="1" w:styleId="Style51">
    <w:name w:val="Style 5"/>
    <w:rsid w:val="005B72F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5B72FB"/>
    <w:rPr>
      <w:b/>
      <w:bCs/>
      <w:sz w:val="24"/>
      <w:szCs w:val="24"/>
      <w:lang w:val="en-US" w:eastAsia="en-US" w:bidi="ar-SA"/>
    </w:rPr>
  </w:style>
  <w:style w:type="paragraph" w:customStyle="1" w:styleId="Boldunderline1">
    <w:name w:val="Bold/underline"/>
    <w:basedOn w:val="Normal"/>
    <w:autoRedefine/>
    <w:rsid w:val="005B72FB"/>
    <w:pPr>
      <w:tabs>
        <w:tab w:val="left" w:pos="9450"/>
      </w:tabs>
    </w:pPr>
    <w:rPr>
      <w:rFonts w:eastAsia="SimSun"/>
      <w:b/>
    </w:rPr>
  </w:style>
  <w:style w:type="character" w:customStyle="1" w:styleId="BoldunderlineChar3">
    <w:name w:val="Bold/underline Char"/>
    <w:basedOn w:val="DefaultParagraphFont"/>
    <w:rsid w:val="005B72FB"/>
    <w:rPr>
      <w:rFonts w:eastAsia="SimSun"/>
      <w:b/>
      <w:sz w:val="24"/>
      <w:szCs w:val="24"/>
      <w:lang w:val="en-US" w:eastAsia="en-US" w:bidi="ar-SA"/>
    </w:rPr>
  </w:style>
  <w:style w:type="character" w:customStyle="1" w:styleId="ClearChar">
    <w:name w:val="Clear Char"/>
    <w:basedOn w:val="DefaultParagraphFont"/>
    <w:rsid w:val="005B72FB"/>
    <w:rPr>
      <w:rFonts w:eastAsia="SimSun"/>
      <w:sz w:val="24"/>
      <w:szCs w:val="24"/>
      <w:lang w:val="en-US" w:eastAsia="zh-CN" w:bidi="ar-SA"/>
    </w:rPr>
  </w:style>
  <w:style w:type="paragraph" w:customStyle="1" w:styleId="TableContents">
    <w:name w:val="Table Contents"/>
    <w:basedOn w:val="Normal"/>
    <w:rsid w:val="005B72FB"/>
    <w:pPr>
      <w:suppressLineNumbers/>
      <w:tabs>
        <w:tab w:val="left" w:pos="9450"/>
      </w:tabs>
      <w:suppressAutoHyphens/>
    </w:pPr>
    <w:rPr>
      <w:rFonts w:eastAsia="Arial Unicode MS"/>
      <w:kern w:val="1"/>
    </w:rPr>
  </w:style>
  <w:style w:type="paragraph" w:customStyle="1" w:styleId="faketag">
    <w:name w:val="fake tag"/>
    <w:basedOn w:val="Heading1"/>
    <w:rsid w:val="005B72FB"/>
    <w:pPr>
      <w:tabs>
        <w:tab w:val="left" w:pos="9450"/>
      </w:tabs>
    </w:pPr>
    <w:rPr>
      <w:rFonts w:ascii="Arial Rounded MT Bold" w:eastAsia="Times New Roman" w:hAnsi="Arial Rounded MT Bold" w:cs="Arial"/>
      <w:b w:val="0"/>
      <w:bCs/>
      <w:smallCaps/>
    </w:rPr>
  </w:style>
  <w:style w:type="paragraph" w:customStyle="1" w:styleId="Heading1fake">
    <w:name w:val="Heading 1 fake"/>
    <w:basedOn w:val="Normal"/>
    <w:autoRedefine/>
    <w:rsid w:val="005B72FB"/>
    <w:pPr>
      <w:tabs>
        <w:tab w:val="left" w:pos="9450"/>
      </w:tabs>
      <w:jc w:val="center"/>
    </w:pPr>
    <w:rPr>
      <w:rFonts w:ascii="Verdana" w:hAnsi="Verdana"/>
    </w:rPr>
  </w:style>
  <w:style w:type="paragraph" w:customStyle="1" w:styleId="heading1fake0">
    <w:name w:val="heading 1 fake"/>
    <w:basedOn w:val="Heading1"/>
    <w:autoRedefine/>
    <w:rsid w:val="005B72FB"/>
    <w:pPr>
      <w:tabs>
        <w:tab w:val="left" w:pos="9450"/>
      </w:tabs>
      <w:outlineLvl w:val="9"/>
    </w:pPr>
    <w:rPr>
      <w:rFonts w:ascii="Verdana" w:eastAsia="Times New Roman" w:hAnsi="Verdana" w:cs="Arial"/>
      <w:bCs/>
      <w:smallCaps/>
    </w:rPr>
  </w:style>
  <w:style w:type="paragraph" w:customStyle="1" w:styleId="text1Char">
    <w:name w:val="text1 Char"/>
    <w:basedOn w:val="Normal"/>
    <w:autoRedefine/>
    <w:rsid w:val="005B72FB"/>
    <w:pPr>
      <w:tabs>
        <w:tab w:val="left" w:pos="9450"/>
      </w:tabs>
    </w:pPr>
    <w:rPr>
      <w:szCs w:val="20"/>
    </w:rPr>
  </w:style>
  <w:style w:type="character" w:customStyle="1" w:styleId="textCharChar1">
    <w:name w:val="text Char Char1"/>
    <w:basedOn w:val="DefaultParagraphFont"/>
    <w:rsid w:val="005B72FB"/>
    <w:rPr>
      <w:sz w:val="18"/>
      <w:szCs w:val="24"/>
      <w:lang w:val="en-US" w:eastAsia="en-US" w:bidi="ar-SA"/>
    </w:rPr>
  </w:style>
  <w:style w:type="character" w:customStyle="1" w:styleId="text1CharChar">
    <w:name w:val="text1 Char Char"/>
    <w:basedOn w:val="DefaultParagraphFont"/>
    <w:rsid w:val="005B72FB"/>
    <w:rPr>
      <w:lang w:val="en-US" w:eastAsia="en-US" w:bidi="ar-SA"/>
    </w:rPr>
  </w:style>
  <w:style w:type="character" w:customStyle="1" w:styleId="textCharChar">
    <w:name w:val="text Char Char"/>
    <w:basedOn w:val="DefaultParagraphFont"/>
    <w:rsid w:val="005B72FB"/>
    <w:rPr>
      <w:sz w:val="18"/>
      <w:szCs w:val="24"/>
      <w:lang w:val="en-US" w:eastAsia="en-US" w:bidi="ar-SA"/>
    </w:rPr>
  </w:style>
  <w:style w:type="character" w:customStyle="1" w:styleId="normalloose1">
    <w:name w:val="normalloose1"/>
    <w:basedOn w:val="DefaultParagraphFont"/>
    <w:rsid w:val="005B72FB"/>
    <w:rPr>
      <w:sz w:val="20"/>
      <w:szCs w:val="20"/>
    </w:rPr>
  </w:style>
  <w:style w:type="paragraph" w:customStyle="1" w:styleId="printerheadline">
    <w:name w:val="printer_headline"/>
    <w:basedOn w:val="Normal"/>
    <w:rsid w:val="005B72FB"/>
    <w:pPr>
      <w:tabs>
        <w:tab w:val="left" w:pos="9450"/>
      </w:tabs>
      <w:spacing w:before="100" w:beforeAutospacing="1" w:after="100" w:afterAutospacing="1"/>
    </w:pPr>
  </w:style>
  <w:style w:type="paragraph" w:customStyle="1" w:styleId="help">
    <w:name w:val="help"/>
    <w:basedOn w:val="Normal"/>
    <w:rsid w:val="005B72FB"/>
    <w:pPr>
      <w:tabs>
        <w:tab w:val="left" w:pos="9450"/>
      </w:tabs>
      <w:spacing w:before="100" w:beforeAutospacing="1" w:after="100" w:afterAutospacing="1"/>
    </w:pPr>
  </w:style>
  <w:style w:type="character" w:customStyle="1" w:styleId="sponsoredadtext">
    <w:name w:val="sponsoredadtext"/>
    <w:basedOn w:val="DefaultParagraphFont"/>
    <w:rsid w:val="005B72FB"/>
  </w:style>
  <w:style w:type="character" w:customStyle="1" w:styleId="georgia">
    <w:name w:val="georgia"/>
    <w:basedOn w:val="DefaultParagraphFont"/>
    <w:rsid w:val="005B72FB"/>
  </w:style>
  <w:style w:type="character" w:customStyle="1" w:styleId="isdefault">
    <w:name w:val="isdefault"/>
    <w:basedOn w:val="DefaultParagraphFont"/>
    <w:rsid w:val="005B72FB"/>
  </w:style>
  <w:style w:type="character" w:customStyle="1" w:styleId="arial">
    <w:name w:val="arial"/>
    <w:basedOn w:val="DefaultParagraphFont"/>
    <w:rsid w:val="005B72FB"/>
  </w:style>
  <w:style w:type="character" w:customStyle="1" w:styleId="pipe">
    <w:name w:val="pipe"/>
    <w:basedOn w:val="DefaultParagraphFont"/>
    <w:rsid w:val="005B72FB"/>
  </w:style>
  <w:style w:type="paragraph" w:customStyle="1" w:styleId="dtlcomment">
    <w:name w:val="dtlcomment"/>
    <w:basedOn w:val="Normal"/>
    <w:rsid w:val="005B72FB"/>
    <w:pPr>
      <w:tabs>
        <w:tab w:val="left" w:pos="9450"/>
      </w:tabs>
      <w:spacing w:before="100" w:beforeAutospacing="1" w:after="100" w:afterAutospacing="1"/>
    </w:pPr>
  </w:style>
  <w:style w:type="character" w:customStyle="1" w:styleId="writername">
    <w:name w:val="writername"/>
    <w:basedOn w:val="DefaultParagraphFont"/>
    <w:rsid w:val="005B72FB"/>
  </w:style>
  <w:style w:type="character" w:customStyle="1" w:styleId="CharChar18">
    <w:name w:val="Char Char18"/>
    <w:basedOn w:val="DefaultParagraphFont"/>
    <w:rsid w:val="005B72FB"/>
    <w:rPr>
      <w:sz w:val="16"/>
      <w:szCs w:val="24"/>
      <w:lang w:val="en-US" w:eastAsia="en-US" w:bidi="ar-SA"/>
    </w:rPr>
  </w:style>
  <w:style w:type="character" w:customStyle="1" w:styleId="CharChar24">
    <w:name w:val="Char Char24"/>
    <w:basedOn w:val="DefaultParagraphFont"/>
    <w:rsid w:val="005B72FB"/>
    <w:rPr>
      <w:b/>
      <w:bCs/>
      <w:sz w:val="28"/>
      <w:szCs w:val="28"/>
      <w:lang w:val="en-US" w:eastAsia="en-US" w:bidi="ar-SA"/>
    </w:rPr>
  </w:style>
  <w:style w:type="character" w:customStyle="1" w:styleId="ln2">
    <w:name w:val="ln2"/>
    <w:basedOn w:val="DefaultParagraphFont"/>
    <w:rsid w:val="005B72FB"/>
  </w:style>
  <w:style w:type="paragraph" w:customStyle="1" w:styleId="StyleStyle1">
    <w:name w:val="Style Style1 +"/>
    <w:basedOn w:val="Normal"/>
    <w:rsid w:val="005B72FB"/>
  </w:style>
  <w:style w:type="character" w:customStyle="1" w:styleId="StyleStyle1Char">
    <w:name w:val="Style Style1 + Char"/>
    <w:basedOn w:val="Style1Char"/>
    <w:rsid w:val="005B72FB"/>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5B72FB"/>
  </w:style>
  <w:style w:type="character" w:customStyle="1" w:styleId="CharChar16">
    <w:name w:val="Char Char16"/>
    <w:basedOn w:val="DefaultParagraphFont"/>
    <w:rsid w:val="005B72FB"/>
    <w:rPr>
      <w:rFonts w:ascii="Cambria" w:hAnsi="Cambria"/>
      <w:lang w:val="en-US" w:eastAsia="en-US" w:bidi="ar-SA"/>
    </w:rPr>
  </w:style>
  <w:style w:type="character" w:customStyle="1" w:styleId="CharChar15">
    <w:name w:val="Char Char15"/>
    <w:basedOn w:val="CharChar16"/>
    <w:rsid w:val="005B72FB"/>
    <w:rPr>
      <w:rFonts w:ascii="Cambria" w:hAnsi="Cambria"/>
      <w:b/>
      <w:bCs/>
      <w:lang w:val="en-US" w:eastAsia="en-US" w:bidi="ar-SA"/>
    </w:rPr>
  </w:style>
  <w:style w:type="character" w:customStyle="1" w:styleId="CharChar14">
    <w:name w:val="Char Char14"/>
    <w:basedOn w:val="DefaultParagraphFont"/>
    <w:rsid w:val="005B72FB"/>
    <w:rPr>
      <w:rFonts w:ascii="Tahoma" w:hAnsi="Tahoma" w:cs="Tahoma"/>
      <w:sz w:val="16"/>
      <w:szCs w:val="16"/>
      <w:lang w:val="en-US" w:eastAsia="en-US" w:bidi="ar-SA"/>
    </w:rPr>
  </w:style>
  <w:style w:type="character" w:customStyle="1" w:styleId="CharChar13">
    <w:name w:val="Char Char13"/>
    <w:basedOn w:val="DefaultParagraphFont"/>
    <w:rsid w:val="005B72FB"/>
    <w:rPr>
      <w:rFonts w:ascii="Cambria" w:hAnsi="Cambria"/>
      <w:lang w:val="en-US" w:eastAsia="en-US" w:bidi="ar-SA"/>
    </w:rPr>
  </w:style>
  <w:style w:type="paragraph" w:customStyle="1" w:styleId="normalChar0">
    <w:name w:val="normal Char"/>
    <w:basedOn w:val="Normal"/>
    <w:rsid w:val="005B72FB"/>
  </w:style>
  <w:style w:type="character" w:customStyle="1" w:styleId="cardtextsmallCharChar">
    <w:name w:val="card text small Char Char"/>
    <w:basedOn w:val="DefaultParagraphFont"/>
    <w:rsid w:val="005B72FB"/>
    <w:rPr>
      <w:rFonts w:ascii="Arial Narrow" w:hAnsi="Arial Narrow" w:cs="Times New Roman"/>
      <w:sz w:val="16"/>
    </w:rPr>
  </w:style>
  <w:style w:type="character" w:customStyle="1" w:styleId="reportbody1">
    <w:name w:val="reportbody1"/>
    <w:basedOn w:val="DefaultParagraphFont"/>
    <w:rsid w:val="005B72FB"/>
    <w:rPr>
      <w:rFonts w:ascii="Tahoma" w:hAnsi="Tahoma" w:cs="Tahoma" w:hint="default"/>
      <w:color w:val="000000"/>
      <w:sz w:val="14"/>
      <w:szCs w:val="14"/>
    </w:rPr>
  </w:style>
  <w:style w:type="character" w:customStyle="1" w:styleId="TagChar4">
    <w:name w:val="Tag Char4"/>
    <w:basedOn w:val="DefaultParagraphFont"/>
    <w:rsid w:val="005B72FB"/>
    <w:rPr>
      <w:b/>
      <w:sz w:val="26"/>
      <w:szCs w:val="24"/>
      <w:lang w:val="en-US" w:eastAsia="en-US" w:bidi="ar-SA"/>
    </w:rPr>
  </w:style>
  <w:style w:type="paragraph" w:customStyle="1" w:styleId="SmallTextGaramond">
    <w:name w:val="Small Text Garamond"/>
    <w:basedOn w:val="Normal"/>
    <w:rsid w:val="005B72FB"/>
    <w:pPr>
      <w:suppressAutoHyphens/>
      <w:contextualSpacing/>
    </w:pPr>
    <w:rPr>
      <w:rFonts w:ascii="Garamond" w:hAnsi="Garamond"/>
      <w:szCs w:val="18"/>
    </w:rPr>
  </w:style>
  <w:style w:type="paragraph" w:customStyle="1" w:styleId="Taglines">
    <w:name w:val="Taglines"/>
    <w:basedOn w:val="Heading2"/>
    <w:rsid w:val="005B72FB"/>
    <w:pPr>
      <w:suppressAutoHyphens/>
      <w:spacing w:before="240"/>
      <w:contextualSpacing/>
    </w:pPr>
    <w:rPr>
      <w:rFonts w:ascii="Georgia" w:eastAsia="Calibri" w:hAnsi="Georgia" w:cs="Arial"/>
      <w:b w:val="0"/>
      <w:bCs/>
      <w:iCs/>
      <w:caps/>
      <w:szCs w:val="22"/>
    </w:rPr>
  </w:style>
  <w:style w:type="character" w:customStyle="1" w:styleId="TaglinesChar">
    <w:name w:val="Taglines Char"/>
    <w:basedOn w:val="DefaultParagraphFont"/>
    <w:rsid w:val="005B72FB"/>
    <w:rPr>
      <w:rFonts w:cs="Arial"/>
      <w:bCs/>
      <w:iCs/>
      <w:szCs w:val="22"/>
      <w:lang w:val="en-US" w:eastAsia="en-US" w:bidi="ar-SA"/>
    </w:rPr>
  </w:style>
  <w:style w:type="paragraph" w:customStyle="1" w:styleId="bodytextfp">
    <w:name w:val="bodytextfp"/>
    <w:basedOn w:val="Normal"/>
    <w:rsid w:val="005B72FB"/>
    <w:pPr>
      <w:spacing w:before="100" w:beforeAutospacing="1" w:after="100" w:afterAutospacing="1"/>
    </w:pPr>
  </w:style>
  <w:style w:type="paragraph" w:customStyle="1" w:styleId="listterm">
    <w:name w:val="listterm"/>
    <w:basedOn w:val="Normal"/>
    <w:rsid w:val="005B72FB"/>
    <w:pPr>
      <w:spacing w:before="100" w:beforeAutospacing="1" w:after="100" w:afterAutospacing="1"/>
    </w:pPr>
  </w:style>
  <w:style w:type="paragraph" w:customStyle="1" w:styleId="more">
    <w:name w:val="more"/>
    <w:basedOn w:val="Normal"/>
    <w:rsid w:val="005B72FB"/>
    <w:pPr>
      <w:spacing w:before="100" w:beforeAutospacing="1" w:after="100" w:afterAutospacing="1"/>
    </w:pPr>
  </w:style>
  <w:style w:type="character" w:customStyle="1" w:styleId="WW8Num2z0">
    <w:name w:val="WW8Num2z0"/>
    <w:rsid w:val="005B72FB"/>
    <w:rPr>
      <w:rFonts w:ascii="Garamond" w:hAnsi="Garamond"/>
    </w:rPr>
  </w:style>
  <w:style w:type="character" w:customStyle="1" w:styleId="WW8Num3z0">
    <w:name w:val="WW8Num3z0"/>
    <w:rsid w:val="005B72FB"/>
    <w:rPr>
      <w:rFonts w:ascii="Garamond" w:hAnsi="Garamond"/>
    </w:rPr>
  </w:style>
  <w:style w:type="character" w:customStyle="1" w:styleId="WW8Num4z1">
    <w:name w:val="WW8Num4z1"/>
    <w:rsid w:val="005B72FB"/>
    <w:rPr>
      <w:rFonts w:ascii="Garamond" w:hAnsi="Garamond"/>
    </w:rPr>
  </w:style>
  <w:style w:type="character" w:customStyle="1" w:styleId="WW8Num5z0">
    <w:name w:val="WW8Num5z0"/>
    <w:rsid w:val="005B72FB"/>
    <w:rPr>
      <w:rFonts w:ascii="Garamond" w:hAnsi="Garamond"/>
    </w:rPr>
  </w:style>
  <w:style w:type="character" w:customStyle="1" w:styleId="WW8Num6z0">
    <w:name w:val="WW8Num6z0"/>
    <w:rsid w:val="005B72FB"/>
    <w:rPr>
      <w:rFonts w:ascii="Symbol" w:hAnsi="Symbol"/>
    </w:rPr>
  </w:style>
  <w:style w:type="character" w:customStyle="1" w:styleId="WW8Num7z0">
    <w:name w:val="WW8Num7z0"/>
    <w:rsid w:val="005B72FB"/>
    <w:rPr>
      <w:rFonts w:ascii="Symbol" w:hAnsi="Symbol"/>
    </w:rPr>
  </w:style>
  <w:style w:type="character" w:customStyle="1" w:styleId="WW8Num8z0">
    <w:name w:val="WW8Num8z0"/>
    <w:rsid w:val="005B72FB"/>
    <w:rPr>
      <w:rFonts w:ascii="Symbol" w:hAnsi="Symbol"/>
    </w:rPr>
  </w:style>
  <w:style w:type="character" w:customStyle="1" w:styleId="WW8Num9z0">
    <w:name w:val="WW8Num9z0"/>
    <w:rsid w:val="005B72FB"/>
    <w:rPr>
      <w:rFonts w:ascii="Symbol" w:hAnsi="Symbol"/>
    </w:rPr>
  </w:style>
  <w:style w:type="character" w:customStyle="1" w:styleId="WW8Num10z0">
    <w:name w:val="WW8Num10z0"/>
    <w:rsid w:val="005B72FB"/>
    <w:rPr>
      <w:rFonts w:ascii="Garamond" w:hAnsi="Garamond"/>
    </w:rPr>
  </w:style>
  <w:style w:type="character" w:customStyle="1" w:styleId="WW8Num11z1">
    <w:name w:val="WW8Num11z1"/>
    <w:rsid w:val="005B72FB"/>
    <w:rPr>
      <w:rFonts w:ascii="Garamond" w:hAnsi="Garamond"/>
    </w:rPr>
  </w:style>
  <w:style w:type="character" w:customStyle="1" w:styleId="Absatz-Standardschriftart">
    <w:name w:val="Absatz-Standardschriftart"/>
    <w:rsid w:val="005B72FB"/>
  </w:style>
  <w:style w:type="character" w:customStyle="1" w:styleId="WW-Absatz-Standardschriftart">
    <w:name w:val="WW-Absatz-Standardschriftart"/>
    <w:rsid w:val="005B72FB"/>
  </w:style>
  <w:style w:type="character" w:customStyle="1" w:styleId="WW-Absatz-Standardschriftart1">
    <w:name w:val="WW-Absatz-Standardschriftart1"/>
    <w:rsid w:val="005B72FB"/>
  </w:style>
  <w:style w:type="character" w:customStyle="1" w:styleId="EndnoteCharacters">
    <w:name w:val="Endnote Characters"/>
    <w:basedOn w:val="DefaultParagraphFont"/>
    <w:rsid w:val="005B72FB"/>
    <w:rPr>
      <w:position w:val="0"/>
      <w:sz w:val="24"/>
      <w:vertAlign w:val="baseline"/>
    </w:rPr>
  </w:style>
  <w:style w:type="character" w:customStyle="1" w:styleId="WW8Num1z0">
    <w:name w:val="WW8Num1z0"/>
    <w:rsid w:val="005B72FB"/>
    <w:rPr>
      <w:rFonts w:ascii="Symbol" w:hAnsi="Symbol"/>
    </w:rPr>
  </w:style>
  <w:style w:type="character" w:customStyle="1" w:styleId="WW8Num1z2">
    <w:name w:val="WW8Num1z2"/>
    <w:rsid w:val="005B72FB"/>
    <w:rPr>
      <w:rFonts w:ascii="Courier New" w:hAnsi="Courier New"/>
    </w:rPr>
  </w:style>
  <w:style w:type="character" w:customStyle="1" w:styleId="WW8Num1z3">
    <w:name w:val="WW8Num1z3"/>
    <w:rsid w:val="005B72FB"/>
    <w:rPr>
      <w:rFonts w:ascii="Wingdings" w:hAnsi="Wingdings"/>
    </w:rPr>
  </w:style>
  <w:style w:type="character" w:customStyle="1" w:styleId="WW8Num11z0">
    <w:name w:val="WW8Num11z0"/>
    <w:rsid w:val="005B72FB"/>
    <w:rPr>
      <w:rFonts w:ascii="Symbol" w:hAnsi="Symbol"/>
    </w:rPr>
  </w:style>
  <w:style w:type="character" w:customStyle="1" w:styleId="WW8Num83z0">
    <w:name w:val="WW8Num83z0"/>
    <w:rsid w:val="005B72FB"/>
    <w:rPr>
      <w:rFonts w:ascii="Symbol" w:hAnsi="Symbol"/>
    </w:rPr>
  </w:style>
  <w:style w:type="character" w:customStyle="1" w:styleId="WW8Num83z1">
    <w:name w:val="WW8Num83z1"/>
    <w:rsid w:val="005B72FB"/>
    <w:rPr>
      <w:rFonts w:ascii="Courier New" w:hAnsi="Courier New"/>
    </w:rPr>
  </w:style>
  <w:style w:type="character" w:customStyle="1" w:styleId="WW8Num83z2">
    <w:name w:val="WW8Num83z2"/>
    <w:rsid w:val="005B72FB"/>
    <w:rPr>
      <w:rFonts w:ascii="Wingdings" w:hAnsi="Wingdings"/>
    </w:rPr>
  </w:style>
  <w:style w:type="character" w:customStyle="1" w:styleId="WW8Num89z0">
    <w:name w:val="WW8Num89z0"/>
    <w:rsid w:val="005B72FB"/>
    <w:rPr>
      <w:rFonts w:ascii="Symbol" w:hAnsi="Symbol"/>
      <w:sz w:val="20"/>
    </w:rPr>
  </w:style>
  <w:style w:type="character" w:customStyle="1" w:styleId="WW8Num90z0">
    <w:name w:val="WW8Num90z0"/>
    <w:rsid w:val="005B72FB"/>
    <w:rPr>
      <w:rFonts w:ascii="Times New Roman" w:eastAsia="Times New Roman" w:hAnsi="Times New Roman" w:cs="Times New Roman"/>
    </w:rPr>
  </w:style>
  <w:style w:type="character" w:customStyle="1" w:styleId="WW8Num92z0">
    <w:name w:val="WW8Num92z0"/>
    <w:rsid w:val="005B72FB"/>
    <w:rPr>
      <w:rFonts w:ascii="Symbol" w:eastAsia="Times New Roman" w:hAnsi="Symbol"/>
    </w:rPr>
  </w:style>
  <w:style w:type="character" w:customStyle="1" w:styleId="WW8Num92z1">
    <w:name w:val="WW8Num92z1"/>
    <w:rsid w:val="005B72FB"/>
    <w:rPr>
      <w:rFonts w:ascii="Courier New" w:hAnsi="Courier New"/>
    </w:rPr>
  </w:style>
  <w:style w:type="character" w:customStyle="1" w:styleId="WW8Num92z2">
    <w:name w:val="WW8Num92z2"/>
    <w:rsid w:val="005B72FB"/>
    <w:rPr>
      <w:rFonts w:ascii="Wingdings" w:hAnsi="Wingdings"/>
    </w:rPr>
  </w:style>
  <w:style w:type="character" w:customStyle="1" w:styleId="WW8Num92z3">
    <w:name w:val="WW8Num92z3"/>
    <w:rsid w:val="005B72FB"/>
    <w:rPr>
      <w:rFonts w:ascii="Symbol" w:hAnsi="Symbol"/>
    </w:rPr>
  </w:style>
  <w:style w:type="character" w:customStyle="1" w:styleId="WW8Num96z0">
    <w:name w:val="WW8Num96z0"/>
    <w:rsid w:val="005B72FB"/>
    <w:rPr>
      <w:rFonts w:ascii="Symbol" w:hAnsi="Symbol"/>
      <w:sz w:val="20"/>
    </w:rPr>
  </w:style>
  <w:style w:type="character" w:customStyle="1" w:styleId="WW8Num96z1">
    <w:name w:val="WW8Num96z1"/>
    <w:rsid w:val="005B72FB"/>
    <w:rPr>
      <w:rFonts w:ascii="Courier New" w:hAnsi="Courier New"/>
      <w:sz w:val="20"/>
    </w:rPr>
  </w:style>
  <w:style w:type="character" w:customStyle="1" w:styleId="WW8Num96z2">
    <w:name w:val="WW8Num96z2"/>
    <w:rsid w:val="005B72FB"/>
    <w:rPr>
      <w:rFonts w:ascii="Wingdings" w:hAnsi="Wingdings"/>
      <w:sz w:val="20"/>
    </w:rPr>
  </w:style>
  <w:style w:type="character" w:customStyle="1" w:styleId="WW8Num103z0">
    <w:name w:val="WW8Num103z0"/>
    <w:rsid w:val="005B72FB"/>
    <w:rPr>
      <w:rFonts w:ascii="Symbol" w:hAnsi="Symbol"/>
      <w:sz w:val="20"/>
    </w:rPr>
  </w:style>
  <w:style w:type="character" w:customStyle="1" w:styleId="WW8Num103z1">
    <w:name w:val="WW8Num103z1"/>
    <w:rsid w:val="005B72FB"/>
    <w:rPr>
      <w:rFonts w:ascii="Courier New" w:hAnsi="Courier New"/>
      <w:sz w:val="20"/>
    </w:rPr>
  </w:style>
  <w:style w:type="character" w:customStyle="1" w:styleId="WW8Num103z2">
    <w:name w:val="WW8Num103z2"/>
    <w:rsid w:val="005B72FB"/>
    <w:rPr>
      <w:rFonts w:ascii="Wingdings" w:hAnsi="Wingdings"/>
      <w:sz w:val="20"/>
    </w:rPr>
  </w:style>
  <w:style w:type="character" w:customStyle="1" w:styleId="WW8Num108z0">
    <w:name w:val="WW8Num108z0"/>
    <w:rsid w:val="005B72FB"/>
    <w:rPr>
      <w:rFonts w:ascii="Symbol" w:hAnsi="Symbol"/>
      <w:sz w:val="20"/>
    </w:rPr>
  </w:style>
  <w:style w:type="character" w:customStyle="1" w:styleId="WW8Num108z1">
    <w:name w:val="WW8Num108z1"/>
    <w:rsid w:val="005B72FB"/>
    <w:rPr>
      <w:rFonts w:ascii="Courier New" w:hAnsi="Courier New"/>
      <w:sz w:val="20"/>
    </w:rPr>
  </w:style>
  <w:style w:type="character" w:customStyle="1" w:styleId="WW8Num108z2">
    <w:name w:val="WW8Num108z2"/>
    <w:rsid w:val="005B72FB"/>
    <w:rPr>
      <w:rFonts w:ascii="Wingdings" w:hAnsi="Wingdings"/>
      <w:sz w:val="20"/>
    </w:rPr>
  </w:style>
  <w:style w:type="character" w:customStyle="1" w:styleId="WW8Num109z0">
    <w:name w:val="WW8Num109z0"/>
    <w:rsid w:val="005B72FB"/>
    <w:rPr>
      <w:rFonts w:ascii="Symbol" w:eastAsia="Times New Roman" w:hAnsi="Symbol"/>
    </w:rPr>
  </w:style>
  <w:style w:type="character" w:customStyle="1" w:styleId="WW8Num109z1">
    <w:name w:val="WW8Num109z1"/>
    <w:rsid w:val="005B72FB"/>
    <w:rPr>
      <w:rFonts w:ascii="Courier New" w:hAnsi="Courier New"/>
    </w:rPr>
  </w:style>
  <w:style w:type="character" w:customStyle="1" w:styleId="WW8Num109z2">
    <w:name w:val="WW8Num109z2"/>
    <w:rsid w:val="005B72FB"/>
    <w:rPr>
      <w:rFonts w:ascii="Wingdings" w:hAnsi="Wingdings"/>
    </w:rPr>
  </w:style>
  <w:style w:type="character" w:customStyle="1" w:styleId="WW8Num109z3">
    <w:name w:val="WW8Num109z3"/>
    <w:rsid w:val="005B72FB"/>
    <w:rPr>
      <w:rFonts w:ascii="Symbol" w:hAnsi="Symbol"/>
    </w:rPr>
  </w:style>
  <w:style w:type="character" w:customStyle="1" w:styleId="WW8Num111z0">
    <w:name w:val="WW8Num111z0"/>
    <w:rsid w:val="005B72FB"/>
    <w:rPr>
      <w:rFonts w:ascii="Symbol" w:hAnsi="Symbol"/>
      <w:sz w:val="20"/>
    </w:rPr>
  </w:style>
  <w:style w:type="character" w:customStyle="1" w:styleId="WW8Num111z1">
    <w:name w:val="WW8Num111z1"/>
    <w:rsid w:val="005B72FB"/>
    <w:rPr>
      <w:rFonts w:ascii="Courier New" w:hAnsi="Courier New"/>
      <w:sz w:val="20"/>
    </w:rPr>
  </w:style>
  <w:style w:type="character" w:customStyle="1" w:styleId="WW8Num111z2">
    <w:name w:val="WW8Num111z2"/>
    <w:rsid w:val="005B72FB"/>
    <w:rPr>
      <w:rFonts w:ascii="Wingdings" w:hAnsi="Wingdings"/>
      <w:sz w:val="20"/>
    </w:rPr>
  </w:style>
  <w:style w:type="character" w:customStyle="1" w:styleId="WW8Num117z0">
    <w:name w:val="WW8Num117z0"/>
    <w:rsid w:val="005B72FB"/>
    <w:rPr>
      <w:rFonts w:ascii="Symbol" w:eastAsia="Times New Roman" w:hAnsi="Symbol"/>
    </w:rPr>
  </w:style>
  <w:style w:type="character" w:customStyle="1" w:styleId="WW8Num117z1">
    <w:name w:val="WW8Num117z1"/>
    <w:rsid w:val="005B72FB"/>
    <w:rPr>
      <w:rFonts w:ascii="Courier New" w:hAnsi="Courier New"/>
    </w:rPr>
  </w:style>
  <w:style w:type="character" w:customStyle="1" w:styleId="WW8Num117z2">
    <w:name w:val="WW8Num117z2"/>
    <w:rsid w:val="005B72FB"/>
    <w:rPr>
      <w:rFonts w:ascii="Wingdings" w:hAnsi="Wingdings"/>
    </w:rPr>
  </w:style>
  <w:style w:type="character" w:customStyle="1" w:styleId="WW8Num117z3">
    <w:name w:val="WW8Num117z3"/>
    <w:rsid w:val="005B72FB"/>
    <w:rPr>
      <w:rFonts w:ascii="Symbol" w:hAnsi="Symbol"/>
    </w:rPr>
  </w:style>
  <w:style w:type="character" w:customStyle="1" w:styleId="WW8Num126z0">
    <w:name w:val="WW8Num126z0"/>
    <w:rsid w:val="005B72FB"/>
    <w:rPr>
      <w:rFonts w:ascii="Symbol" w:eastAsia="SimSun" w:hAnsi="Symbol"/>
    </w:rPr>
  </w:style>
  <w:style w:type="character" w:customStyle="1" w:styleId="WW8Num126z1">
    <w:name w:val="WW8Num126z1"/>
    <w:rsid w:val="005B72FB"/>
    <w:rPr>
      <w:rFonts w:ascii="Courier New" w:hAnsi="Courier New"/>
    </w:rPr>
  </w:style>
  <w:style w:type="character" w:customStyle="1" w:styleId="WW8Num126z2">
    <w:name w:val="WW8Num126z2"/>
    <w:rsid w:val="005B72FB"/>
    <w:rPr>
      <w:rFonts w:ascii="Wingdings" w:hAnsi="Wingdings"/>
    </w:rPr>
  </w:style>
  <w:style w:type="character" w:customStyle="1" w:styleId="WW8Num126z3">
    <w:name w:val="WW8Num126z3"/>
    <w:rsid w:val="005B72FB"/>
    <w:rPr>
      <w:rFonts w:ascii="Symbol" w:hAnsi="Symbol"/>
    </w:rPr>
  </w:style>
  <w:style w:type="character" w:customStyle="1" w:styleId="WW8Num128z0">
    <w:name w:val="WW8Num128z0"/>
    <w:rsid w:val="005B72FB"/>
    <w:rPr>
      <w:rFonts w:ascii="Symbol" w:eastAsia="Times New Roman" w:hAnsi="Symbol"/>
    </w:rPr>
  </w:style>
  <w:style w:type="character" w:customStyle="1" w:styleId="WW8Num128z1">
    <w:name w:val="WW8Num128z1"/>
    <w:rsid w:val="005B72FB"/>
    <w:rPr>
      <w:rFonts w:ascii="Courier New" w:hAnsi="Courier New"/>
    </w:rPr>
  </w:style>
  <w:style w:type="character" w:customStyle="1" w:styleId="WW8Num128z2">
    <w:name w:val="WW8Num128z2"/>
    <w:rsid w:val="005B72FB"/>
    <w:rPr>
      <w:rFonts w:ascii="Wingdings" w:hAnsi="Wingdings"/>
    </w:rPr>
  </w:style>
  <w:style w:type="character" w:customStyle="1" w:styleId="WW8Num128z3">
    <w:name w:val="WW8Num128z3"/>
    <w:rsid w:val="005B72FB"/>
    <w:rPr>
      <w:rFonts w:ascii="Symbol" w:hAnsi="Symbol"/>
    </w:rPr>
  </w:style>
  <w:style w:type="character" w:customStyle="1" w:styleId="WW8Num138z0">
    <w:name w:val="WW8Num138z0"/>
    <w:rsid w:val="005B72FB"/>
    <w:rPr>
      <w:rFonts w:ascii="Times-Italic" w:eastAsia="Times New Roman" w:hAnsi="Times-Italic"/>
    </w:rPr>
  </w:style>
  <w:style w:type="character" w:customStyle="1" w:styleId="WW8Num138z1">
    <w:name w:val="WW8Num138z1"/>
    <w:rsid w:val="005B72FB"/>
    <w:rPr>
      <w:rFonts w:ascii="Courier New" w:hAnsi="Courier New"/>
    </w:rPr>
  </w:style>
  <w:style w:type="character" w:customStyle="1" w:styleId="WW8Num138z2">
    <w:name w:val="WW8Num138z2"/>
    <w:rsid w:val="005B72FB"/>
    <w:rPr>
      <w:rFonts w:ascii="Wingdings" w:hAnsi="Wingdings"/>
    </w:rPr>
  </w:style>
  <w:style w:type="character" w:customStyle="1" w:styleId="WW8Num138z3">
    <w:name w:val="WW8Num138z3"/>
    <w:rsid w:val="005B72FB"/>
    <w:rPr>
      <w:rFonts w:ascii="Symbol" w:hAnsi="Symbol"/>
    </w:rPr>
  </w:style>
  <w:style w:type="character" w:customStyle="1" w:styleId="WW8Num143z0">
    <w:name w:val="WW8Num143z0"/>
    <w:rsid w:val="005B72FB"/>
    <w:rPr>
      <w:rFonts w:ascii="Times New Roman" w:eastAsia="Times New Roman" w:hAnsi="Times New Roman" w:cs="Times New Roman"/>
    </w:rPr>
  </w:style>
  <w:style w:type="character" w:customStyle="1" w:styleId="WW8Num148z0">
    <w:name w:val="WW8Num148z0"/>
    <w:rsid w:val="005B72FB"/>
    <w:rPr>
      <w:rFonts w:ascii="Symbol" w:hAnsi="Symbol"/>
      <w:sz w:val="20"/>
    </w:rPr>
  </w:style>
  <w:style w:type="character" w:customStyle="1" w:styleId="WW8Num148z1">
    <w:name w:val="WW8Num148z1"/>
    <w:rsid w:val="005B72FB"/>
    <w:rPr>
      <w:rFonts w:ascii="Courier New" w:hAnsi="Courier New"/>
      <w:sz w:val="20"/>
    </w:rPr>
  </w:style>
  <w:style w:type="character" w:customStyle="1" w:styleId="WW8Num148z2">
    <w:name w:val="WW8Num148z2"/>
    <w:rsid w:val="005B72FB"/>
    <w:rPr>
      <w:rFonts w:ascii="Wingdings" w:hAnsi="Wingdings"/>
      <w:sz w:val="20"/>
    </w:rPr>
  </w:style>
  <w:style w:type="character" w:customStyle="1" w:styleId="WW8Num151z0">
    <w:name w:val="WW8Num151z0"/>
    <w:rsid w:val="005B72FB"/>
    <w:rPr>
      <w:rFonts w:ascii="Times New Roman" w:eastAsia="Times New Roman" w:hAnsi="Times New Roman" w:cs="Times New Roman"/>
    </w:rPr>
  </w:style>
  <w:style w:type="character" w:customStyle="1" w:styleId="WW8Num152z0">
    <w:name w:val="WW8Num152z0"/>
    <w:rsid w:val="005B72FB"/>
    <w:rPr>
      <w:rFonts w:ascii="Symbol" w:hAnsi="Symbol"/>
      <w:sz w:val="20"/>
    </w:rPr>
  </w:style>
  <w:style w:type="character" w:customStyle="1" w:styleId="WW8Num152z1">
    <w:name w:val="WW8Num152z1"/>
    <w:rsid w:val="005B72FB"/>
    <w:rPr>
      <w:rFonts w:ascii="Courier New" w:hAnsi="Courier New"/>
      <w:sz w:val="20"/>
    </w:rPr>
  </w:style>
  <w:style w:type="character" w:customStyle="1" w:styleId="WW8Num152z2">
    <w:name w:val="WW8Num152z2"/>
    <w:rsid w:val="005B72FB"/>
    <w:rPr>
      <w:rFonts w:ascii="Wingdings" w:hAnsi="Wingdings"/>
      <w:sz w:val="20"/>
    </w:rPr>
  </w:style>
  <w:style w:type="character" w:customStyle="1" w:styleId="WW8Num153z0">
    <w:name w:val="WW8Num153z0"/>
    <w:rsid w:val="005B72FB"/>
    <w:rPr>
      <w:sz w:val="24"/>
    </w:rPr>
  </w:style>
  <w:style w:type="character" w:customStyle="1" w:styleId="WW8Num155z0">
    <w:name w:val="WW8Num155z0"/>
    <w:rsid w:val="005B72FB"/>
    <w:rPr>
      <w:rFonts w:ascii="Times New Roman" w:eastAsia="Times New Roman" w:hAnsi="Times New Roman" w:cs="Times New Roman"/>
    </w:rPr>
  </w:style>
  <w:style w:type="character" w:customStyle="1" w:styleId="WW8Num157z0">
    <w:name w:val="WW8Num157z0"/>
    <w:rsid w:val="005B72FB"/>
    <w:rPr>
      <w:rFonts w:ascii="Symbol" w:hAnsi="Symbol"/>
      <w:sz w:val="20"/>
    </w:rPr>
  </w:style>
  <w:style w:type="character" w:customStyle="1" w:styleId="WW8Num157z1">
    <w:name w:val="WW8Num157z1"/>
    <w:rsid w:val="005B72FB"/>
    <w:rPr>
      <w:rFonts w:ascii="Courier New" w:hAnsi="Courier New"/>
      <w:sz w:val="20"/>
    </w:rPr>
  </w:style>
  <w:style w:type="character" w:customStyle="1" w:styleId="WW8Num157z2">
    <w:name w:val="WW8Num157z2"/>
    <w:rsid w:val="005B72FB"/>
    <w:rPr>
      <w:rFonts w:ascii="Wingdings" w:hAnsi="Wingdings"/>
      <w:sz w:val="20"/>
    </w:rPr>
  </w:style>
  <w:style w:type="character" w:customStyle="1" w:styleId="WW8Num163z0">
    <w:name w:val="WW8Num163z0"/>
    <w:rsid w:val="005B72FB"/>
    <w:rPr>
      <w:rFonts w:ascii="Symbol" w:hAnsi="Symbol"/>
      <w:sz w:val="20"/>
    </w:rPr>
  </w:style>
  <w:style w:type="character" w:customStyle="1" w:styleId="WW8Num163z1">
    <w:name w:val="WW8Num163z1"/>
    <w:rsid w:val="005B72FB"/>
    <w:rPr>
      <w:rFonts w:ascii="Courier New" w:hAnsi="Courier New"/>
      <w:sz w:val="20"/>
    </w:rPr>
  </w:style>
  <w:style w:type="character" w:customStyle="1" w:styleId="WW8Num163z2">
    <w:name w:val="WW8Num163z2"/>
    <w:rsid w:val="005B72FB"/>
    <w:rPr>
      <w:rFonts w:ascii="Wingdings" w:hAnsi="Wingdings"/>
      <w:sz w:val="20"/>
    </w:rPr>
  </w:style>
  <w:style w:type="character" w:customStyle="1" w:styleId="WW8Num170z0">
    <w:name w:val="WW8Num170z0"/>
    <w:rsid w:val="005B72FB"/>
    <w:rPr>
      <w:rFonts w:ascii="Symbol" w:eastAsia="Times New Roman" w:hAnsi="Symbol"/>
    </w:rPr>
  </w:style>
  <w:style w:type="character" w:customStyle="1" w:styleId="WW8Num170z1">
    <w:name w:val="WW8Num170z1"/>
    <w:rsid w:val="005B72FB"/>
    <w:rPr>
      <w:rFonts w:ascii="Courier New" w:hAnsi="Courier New"/>
    </w:rPr>
  </w:style>
  <w:style w:type="character" w:customStyle="1" w:styleId="WW8Num170z2">
    <w:name w:val="WW8Num170z2"/>
    <w:rsid w:val="005B72FB"/>
    <w:rPr>
      <w:rFonts w:ascii="Wingdings" w:hAnsi="Wingdings"/>
    </w:rPr>
  </w:style>
  <w:style w:type="character" w:customStyle="1" w:styleId="WW8Num170z3">
    <w:name w:val="WW8Num170z3"/>
    <w:rsid w:val="005B72FB"/>
    <w:rPr>
      <w:rFonts w:ascii="Symbol" w:hAnsi="Symbol"/>
    </w:rPr>
  </w:style>
  <w:style w:type="character" w:customStyle="1" w:styleId="WW8Num177z0">
    <w:name w:val="WW8Num177z0"/>
    <w:rsid w:val="005B72FB"/>
    <w:rPr>
      <w:rFonts w:ascii="Symbol" w:hAnsi="Symbol"/>
      <w:sz w:val="20"/>
    </w:rPr>
  </w:style>
  <w:style w:type="character" w:customStyle="1" w:styleId="WW8Num177z1">
    <w:name w:val="WW8Num177z1"/>
    <w:rsid w:val="005B72FB"/>
    <w:rPr>
      <w:rFonts w:ascii="Courier New" w:hAnsi="Courier New"/>
      <w:sz w:val="20"/>
    </w:rPr>
  </w:style>
  <w:style w:type="character" w:customStyle="1" w:styleId="WW8Num177z2">
    <w:name w:val="WW8Num177z2"/>
    <w:rsid w:val="005B72FB"/>
    <w:rPr>
      <w:rFonts w:ascii="Wingdings" w:hAnsi="Wingdings"/>
      <w:sz w:val="20"/>
    </w:rPr>
  </w:style>
  <w:style w:type="character" w:customStyle="1" w:styleId="WW8Num181z0">
    <w:name w:val="WW8Num181z0"/>
    <w:rsid w:val="005B72FB"/>
    <w:rPr>
      <w:rFonts w:ascii="Symbol" w:eastAsia="Times New Roman" w:hAnsi="Symbol"/>
    </w:rPr>
  </w:style>
  <w:style w:type="character" w:customStyle="1" w:styleId="WW8Num181z1">
    <w:name w:val="WW8Num181z1"/>
    <w:rsid w:val="005B72FB"/>
    <w:rPr>
      <w:rFonts w:ascii="Courier New" w:hAnsi="Courier New"/>
    </w:rPr>
  </w:style>
  <w:style w:type="character" w:customStyle="1" w:styleId="WW8Num181z2">
    <w:name w:val="WW8Num181z2"/>
    <w:rsid w:val="005B72FB"/>
    <w:rPr>
      <w:rFonts w:ascii="Wingdings" w:hAnsi="Wingdings"/>
    </w:rPr>
  </w:style>
  <w:style w:type="character" w:customStyle="1" w:styleId="WW8Num181z3">
    <w:name w:val="WW8Num181z3"/>
    <w:rsid w:val="005B72FB"/>
    <w:rPr>
      <w:rFonts w:ascii="Symbol" w:hAnsi="Symbol"/>
    </w:rPr>
  </w:style>
  <w:style w:type="character" w:customStyle="1" w:styleId="WW8Num185z0">
    <w:name w:val="WW8Num185z0"/>
    <w:rsid w:val="005B72FB"/>
    <w:rPr>
      <w:rFonts w:ascii="Symbol" w:eastAsia="Times New Roman" w:hAnsi="Symbol"/>
    </w:rPr>
  </w:style>
  <w:style w:type="character" w:customStyle="1" w:styleId="WW8Num185z1">
    <w:name w:val="WW8Num185z1"/>
    <w:rsid w:val="005B72FB"/>
    <w:rPr>
      <w:rFonts w:ascii="Courier New" w:hAnsi="Courier New"/>
    </w:rPr>
  </w:style>
  <w:style w:type="character" w:customStyle="1" w:styleId="WW8Num185z2">
    <w:name w:val="WW8Num185z2"/>
    <w:rsid w:val="005B72FB"/>
    <w:rPr>
      <w:rFonts w:ascii="Wingdings" w:hAnsi="Wingdings"/>
    </w:rPr>
  </w:style>
  <w:style w:type="character" w:customStyle="1" w:styleId="WW8Num185z3">
    <w:name w:val="WW8Num185z3"/>
    <w:rsid w:val="005B72FB"/>
    <w:rPr>
      <w:rFonts w:ascii="Symbol" w:hAnsi="Symbol"/>
    </w:rPr>
  </w:style>
  <w:style w:type="character" w:customStyle="1" w:styleId="WW8Num186z0">
    <w:name w:val="WW8Num186z0"/>
    <w:rsid w:val="005B72FB"/>
    <w:rPr>
      <w:rFonts w:ascii="Symbol" w:hAnsi="Symbol"/>
      <w:sz w:val="20"/>
    </w:rPr>
  </w:style>
  <w:style w:type="character" w:customStyle="1" w:styleId="WW8Num186z1">
    <w:name w:val="WW8Num186z1"/>
    <w:rsid w:val="005B72FB"/>
    <w:rPr>
      <w:rFonts w:ascii="Courier New" w:hAnsi="Courier New"/>
      <w:sz w:val="20"/>
    </w:rPr>
  </w:style>
  <w:style w:type="character" w:customStyle="1" w:styleId="WW8Num186z2">
    <w:name w:val="WW8Num186z2"/>
    <w:rsid w:val="005B72FB"/>
    <w:rPr>
      <w:rFonts w:ascii="Wingdings" w:hAnsi="Wingdings"/>
      <w:sz w:val="20"/>
    </w:rPr>
  </w:style>
  <w:style w:type="character" w:customStyle="1" w:styleId="WW8Num192z0">
    <w:name w:val="WW8Num192z0"/>
    <w:rsid w:val="005B72FB"/>
    <w:rPr>
      <w:rFonts w:ascii="Symbol" w:hAnsi="Symbol"/>
    </w:rPr>
  </w:style>
  <w:style w:type="character" w:customStyle="1" w:styleId="WW8Num192z1">
    <w:name w:val="WW8Num192z1"/>
    <w:rsid w:val="005B72FB"/>
    <w:rPr>
      <w:rFonts w:ascii="Courier New" w:hAnsi="Courier New"/>
    </w:rPr>
  </w:style>
  <w:style w:type="character" w:customStyle="1" w:styleId="WW8Num192z2">
    <w:name w:val="WW8Num192z2"/>
    <w:rsid w:val="005B72FB"/>
    <w:rPr>
      <w:rFonts w:ascii="Wingdings" w:hAnsi="Wingdings"/>
    </w:rPr>
  </w:style>
  <w:style w:type="character" w:customStyle="1" w:styleId="WW8Num194z0">
    <w:name w:val="WW8Num194z0"/>
    <w:rsid w:val="005B72FB"/>
    <w:rPr>
      <w:rFonts w:ascii="Times-Roman" w:eastAsia="Times New Roman" w:hAnsi="Times-Roman"/>
      <w:i w:val="0"/>
    </w:rPr>
  </w:style>
  <w:style w:type="character" w:customStyle="1" w:styleId="WW8Num194z1">
    <w:name w:val="WW8Num194z1"/>
    <w:rsid w:val="005B72FB"/>
    <w:rPr>
      <w:rFonts w:ascii="Courier New" w:hAnsi="Courier New"/>
    </w:rPr>
  </w:style>
  <w:style w:type="character" w:customStyle="1" w:styleId="WW8Num194z2">
    <w:name w:val="WW8Num194z2"/>
    <w:rsid w:val="005B72FB"/>
    <w:rPr>
      <w:rFonts w:ascii="Wingdings" w:hAnsi="Wingdings"/>
    </w:rPr>
  </w:style>
  <w:style w:type="character" w:customStyle="1" w:styleId="WW8Num194z3">
    <w:name w:val="WW8Num194z3"/>
    <w:rsid w:val="005B72FB"/>
    <w:rPr>
      <w:rFonts w:ascii="Symbol" w:hAnsi="Symbol"/>
    </w:rPr>
  </w:style>
  <w:style w:type="character" w:customStyle="1" w:styleId="WW8Num203z0">
    <w:name w:val="WW8Num203z0"/>
    <w:rsid w:val="005B72FB"/>
    <w:rPr>
      <w:rFonts w:ascii="Wingdings" w:eastAsia="Times New Roman" w:hAnsi="Wingdings"/>
    </w:rPr>
  </w:style>
  <w:style w:type="character" w:customStyle="1" w:styleId="WW8Num203z1">
    <w:name w:val="WW8Num203z1"/>
    <w:rsid w:val="005B72FB"/>
    <w:rPr>
      <w:rFonts w:ascii="Courier New" w:hAnsi="Courier New"/>
    </w:rPr>
  </w:style>
  <w:style w:type="character" w:customStyle="1" w:styleId="WW8Num203z2">
    <w:name w:val="WW8Num203z2"/>
    <w:rsid w:val="005B72FB"/>
    <w:rPr>
      <w:rFonts w:ascii="Wingdings" w:hAnsi="Wingdings"/>
    </w:rPr>
  </w:style>
  <w:style w:type="character" w:customStyle="1" w:styleId="WW8Num203z3">
    <w:name w:val="WW8Num203z3"/>
    <w:rsid w:val="005B72FB"/>
    <w:rPr>
      <w:rFonts w:ascii="Symbol" w:hAnsi="Symbol"/>
    </w:rPr>
  </w:style>
  <w:style w:type="character" w:customStyle="1" w:styleId="WW8Num204z1">
    <w:name w:val="WW8Num204z1"/>
    <w:rsid w:val="005B72FB"/>
    <w:rPr>
      <w:b/>
    </w:rPr>
  </w:style>
  <w:style w:type="character" w:customStyle="1" w:styleId="WW8Num206z0">
    <w:name w:val="WW8Num206z0"/>
    <w:rsid w:val="005B72FB"/>
    <w:rPr>
      <w:rFonts w:ascii="Symbol" w:eastAsia="Times New Roman" w:hAnsi="Symbol"/>
    </w:rPr>
  </w:style>
  <w:style w:type="character" w:customStyle="1" w:styleId="WW8Num206z1">
    <w:name w:val="WW8Num206z1"/>
    <w:rsid w:val="005B72FB"/>
    <w:rPr>
      <w:rFonts w:ascii="Courier New" w:hAnsi="Courier New"/>
    </w:rPr>
  </w:style>
  <w:style w:type="character" w:customStyle="1" w:styleId="WW8Num206z2">
    <w:name w:val="WW8Num206z2"/>
    <w:rsid w:val="005B72FB"/>
    <w:rPr>
      <w:rFonts w:ascii="Wingdings" w:hAnsi="Wingdings"/>
    </w:rPr>
  </w:style>
  <w:style w:type="character" w:customStyle="1" w:styleId="WW8Num206z3">
    <w:name w:val="WW8Num206z3"/>
    <w:rsid w:val="005B72FB"/>
    <w:rPr>
      <w:rFonts w:ascii="Symbol" w:hAnsi="Symbol"/>
    </w:rPr>
  </w:style>
  <w:style w:type="character" w:customStyle="1" w:styleId="WW8Num207z0">
    <w:name w:val="WW8Num207z0"/>
    <w:rsid w:val="005B72FB"/>
    <w:rPr>
      <w:rFonts w:ascii="Symbol" w:hAnsi="Symbol"/>
      <w:sz w:val="20"/>
    </w:rPr>
  </w:style>
  <w:style w:type="character" w:customStyle="1" w:styleId="WW8Num213z0">
    <w:name w:val="WW8Num213z0"/>
    <w:rsid w:val="005B72FB"/>
    <w:rPr>
      <w:rFonts w:ascii="Symbol" w:hAnsi="Symbol"/>
      <w:sz w:val="20"/>
    </w:rPr>
  </w:style>
  <w:style w:type="character" w:customStyle="1" w:styleId="WW8Num214z0">
    <w:name w:val="WW8Num214z0"/>
    <w:rsid w:val="005B72FB"/>
    <w:rPr>
      <w:rFonts w:ascii="Symbol" w:hAnsi="Symbol"/>
    </w:rPr>
  </w:style>
  <w:style w:type="character" w:customStyle="1" w:styleId="WW8Num214z1">
    <w:name w:val="WW8Num214z1"/>
    <w:rsid w:val="005B72FB"/>
    <w:rPr>
      <w:rFonts w:ascii="Courier New" w:hAnsi="Courier New"/>
    </w:rPr>
  </w:style>
  <w:style w:type="character" w:customStyle="1" w:styleId="WW8Num220z0">
    <w:name w:val="WW8Num220z0"/>
    <w:rsid w:val="005B72FB"/>
    <w:rPr>
      <w:u w:val="single"/>
    </w:rPr>
  </w:style>
  <w:style w:type="character" w:customStyle="1" w:styleId="WW8Num228z0">
    <w:name w:val="WW8Num228z0"/>
    <w:rsid w:val="005B72FB"/>
    <w:rPr>
      <w:rFonts w:ascii="Symbol" w:hAnsi="Symbol"/>
      <w:sz w:val="20"/>
    </w:rPr>
  </w:style>
  <w:style w:type="character" w:customStyle="1" w:styleId="WW8Num228z1">
    <w:name w:val="WW8Num228z1"/>
    <w:rsid w:val="005B72FB"/>
    <w:rPr>
      <w:rFonts w:ascii="Courier New" w:hAnsi="Courier New"/>
      <w:sz w:val="20"/>
    </w:rPr>
  </w:style>
  <w:style w:type="character" w:customStyle="1" w:styleId="WW8Num228z2">
    <w:name w:val="WW8Num228z2"/>
    <w:rsid w:val="005B72FB"/>
    <w:rPr>
      <w:rFonts w:ascii="Wingdings" w:hAnsi="Wingdings"/>
      <w:sz w:val="20"/>
    </w:rPr>
  </w:style>
  <w:style w:type="character" w:customStyle="1" w:styleId="WW8Num236z0">
    <w:name w:val="WW8Num236z0"/>
    <w:rsid w:val="005B72FB"/>
    <w:rPr>
      <w:rFonts w:ascii="Symbol" w:eastAsia="Times New Roman" w:hAnsi="Symbol"/>
    </w:rPr>
  </w:style>
  <w:style w:type="character" w:customStyle="1" w:styleId="WW8Num236z1">
    <w:name w:val="WW8Num236z1"/>
    <w:rsid w:val="005B72FB"/>
    <w:rPr>
      <w:rFonts w:ascii="Courier New" w:hAnsi="Courier New"/>
    </w:rPr>
  </w:style>
  <w:style w:type="character" w:customStyle="1" w:styleId="WW8Num236z2">
    <w:name w:val="WW8Num236z2"/>
    <w:rsid w:val="005B72FB"/>
    <w:rPr>
      <w:rFonts w:ascii="Wingdings" w:hAnsi="Wingdings"/>
    </w:rPr>
  </w:style>
  <w:style w:type="character" w:customStyle="1" w:styleId="WW8Num236z3">
    <w:name w:val="WW8Num236z3"/>
    <w:rsid w:val="005B72FB"/>
    <w:rPr>
      <w:rFonts w:ascii="Symbol" w:hAnsi="Symbol"/>
    </w:rPr>
  </w:style>
  <w:style w:type="character" w:customStyle="1" w:styleId="WW8Num239z0">
    <w:name w:val="WW8Num239z0"/>
    <w:rsid w:val="005B72FB"/>
    <w:rPr>
      <w:rFonts w:ascii="Times New Roman" w:eastAsia="Times New Roman" w:hAnsi="Times New Roman" w:cs="Times New Roman"/>
    </w:rPr>
  </w:style>
  <w:style w:type="character" w:customStyle="1" w:styleId="WW8Num239z1">
    <w:name w:val="WW8Num239z1"/>
    <w:rsid w:val="005B72FB"/>
    <w:rPr>
      <w:rFonts w:ascii="Courier New" w:hAnsi="Courier New"/>
    </w:rPr>
  </w:style>
  <w:style w:type="character" w:customStyle="1" w:styleId="WW8Num239z2">
    <w:name w:val="WW8Num239z2"/>
    <w:rsid w:val="005B72FB"/>
    <w:rPr>
      <w:rFonts w:ascii="Wingdings" w:hAnsi="Wingdings"/>
    </w:rPr>
  </w:style>
  <w:style w:type="character" w:customStyle="1" w:styleId="WW8Num239z3">
    <w:name w:val="WW8Num239z3"/>
    <w:rsid w:val="005B72FB"/>
    <w:rPr>
      <w:rFonts w:ascii="Symbol" w:hAnsi="Symbol"/>
    </w:rPr>
  </w:style>
  <w:style w:type="character" w:customStyle="1" w:styleId="NumberingSymbols">
    <w:name w:val="Numbering Symbols"/>
    <w:rsid w:val="005B72FB"/>
    <w:rPr>
      <w:rFonts w:ascii="Garamond" w:hAnsi="Garamond"/>
    </w:rPr>
  </w:style>
  <w:style w:type="character" w:customStyle="1" w:styleId="Bullets">
    <w:name w:val="Bullets"/>
    <w:rsid w:val="005B72FB"/>
    <w:rPr>
      <w:rFonts w:ascii="StarSymbol" w:eastAsia="StarSymbol" w:hAnsi="StarSymbol" w:cs="StarSymbol"/>
      <w:sz w:val="18"/>
      <w:szCs w:val="18"/>
    </w:rPr>
  </w:style>
  <w:style w:type="paragraph" w:customStyle="1" w:styleId="NoteLevel12">
    <w:name w:val="Note Level 12"/>
    <w:basedOn w:val="Normal"/>
    <w:rsid w:val="005B72FB"/>
    <w:pPr>
      <w:keepNext/>
      <w:tabs>
        <w:tab w:val="left" w:pos="0"/>
      </w:tabs>
      <w:suppressAutoHyphens/>
    </w:pPr>
    <w:rPr>
      <w:rFonts w:ascii="Verdana" w:eastAsia="MS Gothic" w:hAnsi="Verdana"/>
      <w:szCs w:val="26"/>
      <w:lang w:eastAsia="ar-SA"/>
    </w:rPr>
  </w:style>
  <w:style w:type="paragraph" w:customStyle="1" w:styleId="NoteLevel32">
    <w:name w:val="Note Level 32"/>
    <w:basedOn w:val="Normal"/>
    <w:rsid w:val="005B72FB"/>
    <w:pPr>
      <w:keepNext/>
      <w:tabs>
        <w:tab w:val="left" w:pos="1440"/>
      </w:tabs>
      <w:suppressAutoHyphens/>
      <w:ind w:left="1800" w:hanging="360"/>
    </w:pPr>
    <w:rPr>
      <w:rFonts w:ascii="Verdana" w:eastAsia="MS Gothic" w:hAnsi="Verdana"/>
      <w:szCs w:val="26"/>
      <w:lang w:eastAsia="ar-SA"/>
    </w:rPr>
  </w:style>
  <w:style w:type="paragraph" w:customStyle="1" w:styleId="NoteLevel42">
    <w:name w:val="Note Level 42"/>
    <w:basedOn w:val="Normal"/>
    <w:rsid w:val="005B72FB"/>
    <w:pPr>
      <w:keepNext/>
      <w:tabs>
        <w:tab w:val="left" w:pos="2160"/>
      </w:tabs>
      <w:suppressAutoHyphens/>
      <w:ind w:left="2520" w:hanging="360"/>
    </w:pPr>
    <w:rPr>
      <w:rFonts w:ascii="Verdana" w:eastAsia="MS Gothic" w:hAnsi="Verdana"/>
      <w:szCs w:val="26"/>
      <w:lang w:eastAsia="ar-SA"/>
    </w:rPr>
  </w:style>
  <w:style w:type="paragraph" w:customStyle="1" w:styleId="NoteLevel52">
    <w:name w:val="Note Level 52"/>
    <w:basedOn w:val="Normal"/>
    <w:rsid w:val="005B72FB"/>
    <w:pPr>
      <w:keepNext/>
      <w:tabs>
        <w:tab w:val="left" w:pos="2880"/>
      </w:tabs>
      <w:suppressAutoHyphens/>
      <w:ind w:left="3240" w:hanging="360"/>
    </w:pPr>
    <w:rPr>
      <w:rFonts w:ascii="Verdana" w:eastAsia="MS Gothic" w:hAnsi="Verdana"/>
      <w:szCs w:val="26"/>
      <w:lang w:eastAsia="ar-SA"/>
    </w:rPr>
  </w:style>
  <w:style w:type="paragraph" w:customStyle="1" w:styleId="NoteLevel62">
    <w:name w:val="Note Level 62"/>
    <w:basedOn w:val="Normal"/>
    <w:rsid w:val="005B72FB"/>
    <w:pPr>
      <w:keepNext/>
      <w:tabs>
        <w:tab w:val="left" w:pos="3600"/>
      </w:tabs>
      <w:suppressAutoHyphens/>
      <w:ind w:left="3960" w:hanging="360"/>
    </w:pPr>
    <w:rPr>
      <w:rFonts w:ascii="Verdana" w:eastAsia="MS Gothic" w:hAnsi="Verdana"/>
      <w:szCs w:val="26"/>
      <w:lang w:eastAsia="ar-SA"/>
    </w:rPr>
  </w:style>
  <w:style w:type="paragraph" w:customStyle="1" w:styleId="NoteLevel72">
    <w:name w:val="Note Level 72"/>
    <w:basedOn w:val="Normal"/>
    <w:rsid w:val="005B72FB"/>
    <w:pPr>
      <w:keepNext/>
      <w:tabs>
        <w:tab w:val="left" w:pos="4320"/>
      </w:tabs>
      <w:suppressAutoHyphens/>
      <w:ind w:left="4680" w:hanging="360"/>
    </w:pPr>
    <w:rPr>
      <w:rFonts w:ascii="Verdana" w:eastAsia="MS Gothic" w:hAnsi="Verdana"/>
      <w:szCs w:val="26"/>
      <w:lang w:eastAsia="ar-SA"/>
    </w:rPr>
  </w:style>
  <w:style w:type="paragraph" w:customStyle="1" w:styleId="NoteLevel82">
    <w:name w:val="Note Level 82"/>
    <w:basedOn w:val="Normal"/>
    <w:rsid w:val="005B72FB"/>
    <w:pPr>
      <w:keepNext/>
      <w:tabs>
        <w:tab w:val="left" w:pos="5040"/>
      </w:tabs>
      <w:suppressAutoHyphens/>
      <w:ind w:left="5400" w:hanging="360"/>
    </w:pPr>
    <w:rPr>
      <w:rFonts w:ascii="Verdana" w:eastAsia="MS Gothic" w:hAnsi="Verdana"/>
      <w:szCs w:val="26"/>
      <w:lang w:eastAsia="ar-SA"/>
    </w:rPr>
  </w:style>
  <w:style w:type="paragraph" w:customStyle="1" w:styleId="NoteLevel92">
    <w:name w:val="Note Level 92"/>
    <w:basedOn w:val="Normal"/>
    <w:rsid w:val="005B72FB"/>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5B72FB"/>
    <w:pPr>
      <w:suppressAutoHyphens/>
      <w:spacing w:after="120"/>
      <w:contextualSpacing/>
      <w:jc w:val="left"/>
      <w:outlineLvl w:val="9"/>
    </w:pPr>
    <w:rPr>
      <w:rFonts w:ascii="Arial" w:eastAsia="Lucida Sans Unicode" w:hAnsi="Arial" w:cs="Tahoma"/>
      <w:bCs/>
      <w:sz w:val="21"/>
      <w:szCs w:val="21"/>
      <w:lang w:bidi="en-US"/>
    </w:rPr>
  </w:style>
  <w:style w:type="paragraph" w:customStyle="1" w:styleId="Quotations">
    <w:name w:val="Quotations"/>
    <w:basedOn w:val="Normal"/>
    <w:rsid w:val="005B72FB"/>
    <w:pPr>
      <w:suppressAutoHyphens/>
      <w:spacing w:after="283"/>
      <w:ind w:left="567" w:right="567"/>
    </w:pPr>
    <w:rPr>
      <w:rFonts w:ascii="Garamond" w:hAnsi="Garamond"/>
      <w:lang w:bidi="en-US"/>
    </w:rPr>
  </w:style>
  <w:style w:type="paragraph" w:customStyle="1" w:styleId="HorizontalLine">
    <w:name w:val="Horizontal Line"/>
    <w:basedOn w:val="Normal"/>
    <w:next w:val="BodyText"/>
    <w:rsid w:val="005B72FB"/>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rsid w:val="005B72FB"/>
    <w:pPr>
      <w:tabs>
        <w:tab w:val="clear" w:pos="9450"/>
      </w:tabs>
      <w:jc w:val="center"/>
    </w:pPr>
    <w:rPr>
      <w:rFonts w:ascii="Garamond" w:eastAsia="Times New Roman" w:hAnsi="Garamond"/>
      <w:b/>
      <w:bCs/>
      <w:kern w:val="0"/>
      <w:lang w:bidi="en-US"/>
    </w:rPr>
  </w:style>
  <w:style w:type="character" w:customStyle="1" w:styleId="a12">
    <w:name w:val="a1"/>
    <w:basedOn w:val="DefaultParagraphFont"/>
    <w:rsid w:val="005B72FB"/>
    <w:rPr>
      <w:color w:val="008000"/>
    </w:rPr>
  </w:style>
  <w:style w:type="paragraph" w:customStyle="1" w:styleId="Repeatblockheading0">
    <w:name w:val="Repeat block heading"/>
    <w:basedOn w:val="Title"/>
    <w:rsid w:val="005B72FB"/>
    <w:pPr>
      <w:widowControl w:val="0"/>
      <w:pBdr>
        <w:bottom w:val="single" w:sz="12" w:space="1" w:color="auto"/>
      </w:pBdr>
      <w:spacing w:after="0"/>
      <w:contextualSpacing w:val="0"/>
      <w:jc w:val="center"/>
      <w:outlineLvl w:val="1"/>
    </w:pPr>
    <w:rPr>
      <w:rFonts w:ascii="Estrangelo Edessa" w:eastAsia="Times New Roman" w:hAnsi="Estrangelo Edessa" w:cs="Times New Roman"/>
      <w:b/>
      <w:bCs w:val="0"/>
      <w:sz w:val="48"/>
      <w:szCs w:val="48"/>
      <w:u w:val="none"/>
    </w:rPr>
  </w:style>
  <w:style w:type="character" w:customStyle="1" w:styleId="lqqtgroup">
    <w:name w:val="lqqtgroup"/>
    <w:basedOn w:val="DefaultParagraphFont"/>
    <w:rsid w:val="005B72FB"/>
  </w:style>
  <w:style w:type="character" w:customStyle="1" w:styleId="quotedtooltip">
    <w:name w:val="quotedtooltip"/>
    <w:basedOn w:val="DefaultParagraphFont"/>
    <w:rsid w:val="005B72FB"/>
  </w:style>
  <w:style w:type="character" w:customStyle="1" w:styleId="quotedtooltipbox">
    <w:name w:val="quotedtooltipbox"/>
    <w:basedOn w:val="DefaultParagraphFont"/>
    <w:rsid w:val="005B72FB"/>
  </w:style>
  <w:style w:type="character" w:customStyle="1" w:styleId="mwlivequotes">
    <w:name w:val="mwlivequotes"/>
    <w:basedOn w:val="DefaultParagraphFont"/>
    <w:rsid w:val="005B72FB"/>
  </w:style>
  <w:style w:type="character" w:customStyle="1" w:styleId="lastlabel">
    <w:name w:val="lastlabel"/>
    <w:basedOn w:val="DefaultParagraphFont"/>
    <w:rsid w:val="005B72FB"/>
  </w:style>
  <w:style w:type="character" w:customStyle="1" w:styleId="lb07">
    <w:name w:val="lb07"/>
    <w:basedOn w:val="DefaultParagraphFont"/>
    <w:rsid w:val="005B72FB"/>
  </w:style>
  <w:style w:type="character" w:customStyle="1" w:styleId="qted">
    <w:name w:val="qted"/>
    <w:basedOn w:val="DefaultParagraphFont"/>
    <w:rsid w:val="005B72FB"/>
  </w:style>
  <w:style w:type="character" w:customStyle="1" w:styleId="t14">
    <w:name w:val="t14"/>
    <w:basedOn w:val="DefaultParagraphFont"/>
    <w:rsid w:val="005B72FB"/>
  </w:style>
  <w:style w:type="paragraph" w:customStyle="1" w:styleId="format-body">
    <w:name w:val="format-body"/>
    <w:basedOn w:val="Normal"/>
    <w:rsid w:val="005B72FB"/>
    <w:pPr>
      <w:spacing w:before="100" w:beforeAutospacing="1" w:after="100" w:afterAutospacing="1"/>
    </w:pPr>
  </w:style>
  <w:style w:type="character" w:customStyle="1" w:styleId="searchtermbold">
    <w:name w:val="searchtermbold"/>
    <w:basedOn w:val="DefaultParagraphFont"/>
    <w:rsid w:val="005B72FB"/>
  </w:style>
  <w:style w:type="character" w:customStyle="1" w:styleId="spanstyle">
    <w:name w:val="spanstyle"/>
    <w:basedOn w:val="DefaultParagraphFont"/>
    <w:rsid w:val="005B72FB"/>
  </w:style>
  <w:style w:type="character" w:customStyle="1" w:styleId="nfakpe">
    <w:name w:val="nfakpe"/>
    <w:basedOn w:val="DefaultParagraphFont"/>
    <w:rsid w:val="005B72FB"/>
  </w:style>
  <w:style w:type="character" w:customStyle="1" w:styleId="DebateBlockCharChar">
    <w:name w:val="Debate Block Char Char"/>
    <w:basedOn w:val="DefaultParagraphFont"/>
    <w:rsid w:val="005B72FB"/>
    <w:rPr>
      <w:rFonts w:cs="Arial"/>
      <w:b/>
      <w:bCs/>
      <w:kern w:val="32"/>
      <w:sz w:val="36"/>
      <w:szCs w:val="32"/>
      <w:u w:val="single"/>
    </w:rPr>
  </w:style>
  <w:style w:type="character" w:customStyle="1" w:styleId="citsource">
    <w:name w:val="citsource"/>
    <w:basedOn w:val="DefaultParagraphFont"/>
    <w:rsid w:val="005B72FB"/>
  </w:style>
  <w:style w:type="character" w:customStyle="1" w:styleId="sc">
    <w:name w:val="sc"/>
    <w:basedOn w:val="DefaultParagraphFont"/>
    <w:rsid w:val="005B72FB"/>
  </w:style>
  <w:style w:type="character" w:customStyle="1" w:styleId="atime">
    <w:name w:val="atime"/>
    <w:basedOn w:val="DefaultParagraphFont"/>
    <w:rsid w:val="005B72FB"/>
  </w:style>
  <w:style w:type="character" w:customStyle="1" w:styleId="ReadText">
    <w:name w:val="Read Text"/>
    <w:basedOn w:val="DefaultParagraphFont"/>
    <w:rsid w:val="005B72FB"/>
    <w:rPr>
      <w:rFonts w:ascii="Times New Roman" w:hAnsi="Times New Roman"/>
      <w:b/>
      <w:bCs/>
      <w:sz w:val="24"/>
      <w:u w:val="single"/>
    </w:rPr>
  </w:style>
  <w:style w:type="paragraph" w:customStyle="1" w:styleId="unread">
    <w:name w:val="unread"/>
    <w:basedOn w:val="Normal"/>
    <w:rsid w:val="005B72FB"/>
  </w:style>
  <w:style w:type="character" w:customStyle="1" w:styleId="unreadChar">
    <w:name w:val="unread Char"/>
    <w:basedOn w:val="DefaultParagraphFont"/>
    <w:rsid w:val="005B72FB"/>
    <w:rPr>
      <w:szCs w:val="24"/>
      <w:lang w:val="en-US" w:eastAsia="en-US" w:bidi="ar-SA"/>
    </w:rPr>
  </w:style>
  <w:style w:type="paragraph" w:customStyle="1" w:styleId="cardunderlined0">
    <w:name w:val="card underlined"/>
    <w:basedOn w:val="Normal"/>
    <w:rsid w:val="005B72FB"/>
    <w:rPr>
      <w:rFonts w:ascii="Arial" w:hAnsi="Arial"/>
      <w:u w:val="single"/>
    </w:rPr>
  </w:style>
  <w:style w:type="character" w:customStyle="1" w:styleId="Internetlink1">
    <w:name w:val="Internet link1"/>
    <w:rsid w:val="005B72FB"/>
    <w:rPr>
      <w:color w:val="000080"/>
      <w:u w:val="single"/>
    </w:rPr>
  </w:style>
  <w:style w:type="character" w:customStyle="1" w:styleId="underliningChar3">
    <w:name w:val="underlining Char"/>
    <w:basedOn w:val="DefaultParagraphFont"/>
    <w:rsid w:val="005B72FB"/>
    <w:rPr>
      <w:b/>
      <w:szCs w:val="24"/>
      <w:u w:val="single"/>
      <w:lang w:val="en-US" w:eastAsia="en-US" w:bidi="ar-SA"/>
    </w:rPr>
  </w:style>
  <w:style w:type="character" w:customStyle="1" w:styleId="notreadChar">
    <w:name w:val="not read Char"/>
    <w:basedOn w:val="DefaultParagraphFont"/>
    <w:rsid w:val="005B72FB"/>
    <w:rPr>
      <w:sz w:val="18"/>
      <w:szCs w:val="24"/>
      <w:lang w:val="en-US" w:eastAsia="en-US" w:bidi="ar-SA"/>
    </w:rPr>
  </w:style>
  <w:style w:type="character" w:customStyle="1" w:styleId="journalname">
    <w:name w:val="journalname"/>
    <w:basedOn w:val="DefaultParagraphFont"/>
    <w:rsid w:val="005B72FB"/>
  </w:style>
  <w:style w:type="character" w:customStyle="1" w:styleId="insideheadline">
    <w:name w:val="insideheadline"/>
    <w:basedOn w:val="DefaultParagraphFont"/>
    <w:rsid w:val="005B72FB"/>
  </w:style>
  <w:style w:type="paragraph" w:customStyle="1" w:styleId="article-text">
    <w:name w:val="article-text"/>
    <w:basedOn w:val="Normal"/>
    <w:rsid w:val="005B72FB"/>
    <w:pPr>
      <w:spacing w:before="100" w:beforeAutospacing="1" w:after="100" w:afterAutospacing="1"/>
    </w:pPr>
    <w:rPr>
      <w:rFonts w:eastAsia="SimSun"/>
      <w:lang w:eastAsia="zh-CN"/>
    </w:rPr>
  </w:style>
  <w:style w:type="character" w:customStyle="1" w:styleId="mwlivequotesupdelayed">
    <w:name w:val="mwlivequotes up delayed"/>
    <w:basedOn w:val="DefaultParagraphFont"/>
    <w:rsid w:val="005B72FB"/>
  </w:style>
  <w:style w:type="character" w:customStyle="1" w:styleId="mwlivequotesdowndelayed">
    <w:name w:val="mwlivequotes down delayed"/>
    <w:basedOn w:val="DefaultParagraphFont"/>
    <w:rsid w:val="005B72FB"/>
  </w:style>
  <w:style w:type="character" w:customStyle="1" w:styleId="shirttail">
    <w:name w:val="shirttail"/>
    <w:basedOn w:val="DefaultParagraphFont"/>
    <w:rsid w:val="005B72FB"/>
  </w:style>
  <w:style w:type="character" w:customStyle="1" w:styleId="definition">
    <w:name w:val="definition"/>
    <w:basedOn w:val="DefaultParagraphFont"/>
    <w:rsid w:val="005B72FB"/>
  </w:style>
  <w:style w:type="character" w:customStyle="1" w:styleId="CardTextCharCharChar">
    <w:name w:val="Card Text Char Char Char"/>
    <w:basedOn w:val="DefaultParagraphFont"/>
    <w:rsid w:val="005B72FB"/>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5B72FB"/>
    <w:rPr>
      <w:rFonts w:ascii="Arial Narrow" w:hAnsi="Arial Narrow"/>
      <w:sz w:val="18"/>
      <w:u w:val="single"/>
    </w:rPr>
  </w:style>
  <w:style w:type="character" w:customStyle="1" w:styleId="UnderlineStyleCharCharChar">
    <w:name w:val="Underline Style Char Char Char"/>
    <w:basedOn w:val="DefaultParagraphFont"/>
    <w:rsid w:val="005B72FB"/>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5B72FB"/>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5B72FB"/>
    <w:pPr>
      <w:autoSpaceDE w:val="0"/>
      <w:autoSpaceDN w:val="0"/>
      <w:adjustRightInd w:val="0"/>
      <w:spacing w:after="200" w:line="276" w:lineRule="auto"/>
    </w:pPr>
    <w:rPr>
      <w:rFonts w:cs="AKDPE C+ Utopia"/>
    </w:rPr>
  </w:style>
  <w:style w:type="character" w:customStyle="1" w:styleId="backcontent">
    <w:name w:val="backcontent"/>
    <w:basedOn w:val="DefaultParagraphFont"/>
    <w:rsid w:val="005B72FB"/>
  </w:style>
  <w:style w:type="character" w:customStyle="1" w:styleId="articlesheader1">
    <w:name w:val="articles_header1"/>
    <w:basedOn w:val="DefaultParagraphFont"/>
    <w:rsid w:val="005B72FB"/>
    <w:rPr>
      <w:rFonts w:ascii="Arial" w:hAnsi="Arial" w:cs="Arial" w:hint="default"/>
      <w:b/>
      <w:bCs/>
      <w:color w:val="990000"/>
      <w:sz w:val="26"/>
      <w:szCs w:val="26"/>
    </w:rPr>
  </w:style>
  <w:style w:type="character" w:customStyle="1" w:styleId="bodytitle1">
    <w:name w:val="bodytitle1"/>
    <w:basedOn w:val="DefaultParagraphFont"/>
    <w:rsid w:val="005B72FB"/>
    <w:rPr>
      <w:rFonts w:ascii="Arial" w:hAnsi="Arial" w:cs="Arial" w:hint="default"/>
      <w:b/>
      <w:bCs/>
      <w:smallCaps w:val="0"/>
      <w:color w:val="000000"/>
      <w:sz w:val="28"/>
      <w:szCs w:val="28"/>
    </w:rPr>
  </w:style>
  <w:style w:type="character" w:customStyle="1" w:styleId="dquo">
    <w:name w:val="dquo"/>
    <w:basedOn w:val="DefaultParagraphFont"/>
    <w:rsid w:val="005B72FB"/>
  </w:style>
  <w:style w:type="character" w:customStyle="1" w:styleId="caps2">
    <w:name w:val="caps2"/>
    <w:basedOn w:val="DefaultParagraphFont"/>
    <w:rsid w:val="005B72FB"/>
    <w:rPr>
      <w:sz w:val="23"/>
      <w:szCs w:val="23"/>
    </w:rPr>
  </w:style>
  <w:style w:type="paragraph" w:customStyle="1" w:styleId="style109">
    <w:name w:val="style109"/>
    <w:basedOn w:val="Normal"/>
    <w:rsid w:val="005B72FB"/>
    <w:pPr>
      <w:spacing w:before="100" w:beforeAutospacing="1" w:after="100" w:afterAutospacing="1"/>
    </w:pPr>
  </w:style>
  <w:style w:type="paragraph" w:customStyle="1" w:styleId="style1100">
    <w:name w:val="style110"/>
    <w:basedOn w:val="Normal"/>
    <w:rsid w:val="005B72FB"/>
    <w:pPr>
      <w:spacing w:before="100" w:beforeAutospacing="1" w:after="100" w:afterAutospacing="1"/>
    </w:pPr>
  </w:style>
  <w:style w:type="paragraph" w:customStyle="1" w:styleId="captionpaddingstyle114">
    <w:name w:val="captionpadding style114"/>
    <w:basedOn w:val="Normal"/>
    <w:rsid w:val="005B72FB"/>
    <w:pPr>
      <w:spacing w:before="100" w:beforeAutospacing="1" w:after="100" w:afterAutospacing="1"/>
    </w:pPr>
  </w:style>
  <w:style w:type="character" w:customStyle="1" w:styleId="captionpaddingstyle1141">
    <w:name w:val="captionpadding style1141"/>
    <w:basedOn w:val="DefaultParagraphFont"/>
    <w:rsid w:val="005B72FB"/>
  </w:style>
  <w:style w:type="character" w:customStyle="1" w:styleId="style114style118">
    <w:name w:val="style114 style118"/>
    <w:basedOn w:val="DefaultParagraphFont"/>
    <w:rsid w:val="005B72FB"/>
  </w:style>
  <w:style w:type="paragraph" w:customStyle="1" w:styleId="mainstorybody">
    <w:name w:val="mainstorybody"/>
    <w:basedOn w:val="Normal"/>
    <w:rsid w:val="005B72FB"/>
    <w:pPr>
      <w:spacing w:before="100" w:beforeAutospacing="1" w:after="100" w:afterAutospacing="1"/>
    </w:pPr>
  </w:style>
  <w:style w:type="character" w:customStyle="1" w:styleId="hint">
    <w:name w:val="hint"/>
    <w:basedOn w:val="DefaultParagraphFont"/>
    <w:rsid w:val="005B72FB"/>
  </w:style>
  <w:style w:type="character" w:customStyle="1" w:styleId="flw">
    <w:name w:val="flw"/>
    <w:basedOn w:val="DefaultParagraphFont"/>
    <w:rsid w:val="005B72FB"/>
  </w:style>
  <w:style w:type="character" w:customStyle="1" w:styleId="hw">
    <w:name w:val="hw"/>
    <w:basedOn w:val="DefaultParagraphFont"/>
    <w:rsid w:val="005B72FB"/>
  </w:style>
  <w:style w:type="character" w:customStyle="1" w:styleId="illustration">
    <w:name w:val="illustration"/>
    <w:basedOn w:val="DefaultParagraphFont"/>
    <w:rsid w:val="005B72FB"/>
  </w:style>
  <w:style w:type="paragraph" w:customStyle="1" w:styleId="ga">
    <w:name w:val="ga"/>
    <w:basedOn w:val="Normal"/>
    <w:rsid w:val="005B72FB"/>
    <w:rPr>
      <w:rFonts w:ascii="Times" w:hAnsi="Times"/>
      <w:color w:val="231F20"/>
      <w:sz w:val="18"/>
      <w:szCs w:val="18"/>
    </w:rPr>
  </w:style>
  <w:style w:type="character" w:customStyle="1" w:styleId="StyleArialNarrowBoldThickunderline">
    <w:name w:val="Style Arial Narrow Bold Thick underline"/>
    <w:basedOn w:val="DefaultParagraphFont"/>
    <w:rsid w:val="005B72FB"/>
    <w:rPr>
      <w:rFonts w:ascii="Arial Narrow" w:hAnsi="Arial Narrow"/>
      <w:b/>
      <w:bCs/>
      <w:u w:val="thick"/>
    </w:rPr>
  </w:style>
  <w:style w:type="paragraph" w:customStyle="1" w:styleId="tag1">
    <w:name w:val="tag1"/>
    <w:basedOn w:val="Heading2"/>
    <w:qFormat/>
    <w:rsid w:val="005B72FB"/>
    <w:pPr>
      <w:outlineLvl w:val="9"/>
    </w:pPr>
    <w:rPr>
      <w:rFonts w:ascii="Georgia" w:eastAsia="Calibri" w:hAnsi="Georgia" w:cs="Times New Roman"/>
      <w:caps/>
      <w:sz w:val="24"/>
      <w:szCs w:val="20"/>
    </w:rPr>
  </w:style>
  <w:style w:type="paragraph" w:customStyle="1" w:styleId="tagcite3">
    <w:name w:val="tagcite"/>
    <w:basedOn w:val="TagCite"/>
    <w:qFormat/>
    <w:rsid w:val="005B72FB"/>
    <w:rPr>
      <w:rFonts w:ascii="Garamond" w:hAnsi="Garamond"/>
      <w:b/>
    </w:rPr>
  </w:style>
  <w:style w:type="character" w:customStyle="1" w:styleId="tag1Char">
    <w:name w:val="tag1 Char"/>
    <w:basedOn w:val="DefaultParagraphFont"/>
    <w:rsid w:val="005B72FB"/>
    <w:rPr>
      <w:b/>
      <w:sz w:val="24"/>
    </w:rPr>
  </w:style>
  <w:style w:type="paragraph" w:customStyle="1" w:styleId="SmallFontCharCharChar">
    <w:name w:val="Small Font Char Char Char"/>
    <w:basedOn w:val="Normal"/>
    <w:qFormat/>
    <w:rsid w:val="005B72FB"/>
    <w:rPr>
      <w:rFonts w:ascii="Arial" w:hAnsi="Arial"/>
      <w:sz w:val="12"/>
    </w:rPr>
  </w:style>
  <w:style w:type="character" w:customStyle="1" w:styleId="SmallFontCharCharCharChar">
    <w:name w:val="Small Font Char Char Char Char"/>
    <w:basedOn w:val="DefaultParagraphFont"/>
    <w:rsid w:val="005B72FB"/>
    <w:rPr>
      <w:rFonts w:ascii="Arial" w:hAnsi="Arial"/>
      <w:sz w:val="12"/>
      <w:szCs w:val="24"/>
    </w:rPr>
  </w:style>
  <w:style w:type="character" w:customStyle="1" w:styleId="TagCiteChar5">
    <w:name w:val="TagCite Char"/>
    <w:basedOn w:val="DefaultParagraphFont"/>
    <w:rsid w:val="005B72FB"/>
    <w:rPr>
      <w:rFonts w:ascii="Garamond" w:hAnsi="Garamond"/>
      <w:b/>
      <w:sz w:val="24"/>
      <w:szCs w:val="24"/>
    </w:rPr>
  </w:style>
  <w:style w:type="character" w:customStyle="1" w:styleId="subtitlesarticles1">
    <w:name w:val="subtitles_articles1"/>
    <w:basedOn w:val="DefaultParagraphFont"/>
    <w:rsid w:val="005B72FB"/>
    <w:rPr>
      <w:rFonts w:ascii="Verdana" w:hAnsi="Verdana" w:cs="Times New Roman"/>
      <w:b/>
      <w:bCs/>
      <w:color w:val="000000"/>
      <w:sz w:val="20"/>
      <w:szCs w:val="20"/>
    </w:rPr>
  </w:style>
  <w:style w:type="character" w:customStyle="1" w:styleId="StyleArial12ptBlack">
    <w:name w:val="Style Arial 12 pt Black"/>
    <w:basedOn w:val="DefaultParagraphFont"/>
    <w:rsid w:val="005B72FB"/>
    <w:rPr>
      <w:rFonts w:ascii="Garamond" w:hAnsi="Garamond"/>
      <w:color w:val="000000"/>
      <w:sz w:val="20"/>
      <w:u w:val="single"/>
    </w:rPr>
  </w:style>
  <w:style w:type="character" w:customStyle="1" w:styleId="StyleArialBlack">
    <w:name w:val="Style Arial Black"/>
    <w:basedOn w:val="DefaultParagraphFont"/>
    <w:rsid w:val="005B72FB"/>
    <w:rPr>
      <w:rFonts w:ascii="Garamond" w:hAnsi="Garamond"/>
      <w:color w:val="000000"/>
      <w:sz w:val="14"/>
    </w:rPr>
  </w:style>
  <w:style w:type="character" w:customStyle="1" w:styleId="3TagCite">
    <w:name w:val="3 Tag/Cite"/>
    <w:basedOn w:val="DefaultParagraphFont"/>
    <w:rsid w:val="005B72FB"/>
    <w:rPr>
      <w:rFonts w:ascii="Times New Roman" w:hAnsi="Times New Roman"/>
      <w:b/>
      <w:color w:val="FF0000"/>
      <w:sz w:val="22"/>
    </w:rPr>
  </w:style>
  <w:style w:type="character" w:customStyle="1" w:styleId="mediatype">
    <w:name w:val="mediatype"/>
    <w:basedOn w:val="DefaultParagraphFont"/>
    <w:rsid w:val="005B72FB"/>
  </w:style>
  <w:style w:type="character" w:customStyle="1" w:styleId="detailtitle">
    <w:name w:val="detailtitle"/>
    <w:basedOn w:val="DefaultParagraphFont"/>
    <w:rsid w:val="005B72FB"/>
  </w:style>
  <w:style w:type="character" w:customStyle="1" w:styleId="story-author">
    <w:name w:val="story-author"/>
    <w:basedOn w:val="DefaultParagraphFont"/>
    <w:rsid w:val="005B72FB"/>
  </w:style>
  <w:style w:type="paragraph" w:customStyle="1" w:styleId="type">
    <w:name w:val="type"/>
    <w:basedOn w:val="Normal"/>
    <w:rsid w:val="005B72FB"/>
    <w:pPr>
      <w:spacing w:before="100" w:beforeAutospacing="1" w:after="100" w:afterAutospacing="1"/>
    </w:pPr>
    <w:rPr>
      <w:rFonts w:ascii="Times New Roman" w:eastAsia="Times New Roman" w:hAnsi="Times New Roman" w:cs="Times New Roman"/>
    </w:rPr>
  </w:style>
  <w:style w:type="character" w:customStyle="1" w:styleId="FontStyle13">
    <w:name w:val="Font Style13"/>
    <w:basedOn w:val="DefaultParagraphFont"/>
    <w:uiPriority w:val="99"/>
    <w:rsid w:val="005B72FB"/>
    <w:rPr>
      <w:rFonts w:ascii="Constantia" w:hAnsi="Constantia" w:cs="Constantia"/>
      <w:sz w:val="18"/>
      <w:szCs w:val="18"/>
    </w:rPr>
  </w:style>
  <w:style w:type="paragraph" w:customStyle="1" w:styleId="ReduceText">
    <w:name w:val="Reduce Text"/>
    <w:basedOn w:val="Normal"/>
    <w:autoRedefine/>
    <w:rsid w:val="005B72FB"/>
    <w:pPr>
      <w:ind w:right="720"/>
    </w:pPr>
    <w:rPr>
      <w:rFonts w:eastAsia="Times New Roman"/>
      <w:sz w:val="20"/>
      <w:szCs w:val="20"/>
    </w:rPr>
  </w:style>
  <w:style w:type="character" w:customStyle="1" w:styleId="m3305018628354387823inbox-inbox-style13ptbold">
    <w:name w:val="m_3305018628354387823inbox-inbox-style13ptbold"/>
    <w:basedOn w:val="DefaultParagraphFont"/>
    <w:rsid w:val="005B72FB"/>
  </w:style>
  <w:style w:type="character" w:customStyle="1" w:styleId="m3305018628354387823inbox-inbox-styleunderline">
    <w:name w:val="m_3305018628354387823inbox-inbox-styleunderline"/>
    <w:basedOn w:val="DefaultParagraphFont"/>
    <w:rsid w:val="005B72FB"/>
  </w:style>
  <w:style w:type="paragraph" w:customStyle="1" w:styleId="analytic0">
    <w:name w:val="analytic"/>
    <w:basedOn w:val="Normal"/>
    <w:link w:val="analyticChar0"/>
    <w:uiPriority w:val="4"/>
    <w:qFormat/>
    <w:rsid w:val="005B72FB"/>
    <w:pPr>
      <w:spacing w:before="120"/>
    </w:pPr>
    <w:rPr>
      <w:rFonts w:ascii="Arial" w:hAnsi="Arial"/>
      <w:b/>
      <w:sz w:val="20"/>
    </w:rPr>
  </w:style>
  <w:style w:type="character" w:customStyle="1" w:styleId="analyticChar0">
    <w:name w:val="analytic Char"/>
    <w:basedOn w:val="DefaultParagraphFont"/>
    <w:link w:val="analytic0"/>
    <w:uiPriority w:val="4"/>
    <w:rsid w:val="005B72FB"/>
    <w:rPr>
      <w:rFonts w:ascii="Arial" w:hAnsi="Arial" w:cs="Calibri"/>
      <w:b/>
      <w:sz w:val="20"/>
    </w:rPr>
  </w:style>
  <w:style w:type="character" w:customStyle="1" w:styleId="getmorearticleslink">
    <w:name w:val="getmorearticleslink"/>
    <w:basedOn w:val="DefaultParagraphFont"/>
    <w:rsid w:val="005B72FB"/>
  </w:style>
  <w:style w:type="character" w:customStyle="1" w:styleId="UnresolvedMention1">
    <w:name w:val="Unresolved Mention1"/>
    <w:basedOn w:val="DefaultParagraphFont"/>
    <w:uiPriority w:val="99"/>
    <w:semiHidden/>
    <w:unhideWhenUsed/>
    <w:rsid w:val="005B72FB"/>
    <w:rPr>
      <w:color w:val="808080"/>
      <w:shd w:val="clear" w:color="auto" w:fill="E6E6E6"/>
    </w:rPr>
  </w:style>
  <w:style w:type="character" w:customStyle="1" w:styleId="swauthor">
    <w:name w:val="sw_author"/>
    <w:rsid w:val="005B72FB"/>
  </w:style>
  <w:style w:type="character" w:customStyle="1" w:styleId="Mention1">
    <w:name w:val="Mention1"/>
    <w:basedOn w:val="DefaultParagraphFont"/>
    <w:uiPriority w:val="99"/>
    <w:semiHidden/>
    <w:unhideWhenUsed/>
    <w:rsid w:val="005B72FB"/>
    <w:rPr>
      <w:color w:val="2B579A"/>
      <w:shd w:val="clear" w:color="auto" w:fill="E6E6E6"/>
    </w:rPr>
  </w:style>
  <w:style w:type="paragraph" w:customStyle="1" w:styleId="PhoTag">
    <w:name w:val="PhoTag"/>
    <w:basedOn w:val="Normal"/>
    <w:next w:val="Normal"/>
    <w:autoRedefine/>
    <w:qFormat/>
    <w:rsid w:val="005B72FB"/>
    <w:rPr>
      <w:b/>
    </w:rPr>
  </w:style>
  <w:style w:type="character" w:customStyle="1" w:styleId="boldunderlineChar4">
    <w:name w:val="bold underline Char"/>
    <w:basedOn w:val="DefaultParagraphFont"/>
    <w:rsid w:val="005B72FB"/>
    <w:rPr>
      <w:rFonts w:ascii="Times New Roman" w:eastAsia="Times New Roman" w:hAnsi="Times New Roman" w:cs="Arial"/>
      <w:b/>
      <w:bCs/>
      <w:sz w:val="24"/>
      <w:szCs w:val="24"/>
      <w:u w:val="single"/>
      <w:lang w:eastAsia="zh-CN"/>
    </w:rPr>
  </w:style>
  <w:style w:type="character" w:customStyle="1" w:styleId="TagGreg">
    <w:name w:val="TagGreg"/>
    <w:basedOn w:val="DefaultParagraphFont"/>
    <w:uiPriority w:val="1"/>
    <w:qFormat/>
    <w:rsid w:val="005B72FB"/>
    <w:rPr>
      <w:b/>
      <w:sz w:val="24"/>
    </w:rPr>
  </w:style>
  <w:style w:type="paragraph" w:customStyle="1" w:styleId="ReallySmall">
    <w:name w:val="Really Small"/>
    <w:basedOn w:val="Normal"/>
    <w:link w:val="ReallySmallChar"/>
    <w:rsid w:val="005B72FB"/>
    <w:rPr>
      <w:rFonts w:eastAsia="Times New Roman"/>
      <w:szCs w:val="20"/>
    </w:rPr>
  </w:style>
  <w:style w:type="character" w:customStyle="1" w:styleId="ReallySmallChar">
    <w:name w:val="Really Small Char"/>
    <w:basedOn w:val="DefaultParagraphFont"/>
    <w:link w:val="ReallySmall"/>
    <w:rsid w:val="005B72FB"/>
    <w:rPr>
      <w:rFonts w:ascii="Calibri" w:eastAsia="Times New Roman" w:hAnsi="Calibri" w:cs="Calibri"/>
      <w:szCs w:val="20"/>
    </w:rPr>
  </w:style>
  <w:style w:type="paragraph" w:customStyle="1" w:styleId="PageTitle0">
    <w:name w:val="Page Title"/>
    <w:basedOn w:val="Normal"/>
    <w:next w:val="Normal"/>
    <w:qFormat/>
    <w:rsid w:val="005B72FB"/>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5B72FB"/>
    <w:rPr>
      <w:rFonts w:eastAsia="Calibri"/>
      <w:b/>
      <w:color w:val="000000"/>
      <w:u w:val="single"/>
    </w:rPr>
  </w:style>
  <w:style w:type="character" w:customStyle="1" w:styleId="UnderlineEmphasisChar">
    <w:name w:val="Underline + Emphasis Char"/>
    <w:link w:val="UnderlineEmphasis"/>
    <w:rsid w:val="005B72FB"/>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5B72FB"/>
    <w:pPr>
      <w:keepLines w:val="0"/>
      <w:pageBreakBefore w:val="0"/>
      <w:spacing w:before="0" w:after="60"/>
      <w:jc w:val="left"/>
    </w:pPr>
    <w:rPr>
      <w:rFonts w:ascii="Georgia" w:eastAsia="Times New Roman" w:hAnsi="Georgia" w:cs="Times New Roman"/>
      <w:bC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5B72FB"/>
    <w:pPr>
      <w:keepLines w:val="0"/>
      <w:spacing w:before="0" w:after="120"/>
    </w:pPr>
    <w:rPr>
      <w:rFonts w:ascii="Georgia" w:eastAsia="Times New Roman" w:hAnsi="Georgia"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5B72FB"/>
    <w:rPr>
      <w:rFonts w:ascii="Georgia" w:eastAsia="Times New Roman" w:hAnsi="Georgia"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5B72FB"/>
    <w:rPr>
      <w:rFonts w:ascii="Georgia" w:eastAsia="Times New Roman" w:hAnsi="Georgia" w:cs="Times New Roman"/>
      <w:bCs/>
      <w:color w:val="000000"/>
      <w:sz w:val="16"/>
      <w:szCs w:val="28"/>
    </w:rPr>
  </w:style>
  <w:style w:type="paragraph" w:customStyle="1" w:styleId="TxBr5p1">
    <w:name w:val="TxBr_5p1"/>
    <w:basedOn w:val="Normal"/>
    <w:rsid w:val="005B72FB"/>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5B72FB"/>
    <w:pPr>
      <w:ind w:left="400"/>
    </w:pPr>
    <w:rPr>
      <w:rFonts w:eastAsia="Calibri"/>
      <w:color w:val="000000"/>
    </w:rPr>
  </w:style>
  <w:style w:type="numbering" w:customStyle="1" w:styleId="NoList211">
    <w:name w:val="No List211"/>
    <w:next w:val="NoList"/>
    <w:uiPriority w:val="99"/>
    <w:semiHidden/>
    <w:unhideWhenUsed/>
    <w:rsid w:val="005B72FB"/>
  </w:style>
  <w:style w:type="character" w:customStyle="1" w:styleId="flagicon">
    <w:name w:val="flagicon"/>
    <w:basedOn w:val="DefaultParagraphFont"/>
    <w:rsid w:val="005B72FB"/>
  </w:style>
  <w:style w:type="character" w:customStyle="1" w:styleId="A120">
    <w:name w:val="A12"/>
    <w:uiPriority w:val="99"/>
    <w:rsid w:val="005B72FB"/>
    <w:rPr>
      <w:rFonts w:ascii="Minion Pro" w:hAnsi="Minion Pro" w:cs="Minion Pro" w:hint="default"/>
      <w:color w:val="211D1E"/>
      <w:sz w:val="22"/>
      <w:szCs w:val="22"/>
    </w:rPr>
  </w:style>
  <w:style w:type="character" w:customStyle="1" w:styleId="CitationChar1">
    <w:name w:val="Citation Char1"/>
    <w:basedOn w:val="DefaultParagraphFont"/>
    <w:rsid w:val="005B72FB"/>
    <w:rPr>
      <w:rFonts w:ascii="Times New Roman" w:eastAsia="Times New Roman" w:hAnsi="Times New Roman" w:cs="Arial"/>
      <w:b/>
      <w:sz w:val="20"/>
      <w:szCs w:val="36"/>
    </w:rPr>
  </w:style>
  <w:style w:type="character" w:customStyle="1" w:styleId="bold-italic-sub-c">
    <w:name w:val="bold-italic-sub-c"/>
    <w:basedOn w:val="DefaultParagraphFont"/>
    <w:rsid w:val="005B72FB"/>
  </w:style>
  <w:style w:type="character" w:customStyle="1" w:styleId="charoverride-4">
    <w:name w:val="charoverride-4"/>
    <w:basedOn w:val="DefaultParagraphFont"/>
    <w:rsid w:val="005B72FB"/>
  </w:style>
  <w:style w:type="character" w:customStyle="1" w:styleId="charoverride-3">
    <w:name w:val="charoverride-3"/>
    <w:basedOn w:val="DefaultParagraphFont"/>
    <w:rsid w:val="005B72FB"/>
  </w:style>
  <w:style w:type="character" w:customStyle="1" w:styleId="BlockTitle2Char">
    <w:name w:val="Block Title2 Char"/>
    <w:link w:val="BlockTitle2"/>
    <w:rsid w:val="005B72FB"/>
    <w:rPr>
      <w:rFonts w:ascii="Calibri" w:hAnsi="Calibri" w:cs="Calibri"/>
    </w:rPr>
  </w:style>
  <w:style w:type="character" w:customStyle="1" w:styleId="HilightChar">
    <w:name w:val="Hilight Char"/>
    <w:rsid w:val="005B72FB"/>
    <w:rPr>
      <w:rFonts w:eastAsia="Calibri"/>
      <w:b/>
      <w:noProof w:val="0"/>
      <w:sz w:val="22"/>
      <w:szCs w:val="22"/>
      <w:u w:val="single"/>
      <w:lang w:val="en-US" w:eastAsia="ar-SA" w:bidi="ar-SA"/>
    </w:rPr>
  </w:style>
  <w:style w:type="character" w:customStyle="1" w:styleId="StyleUnderlineCharChar">
    <w:name w:val="Style Underline Char Char"/>
    <w:rsid w:val="005B72FB"/>
    <w:rPr>
      <w:rFonts w:ascii="Times New Roman" w:eastAsia="Times New Roman" w:hAnsi="Times New Roman" w:cs="Times New Roman"/>
      <w:sz w:val="20"/>
      <w:szCs w:val="20"/>
      <w:u w:val="single"/>
    </w:rPr>
  </w:style>
  <w:style w:type="character" w:customStyle="1" w:styleId="c1">
    <w:name w:val="c1"/>
    <w:rsid w:val="005B72FB"/>
  </w:style>
  <w:style w:type="paragraph" w:customStyle="1" w:styleId="Hat2">
    <w:name w:val="Hat2"/>
    <w:basedOn w:val="Heading2"/>
    <w:next w:val="Heading2"/>
    <w:autoRedefine/>
    <w:uiPriority w:val="99"/>
    <w:qFormat/>
    <w:rsid w:val="005B72FB"/>
    <w:pPr>
      <w:keepNext w:val="0"/>
      <w:keepLines w:val="0"/>
      <w:pageBreakBefore w:val="0"/>
      <w:jc w:val="left"/>
    </w:pPr>
    <w:rPr>
      <w:rFonts w:ascii="Arial Narrow" w:eastAsia="Calibri" w:hAnsi="Arial Narrow" w:cs="Times New Roman"/>
      <w:sz w:val="20"/>
      <w:u w:val="none"/>
    </w:rPr>
  </w:style>
  <w:style w:type="paragraph" w:customStyle="1" w:styleId="StyleCardTextUnderline3">
    <w:name w:val="Style Card Text + Underline3"/>
    <w:link w:val="StyleCardTextUnderline3Char"/>
    <w:qFormat/>
    <w:rsid w:val="005B72FB"/>
    <w:pPr>
      <w:spacing w:after="200" w:line="276" w:lineRule="auto"/>
    </w:pPr>
  </w:style>
  <w:style w:type="character" w:customStyle="1" w:styleId="Underline4">
    <w:name w:val="*Underline*"/>
    <w:rsid w:val="005B72FB"/>
    <w:rPr>
      <w:rFonts w:ascii="Times New Roman" w:hAnsi="Times New Roman"/>
      <w:b/>
      <w:sz w:val="24"/>
      <w:u w:val="single"/>
    </w:rPr>
  </w:style>
  <w:style w:type="paragraph" w:customStyle="1" w:styleId="TxBr33p1">
    <w:name w:val="TxBr_33p1"/>
    <w:basedOn w:val="Normal"/>
    <w:uiPriority w:val="99"/>
    <w:qFormat/>
    <w:rsid w:val="005B72FB"/>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5B72FB"/>
    <w:rPr>
      <w:rFonts w:eastAsia="SimSun"/>
      <w:lang w:eastAsia="zh-CN"/>
    </w:rPr>
  </w:style>
  <w:style w:type="character" w:customStyle="1" w:styleId="comments-post">
    <w:name w:val="comments-post"/>
    <w:rsid w:val="005B72FB"/>
  </w:style>
  <w:style w:type="character" w:customStyle="1" w:styleId="boldciteChar4">
    <w:name w:val="bold cite Char4"/>
    <w:link w:val="boldcite"/>
    <w:locked/>
    <w:rsid w:val="005B72FB"/>
    <w:rPr>
      <w:rFonts w:ascii="Arial" w:eastAsia="Times New Roman" w:hAnsi="Arial" w:cs="Arial"/>
      <w:b/>
      <w:caps/>
      <w:kern w:val="32"/>
      <w:sz w:val="24"/>
      <w:szCs w:val="24"/>
    </w:rPr>
  </w:style>
  <w:style w:type="character" w:customStyle="1" w:styleId="Irrelevant5fontChar">
    <w:name w:val="Irrelevant (5 font) Char"/>
    <w:rsid w:val="005B72FB"/>
    <w:rPr>
      <w:sz w:val="10"/>
      <w:szCs w:val="10"/>
      <w:lang w:val="en-US" w:eastAsia="en-US" w:bidi="ar-SA"/>
    </w:rPr>
  </w:style>
  <w:style w:type="character" w:customStyle="1" w:styleId="Hyperlink13">
    <w:name w:val="Hyperlink13"/>
    <w:rsid w:val="005B72FB"/>
    <w:rPr>
      <w:b w:val="0"/>
      <w:bCs w:val="0"/>
      <w:strike w:val="0"/>
      <w:dstrike w:val="0"/>
      <w:color w:val="008000"/>
      <w:sz w:val="20"/>
      <w:szCs w:val="20"/>
      <w:u w:val="none"/>
      <w:effect w:val="none"/>
    </w:rPr>
  </w:style>
  <w:style w:type="character" w:customStyle="1" w:styleId="standardcontent1">
    <w:name w:val="standardcontent1"/>
    <w:rsid w:val="005B72FB"/>
    <w:rPr>
      <w:rFonts w:ascii="Arial" w:hAnsi="Arial" w:cs="Arial" w:hint="default"/>
      <w:strike w:val="0"/>
      <w:dstrike w:val="0"/>
      <w:sz w:val="24"/>
      <w:szCs w:val="24"/>
      <w:u w:val="none"/>
      <w:effect w:val="none"/>
    </w:rPr>
  </w:style>
  <w:style w:type="character" w:customStyle="1" w:styleId="Hyperlink40">
    <w:name w:val="Hyperlink4"/>
    <w:rsid w:val="005B72FB"/>
    <w:rPr>
      <w:color w:val="000066"/>
      <w:u w:val="single"/>
    </w:rPr>
  </w:style>
  <w:style w:type="paragraph" w:customStyle="1" w:styleId="rddateline">
    <w:name w:val="rddateline"/>
    <w:basedOn w:val="Normal"/>
    <w:uiPriority w:val="99"/>
    <w:qFormat/>
    <w:rsid w:val="005B72FB"/>
    <w:rPr>
      <w:rFonts w:eastAsia="Calibri"/>
      <w:szCs w:val="20"/>
    </w:rPr>
  </w:style>
  <w:style w:type="paragraph" w:customStyle="1" w:styleId="rdheadline">
    <w:name w:val="rdheadline"/>
    <w:basedOn w:val="Normal"/>
    <w:uiPriority w:val="99"/>
    <w:qFormat/>
    <w:rsid w:val="005B72FB"/>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5B72FB"/>
    <w:pPr>
      <w:spacing w:after="100" w:afterAutospacing="1"/>
    </w:pPr>
    <w:rPr>
      <w:rFonts w:ascii="Verdana" w:eastAsia="Calibri" w:hAnsi="Verdana"/>
      <w:szCs w:val="20"/>
    </w:rPr>
  </w:style>
  <w:style w:type="character" w:customStyle="1" w:styleId="rddeckline1">
    <w:name w:val="rddeckline1"/>
    <w:rsid w:val="005B72FB"/>
    <w:rPr>
      <w:rFonts w:ascii="Verdana" w:hAnsi="Verdana" w:hint="default"/>
      <w:b/>
      <w:bCs/>
      <w:sz w:val="22"/>
      <w:szCs w:val="22"/>
    </w:rPr>
  </w:style>
  <w:style w:type="character" w:customStyle="1" w:styleId="contact1">
    <w:name w:val="contact1"/>
    <w:rsid w:val="005B72FB"/>
    <w:rPr>
      <w:rFonts w:ascii="Tahoma" w:hAnsi="Tahoma" w:cs="Tahoma" w:hint="default"/>
      <w:color w:val="999999"/>
      <w:sz w:val="20"/>
      <w:szCs w:val="20"/>
    </w:rPr>
  </w:style>
  <w:style w:type="character" w:customStyle="1" w:styleId="credits1">
    <w:name w:val="credits1"/>
    <w:rsid w:val="005B72FB"/>
    <w:rPr>
      <w:rFonts w:ascii="Tahoma" w:hAnsi="Tahoma" w:cs="Tahoma" w:hint="default"/>
      <w:color w:val="999999"/>
      <w:sz w:val="16"/>
      <w:szCs w:val="16"/>
    </w:rPr>
  </w:style>
  <w:style w:type="paragraph" w:customStyle="1" w:styleId="Heading20">
    <w:name w:val="Heading2"/>
    <w:basedOn w:val="Normal"/>
    <w:link w:val="Heading2Char2"/>
    <w:qFormat/>
    <w:rsid w:val="005B72FB"/>
    <w:pPr>
      <w:jc w:val="center"/>
    </w:pPr>
    <w:rPr>
      <w:rFonts w:eastAsia="Times New Roman"/>
      <w:b/>
      <w:caps/>
    </w:rPr>
  </w:style>
  <w:style w:type="character" w:customStyle="1" w:styleId="Heading2Char2">
    <w:name w:val="Heading2 Char"/>
    <w:link w:val="Heading20"/>
    <w:rsid w:val="005B72FB"/>
    <w:rPr>
      <w:rFonts w:ascii="Calibri" w:eastAsia="Times New Roman" w:hAnsi="Calibri" w:cs="Calibri"/>
      <w:b/>
      <w:caps/>
    </w:rPr>
  </w:style>
  <w:style w:type="paragraph" w:customStyle="1" w:styleId="Header2">
    <w:name w:val="Header2"/>
    <w:basedOn w:val="Heading20"/>
    <w:link w:val="Header2Char"/>
    <w:qFormat/>
    <w:rsid w:val="005B72FB"/>
  </w:style>
  <w:style w:type="character" w:customStyle="1" w:styleId="Header2Char">
    <w:name w:val="Header2 Char"/>
    <w:link w:val="Header2"/>
    <w:rsid w:val="005B72FB"/>
    <w:rPr>
      <w:rFonts w:ascii="Calibri" w:eastAsia="Times New Roman" w:hAnsi="Calibri" w:cs="Calibri"/>
      <w:b/>
      <w:caps/>
    </w:rPr>
  </w:style>
  <w:style w:type="paragraph" w:customStyle="1" w:styleId="Underlinedcard1">
    <w:name w:val="Underlined card"/>
    <w:basedOn w:val="Normal"/>
    <w:link w:val="UnderlinedcardChar1"/>
    <w:autoRedefine/>
    <w:qFormat/>
    <w:rsid w:val="005B72FB"/>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5B72FB"/>
    <w:rPr>
      <w:rFonts w:ascii="Calibri" w:eastAsia="Times New Roman" w:hAnsi="Calibri" w:cs="Calibri"/>
      <w:u w:val="thick"/>
    </w:rPr>
  </w:style>
  <w:style w:type="paragraph" w:customStyle="1" w:styleId="StyleHeading212pt">
    <w:name w:val="Style Heading2 + 12 pt"/>
    <w:basedOn w:val="Heading20"/>
    <w:link w:val="StyleHeading212ptChar"/>
    <w:qFormat/>
    <w:rsid w:val="005B72FB"/>
    <w:rPr>
      <w:bCs/>
    </w:rPr>
  </w:style>
  <w:style w:type="character" w:customStyle="1" w:styleId="StyleHeading212ptChar">
    <w:name w:val="Style Heading2 + 12 pt Char"/>
    <w:link w:val="StyleHeading212pt"/>
    <w:rsid w:val="005B72FB"/>
    <w:rPr>
      <w:rFonts w:ascii="Calibri" w:eastAsia="Times New Roman" w:hAnsi="Calibri" w:cs="Calibri"/>
      <w:b/>
      <w:bCs/>
      <w:caps/>
    </w:rPr>
  </w:style>
  <w:style w:type="paragraph" w:customStyle="1" w:styleId="Heading212pt">
    <w:name w:val="Heading2 + 12 pt"/>
    <w:basedOn w:val="StyleHeading212pt"/>
    <w:link w:val="Heading212ptChar"/>
    <w:qFormat/>
    <w:rsid w:val="005B72FB"/>
  </w:style>
  <w:style w:type="character" w:customStyle="1" w:styleId="Heading212ptChar">
    <w:name w:val="Heading2 + 12 pt Char"/>
    <w:link w:val="Heading212pt"/>
    <w:rsid w:val="005B72FB"/>
    <w:rPr>
      <w:rFonts w:ascii="Calibri" w:eastAsia="Times New Roman" w:hAnsi="Calibri" w:cs="Calibri"/>
      <w:b/>
      <w:bCs/>
      <w:caps/>
    </w:rPr>
  </w:style>
  <w:style w:type="character" w:customStyle="1" w:styleId="StyleBoldText12pt10ptNotBoldKernat16pt">
    <w:name w:val="Style Bold Text 12 pt + 10 pt Not Bold Kern at 16 pt"/>
    <w:rsid w:val="005B72FB"/>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5B72FB"/>
  </w:style>
  <w:style w:type="paragraph" w:customStyle="1" w:styleId="highlightcardtext">
    <w:name w:val="highlight card text"/>
    <w:basedOn w:val="evidencetext"/>
    <w:uiPriority w:val="99"/>
    <w:qFormat/>
    <w:rsid w:val="005B72FB"/>
    <w:pPr>
      <w:framePr w:hSpace="187" w:vSpace="187" w:wrap="around" w:vAnchor="text" w:hAnchor="text" w:y="1"/>
      <w:shd w:val="pct10" w:color="3366FF" w:fill="3366FF"/>
      <w:ind w:left="1440" w:right="2016"/>
    </w:pPr>
    <w:rPr>
      <w:rFonts w:ascii="Calibri" w:eastAsia="Calibri" w:hAnsi="Calibri" w:cs="Calibri"/>
      <w:sz w:val="18"/>
      <w:u w:val="single"/>
    </w:rPr>
  </w:style>
  <w:style w:type="paragraph" w:customStyle="1" w:styleId="underlineevidencetext">
    <w:name w:val="underline evidence text"/>
    <w:basedOn w:val="evidencetext"/>
    <w:uiPriority w:val="99"/>
    <w:qFormat/>
    <w:rsid w:val="005B72FB"/>
    <w:pPr>
      <w:ind w:left="1440" w:right="2016"/>
    </w:pPr>
    <w:rPr>
      <w:rFonts w:ascii="Calibri" w:eastAsia="Calibri" w:hAnsi="Calibri" w:cs="Calibri"/>
      <w:sz w:val="18"/>
      <w:u w:val="single"/>
    </w:rPr>
  </w:style>
  <w:style w:type="paragraph" w:customStyle="1" w:styleId="underlinecard1">
    <w:name w:val="underline card"/>
    <w:basedOn w:val="Normal"/>
    <w:uiPriority w:val="99"/>
    <w:qFormat/>
    <w:rsid w:val="005B72FB"/>
    <w:pPr>
      <w:ind w:left="1728" w:right="1728"/>
    </w:pPr>
    <w:rPr>
      <w:rFonts w:eastAsia="Calibri"/>
      <w:sz w:val="18"/>
      <w:u w:val="single"/>
    </w:rPr>
  </w:style>
  <w:style w:type="paragraph" w:customStyle="1" w:styleId="CardsChar2">
    <w:name w:val="Cards Char2"/>
    <w:basedOn w:val="Normal"/>
    <w:uiPriority w:val="99"/>
    <w:qFormat/>
    <w:rsid w:val="005B72FB"/>
    <w:pPr>
      <w:autoSpaceDE w:val="0"/>
      <w:autoSpaceDN w:val="0"/>
      <w:adjustRightInd w:val="0"/>
      <w:ind w:left="432" w:right="432"/>
      <w:jc w:val="both"/>
    </w:pPr>
    <w:rPr>
      <w:rFonts w:eastAsia="Calibri"/>
      <w:szCs w:val="20"/>
    </w:rPr>
  </w:style>
  <w:style w:type="character" w:customStyle="1" w:styleId="UnderlinedCards">
    <w:name w:val="Underlined Cards"/>
    <w:rsid w:val="005B72FB"/>
    <w:rPr>
      <w:sz w:val="24"/>
      <w:szCs w:val="24"/>
      <w:u w:val="thick"/>
      <w:lang w:val="en-US" w:eastAsia="en-US" w:bidi="ar-SA"/>
    </w:rPr>
  </w:style>
  <w:style w:type="character" w:customStyle="1" w:styleId="highlightcardtextChar">
    <w:name w:val="highlight card text Char"/>
    <w:rsid w:val="005B72FB"/>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5B72FB"/>
    <w:pPr>
      <w:ind w:left="1728" w:right="1728"/>
    </w:pPr>
    <w:rPr>
      <w:rFonts w:eastAsia="Times New Roman"/>
      <w:sz w:val="18"/>
    </w:rPr>
  </w:style>
  <w:style w:type="character" w:customStyle="1" w:styleId="CardTextCharCharCharCharChar">
    <w:name w:val="Card Text Char Char Char Char Char"/>
    <w:link w:val="CardTextCharCharCharChar"/>
    <w:rsid w:val="005B72FB"/>
    <w:rPr>
      <w:rFonts w:ascii="Calibri" w:eastAsia="Times New Roman" w:hAnsi="Calibri" w:cs="Calibri"/>
      <w:sz w:val="18"/>
    </w:rPr>
  </w:style>
  <w:style w:type="character" w:customStyle="1" w:styleId="TagsChar4">
    <w:name w:val="Tags Char4"/>
    <w:rsid w:val="005B72FB"/>
    <w:rPr>
      <w:b/>
      <w:lang w:val="en-US" w:eastAsia="en-US" w:bidi="ar-SA"/>
    </w:rPr>
  </w:style>
  <w:style w:type="character" w:customStyle="1" w:styleId="tightinline1">
    <w:name w:val="tightinline1"/>
    <w:rsid w:val="005B72FB"/>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5B72FB"/>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ascii="Georgia" w:eastAsia="Times New Roman" w:hAnsi="Georgia" w:cs="Times New Roman"/>
      <w:sz w:val="24"/>
      <w:szCs w:val="24"/>
    </w:rPr>
  </w:style>
  <w:style w:type="character" w:customStyle="1" w:styleId="blsp-spelling-corrected">
    <w:name w:val="blsp-spelling-corrected"/>
    <w:rsid w:val="005B72FB"/>
  </w:style>
  <w:style w:type="character" w:customStyle="1" w:styleId="blsp-spelling-error">
    <w:name w:val="blsp-spelling-error"/>
    <w:rsid w:val="005B72FB"/>
  </w:style>
  <w:style w:type="character" w:customStyle="1" w:styleId="sup">
    <w:name w:val="sup"/>
    <w:rsid w:val="005B72FB"/>
  </w:style>
  <w:style w:type="character" w:customStyle="1" w:styleId="pgnum">
    <w:name w:val="pgnum"/>
    <w:rsid w:val="005B72FB"/>
  </w:style>
  <w:style w:type="character" w:customStyle="1" w:styleId="SmallFontCharChar">
    <w:name w:val="Small Font Char Char"/>
    <w:rsid w:val="005B72FB"/>
    <w:rPr>
      <w:rFonts w:ascii="Arial" w:hAnsi="Arial"/>
      <w:sz w:val="12"/>
      <w:szCs w:val="24"/>
      <w:lang w:val="en-US" w:eastAsia="en-US" w:bidi="ar-SA"/>
    </w:rPr>
  </w:style>
  <w:style w:type="paragraph" w:customStyle="1" w:styleId="textmargin">
    <w:name w:val="textmargin"/>
    <w:basedOn w:val="Normal"/>
    <w:uiPriority w:val="99"/>
    <w:qFormat/>
    <w:rsid w:val="005B72F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5B72FB"/>
    <w:pPr>
      <w:spacing w:before="100" w:beforeAutospacing="1" w:after="100" w:afterAutospacing="1"/>
    </w:pPr>
    <w:rPr>
      <w:rFonts w:eastAsia="Calibri"/>
      <w:color w:val="000000"/>
    </w:rPr>
  </w:style>
  <w:style w:type="paragraph" w:customStyle="1" w:styleId="header10">
    <w:name w:val="header1"/>
    <w:basedOn w:val="Normal"/>
    <w:uiPriority w:val="99"/>
    <w:qFormat/>
    <w:rsid w:val="005B72FB"/>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5B72FB"/>
    <w:rPr>
      <w:rFonts w:ascii="Arial Narrow" w:eastAsia="Calibri" w:hAnsi="Arial Narrow"/>
      <w:color w:val="000000"/>
    </w:rPr>
  </w:style>
  <w:style w:type="paragraph" w:customStyle="1" w:styleId="bc2">
    <w:name w:val="bc_2"/>
    <w:basedOn w:val="Normal"/>
    <w:uiPriority w:val="99"/>
    <w:qFormat/>
    <w:rsid w:val="005B72FB"/>
    <w:pPr>
      <w:spacing w:before="100" w:beforeAutospacing="1" w:after="100" w:afterAutospacing="1"/>
    </w:pPr>
    <w:rPr>
      <w:rFonts w:eastAsia="Calibri"/>
      <w:color w:val="000000"/>
    </w:rPr>
  </w:style>
  <w:style w:type="character" w:customStyle="1" w:styleId="bc21">
    <w:name w:val="bc_21"/>
    <w:rsid w:val="005B72FB"/>
  </w:style>
  <w:style w:type="paragraph" w:customStyle="1" w:styleId="quote20">
    <w:name w:val="quote2"/>
    <w:basedOn w:val="Normal"/>
    <w:uiPriority w:val="99"/>
    <w:qFormat/>
    <w:rsid w:val="005B72FB"/>
    <w:rPr>
      <w:rFonts w:ascii="Verdana" w:eastAsia="Calibri" w:hAnsi="Verdana"/>
      <w:szCs w:val="20"/>
    </w:rPr>
  </w:style>
  <w:style w:type="character" w:customStyle="1" w:styleId="copystyle">
    <w:name w:val="copystyle"/>
    <w:rsid w:val="005B72FB"/>
  </w:style>
  <w:style w:type="character" w:customStyle="1" w:styleId="boldciteCharChar1">
    <w:name w:val="bold cite Char Char1"/>
    <w:rsid w:val="005B72FB"/>
    <w:rPr>
      <w:rFonts w:ascii="Arial" w:hAnsi="Arial" w:cs="Arial"/>
      <w:b/>
      <w:bCs/>
      <w:kern w:val="32"/>
      <w:sz w:val="24"/>
      <w:szCs w:val="24"/>
      <w:lang w:val="en-US" w:eastAsia="en-US" w:bidi="ar-SA"/>
    </w:rPr>
  </w:style>
  <w:style w:type="character" w:customStyle="1" w:styleId="ReadUnderline">
    <w:name w:val="Read Underline"/>
    <w:rsid w:val="005B72FB"/>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5B72FB"/>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5B72FB"/>
    <w:rPr>
      <w:rFonts w:ascii="Century Gothic" w:eastAsia="Times New Roman" w:hAnsi="Century Gothic" w:cs="Arial"/>
      <w:spacing w:val="-20"/>
      <w:kern w:val="32"/>
      <w:sz w:val="36"/>
      <w:szCs w:val="32"/>
    </w:rPr>
  </w:style>
  <w:style w:type="paragraph" w:customStyle="1" w:styleId="F4">
    <w:name w:val="F4"/>
    <w:basedOn w:val="Normal"/>
    <w:link w:val="F4Char"/>
    <w:qFormat/>
    <w:rsid w:val="005B72FB"/>
    <w:pPr>
      <w:ind w:left="288" w:right="288"/>
    </w:pPr>
    <w:rPr>
      <w:rFonts w:ascii="Arial Narrow" w:eastAsia="Times New Roman" w:hAnsi="Arial Narrow"/>
      <w:szCs w:val="20"/>
      <w:u w:val="single"/>
    </w:rPr>
  </w:style>
  <w:style w:type="character" w:customStyle="1" w:styleId="F4Char">
    <w:name w:val="F4 Char"/>
    <w:link w:val="F4"/>
    <w:rsid w:val="005B72FB"/>
    <w:rPr>
      <w:rFonts w:ascii="Arial Narrow" w:eastAsia="Times New Roman" w:hAnsi="Arial Narrow" w:cs="Calibri"/>
      <w:szCs w:val="20"/>
      <w:u w:val="single"/>
    </w:rPr>
  </w:style>
  <w:style w:type="paragraph" w:customStyle="1" w:styleId="StyleCARD">
    <w:name w:val="Style CARD +"/>
    <w:basedOn w:val="Normal"/>
    <w:link w:val="StyleCARDChar"/>
    <w:qFormat/>
    <w:rsid w:val="005B72FB"/>
    <w:pPr>
      <w:ind w:left="300" w:right="288"/>
    </w:pPr>
    <w:rPr>
      <w:rFonts w:ascii="Arial Narrow" w:eastAsia="Times New Roman" w:hAnsi="Arial Narrow"/>
      <w:szCs w:val="20"/>
    </w:rPr>
  </w:style>
  <w:style w:type="character" w:customStyle="1" w:styleId="StyleCARDChar">
    <w:name w:val="Style CARD + Char"/>
    <w:link w:val="StyleCARD"/>
    <w:rsid w:val="005B72FB"/>
    <w:rPr>
      <w:rFonts w:ascii="Arial Narrow" w:eastAsia="Times New Roman" w:hAnsi="Arial Narrow" w:cs="Calibri"/>
      <w:szCs w:val="20"/>
    </w:rPr>
  </w:style>
  <w:style w:type="character" w:customStyle="1" w:styleId="noiconheadline">
    <w:name w:val="noicon_headline"/>
    <w:rsid w:val="005B72FB"/>
  </w:style>
  <w:style w:type="paragraph" w:styleId="MacroText">
    <w:name w:val="macro"/>
    <w:link w:val="MacroTextChar"/>
    <w:rsid w:val="005B72F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5B72FB"/>
    <w:rPr>
      <w:rFonts w:ascii="Courier New" w:eastAsia="Times New Roman" w:hAnsi="Courier New" w:cs="Courier New"/>
      <w:sz w:val="20"/>
      <w:szCs w:val="20"/>
    </w:rPr>
  </w:style>
  <w:style w:type="character" w:customStyle="1" w:styleId="pp1">
    <w:name w:val="pp1"/>
    <w:rsid w:val="005B72FB"/>
    <w:rPr>
      <w:rFonts w:ascii="Times New Roman" w:hAnsi="Times New Roman" w:cs="Times New Roman" w:hint="default"/>
      <w:i w:val="0"/>
      <w:iCs w:val="0"/>
      <w:smallCaps w:val="0"/>
      <w:sz w:val="30"/>
      <w:szCs w:val="30"/>
    </w:rPr>
  </w:style>
  <w:style w:type="character" w:customStyle="1" w:styleId="prbodytext1">
    <w:name w:val="pr_bodytext1"/>
    <w:rsid w:val="005B72FB"/>
    <w:rPr>
      <w:rFonts w:ascii="Arial" w:hAnsi="Arial" w:cs="Arial" w:hint="default"/>
      <w:sz w:val="20"/>
      <w:szCs w:val="20"/>
    </w:rPr>
  </w:style>
  <w:style w:type="character" w:customStyle="1" w:styleId="articlehead">
    <w:name w:val="articlehead"/>
    <w:rsid w:val="005B72FB"/>
  </w:style>
  <w:style w:type="character" w:customStyle="1" w:styleId="blue3">
    <w:name w:val="blue3"/>
    <w:rsid w:val="005B72FB"/>
  </w:style>
  <w:style w:type="paragraph" w:customStyle="1" w:styleId="issuedetails">
    <w:name w:val="issue_details"/>
    <w:basedOn w:val="Normal"/>
    <w:uiPriority w:val="99"/>
    <w:qFormat/>
    <w:rsid w:val="005B72FB"/>
    <w:pPr>
      <w:spacing w:before="100" w:beforeAutospacing="1" w:after="100" w:afterAutospacing="1"/>
    </w:pPr>
    <w:rPr>
      <w:rFonts w:eastAsia="Times New Roman"/>
    </w:rPr>
  </w:style>
  <w:style w:type="character" w:customStyle="1" w:styleId="over-title">
    <w:name w:val="over-title"/>
    <w:rsid w:val="005B72FB"/>
  </w:style>
  <w:style w:type="character" w:customStyle="1" w:styleId="contentheader">
    <w:name w:val="contentheader"/>
    <w:rsid w:val="005B72FB"/>
  </w:style>
  <w:style w:type="character" w:customStyle="1" w:styleId="Stylecites10ptNotBoldChar">
    <w:name w:val="Style cites + 10 pt Not Bold Char"/>
    <w:rsid w:val="005B72FB"/>
    <w:rPr>
      <w:rFonts w:eastAsia="SimSun"/>
      <w:szCs w:val="24"/>
      <w:lang w:val="en-US" w:eastAsia="zh-CN" w:bidi="ar-SA"/>
    </w:rPr>
  </w:style>
  <w:style w:type="character" w:customStyle="1" w:styleId="tagscharchar0">
    <w:name w:val="tagscharchar"/>
    <w:rsid w:val="005B72FB"/>
  </w:style>
  <w:style w:type="character" w:customStyle="1" w:styleId="bhl">
    <w:name w:val="bhl"/>
    <w:rsid w:val="005B72FB"/>
  </w:style>
  <w:style w:type="character" w:customStyle="1" w:styleId="FontStyle16">
    <w:name w:val="Font Style16"/>
    <w:uiPriority w:val="99"/>
    <w:rsid w:val="005B72FB"/>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5B72FB"/>
    <w:pPr>
      <w:spacing w:before="100" w:beforeAutospacing="1" w:after="100" w:afterAutospacing="1"/>
    </w:pPr>
    <w:rPr>
      <w:rFonts w:eastAsia="Times New Roman"/>
    </w:rPr>
  </w:style>
  <w:style w:type="paragraph" w:customStyle="1" w:styleId="tussenkop">
    <w:name w:val="tussenkop"/>
    <w:basedOn w:val="Normal"/>
    <w:uiPriority w:val="99"/>
    <w:qFormat/>
    <w:rsid w:val="005B72FB"/>
    <w:pPr>
      <w:spacing w:before="100" w:beforeAutospacing="1" w:after="100" w:afterAutospacing="1"/>
    </w:pPr>
    <w:rPr>
      <w:rFonts w:eastAsia="Times New Roman"/>
    </w:rPr>
  </w:style>
  <w:style w:type="character" w:customStyle="1" w:styleId="docnumbertitle">
    <w:name w:val="doc_number_title"/>
    <w:basedOn w:val="DefaultParagraphFont"/>
    <w:rsid w:val="005B72FB"/>
  </w:style>
  <w:style w:type="paragraph" w:customStyle="1" w:styleId="Style11">
    <w:name w:val="Style11"/>
    <w:basedOn w:val="Normal"/>
    <w:link w:val="Style11Char0"/>
    <w:qFormat/>
    <w:rsid w:val="005B72FB"/>
    <w:rPr>
      <w:rFonts w:asciiTheme="minorHAnsi" w:hAnsiTheme="minorHAnsi" w:cstheme="minorBidi"/>
      <w:b/>
      <w:u w:val="thick"/>
    </w:rPr>
  </w:style>
  <w:style w:type="paragraph" w:customStyle="1" w:styleId="Style120">
    <w:name w:val="Style12"/>
    <w:basedOn w:val="Normal"/>
    <w:link w:val="Style12Char"/>
    <w:qFormat/>
    <w:rsid w:val="005B72FB"/>
    <w:rPr>
      <w:rFonts w:asciiTheme="minorHAnsi" w:hAnsiTheme="minorHAnsi" w:cstheme="minorBidi"/>
      <w:b/>
      <w:u w:val="thick"/>
    </w:rPr>
  </w:style>
  <w:style w:type="character" w:customStyle="1" w:styleId="StyleUnderlineChar9ptBorderSinglesolidlineAuto0">
    <w:name w:val="Style Underline Char + 9 pt Border: : (Single solid line Auto  0..."/>
    <w:basedOn w:val="DefaultParagraphFont"/>
    <w:rsid w:val="005B72FB"/>
    <w:rPr>
      <w:rFonts w:ascii="Times New Roman" w:hAnsi="Times New Roman"/>
      <w:sz w:val="20"/>
      <w:u w:val="single"/>
      <w:bdr w:val="single" w:sz="4" w:space="0" w:color="auto" w:frame="1"/>
      <w:lang w:val="en-US" w:eastAsia="en-US" w:bidi="ar-SA"/>
    </w:rPr>
  </w:style>
  <w:style w:type="character" w:customStyle="1" w:styleId="Heading6Char1">
    <w:name w:val="Heading 6 Char1"/>
    <w:aliases w:val="Title (no index) Char1"/>
    <w:basedOn w:val="DefaultParagraphFont"/>
    <w:uiPriority w:val="9"/>
    <w:semiHidden/>
    <w:rsid w:val="005B72FB"/>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5B72FB"/>
    <w:rPr>
      <w:rFonts w:ascii="Consolas" w:hAnsi="Consolas" w:cs="Consolas"/>
      <w:sz w:val="20"/>
      <w:szCs w:val="20"/>
    </w:rPr>
  </w:style>
  <w:style w:type="character" w:customStyle="1" w:styleId="hidden">
    <w:name w:val="hidden"/>
    <w:basedOn w:val="DefaultParagraphFont"/>
    <w:uiPriority w:val="99"/>
    <w:rsid w:val="005B72FB"/>
  </w:style>
  <w:style w:type="paragraph" w:customStyle="1" w:styleId="StyleHeading3BlockLatinBodyCalibri">
    <w:name w:val="Style Heading 3Block + (Latin) +Body (Calibri)"/>
    <w:basedOn w:val="Heading3"/>
    <w:rsid w:val="005B72FB"/>
    <w:rPr>
      <w:rFonts w:ascii="Georgia" w:hAnsi="Georgia"/>
    </w:rPr>
  </w:style>
  <w:style w:type="character" w:customStyle="1" w:styleId="StyleStyleBoldUnderlineIntenseEmphasisUnderlineStyleapple-s1">
    <w:name w:val="Style Style Bold UnderlineIntense EmphasisUnderlineStyleapple-s...1"/>
    <w:basedOn w:val="DefaultParagraphFont"/>
    <w:rsid w:val="005B72FB"/>
    <w:rPr>
      <w:rFonts w:ascii="Garamond" w:hAnsi="Garamond"/>
      <w:b w:val="0"/>
      <w:bCs w:val="0"/>
      <w:sz w:val="24"/>
      <w:u w:val="single"/>
    </w:rPr>
  </w:style>
  <w:style w:type="character" w:customStyle="1" w:styleId="bodysubtoc">
    <w:name w:val="bodysubtoc"/>
    <w:basedOn w:val="DefaultParagraphFont"/>
    <w:rsid w:val="005B72FB"/>
  </w:style>
  <w:style w:type="character" w:customStyle="1" w:styleId="lefttitlesmaller">
    <w:name w:val="lefttitlesmaller"/>
    <w:basedOn w:val="DefaultParagraphFont"/>
    <w:rsid w:val="005B72FB"/>
  </w:style>
  <w:style w:type="character" w:customStyle="1" w:styleId="submitted-time">
    <w:name w:val="submitted-time"/>
    <w:basedOn w:val="DefaultParagraphFont"/>
    <w:rsid w:val="005B72FB"/>
  </w:style>
  <w:style w:type="paragraph" w:customStyle="1" w:styleId="date-comments">
    <w:name w:val="date-comments"/>
    <w:basedOn w:val="Normal"/>
    <w:rsid w:val="005B72FB"/>
    <w:pPr>
      <w:spacing w:before="100" w:beforeAutospacing="1" w:after="100" w:afterAutospacing="1"/>
    </w:pPr>
    <w:rPr>
      <w:rFonts w:ascii="Times" w:hAnsi="Times"/>
      <w:szCs w:val="20"/>
    </w:rPr>
  </w:style>
  <w:style w:type="character" w:customStyle="1" w:styleId="searchword">
    <w:name w:val="searchword"/>
    <w:basedOn w:val="DefaultParagraphFont"/>
    <w:rsid w:val="005B72FB"/>
  </w:style>
  <w:style w:type="paragraph" w:customStyle="1" w:styleId="Shrink6">
    <w:name w:val="Shrink 6"/>
    <w:basedOn w:val="Normal"/>
    <w:qFormat/>
    <w:rsid w:val="005B72FB"/>
    <w:rPr>
      <w:rFonts w:eastAsia="Calibri"/>
      <w:sz w:val="12"/>
    </w:rPr>
  </w:style>
  <w:style w:type="paragraph" w:customStyle="1" w:styleId="10ptfont">
    <w:name w:val="10pt font"/>
    <w:basedOn w:val="Normal"/>
    <w:link w:val="10ptfontChar"/>
    <w:autoRedefine/>
    <w:rsid w:val="005B72FB"/>
    <w:rPr>
      <w:rFonts w:eastAsia="Times New Roman"/>
      <w:sz w:val="20"/>
    </w:rPr>
  </w:style>
  <w:style w:type="character" w:customStyle="1" w:styleId="10ptfontChar">
    <w:name w:val="10pt font Char"/>
    <w:link w:val="10ptfont"/>
    <w:rsid w:val="005B72FB"/>
    <w:rPr>
      <w:rFonts w:ascii="Calibri" w:eastAsia="Times New Roman" w:hAnsi="Calibri" w:cs="Calibri"/>
      <w:sz w:val="20"/>
    </w:rPr>
  </w:style>
  <w:style w:type="character" w:customStyle="1" w:styleId="StyleIntenseReferenceGaramond">
    <w:name w:val="Style Intense Reference + Garamond"/>
    <w:rsid w:val="005B72FB"/>
    <w:rPr>
      <w:rFonts w:ascii="Garamond" w:hAnsi="Garamond"/>
      <w:bCs/>
      <w:color w:val="auto"/>
      <w:spacing w:val="5"/>
      <w:sz w:val="20"/>
      <w:u w:val="single"/>
    </w:rPr>
  </w:style>
  <w:style w:type="character" w:customStyle="1" w:styleId="StyleIntenseReferenceGaramondBold">
    <w:name w:val="Style Intense Reference + Garamond Bold"/>
    <w:rsid w:val="005B72FB"/>
    <w:rPr>
      <w:rFonts w:ascii="Garamond" w:hAnsi="Garamond"/>
      <w:b/>
      <w:bCs/>
      <w:color w:val="auto"/>
      <w:spacing w:val="5"/>
      <w:sz w:val="20"/>
      <w:u w:val="single"/>
    </w:rPr>
  </w:style>
  <w:style w:type="character" w:customStyle="1" w:styleId="newstime">
    <w:name w:val="newstime"/>
    <w:basedOn w:val="DefaultParagraphFont"/>
    <w:rsid w:val="005B72FB"/>
  </w:style>
  <w:style w:type="character" w:customStyle="1" w:styleId="IntenseReference1">
    <w:name w:val="Intense Reference1"/>
    <w:qFormat/>
    <w:rsid w:val="005B72FB"/>
    <w:rPr>
      <w:rFonts w:ascii="Arial" w:hAnsi="Arial"/>
      <w:bCs/>
      <w:color w:val="auto"/>
      <w:spacing w:val="5"/>
      <w:sz w:val="20"/>
      <w:u w:val="thick"/>
    </w:rPr>
  </w:style>
  <w:style w:type="character" w:customStyle="1" w:styleId="ilad1">
    <w:name w:val="il_ad1"/>
    <w:rsid w:val="005B72FB"/>
    <w:rPr>
      <w:vanish/>
      <w:webHidden w:val="0"/>
      <w:color w:val="000000"/>
      <w:u w:val="single"/>
      <w:specVanish/>
    </w:rPr>
  </w:style>
  <w:style w:type="paragraph" w:customStyle="1" w:styleId="analytics0">
    <w:name w:val="analytics"/>
    <w:basedOn w:val="Heading4"/>
    <w:link w:val="analyticsChar0"/>
    <w:uiPriority w:val="4"/>
    <w:qFormat/>
    <w:rsid w:val="005B72FB"/>
    <w:rPr>
      <w:rFonts w:ascii="Georgia" w:hAnsi="Georgia"/>
      <w:sz w:val="22"/>
    </w:rPr>
  </w:style>
  <w:style w:type="character" w:customStyle="1" w:styleId="tx">
    <w:name w:val="tx"/>
    <w:basedOn w:val="DefaultParagraphFont"/>
    <w:rsid w:val="005B72FB"/>
  </w:style>
  <w:style w:type="character" w:customStyle="1" w:styleId="oneclick-link">
    <w:name w:val="oneclick-link"/>
    <w:basedOn w:val="DefaultParagraphFont"/>
    <w:rsid w:val="005B72FB"/>
  </w:style>
  <w:style w:type="character" w:customStyle="1" w:styleId="FontStyle505">
    <w:name w:val="Font Style505"/>
    <w:basedOn w:val="DefaultParagraphFont"/>
    <w:uiPriority w:val="99"/>
    <w:rsid w:val="005B72FB"/>
    <w:rPr>
      <w:rFonts w:ascii="Times New Roman" w:hAnsi="Times New Roman" w:cs="Times New Roman"/>
      <w:sz w:val="18"/>
      <w:szCs w:val="18"/>
    </w:rPr>
  </w:style>
  <w:style w:type="character" w:customStyle="1" w:styleId="Bodytext116">
    <w:name w:val="Body text (11)"/>
    <w:rsid w:val="005B72F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B72F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B72FB"/>
  </w:style>
  <w:style w:type="character" w:customStyle="1" w:styleId="Style5Char">
    <w:name w:val="Style5 Char"/>
    <w:link w:val="Style5"/>
    <w:uiPriority w:val="4"/>
    <w:rsid w:val="005B72FB"/>
    <w:rPr>
      <w:rFonts w:ascii="Calibri" w:eastAsia="Times New Roman" w:hAnsi="Calibri" w:cs="Calibri"/>
      <w:b/>
      <w:bCs/>
      <w:u w:val="single"/>
    </w:rPr>
  </w:style>
  <w:style w:type="paragraph" w:customStyle="1" w:styleId="Style100">
    <w:name w:val="Style10"/>
    <w:basedOn w:val="Normal"/>
    <w:link w:val="Style10Char"/>
    <w:qFormat/>
    <w:rsid w:val="005B72FB"/>
    <w:pPr>
      <w:ind w:right="432"/>
    </w:pPr>
    <w:rPr>
      <w:rFonts w:ascii="Times New Roman" w:eastAsia="Times New Roman" w:hAnsi="Times New Roman" w:cs="Times New Roman"/>
      <w:b/>
    </w:rPr>
  </w:style>
  <w:style w:type="character" w:customStyle="1" w:styleId="Style10Char">
    <w:name w:val="Style10 Char"/>
    <w:link w:val="Style100"/>
    <w:rsid w:val="005B72FB"/>
    <w:rPr>
      <w:rFonts w:ascii="Times New Roman" w:eastAsia="Times New Roman" w:hAnsi="Times New Roman" w:cs="Times New Roman"/>
      <w:b/>
    </w:rPr>
  </w:style>
  <w:style w:type="character" w:customStyle="1" w:styleId="StyleStyleBoldUnderlineUnderlineapple-style-span6ptBoldK">
    <w:name w:val="Style Style Bold UnderlineUnderlineapple-style-span + 6 ptBoldK..."/>
    <w:basedOn w:val="DefaultParagraphFont"/>
    <w:rsid w:val="005B72FB"/>
    <w:rPr>
      <w:b w:val="0"/>
      <w:bCs w:val="0"/>
      <w:sz w:val="22"/>
      <w:u w:val="single"/>
      <w:bdr w:val="none" w:sz="0" w:space="0" w:color="auto"/>
    </w:rPr>
  </w:style>
  <w:style w:type="paragraph" w:customStyle="1" w:styleId="UnderlinedEv">
    <w:name w:val="Underlined Ev"/>
    <w:basedOn w:val="Normal"/>
    <w:next w:val="Normal"/>
    <w:link w:val="UnderlinedEvChar"/>
    <w:qFormat/>
    <w:rsid w:val="005B72FB"/>
    <w:rPr>
      <w:rFonts w:ascii="Garamond" w:eastAsia="Calibri" w:hAnsi="Garamond" w:cs="Times New Roman"/>
      <w:szCs w:val="20"/>
      <w:u w:val="single"/>
    </w:rPr>
  </w:style>
  <w:style w:type="character" w:customStyle="1" w:styleId="UnderlinedEvChar">
    <w:name w:val="Underlined Ev Char"/>
    <w:basedOn w:val="DefaultParagraphFont"/>
    <w:link w:val="UnderlinedEv"/>
    <w:rsid w:val="005B72FB"/>
    <w:rPr>
      <w:rFonts w:ascii="Garamond" w:eastAsia="Calibri" w:hAnsi="Garamond" w:cs="Times New Roman"/>
      <w:szCs w:val="20"/>
      <w:u w:val="single"/>
    </w:rPr>
  </w:style>
  <w:style w:type="character" w:customStyle="1" w:styleId="StyleUnderlineBorderSinglesolidlineAuto225ptLine">
    <w:name w:val="Style Underline Border: : (Single solid line Auto  2.25 pt Line ..."/>
    <w:basedOn w:val="DefaultParagraphFont"/>
    <w:rsid w:val="005B72FB"/>
    <w:rPr>
      <w:u w:val="single"/>
      <w:bdr w:val="none" w:sz="0" w:space="0" w:color="auto"/>
    </w:rPr>
  </w:style>
  <w:style w:type="character" w:customStyle="1" w:styleId="cit-title">
    <w:name w:val="cit-title"/>
    <w:basedOn w:val="DefaultParagraphFont"/>
    <w:rsid w:val="005B72FB"/>
  </w:style>
  <w:style w:type="paragraph" w:customStyle="1" w:styleId="txttitle">
    <w:name w:val="txttitle"/>
    <w:basedOn w:val="Normal"/>
    <w:rsid w:val="005B72FB"/>
    <w:pPr>
      <w:spacing w:before="100" w:beforeAutospacing="1" w:after="100" w:afterAutospacing="1"/>
    </w:pPr>
    <w:rPr>
      <w:rFonts w:ascii="Times New Roman" w:hAnsi="Times New Roman"/>
    </w:rPr>
  </w:style>
  <w:style w:type="character" w:customStyle="1" w:styleId="z3988">
    <w:name w:val="z3988"/>
    <w:basedOn w:val="DefaultParagraphFont"/>
    <w:rsid w:val="005B72FB"/>
  </w:style>
  <w:style w:type="character" w:customStyle="1" w:styleId="nowrap">
    <w:name w:val="nowrap"/>
    <w:basedOn w:val="DefaultParagraphFont"/>
    <w:rsid w:val="005B72FB"/>
  </w:style>
  <w:style w:type="paragraph" w:customStyle="1" w:styleId="SmallCards">
    <w:name w:val="Small Cards"/>
    <w:basedOn w:val="Normal"/>
    <w:autoRedefine/>
    <w:rsid w:val="005B72FB"/>
    <w:rPr>
      <w:rFonts w:ascii="Times New Roman" w:eastAsia="Times New Roman" w:hAnsi="Times New Roman" w:cs="Times New Roman"/>
      <w:szCs w:val="20"/>
    </w:rPr>
  </w:style>
  <w:style w:type="character" w:customStyle="1" w:styleId="freeaccess">
    <w:name w:val="freeaccess"/>
    <w:basedOn w:val="DefaultParagraphFont"/>
    <w:rsid w:val="005B72FB"/>
  </w:style>
  <w:style w:type="paragraph" w:customStyle="1" w:styleId="CITE1">
    <w:name w:val="CITE"/>
    <w:basedOn w:val="Heading2"/>
    <w:autoRedefine/>
    <w:rsid w:val="005B72FB"/>
    <w:pPr>
      <w:keepLines w:val="0"/>
      <w:pageBreakBefore w:val="0"/>
      <w:spacing w:after="160"/>
      <w:contextualSpacing/>
      <w:jc w:val="left"/>
    </w:pPr>
    <w:rPr>
      <w:rFonts w:ascii="Georgia" w:eastAsia="Times New Roman" w:hAnsi="Georgia" w:cs="Arial"/>
      <w:b w:val="0"/>
      <w:iCs/>
      <w:sz w:val="20"/>
      <w:szCs w:val="20"/>
      <w:u w:val="none"/>
    </w:rPr>
  </w:style>
  <w:style w:type="character" w:customStyle="1" w:styleId="CharacterStyle14">
    <w:name w:val="Character Style 14"/>
    <w:rsid w:val="005B72FB"/>
    <w:rPr>
      <w:sz w:val="30"/>
      <w:szCs w:val="30"/>
    </w:rPr>
  </w:style>
  <w:style w:type="character" w:customStyle="1" w:styleId="CharacterStyle13">
    <w:name w:val="Character Style 13"/>
    <w:rsid w:val="005B72FB"/>
    <w:rPr>
      <w:i/>
      <w:iCs/>
      <w:sz w:val="17"/>
      <w:szCs w:val="17"/>
    </w:rPr>
  </w:style>
  <w:style w:type="character" w:customStyle="1" w:styleId="CardsNotUnderlined">
    <w:name w:val="Cards Not Underlined"/>
    <w:rsid w:val="005B72FB"/>
    <w:rPr>
      <w:rFonts w:ascii="Times New Roman" w:hAnsi="Times New Roman"/>
      <w:sz w:val="16"/>
    </w:rPr>
  </w:style>
  <w:style w:type="paragraph" w:customStyle="1" w:styleId="Fifth">
    <w:name w:val="Fifth"/>
    <w:basedOn w:val="Normal"/>
    <w:link w:val="FifthChar"/>
    <w:rsid w:val="005B72FB"/>
    <w:rPr>
      <w:rFonts w:eastAsia="Times New Roman"/>
      <w:sz w:val="20"/>
      <w:lang w:val="x-none" w:eastAsia="x-none"/>
    </w:rPr>
  </w:style>
  <w:style w:type="character" w:customStyle="1" w:styleId="FifthChar">
    <w:name w:val="Fifth Char"/>
    <w:link w:val="Fifth"/>
    <w:rsid w:val="005B72FB"/>
    <w:rPr>
      <w:rFonts w:ascii="Calibri" w:eastAsia="Times New Roman" w:hAnsi="Calibri" w:cs="Calibri"/>
      <w:sz w:val="20"/>
      <w:lang w:val="x-none" w:eastAsia="x-none"/>
    </w:rPr>
  </w:style>
  <w:style w:type="character" w:customStyle="1" w:styleId="mandelbrotrefrag">
    <w:name w:val="mandelbrot_refrag"/>
    <w:rsid w:val="005B72FB"/>
  </w:style>
  <w:style w:type="character" w:customStyle="1" w:styleId="imgcreditcaption">
    <w:name w:val="imgcreditcaption"/>
    <w:rsid w:val="005B72FB"/>
  </w:style>
  <w:style w:type="character" w:customStyle="1" w:styleId="current-article">
    <w:name w:val="current-article"/>
    <w:rsid w:val="005B72FB"/>
  </w:style>
  <w:style w:type="character" w:customStyle="1" w:styleId="hps">
    <w:name w:val="hps"/>
    <w:rsid w:val="005B72FB"/>
  </w:style>
  <w:style w:type="paragraph" w:customStyle="1" w:styleId="introduction">
    <w:name w:val="introduction"/>
    <w:basedOn w:val="Normal"/>
    <w:rsid w:val="005B72FB"/>
    <w:pPr>
      <w:spacing w:before="100" w:beforeAutospacing="1" w:after="100" w:afterAutospacing="1"/>
    </w:pPr>
    <w:rPr>
      <w:rFonts w:ascii="Times New Roman" w:eastAsia="Times New Roman" w:hAnsi="Times New Roman"/>
    </w:rPr>
  </w:style>
  <w:style w:type="paragraph" w:customStyle="1" w:styleId="TashmaHeader2">
    <w:name w:val="Tashma_Header2"/>
    <w:basedOn w:val="Heading2"/>
    <w:uiPriority w:val="99"/>
    <w:qFormat/>
    <w:rsid w:val="005B72FB"/>
    <w:pPr>
      <w:spacing w:after="160"/>
    </w:pPr>
    <w:rPr>
      <w:rFonts w:ascii="Georgia" w:eastAsia="SimSun" w:hAnsi="Georgia" w:cstheme="minorBidi"/>
      <w:caps/>
    </w:rPr>
  </w:style>
  <w:style w:type="paragraph" w:customStyle="1" w:styleId="TashmaHeading1">
    <w:name w:val="Tashma_Heading1"/>
    <w:basedOn w:val="Heading1"/>
    <w:uiPriority w:val="99"/>
    <w:qFormat/>
    <w:rsid w:val="005B72FB"/>
    <w:pPr>
      <w:spacing w:after="160"/>
    </w:pPr>
    <w:rPr>
      <w:rFonts w:ascii="Georgia" w:eastAsia="Times New Roman" w:hAnsi="Georgia" w:cstheme="minorBidi"/>
    </w:rPr>
  </w:style>
  <w:style w:type="character" w:customStyle="1" w:styleId="CitationCharCharCharCharCharCharCharChar">
    <w:name w:val="Citation Char Char Char Char Char Char Char Char"/>
    <w:link w:val="CitationCharCharCharCharCharCharChar"/>
    <w:locked/>
    <w:rsid w:val="005B72FB"/>
    <w:rPr>
      <w:rFonts w:cs="Calibri"/>
    </w:rPr>
  </w:style>
  <w:style w:type="paragraph" w:customStyle="1" w:styleId="CitationCharCharCharCharCharCharChar">
    <w:name w:val="Citation Char Char Char Char Char Char Char"/>
    <w:basedOn w:val="Normal"/>
    <w:link w:val="CitationCharCharCharCharCharCharCharChar"/>
    <w:rsid w:val="005B72FB"/>
    <w:pPr>
      <w:ind w:left="1440" w:right="1440"/>
    </w:pPr>
    <w:rPr>
      <w:rFonts w:asciiTheme="minorHAnsi" w:hAnsiTheme="minorHAnsi"/>
    </w:rPr>
  </w:style>
  <w:style w:type="paragraph" w:customStyle="1" w:styleId="pagpag1">
    <w:name w:val="pagpag1"/>
    <w:basedOn w:val="Normal"/>
    <w:uiPriority w:val="99"/>
    <w:rsid w:val="005B72FB"/>
    <w:pPr>
      <w:spacing w:before="100" w:beforeAutospacing="1" w:after="100" w:afterAutospacing="1"/>
    </w:pPr>
    <w:rPr>
      <w:rFonts w:ascii="Times New Roman" w:eastAsia="Times New Roman" w:hAnsi="Times New Roman"/>
    </w:rPr>
  </w:style>
  <w:style w:type="paragraph" w:customStyle="1" w:styleId="pagpag2">
    <w:name w:val="pagpag2"/>
    <w:basedOn w:val="Normal"/>
    <w:uiPriority w:val="99"/>
    <w:rsid w:val="005B72FB"/>
    <w:pPr>
      <w:spacing w:before="100" w:beforeAutospacing="1" w:after="100" w:afterAutospacing="1"/>
    </w:pPr>
    <w:rPr>
      <w:rFonts w:ascii="Times New Roman" w:eastAsia="Times New Roman" w:hAnsi="Times New Roman"/>
    </w:rPr>
  </w:style>
  <w:style w:type="character" w:customStyle="1" w:styleId="source-org">
    <w:name w:val="source-org"/>
    <w:rsid w:val="005B72FB"/>
  </w:style>
  <w:style w:type="paragraph" w:customStyle="1" w:styleId="BodyText311">
    <w:name w:val="Body Text 31"/>
    <w:basedOn w:val="Normal"/>
    <w:next w:val="BodyText30"/>
    <w:unhideWhenUsed/>
    <w:rsid w:val="005B72FB"/>
    <w:pPr>
      <w:spacing w:after="120"/>
    </w:pPr>
    <w:rPr>
      <w:bCs/>
      <w:color w:val="000000"/>
    </w:rPr>
  </w:style>
  <w:style w:type="paragraph" w:customStyle="1" w:styleId="BodyText210">
    <w:name w:val="Body Text 21"/>
    <w:basedOn w:val="Normal"/>
    <w:next w:val="BodyText20"/>
    <w:unhideWhenUsed/>
    <w:rsid w:val="005B72FB"/>
    <w:pPr>
      <w:spacing w:after="120" w:line="480" w:lineRule="auto"/>
    </w:pPr>
    <w:rPr>
      <w:sz w:val="12"/>
    </w:rPr>
  </w:style>
  <w:style w:type="paragraph" w:customStyle="1" w:styleId="BodyTextIndent1">
    <w:name w:val="Body Text Indent1"/>
    <w:basedOn w:val="Normal"/>
    <w:next w:val="BodyTextIndent"/>
    <w:unhideWhenUsed/>
    <w:rsid w:val="005B72FB"/>
    <w:pPr>
      <w:spacing w:after="120"/>
      <w:ind w:left="360"/>
    </w:pPr>
  </w:style>
  <w:style w:type="paragraph" w:customStyle="1" w:styleId="BodyTextIndent31">
    <w:name w:val="Body Text Indent 31"/>
    <w:basedOn w:val="Normal"/>
    <w:next w:val="BodyTextIndent3"/>
    <w:semiHidden/>
    <w:unhideWhenUsed/>
    <w:rsid w:val="005B72FB"/>
    <w:pPr>
      <w:spacing w:after="120"/>
      <w:ind w:left="360"/>
    </w:pPr>
    <w:rPr>
      <w:sz w:val="14"/>
    </w:rPr>
  </w:style>
  <w:style w:type="paragraph" w:customStyle="1" w:styleId="BodyTextIndent21">
    <w:name w:val="Body Text Indent 21"/>
    <w:basedOn w:val="Normal"/>
    <w:next w:val="BodyTextIndent2"/>
    <w:unhideWhenUsed/>
    <w:rsid w:val="005B72FB"/>
    <w:pPr>
      <w:spacing w:after="120" w:line="480" w:lineRule="auto"/>
      <w:ind w:left="360"/>
    </w:pPr>
  </w:style>
  <w:style w:type="character" w:customStyle="1" w:styleId="Caption11">
    <w:name w:val="Caption11"/>
    <w:rsid w:val="005B72FB"/>
  </w:style>
  <w:style w:type="paragraph" w:customStyle="1" w:styleId="z-BottomofForm1">
    <w:name w:val="z-Bottom of Form1"/>
    <w:basedOn w:val="Normal"/>
    <w:next w:val="Normal"/>
    <w:hidden/>
    <w:unhideWhenUsed/>
    <w:rsid w:val="005B72FB"/>
    <w:pPr>
      <w:pBdr>
        <w:top w:val="single" w:sz="6" w:space="1" w:color="auto"/>
      </w:pBdr>
      <w:jc w:val="center"/>
    </w:pPr>
    <w:rPr>
      <w:rFonts w:eastAsia="Times New Roman"/>
      <w:vanish/>
      <w:szCs w:val="16"/>
    </w:rPr>
  </w:style>
  <w:style w:type="paragraph" w:customStyle="1" w:styleId="arcticletext">
    <w:name w:val="arcticle_text"/>
    <w:basedOn w:val="Normal"/>
    <w:rsid w:val="005B72FB"/>
    <w:pPr>
      <w:spacing w:before="100" w:beforeAutospacing="1" w:after="100" w:afterAutospacing="1"/>
    </w:pPr>
    <w:rPr>
      <w:rFonts w:ascii="Times New Roman" w:eastAsia="Times New Roman" w:hAnsi="Times New Roman"/>
    </w:rPr>
  </w:style>
  <w:style w:type="paragraph" w:customStyle="1" w:styleId="cptchblock">
    <w:name w:val="cptch_block"/>
    <w:basedOn w:val="Normal"/>
    <w:rsid w:val="005B72FB"/>
    <w:pPr>
      <w:spacing w:before="100" w:beforeAutospacing="1" w:after="100" w:afterAutospacing="1"/>
    </w:pPr>
    <w:rPr>
      <w:rFonts w:ascii="Times New Roman" w:eastAsia="Times New Roman" w:hAnsi="Times New Roman"/>
    </w:rPr>
  </w:style>
  <w:style w:type="paragraph" w:customStyle="1" w:styleId="publisheddate">
    <w:name w:val="published_date"/>
    <w:basedOn w:val="Normal"/>
    <w:rsid w:val="005B72FB"/>
    <w:pPr>
      <w:spacing w:before="100" w:beforeAutospacing="1" w:after="100" w:afterAutospacing="1"/>
    </w:pPr>
    <w:rPr>
      <w:rFonts w:ascii="Times New Roman" w:eastAsia="Times New Roman" w:hAnsi="Times New Roman"/>
    </w:rPr>
  </w:style>
  <w:style w:type="paragraph" w:customStyle="1" w:styleId="headline-title">
    <w:name w:val="headline-title"/>
    <w:basedOn w:val="Normal"/>
    <w:rsid w:val="005B72FB"/>
    <w:pPr>
      <w:spacing w:before="100" w:beforeAutospacing="1" w:after="100" w:afterAutospacing="1"/>
    </w:pPr>
    <w:rPr>
      <w:rFonts w:ascii="Times New Roman" w:eastAsia="Times New Roman" w:hAnsi="Times New Roman"/>
    </w:rPr>
  </w:style>
  <w:style w:type="character" w:customStyle="1" w:styleId="mainheading">
    <w:name w:val="mainheading"/>
    <w:rsid w:val="005B72FB"/>
  </w:style>
  <w:style w:type="character" w:customStyle="1" w:styleId="StyleStyleunderlineBold11pt">
    <w:name w:val="Style Style underline + Bold + 11 pt"/>
    <w:rsid w:val="005B72FB"/>
    <w:rPr>
      <w:bCs/>
      <w:sz w:val="20"/>
      <w:u w:val="single"/>
    </w:rPr>
  </w:style>
  <w:style w:type="character" w:customStyle="1" w:styleId="StyleunderlineAsianTimesNewRomanBold">
    <w:name w:val="Style underline + (Asian) Times New Roman Bold"/>
    <w:rsid w:val="005B72FB"/>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5B72FB"/>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rsid w:val="005B72FB"/>
    <w:rPr>
      <w:rFonts w:ascii="Times New Roman" w:eastAsia="Times New Roman" w:hAnsi="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5B72FB"/>
    <w:rPr>
      <w:rFonts w:ascii="Times New Roman" w:eastAsia="Times New Roman" w:hAnsi="Times New Roman" w:cs="Calibri"/>
      <w:b/>
      <w:sz w:val="20"/>
      <w:u w:val="single"/>
      <w:lang w:val="x-none" w:eastAsia="x-none"/>
    </w:rPr>
  </w:style>
  <w:style w:type="character" w:customStyle="1" w:styleId="Style11ptBoldUnderlineBorderSinglesolidlineAuto1">
    <w:name w:val="Style 11 pt Bold Underline Border: : (Single solid line Auto  ...1"/>
    <w:rsid w:val="005B72FB"/>
    <w:rPr>
      <w:b/>
      <w:bCs/>
      <w:sz w:val="20"/>
      <w:u w:val="single"/>
      <w:bdr w:val="single" w:sz="4" w:space="0" w:color="auto"/>
    </w:rPr>
  </w:style>
  <w:style w:type="paragraph" w:customStyle="1" w:styleId="emactive">
    <w:name w:val="emactive"/>
    <w:basedOn w:val="Normal"/>
    <w:uiPriority w:val="99"/>
    <w:rsid w:val="005B72FB"/>
    <w:pPr>
      <w:spacing w:before="100" w:beforeAutospacing="1" w:after="100" w:afterAutospacing="1"/>
    </w:pPr>
    <w:rPr>
      <w:rFonts w:eastAsia="Times New Roman"/>
      <w:lang w:eastAsia="ja-JP"/>
    </w:rPr>
  </w:style>
  <w:style w:type="paragraph" w:customStyle="1" w:styleId="emready">
    <w:name w:val="emready"/>
    <w:basedOn w:val="Normal"/>
    <w:uiPriority w:val="99"/>
    <w:rsid w:val="005B72FB"/>
    <w:pPr>
      <w:spacing w:before="100" w:beforeAutospacing="1" w:after="100" w:afterAutospacing="1"/>
    </w:pPr>
    <w:rPr>
      <w:rFonts w:eastAsia="Times New Roman"/>
      <w:lang w:eastAsia="ja-JP"/>
    </w:rPr>
  </w:style>
  <w:style w:type="character" w:customStyle="1" w:styleId="CardHighlightChar">
    <w:name w:val="Card Highlight Char"/>
    <w:link w:val="CardHighlight"/>
    <w:locked/>
    <w:rsid w:val="005B72FB"/>
    <w:rPr>
      <w:rFonts w:cs="Calibri"/>
      <w:u w:val="single"/>
      <w:shd w:val="clear" w:color="auto" w:fill="66FFFF"/>
    </w:rPr>
  </w:style>
  <w:style w:type="paragraph" w:customStyle="1" w:styleId="CardHighlight">
    <w:name w:val="Card Highlight"/>
    <w:basedOn w:val="Normal"/>
    <w:link w:val="CardHighlightChar"/>
    <w:qFormat/>
    <w:rsid w:val="005B72FB"/>
    <w:pPr>
      <w:shd w:val="clear" w:color="auto" w:fill="66FFFF"/>
    </w:pPr>
    <w:rPr>
      <w:rFonts w:asciiTheme="minorHAnsi" w:hAnsiTheme="minorHAnsi"/>
      <w:u w:val="single"/>
    </w:rPr>
  </w:style>
  <w:style w:type="paragraph" w:customStyle="1" w:styleId="norma">
    <w:name w:val="norma"/>
    <w:basedOn w:val="Heading3"/>
    <w:uiPriority w:val="99"/>
    <w:rsid w:val="005B72FB"/>
    <w:rPr>
      <w:rFonts w:ascii="Georgia" w:eastAsia="MS Gothic" w:hAnsi="Georgia" w:cs="Arial"/>
      <w:lang w:eastAsia="zh-CN"/>
    </w:rPr>
  </w:style>
  <w:style w:type="character" w:customStyle="1" w:styleId="metaorigin">
    <w:name w:val="meta_origin"/>
    <w:rsid w:val="005B72FB"/>
  </w:style>
  <w:style w:type="character" w:customStyle="1" w:styleId="eminfo">
    <w:name w:val="eminfo"/>
    <w:rsid w:val="005B72FB"/>
  </w:style>
  <w:style w:type="character" w:customStyle="1" w:styleId="emhighlight">
    <w:name w:val="emhighlight"/>
    <w:rsid w:val="005B72FB"/>
  </w:style>
  <w:style w:type="character" w:customStyle="1" w:styleId="last">
    <w:name w:val="last"/>
    <w:rsid w:val="005B72FB"/>
  </w:style>
  <w:style w:type="character" w:customStyle="1" w:styleId="institution">
    <w:name w:val="institution"/>
    <w:rsid w:val="005B72FB"/>
  </w:style>
  <w:style w:type="character" w:customStyle="1" w:styleId="NormalCard">
    <w:name w:val="Normal Card"/>
    <w:uiPriority w:val="1"/>
    <w:qFormat/>
    <w:rsid w:val="005B72FB"/>
    <w:rPr>
      <w:rFonts w:ascii="Times New Roman" w:hAnsi="Times New Roman" w:cs="Times New Roman" w:hint="default"/>
      <w:sz w:val="24"/>
    </w:rPr>
  </w:style>
  <w:style w:type="character" w:customStyle="1" w:styleId="timebox">
    <w:name w:val="timebox"/>
    <w:rsid w:val="005B72FB"/>
  </w:style>
  <w:style w:type="character" w:customStyle="1" w:styleId="Heading2Subtext">
    <w:name w:val="Heading 2 Subtext"/>
    <w:rsid w:val="005B72FB"/>
    <w:rPr>
      <w:rFonts w:ascii="Times New Roman" w:hAnsi="Times New Roman" w:cs="Times New Roman" w:hint="default"/>
      <w:sz w:val="16"/>
    </w:rPr>
  </w:style>
  <w:style w:type="table" w:styleId="MediumGrid1">
    <w:name w:val="Medium Grid 1"/>
    <w:basedOn w:val="TableNormal"/>
    <w:uiPriority w:val="67"/>
    <w:rsid w:val="005B72F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rsid w:val="005B72FB"/>
    <w:pPr>
      <w:keepNext/>
      <w:keepLines/>
      <w:spacing w:before="200"/>
      <w:outlineLvl w:val="3"/>
    </w:pPr>
    <w:rPr>
      <w:rFonts w:ascii="Times New Roman" w:eastAsia="Times New Roman" w:hAnsi="Times New Roman" w:cs="Cambria"/>
      <w:b/>
      <w:bCs/>
      <w:iCs/>
    </w:rPr>
  </w:style>
  <w:style w:type="paragraph" w:customStyle="1" w:styleId="natural">
    <w:name w:val="natural"/>
    <w:basedOn w:val="Normal"/>
    <w:uiPriority w:val="99"/>
    <w:rsid w:val="005B72FB"/>
    <w:pPr>
      <w:keepNext/>
      <w:keepLines/>
      <w:spacing w:before="200"/>
      <w:outlineLvl w:val="3"/>
    </w:pPr>
    <w:rPr>
      <w:rFonts w:eastAsia="Times New Roman"/>
      <w:b/>
      <w:bCs/>
      <w:iCs/>
    </w:rPr>
  </w:style>
  <w:style w:type="paragraph" w:customStyle="1" w:styleId="nroaml">
    <w:name w:val="nroaml"/>
    <w:basedOn w:val="Normal"/>
    <w:uiPriority w:val="99"/>
    <w:rsid w:val="005B72FB"/>
    <w:pPr>
      <w:keepNext/>
      <w:keepLines/>
      <w:spacing w:before="200"/>
      <w:outlineLvl w:val="3"/>
    </w:pPr>
    <w:rPr>
      <w:rFonts w:eastAsia="Times New Roman"/>
      <w:b/>
      <w:bCs/>
      <w:iCs/>
    </w:rPr>
  </w:style>
  <w:style w:type="paragraph" w:customStyle="1" w:styleId="noraml">
    <w:name w:val="noraml"/>
    <w:basedOn w:val="Normal"/>
    <w:uiPriority w:val="99"/>
    <w:rsid w:val="005B72FB"/>
    <w:pPr>
      <w:keepNext/>
      <w:keepLines/>
      <w:spacing w:before="200"/>
      <w:outlineLvl w:val="3"/>
    </w:pPr>
    <w:rPr>
      <w:rFonts w:ascii="Times New Roman" w:eastAsia="Times New Roman" w:hAnsi="Times New Roman"/>
      <w:b/>
      <w:bCs/>
      <w:iCs/>
    </w:rPr>
  </w:style>
  <w:style w:type="character" w:customStyle="1" w:styleId="PageHeaderLine2Char">
    <w:name w:val="PageHeaderLine2 Char"/>
    <w:link w:val="PageHeaderLine2"/>
    <w:rsid w:val="005B72FB"/>
    <w:rPr>
      <w:rFonts w:ascii="Calibri" w:hAnsi="Calibri" w:cs="Calibri"/>
    </w:rPr>
  </w:style>
  <w:style w:type="character" w:customStyle="1" w:styleId="caps-label">
    <w:name w:val="caps-label"/>
    <w:rsid w:val="005B72FB"/>
  </w:style>
  <w:style w:type="paragraph" w:customStyle="1" w:styleId="firstletter">
    <w:name w:val="firstletter"/>
    <w:basedOn w:val="Normal"/>
    <w:rsid w:val="005B72FB"/>
    <w:pPr>
      <w:spacing w:before="100" w:beforeAutospacing="1" w:after="100" w:afterAutospacing="1"/>
    </w:pPr>
    <w:rPr>
      <w:rFonts w:eastAsia="Times New Roman"/>
    </w:rPr>
  </w:style>
  <w:style w:type="character" w:customStyle="1" w:styleId="cardshighlight0">
    <w:name w:val="cardshighlight"/>
    <w:rsid w:val="005B72FB"/>
  </w:style>
  <w:style w:type="character" w:customStyle="1" w:styleId="cardsfont12pt1">
    <w:name w:val="cardsfont12pt"/>
    <w:rsid w:val="005B72FB"/>
  </w:style>
  <w:style w:type="paragraph" w:customStyle="1" w:styleId="H1numbered">
    <w:name w:val="H1 numbered"/>
    <w:basedOn w:val="Normal"/>
    <w:rsid w:val="005B72FB"/>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rsid w:val="005B72FB"/>
    <w:pPr>
      <w:numPr>
        <w:ilvl w:val="1"/>
        <w:numId w:val="14"/>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5B72FB"/>
  </w:style>
  <w:style w:type="character" w:customStyle="1" w:styleId="daystmp">
    <w:name w:val="daystmp"/>
    <w:rsid w:val="005B72FB"/>
  </w:style>
  <w:style w:type="paragraph" w:customStyle="1" w:styleId="in">
    <w:name w:val="in"/>
    <w:basedOn w:val="Normal"/>
    <w:rsid w:val="005B72FB"/>
    <w:pPr>
      <w:spacing w:before="100" w:beforeAutospacing="1" w:after="100" w:afterAutospacing="1"/>
    </w:pPr>
    <w:rPr>
      <w:rFonts w:eastAsia="Times New Roman"/>
    </w:rPr>
  </w:style>
  <w:style w:type="character" w:customStyle="1" w:styleId="cardsfont12ptchar">
    <w:name w:val="cardsfont12ptchar"/>
    <w:rsid w:val="005B72FB"/>
  </w:style>
  <w:style w:type="character" w:customStyle="1" w:styleId="gal">
    <w:name w:val="gal"/>
    <w:rsid w:val="005B72FB"/>
  </w:style>
  <w:style w:type="paragraph" w:customStyle="1" w:styleId="imagecontain">
    <w:name w:val="imagecontain"/>
    <w:basedOn w:val="Normal"/>
    <w:rsid w:val="005B72FB"/>
    <w:pPr>
      <w:spacing w:before="100" w:beforeAutospacing="1" w:after="100" w:afterAutospacing="1"/>
    </w:pPr>
    <w:rPr>
      <w:rFonts w:eastAsia="Times New Roman"/>
    </w:rPr>
  </w:style>
  <w:style w:type="character" w:customStyle="1" w:styleId="imagedateline">
    <w:name w:val="image_dateline"/>
    <w:rsid w:val="005B72FB"/>
  </w:style>
  <w:style w:type="character" w:customStyle="1" w:styleId="authordatecharchar">
    <w:name w:val="authordatecharchar"/>
    <w:rsid w:val="005B72FB"/>
  </w:style>
  <w:style w:type="character" w:customStyle="1" w:styleId="style1char0">
    <w:name w:val="style1char"/>
    <w:rsid w:val="005B72FB"/>
  </w:style>
  <w:style w:type="character" w:customStyle="1" w:styleId="tagcharchar0">
    <w:name w:val="tagcharchar"/>
    <w:rsid w:val="005B72FB"/>
  </w:style>
  <w:style w:type="character" w:customStyle="1" w:styleId="underlinedcharchar2">
    <w:name w:val="underlinedcharchar"/>
    <w:rsid w:val="005B72FB"/>
  </w:style>
  <w:style w:type="paragraph" w:customStyle="1" w:styleId="CM62">
    <w:name w:val="CM62"/>
    <w:basedOn w:val="Normal"/>
    <w:next w:val="Normal"/>
    <w:rsid w:val="005B72FB"/>
    <w:pPr>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rsid w:val="005B72FB"/>
    <w:pPr>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rsid w:val="005B72FB"/>
    <w:pPr>
      <w:autoSpaceDE w:val="0"/>
      <w:autoSpaceDN w:val="0"/>
      <w:adjustRightInd w:val="0"/>
      <w:spacing w:after="63"/>
    </w:pPr>
    <w:rPr>
      <w:rFonts w:ascii="Arial" w:eastAsia="Times New Roman" w:hAnsi="Arial" w:cs="Times New Roman"/>
      <w:lang w:eastAsia="zh-CN"/>
    </w:rPr>
  </w:style>
  <w:style w:type="paragraph" w:customStyle="1" w:styleId="CM35">
    <w:name w:val="CM35"/>
    <w:basedOn w:val="Default"/>
    <w:next w:val="Default"/>
    <w:rsid w:val="005B72FB"/>
    <w:pPr>
      <w:autoSpaceDE w:val="0"/>
      <w:autoSpaceDN w:val="0"/>
      <w:adjustRightInd w:val="0"/>
      <w:spacing w:line="228" w:lineRule="atLeast"/>
    </w:pPr>
    <w:rPr>
      <w:rFonts w:ascii="Showcard Gothic" w:eastAsia="Times New Roman" w:hAnsi="Showcard Gothic" w:cs="Times New Roman"/>
      <w:lang w:eastAsia="zh-CN"/>
    </w:rPr>
  </w:style>
  <w:style w:type="paragraph" w:customStyle="1" w:styleId="CM60">
    <w:name w:val="CM60"/>
    <w:basedOn w:val="Default"/>
    <w:next w:val="Default"/>
    <w:rsid w:val="005B72FB"/>
    <w:pPr>
      <w:autoSpaceDE w:val="0"/>
      <w:autoSpaceDN w:val="0"/>
      <w:adjustRightInd w:val="0"/>
      <w:spacing w:line="228" w:lineRule="atLeast"/>
    </w:pPr>
    <w:rPr>
      <w:rFonts w:ascii="Showcard Gothic" w:eastAsia="Times New Roman" w:hAnsi="Showcard Gothic" w:cs="Times New Roman"/>
      <w:lang w:eastAsia="zh-CN"/>
    </w:rPr>
  </w:style>
  <w:style w:type="character" w:customStyle="1" w:styleId="BoxedChar">
    <w:name w:val="Boxed Char"/>
    <w:rsid w:val="005B72FB"/>
    <w:rPr>
      <w:rFonts w:ascii="Arial Narrow" w:hAnsi="Arial Narrow"/>
      <w:b/>
      <w:sz w:val="18"/>
      <w:bdr w:val="single" w:sz="6" w:space="0" w:color="auto"/>
    </w:rPr>
  </w:style>
  <w:style w:type="paragraph" w:customStyle="1" w:styleId="StylecardCharCharChar11pt">
    <w:name w:val="Style card Char Char Char + 11 pt"/>
    <w:link w:val="StylecardCharCharChar11ptChar"/>
    <w:rsid w:val="005B72FB"/>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5B72FB"/>
    <w:rPr>
      <w:rFonts w:ascii="Calibri" w:eastAsia="Times New Roman" w:hAnsi="Calibri" w:cs="Times New Roman"/>
    </w:rPr>
  </w:style>
  <w:style w:type="paragraph" w:customStyle="1" w:styleId="StyleCards11pt">
    <w:name w:val="Style Cards + 11 pt"/>
    <w:basedOn w:val="Cards"/>
    <w:link w:val="StyleCards11ptChar"/>
    <w:rsid w:val="005B72FB"/>
    <w:pPr>
      <w:widowControl/>
      <w:autoSpaceDE w:val="0"/>
      <w:autoSpaceDN w:val="0"/>
      <w:adjustRightInd w:val="0"/>
      <w:jc w:val="both"/>
    </w:pPr>
    <w:rPr>
      <w:rFonts w:ascii="Calibri" w:hAnsi="Calibri" w:cs="Calibri"/>
      <w:sz w:val="16"/>
      <w:lang w:val="x-none" w:eastAsia="x-none"/>
    </w:rPr>
  </w:style>
  <w:style w:type="character" w:customStyle="1" w:styleId="StyleCards11ptChar">
    <w:name w:val="Style Cards + 11 pt Char"/>
    <w:link w:val="StyleCards11pt"/>
    <w:rsid w:val="005B72FB"/>
    <w:rPr>
      <w:rFonts w:ascii="Calibri" w:eastAsia="Times New Roman" w:hAnsi="Calibri" w:cs="Calibri"/>
      <w:sz w:val="16"/>
      <w:szCs w:val="24"/>
      <w:lang w:val="x-none" w:eastAsia="x-none"/>
    </w:rPr>
  </w:style>
  <w:style w:type="paragraph" w:customStyle="1" w:styleId="StyleCards11ptUnderline">
    <w:name w:val="Style Cards + 11 pt Underline"/>
    <w:basedOn w:val="Cards"/>
    <w:link w:val="StyleCards11ptUnderlineChar"/>
    <w:rsid w:val="005B72FB"/>
    <w:pPr>
      <w:widowControl/>
      <w:autoSpaceDE w:val="0"/>
      <w:autoSpaceDN w:val="0"/>
      <w:adjustRightInd w:val="0"/>
      <w:jc w:val="both"/>
    </w:pPr>
    <w:rPr>
      <w:rFonts w:ascii="Calibri" w:hAnsi="Calibri" w:cs="Calibri"/>
      <w:sz w:val="16"/>
      <w:szCs w:val="20"/>
      <w:u w:val="single"/>
      <w:lang w:val="x-none" w:eastAsia="x-none"/>
    </w:rPr>
  </w:style>
  <w:style w:type="character" w:customStyle="1" w:styleId="StyleCards11ptUnderlineChar">
    <w:name w:val="Style Cards + 11 pt Underline Char"/>
    <w:link w:val="StyleCards11ptUnderline"/>
    <w:rsid w:val="005B72FB"/>
    <w:rPr>
      <w:rFonts w:ascii="Calibri" w:eastAsia="Times New Roman" w:hAnsi="Calibri" w:cs="Calibri"/>
      <w:sz w:val="16"/>
      <w:szCs w:val="20"/>
      <w:u w:val="single"/>
      <w:lang w:val="x-none" w:eastAsia="x-none"/>
    </w:rPr>
  </w:style>
  <w:style w:type="paragraph" w:customStyle="1" w:styleId="StyleCards11ptBoldUnderline">
    <w:name w:val="Style Cards + 11 pt Bold Underline"/>
    <w:basedOn w:val="Cards"/>
    <w:link w:val="StyleCards11ptBoldUnderlineChar"/>
    <w:rsid w:val="005B72FB"/>
    <w:pPr>
      <w:widowControl/>
      <w:autoSpaceDE w:val="0"/>
      <w:autoSpaceDN w:val="0"/>
      <w:adjustRightInd w:val="0"/>
      <w:jc w:val="both"/>
    </w:pPr>
    <w:rPr>
      <w:rFonts w:ascii="Calibri" w:hAnsi="Calibri" w:cs="Calibri"/>
      <w:b/>
      <w:bCs/>
      <w:sz w:val="16"/>
      <w:szCs w:val="20"/>
      <w:u w:val="single"/>
      <w:lang w:val="x-none" w:eastAsia="x-none"/>
    </w:rPr>
  </w:style>
  <w:style w:type="character" w:customStyle="1" w:styleId="StyleCards11ptBoldUnderlineChar">
    <w:name w:val="Style Cards + 11 pt Bold Underline Char"/>
    <w:link w:val="StyleCards11ptBoldUnderline"/>
    <w:rsid w:val="005B72FB"/>
    <w:rPr>
      <w:rFonts w:ascii="Calibri" w:eastAsia="Times New Roman" w:hAnsi="Calibri" w:cs="Calibri"/>
      <w:b/>
      <w:bCs/>
      <w:sz w:val="16"/>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rsid w:val="005B72FB"/>
    <w:pPr>
      <w:widowControl/>
      <w:autoSpaceDE w:val="0"/>
      <w:autoSpaceDN w:val="0"/>
      <w:adjustRightInd w:val="0"/>
      <w:jc w:val="both"/>
    </w:pPr>
    <w:rPr>
      <w:rFonts w:ascii="Calibri" w:hAnsi="Calibri" w:cs="Calibri"/>
      <w:b/>
      <w:bCs/>
      <w:sz w:val="16"/>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5B72FB"/>
    <w:rPr>
      <w:rFonts w:ascii="Calibri" w:eastAsia="Times New Roman" w:hAnsi="Calibri" w:cs="Calibri"/>
      <w:b/>
      <w:bCs/>
      <w:sz w:val="16"/>
      <w:szCs w:val="20"/>
      <w:u w:val="single"/>
      <w:bdr w:val="single" w:sz="4" w:space="0" w:color="auto"/>
      <w:lang w:val="x-none" w:eastAsia="x-none"/>
    </w:rPr>
  </w:style>
  <w:style w:type="paragraph" w:customStyle="1" w:styleId="StylecardCharChar11pt">
    <w:name w:val="Style card Char Char + 11 pt"/>
    <w:link w:val="StylecardCharChar11ptChar"/>
    <w:rsid w:val="005B72FB"/>
    <w:pPr>
      <w:ind w:left="288" w:right="288"/>
    </w:pPr>
    <w:rPr>
      <w:rFonts w:eastAsia="Times New Roman"/>
      <w:sz w:val="20"/>
      <w:szCs w:val="20"/>
      <w:lang w:val="x-none" w:eastAsia="x-none"/>
    </w:rPr>
  </w:style>
  <w:style w:type="character" w:customStyle="1" w:styleId="cardCharCharChar1">
    <w:name w:val="card Char Char Char1"/>
    <w:rsid w:val="005B72FB"/>
    <w:rPr>
      <w:lang w:val="en-US" w:eastAsia="en-US" w:bidi="ar-SA"/>
    </w:rPr>
  </w:style>
  <w:style w:type="character" w:customStyle="1" w:styleId="StylecardCharChar11ptChar">
    <w:name w:val="Style card Char Char + 11 pt Char"/>
    <w:link w:val="StylecardCharChar11pt"/>
    <w:rsid w:val="005B72FB"/>
    <w:rPr>
      <w:rFonts w:eastAsia="Times New Roman"/>
      <w:sz w:val="20"/>
      <w:szCs w:val="20"/>
      <w:lang w:val="x-none" w:eastAsia="x-none"/>
    </w:rPr>
  </w:style>
  <w:style w:type="paragraph" w:customStyle="1" w:styleId="NormalFont">
    <w:name w:val="Normal Font"/>
    <w:link w:val="NormalFontChar"/>
    <w:rsid w:val="005B72FB"/>
    <w:pPr>
      <w:spacing w:after="0" w:line="240" w:lineRule="auto"/>
    </w:pPr>
    <w:rPr>
      <w:rFonts w:ascii="Times New Roman" w:eastAsia="Times New Roman" w:hAnsi="Times New Roman" w:cs="Times New Roman"/>
      <w:sz w:val="20"/>
      <w:szCs w:val="20"/>
    </w:rPr>
  </w:style>
  <w:style w:type="paragraph" w:customStyle="1" w:styleId="StyleSmall11pt">
    <w:name w:val="Style Small + 11 pt"/>
    <w:rsid w:val="005B72FB"/>
    <w:pPr>
      <w:spacing w:after="200" w:line="276" w:lineRule="auto"/>
    </w:pPr>
    <w:rPr>
      <w:rFonts w:ascii="Times" w:eastAsia="Times New Roman" w:hAnsi="Times" w:cs="Times New Roman"/>
      <w:sz w:val="20"/>
    </w:rPr>
  </w:style>
  <w:style w:type="character" w:customStyle="1" w:styleId="Style11ptThickunderline">
    <w:name w:val="Style 11 pt Thick underline"/>
    <w:rsid w:val="005B72FB"/>
    <w:rPr>
      <w:sz w:val="20"/>
      <w:u w:val="thick"/>
    </w:rPr>
  </w:style>
  <w:style w:type="character" w:customStyle="1" w:styleId="Style11ptBoldThickunderline">
    <w:name w:val="Style 11 pt Bold Thick underline"/>
    <w:rsid w:val="005B72FB"/>
    <w:rPr>
      <w:b/>
      <w:bCs/>
      <w:sz w:val="20"/>
      <w:u w:val="thick"/>
    </w:rPr>
  </w:style>
  <w:style w:type="paragraph" w:customStyle="1" w:styleId="StyleNormalFont11ptUnderline">
    <w:name w:val="Style Normal Font + 11 pt Underline"/>
    <w:basedOn w:val="NormalFont"/>
    <w:link w:val="StyleNormalFont11ptUnderlineChar"/>
    <w:rsid w:val="005B72FB"/>
    <w:rPr>
      <w:u w:val="single"/>
      <w:lang w:val="x-none" w:eastAsia="x-none"/>
    </w:rPr>
  </w:style>
  <w:style w:type="character" w:customStyle="1" w:styleId="NormalFontChar">
    <w:name w:val="Normal Font Char"/>
    <w:link w:val="NormalFont"/>
    <w:rsid w:val="005B72FB"/>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5B72FB"/>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rsid w:val="005B72FB"/>
    <w:rPr>
      <w:b/>
      <w:bCs/>
      <w:u w:val="single"/>
      <w:lang w:val="x-none" w:eastAsia="x-none"/>
    </w:rPr>
  </w:style>
  <w:style w:type="character" w:customStyle="1" w:styleId="StyleNormalFont11ptBoldUnderlineChar">
    <w:name w:val="Style Normal Font + 11 pt Bold Underline Char"/>
    <w:link w:val="StyleNormalFont11ptBoldUnderline"/>
    <w:rsid w:val="005B72FB"/>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rsid w:val="005B72FB"/>
    <w:pPr>
      <w:keepLines w:val="0"/>
      <w:pageBreakBefore w:val="0"/>
      <w:spacing w:after="160"/>
      <w:jc w:val="left"/>
    </w:pPr>
    <w:rPr>
      <w:rFonts w:ascii="Georgia" w:eastAsiaTheme="minorHAnsi" w:hAnsi="Georgia" w:cstheme="minorBidi"/>
      <w:b w:val="0"/>
      <w:sz w:val="24"/>
      <w:u w:val="none"/>
      <w:lang w:eastAsia="zh-CN"/>
    </w:rPr>
  </w:style>
  <w:style w:type="paragraph" w:customStyle="1" w:styleId="Smallfont0">
    <w:name w:val="Smallfont"/>
    <w:basedOn w:val="Normal"/>
    <w:rsid w:val="005B72FB"/>
    <w:rPr>
      <w:rFonts w:eastAsia="Times New Roman"/>
      <w:sz w:val="15"/>
    </w:rPr>
  </w:style>
  <w:style w:type="character" w:customStyle="1" w:styleId="authors1">
    <w:name w:val="authors1"/>
    <w:rsid w:val="005B72FB"/>
    <w:rPr>
      <w:rFonts w:ascii="Verdana" w:hAnsi="Verdana" w:hint="default"/>
      <w:b/>
      <w:bCs/>
      <w:color w:val="006699"/>
      <w:sz w:val="20"/>
      <w:szCs w:val="20"/>
    </w:rPr>
  </w:style>
  <w:style w:type="character" w:customStyle="1" w:styleId="headlinesectionlarge">
    <w:name w:val="headline_section_large"/>
    <w:rsid w:val="005B72FB"/>
  </w:style>
  <w:style w:type="paragraph" w:customStyle="1" w:styleId="formatvorlage2">
    <w:name w:val="formatvorlage2"/>
    <w:basedOn w:val="Normal"/>
    <w:rsid w:val="005B72FB"/>
    <w:pPr>
      <w:spacing w:before="100" w:beforeAutospacing="1" w:after="100" w:afterAutospacing="1"/>
    </w:pPr>
  </w:style>
  <w:style w:type="character" w:customStyle="1" w:styleId="Styleunderline11ptBlack">
    <w:name w:val="Style underline + 11 pt Black"/>
    <w:rsid w:val="005B72FB"/>
    <w:rPr>
      <w:color w:val="000000"/>
      <w:sz w:val="20"/>
      <w:u w:val="single"/>
    </w:rPr>
  </w:style>
  <w:style w:type="character" w:customStyle="1" w:styleId="Styleunderline11ptBoldBlack">
    <w:name w:val="Style underline + 11 pt Bold Black"/>
    <w:rsid w:val="005B72FB"/>
    <w:rPr>
      <w:b/>
      <w:bCs/>
      <w:color w:val="000000"/>
      <w:sz w:val="20"/>
      <w:u w:val="single"/>
    </w:rPr>
  </w:style>
  <w:style w:type="paragraph" w:customStyle="1" w:styleId="StyleTitle11ptNotBold">
    <w:name w:val="Style Title + 11 pt Not Bold"/>
    <w:basedOn w:val="Title"/>
    <w:link w:val="StyleTitle11ptNotBoldChar"/>
    <w:rsid w:val="005B72FB"/>
    <w:pPr>
      <w:pBdr>
        <w:bottom w:val="none" w:sz="0" w:space="0" w:color="auto"/>
      </w:pBdr>
      <w:spacing w:after="0"/>
      <w:contextualSpacing w:val="0"/>
      <w:jc w:val="center"/>
    </w:pPr>
    <w:rPr>
      <w:rFonts w:ascii="Georgia" w:eastAsia="Times New Roman" w:hAnsi="Georgia" w:cstheme="minorBidi"/>
      <w:b/>
      <w:bCs w:val="0"/>
      <w:lang w:val="x-none" w:eastAsia="x-none"/>
    </w:rPr>
  </w:style>
  <w:style w:type="character" w:customStyle="1" w:styleId="StyleTitle11ptNotBoldChar">
    <w:name w:val="Style Title + 11 pt Not Bold Char"/>
    <w:link w:val="StyleTitle11ptNotBold"/>
    <w:rsid w:val="005B72FB"/>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rsid w:val="005B72FB"/>
    <w:pPr>
      <w:pBdr>
        <w:bottom w:val="none" w:sz="0" w:space="0" w:color="auto"/>
      </w:pBdr>
      <w:spacing w:after="0"/>
      <w:contextualSpacing w:val="0"/>
      <w:jc w:val="center"/>
    </w:pPr>
    <w:rPr>
      <w:rFonts w:ascii="Georgia" w:eastAsia="Times New Roman" w:hAnsi="Georgia" w:cstheme="minorBidi"/>
      <w:bCs w:val="0"/>
      <w:lang w:val="x-none" w:eastAsia="x-none"/>
    </w:rPr>
  </w:style>
  <w:style w:type="character" w:customStyle="1" w:styleId="StyleTitle11ptNotBoldNounderlineChar">
    <w:name w:val="Style Title + 11 pt Not Bold No underline Char"/>
    <w:link w:val="StyleTitle11ptNotBoldNounderline"/>
    <w:rsid w:val="005B72FB"/>
    <w:rPr>
      <w:rFonts w:ascii="Georgia" w:eastAsia="Times New Roman" w:hAnsi="Georgia"/>
      <w:u w:val="single"/>
      <w:lang w:val="x-none" w:eastAsia="x-none"/>
    </w:rPr>
  </w:style>
  <w:style w:type="character" w:customStyle="1" w:styleId="Style11ptBoldBlackUnderline">
    <w:name w:val="Style 11 pt Bold Black Underline"/>
    <w:rsid w:val="005B72FB"/>
    <w:rPr>
      <w:b/>
      <w:bCs/>
      <w:color w:val="000000"/>
      <w:sz w:val="20"/>
      <w:u w:val="single"/>
    </w:rPr>
  </w:style>
  <w:style w:type="character" w:customStyle="1" w:styleId="Style11ptBoldBlackUnderlineBorderSinglesolidline">
    <w:name w:val="Style 11 pt Bold Black Underline Border: : (Single solid line ..."/>
    <w:rsid w:val="005B72FB"/>
    <w:rPr>
      <w:b/>
      <w:bCs/>
      <w:color w:val="000000"/>
      <w:sz w:val="20"/>
      <w:u w:val="single"/>
      <w:bdr w:val="single" w:sz="4" w:space="0" w:color="auto"/>
    </w:rPr>
  </w:style>
  <w:style w:type="character" w:customStyle="1" w:styleId="StyleLatinMeridien-Italic11ptItalicUnderline">
    <w:name w:val="Style (Latin) Meridien-Italic 11 pt Italic Underline"/>
    <w:rsid w:val="005B72FB"/>
    <w:rPr>
      <w:rFonts w:ascii="Meridien-Italic" w:hAnsi="Meridien-Italic"/>
      <w:i/>
      <w:iCs/>
      <w:sz w:val="20"/>
      <w:u w:val="single"/>
    </w:rPr>
  </w:style>
  <w:style w:type="character" w:customStyle="1" w:styleId="underlinestylechar0">
    <w:name w:val="underlinestylechar"/>
    <w:rsid w:val="005B72FB"/>
  </w:style>
  <w:style w:type="character" w:customStyle="1" w:styleId="StyleCards12ptThickunderlineChar1">
    <w:name w:val="Style Cards + 12 pt Thick underline Char1"/>
    <w:rsid w:val="005B72FB"/>
    <w:rPr>
      <w:sz w:val="24"/>
      <w:szCs w:val="24"/>
      <w:u w:val="thick"/>
    </w:rPr>
  </w:style>
  <w:style w:type="character" w:customStyle="1" w:styleId="BodyTextIndentChar2">
    <w:name w:val="Body Text Indent Char2"/>
    <w:basedOn w:val="DefaultParagraphFont"/>
    <w:uiPriority w:val="99"/>
    <w:semiHidden/>
    <w:rsid w:val="005B72FB"/>
    <w:rPr>
      <w:rFonts w:ascii="Georgia" w:hAnsi="Georgia"/>
      <w:sz w:val="22"/>
      <w:szCs w:val="22"/>
    </w:rPr>
  </w:style>
  <w:style w:type="character" w:customStyle="1" w:styleId="BodyText2Char2">
    <w:name w:val="Body Text 2 Char2"/>
    <w:basedOn w:val="DefaultParagraphFont"/>
    <w:uiPriority w:val="99"/>
    <w:semiHidden/>
    <w:rsid w:val="005B72FB"/>
    <w:rPr>
      <w:rFonts w:ascii="Georgia" w:hAnsi="Georgia"/>
      <w:sz w:val="22"/>
      <w:szCs w:val="22"/>
    </w:rPr>
  </w:style>
  <w:style w:type="character" w:customStyle="1" w:styleId="BodyText3Char2">
    <w:name w:val="Body Text 3 Char2"/>
    <w:basedOn w:val="DefaultParagraphFont"/>
    <w:uiPriority w:val="99"/>
    <w:semiHidden/>
    <w:rsid w:val="005B72FB"/>
    <w:rPr>
      <w:rFonts w:ascii="Georgia" w:hAnsi="Georgia"/>
      <w:sz w:val="16"/>
      <w:szCs w:val="16"/>
    </w:rPr>
  </w:style>
  <w:style w:type="character" w:customStyle="1" w:styleId="BodyTextIndent2Char2">
    <w:name w:val="Body Text Indent 2 Char2"/>
    <w:basedOn w:val="DefaultParagraphFont"/>
    <w:uiPriority w:val="99"/>
    <w:semiHidden/>
    <w:rsid w:val="005B72FB"/>
    <w:rPr>
      <w:rFonts w:ascii="Georgia" w:hAnsi="Georgia"/>
      <w:sz w:val="22"/>
      <w:szCs w:val="22"/>
    </w:rPr>
  </w:style>
  <w:style w:type="character" w:customStyle="1" w:styleId="BodyTextIndent3Char2">
    <w:name w:val="Body Text Indent 3 Char2"/>
    <w:basedOn w:val="DefaultParagraphFont"/>
    <w:uiPriority w:val="99"/>
    <w:semiHidden/>
    <w:rsid w:val="005B72FB"/>
    <w:rPr>
      <w:rFonts w:ascii="Georgia" w:hAnsi="Georgia"/>
      <w:sz w:val="16"/>
      <w:szCs w:val="16"/>
    </w:rPr>
  </w:style>
  <w:style w:type="character" w:customStyle="1" w:styleId="z-BottomofFormChar2">
    <w:name w:val="z-Bottom of Form Char2"/>
    <w:basedOn w:val="DefaultParagraphFont"/>
    <w:uiPriority w:val="99"/>
    <w:semiHidden/>
    <w:rsid w:val="005B72FB"/>
    <w:rPr>
      <w:rFonts w:ascii="Arial" w:hAnsi="Arial" w:cs="Arial"/>
      <w:vanish/>
      <w:sz w:val="16"/>
      <w:szCs w:val="16"/>
    </w:rPr>
  </w:style>
  <w:style w:type="paragraph" w:customStyle="1" w:styleId="BodyA">
    <w:name w:val="Body A"/>
    <w:autoRedefine/>
    <w:rsid w:val="005B72FB"/>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5B72FB"/>
    <w:rPr>
      <w:rFonts w:ascii="Garamond" w:eastAsia="Cambria" w:hAnsi="Garamond" w:cs="Times New Roman"/>
      <w:sz w:val="20"/>
    </w:rPr>
  </w:style>
  <w:style w:type="character" w:customStyle="1" w:styleId="StyleHotRouteLatinGaramond10ptChar">
    <w:name w:val="Style Hot Route + (Latin) Garamond 10 pt Char"/>
    <w:basedOn w:val="DefaultParagraphFont"/>
    <w:link w:val="StyleHotRouteLatinGaramond10pt"/>
    <w:rsid w:val="005B72FB"/>
    <w:rPr>
      <w:rFonts w:ascii="Garamond" w:eastAsia="Cambria" w:hAnsi="Garamond" w:cs="Times New Roman"/>
      <w:sz w:val="20"/>
    </w:rPr>
  </w:style>
  <w:style w:type="paragraph" w:customStyle="1" w:styleId="StyleHotRouteLatinGaramond10ptUnderline">
    <w:name w:val="Style Hot Route + (Latin) Garamond 10 pt Underline"/>
    <w:basedOn w:val="HotRoute0"/>
    <w:link w:val="StyleHotRouteLatinGaramond10ptUnderlineChar"/>
    <w:rsid w:val="005B72FB"/>
    <w:rPr>
      <w:rFonts w:ascii="Garamond" w:eastAsia="Cambria" w:hAnsi="Garamond" w:cs="Times New Roman"/>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5B72FB"/>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5B72FB"/>
  </w:style>
  <w:style w:type="character" w:customStyle="1" w:styleId="m5686307894942199640gmail-styleunderline">
    <w:name w:val="m_5686307894942199640gmail-styleunderline"/>
    <w:basedOn w:val="DefaultParagraphFont"/>
    <w:rsid w:val="005B72FB"/>
  </w:style>
  <w:style w:type="character" w:customStyle="1" w:styleId="Emph">
    <w:name w:val="Emph"/>
    <w:basedOn w:val="DefaultParagraphFont"/>
    <w:uiPriority w:val="1"/>
    <w:qFormat/>
    <w:rsid w:val="005B72FB"/>
    <w:rPr>
      <w:rFonts w:ascii="Arial" w:hAnsi="Arial"/>
      <w:b/>
      <w:sz w:val="20"/>
      <w:u w:val="single"/>
      <w:bdr w:val="single" w:sz="8" w:space="0" w:color="auto"/>
    </w:rPr>
  </w:style>
  <w:style w:type="character" w:customStyle="1" w:styleId="UnderlineCharCharChar">
    <w:name w:val="Underline Char Char Char"/>
    <w:rsid w:val="005B72FB"/>
    <w:rPr>
      <w:noProof w:val="0"/>
      <w:u w:val="single"/>
      <w:lang w:val="en-US" w:eastAsia="en-US" w:bidi="ar-SA"/>
    </w:rPr>
  </w:style>
  <w:style w:type="paragraph" w:customStyle="1" w:styleId="Hyperlink2">
    <w:name w:val="Hyperlink2"/>
    <w:basedOn w:val="Normal"/>
    <w:qFormat/>
    <w:rsid w:val="005B72FB"/>
    <w:rPr>
      <w:rFonts w:ascii="Arial" w:eastAsia="Calibri" w:hAnsi="Arial" w:cs="Arial"/>
      <w:color w:val="00B0F0"/>
      <w:sz w:val="20"/>
      <w:u w:val="single" w:color="00B0F0"/>
    </w:rPr>
  </w:style>
  <w:style w:type="character" w:customStyle="1" w:styleId="messagecontent">
    <w:name w:val="message_content"/>
    <w:rsid w:val="005B72FB"/>
  </w:style>
  <w:style w:type="paragraph" w:customStyle="1" w:styleId="UnderlineCharCharCharCharCharCharCharCharChar">
    <w:name w:val="Underline Char Char Char Char Char Char Char Char Char"/>
    <w:link w:val="UnderlineCharCharCharCharCharCharCharCharCharChar"/>
    <w:rsid w:val="005B72FB"/>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5B72FB"/>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5B72FB"/>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5B72FB"/>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B72FB"/>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rsid w:val="005B72FB"/>
    <w:rPr>
      <w:rFonts w:ascii="Times New Roman" w:eastAsia="Times New Roman" w:hAnsi="Times New Roman"/>
      <w:sz w:val="20"/>
      <w:u w:val="single"/>
    </w:rPr>
  </w:style>
  <w:style w:type="character" w:customStyle="1" w:styleId="UnresolvedMention2">
    <w:name w:val="Unresolved Mention2"/>
    <w:basedOn w:val="DefaultParagraphFont"/>
    <w:uiPriority w:val="99"/>
    <w:semiHidden/>
    <w:unhideWhenUsed/>
    <w:rsid w:val="005B72FB"/>
    <w:rPr>
      <w:color w:val="605E5C"/>
      <w:shd w:val="clear" w:color="auto" w:fill="E1DFDD"/>
    </w:rPr>
  </w:style>
  <w:style w:type="paragraph" w:customStyle="1" w:styleId="AnalyticsGBN">
    <w:name w:val="AnalyticsGBN"/>
    <w:basedOn w:val="Normal"/>
    <w:link w:val="AnalyticsGBNChar"/>
    <w:uiPriority w:val="4"/>
    <w:qFormat/>
    <w:rsid w:val="005B72FB"/>
    <w:pPr>
      <w:keepNext/>
      <w:keepLines/>
      <w:spacing w:before="200"/>
      <w:outlineLvl w:val="3"/>
    </w:pPr>
    <w:rPr>
      <w:rFonts w:eastAsiaTheme="majorEastAsia" w:cstheme="majorBidi"/>
      <w:b/>
      <w:iCs/>
      <w:color w:val="2E74B5" w:themeColor="accent1" w:themeShade="BF"/>
      <w:sz w:val="28"/>
      <w:szCs w:val="28"/>
    </w:rPr>
  </w:style>
  <w:style w:type="character" w:customStyle="1" w:styleId="AnalyticsGBNChar">
    <w:name w:val="AnalyticsGBN Char"/>
    <w:basedOn w:val="DefaultParagraphFont"/>
    <w:link w:val="AnalyticsGBN"/>
    <w:uiPriority w:val="4"/>
    <w:rsid w:val="005B72FB"/>
    <w:rPr>
      <w:rFonts w:ascii="Calibri" w:eastAsiaTheme="majorEastAsia" w:hAnsi="Calibri" w:cstheme="majorBidi"/>
      <w:b/>
      <w:iCs/>
      <w:color w:val="2E74B5" w:themeColor="accent1" w:themeShade="BF"/>
      <w:sz w:val="28"/>
      <w:szCs w:val="28"/>
    </w:rPr>
  </w:style>
  <w:style w:type="character" w:customStyle="1" w:styleId="c-bylineitem">
    <w:name w:val="c-byline__item"/>
    <w:basedOn w:val="DefaultParagraphFont"/>
    <w:rsid w:val="005B72FB"/>
  </w:style>
  <w:style w:type="character" w:customStyle="1" w:styleId="m-7451345966334058868gmail-styleunderline">
    <w:name w:val="m_-7451345966334058868gmail-styleunderline"/>
    <w:basedOn w:val="DefaultParagraphFont"/>
    <w:rsid w:val="005B72FB"/>
  </w:style>
  <w:style w:type="character" w:customStyle="1" w:styleId="m535442411518568617gmail-styleunderline">
    <w:name w:val="m_535442411518568617gmail-styleunderline"/>
    <w:basedOn w:val="DefaultParagraphFont"/>
    <w:rsid w:val="005B72FB"/>
  </w:style>
  <w:style w:type="character" w:customStyle="1" w:styleId="UnresolvedMention3">
    <w:name w:val="Unresolved Mention3"/>
    <w:basedOn w:val="DefaultParagraphFont"/>
    <w:uiPriority w:val="99"/>
    <w:unhideWhenUsed/>
    <w:rsid w:val="005B72FB"/>
    <w:rPr>
      <w:color w:val="605E5C"/>
      <w:shd w:val="clear" w:color="auto" w:fill="E1DFDD"/>
    </w:rPr>
  </w:style>
  <w:style w:type="character" w:customStyle="1" w:styleId="m4575830247971856040gmail-styleunderline">
    <w:name w:val="m_4575830247971856040gmail-styleunderline"/>
    <w:basedOn w:val="DefaultParagraphFont"/>
    <w:rsid w:val="005B72FB"/>
  </w:style>
  <w:style w:type="character" w:customStyle="1" w:styleId="m4575830247971856040gmail-boldunderlinechar">
    <w:name w:val="m_4575830247971856040gmail-boldunderlinechar"/>
    <w:basedOn w:val="DefaultParagraphFont"/>
    <w:rsid w:val="005B72FB"/>
  </w:style>
  <w:style w:type="character" w:customStyle="1" w:styleId="gray-dark">
    <w:name w:val="gray-dark"/>
    <w:basedOn w:val="DefaultParagraphFont"/>
    <w:rsid w:val="005B72FB"/>
  </w:style>
  <w:style w:type="paragraph" w:customStyle="1" w:styleId="Analytic1">
    <w:name w:val="Analytic1"/>
    <w:basedOn w:val="Normal"/>
    <w:link w:val="Analytic1Char"/>
    <w:uiPriority w:val="4"/>
    <w:qFormat/>
    <w:rsid w:val="005B72FB"/>
    <w:rPr>
      <w:b/>
      <w:bCs/>
      <w:color w:val="3399FF"/>
    </w:rPr>
  </w:style>
  <w:style w:type="character" w:customStyle="1" w:styleId="Analytic1Char">
    <w:name w:val="Analytic1 Char"/>
    <w:basedOn w:val="DefaultParagraphFont"/>
    <w:link w:val="Analytic1"/>
    <w:uiPriority w:val="4"/>
    <w:rsid w:val="005B72FB"/>
    <w:rPr>
      <w:rFonts w:ascii="Calibri" w:hAnsi="Calibri" w:cs="Calibri"/>
      <w:b/>
      <w:bCs/>
      <w:color w:val="3399FF"/>
    </w:rPr>
  </w:style>
  <w:style w:type="character" w:customStyle="1" w:styleId="analyticsChar0">
    <w:name w:val="analytics Char"/>
    <w:basedOn w:val="DefaultParagraphFont"/>
    <w:link w:val="analytics0"/>
    <w:uiPriority w:val="4"/>
    <w:rsid w:val="005B72FB"/>
    <w:rPr>
      <w:rFonts w:ascii="Georgia" w:eastAsiaTheme="majorEastAsia" w:hAnsi="Georgia" w:cstheme="majorBidi"/>
      <w:b/>
      <w:iCs/>
    </w:rPr>
  </w:style>
  <w:style w:type="paragraph" w:customStyle="1" w:styleId="AnalyticsNoC">
    <w:name w:val="Analytics [NoC]"/>
    <w:basedOn w:val="Heading4"/>
    <w:link w:val="AnalyticsNoCChar"/>
    <w:autoRedefine/>
    <w:uiPriority w:val="4"/>
    <w:qFormat/>
    <w:rsid w:val="005B72FB"/>
    <w:rPr>
      <w:rFonts w:cs="Calibri"/>
      <w:bCs/>
      <w:color w:val="000000" w:themeColor="text1"/>
      <w:szCs w:val="16"/>
    </w:rPr>
  </w:style>
  <w:style w:type="character" w:customStyle="1" w:styleId="AnalyticsNoCChar">
    <w:name w:val="Analytics [NoC] Char"/>
    <w:basedOn w:val="DefaultParagraphFont"/>
    <w:link w:val="AnalyticsNoC"/>
    <w:uiPriority w:val="4"/>
    <w:rsid w:val="005B72FB"/>
    <w:rPr>
      <w:rFonts w:ascii="Calibri" w:eastAsiaTheme="majorEastAsia" w:hAnsi="Calibri" w:cs="Calibri"/>
      <w:b/>
      <w:bCs/>
      <w:iCs/>
      <w:color w:val="000000" w:themeColor="text1"/>
      <w:sz w:val="26"/>
      <w:szCs w:val="16"/>
    </w:rPr>
  </w:style>
  <w:style w:type="paragraph" w:customStyle="1" w:styleId="Analytik">
    <w:name w:val="Analytik"/>
    <w:basedOn w:val="Normal"/>
    <w:link w:val="AnalytikChar"/>
    <w:autoRedefine/>
    <w:uiPriority w:val="4"/>
    <w:qFormat/>
    <w:rsid w:val="005B72FB"/>
    <w:rPr>
      <w:b/>
      <w14:ligatures w14:val="standard"/>
    </w:rPr>
  </w:style>
  <w:style w:type="character" w:customStyle="1" w:styleId="AnalytikChar">
    <w:name w:val="Analytik Char"/>
    <w:basedOn w:val="DefaultParagraphFont"/>
    <w:link w:val="Analytik"/>
    <w:uiPriority w:val="4"/>
    <w:rsid w:val="005B72FB"/>
    <w:rPr>
      <w:rFonts w:ascii="Calibri" w:hAnsi="Calibri" w:cs="Calibri"/>
      <w:b/>
      <w14:ligatures w14:val="standard"/>
    </w:rPr>
  </w:style>
  <w:style w:type="character" w:styleId="UnresolvedMention">
    <w:name w:val="Unresolved Mention"/>
    <w:basedOn w:val="DefaultParagraphFont"/>
    <w:uiPriority w:val="99"/>
    <w:semiHidden/>
    <w:unhideWhenUsed/>
    <w:rsid w:val="005B72FB"/>
    <w:rPr>
      <w:color w:val="605E5C"/>
      <w:shd w:val="clear" w:color="auto" w:fill="E1DFDD"/>
    </w:rPr>
  </w:style>
  <w:style w:type="paragraph" w:customStyle="1" w:styleId="footnotedescription">
    <w:name w:val="footnote description"/>
    <w:next w:val="Normal"/>
    <w:link w:val="footnotedescriptionChar"/>
    <w:hidden/>
    <w:rsid w:val="005B72FB"/>
    <w:pPr>
      <w:spacing w:after="70" w:line="305"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5B72FB"/>
    <w:rPr>
      <w:rFonts w:ascii="Times New Roman" w:eastAsia="Times New Roman" w:hAnsi="Times New Roman" w:cs="Times New Roman"/>
      <w:color w:val="000000"/>
      <w:sz w:val="20"/>
    </w:rPr>
  </w:style>
  <w:style w:type="character" w:customStyle="1" w:styleId="footnotemark">
    <w:name w:val="footnote mark"/>
    <w:hidden/>
    <w:rsid w:val="005B72FB"/>
    <w:rPr>
      <w:rFonts w:ascii="Times New Roman" w:eastAsia="Times New Roman" w:hAnsi="Times New Roman" w:cs="Times New Roman"/>
      <w:color w:val="000000"/>
      <w:sz w:val="20"/>
      <w:vertAlign w:val="superscript"/>
    </w:rPr>
  </w:style>
  <w:style w:type="paragraph" w:customStyle="1" w:styleId="cardbody0">
    <w:name w:val="cardbody"/>
    <w:basedOn w:val="Normal"/>
    <w:rsid w:val="005B72F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74132">
      <w:bodyDiv w:val="1"/>
      <w:marLeft w:val="0"/>
      <w:marRight w:val="0"/>
      <w:marTop w:val="0"/>
      <w:marBottom w:val="0"/>
      <w:divBdr>
        <w:top w:val="none" w:sz="0" w:space="0" w:color="auto"/>
        <w:left w:val="none" w:sz="0" w:space="0" w:color="auto"/>
        <w:bottom w:val="none" w:sz="0" w:space="0" w:color="auto"/>
        <w:right w:val="none" w:sz="0" w:space="0" w:color="auto"/>
      </w:divBdr>
    </w:div>
    <w:div w:id="786895208">
      <w:bodyDiv w:val="1"/>
      <w:marLeft w:val="0"/>
      <w:marRight w:val="0"/>
      <w:marTop w:val="0"/>
      <w:marBottom w:val="0"/>
      <w:divBdr>
        <w:top w:val="none" w:sz="0" w:space="0" w:color="auto"/>
        <w:left w:val="none" w:sz="0" w:space="0" w:color="auto"/>
        <w:bottom w:val="none" w:sz="0" w:space="0" w:color="auto"/>
        <w:right w:val="none" w:sz="0" w:space="0" w:color="auto"/>
      </w:divBdr>
      <w:divsChild>
        <w:div w:id="702175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http://muse.jhu.edu/journals/international_organization/v056/56.2mansfield.html" TargetMode="External"/><Relationship Id="rId3" Type="http://schemas.openxmlformats.org/officeDocument/2006/relationships/styles" Target="styles.xml"/><Relationship Id="rId7" Type="http://schemas.openxmlformats.org/officeDocument/2006/relationships/hyperlink" Target="http://asiasociety.org/blog/asia/could-chinas-system-replace-democracy" TargetMode="External"/><Relationship Id="rId12" Type="http://schemas.openxmlformats.org/officeDocument/2006/relationships/hyperlink" Target="http://www.tandfonline.com/doi/full/10.1080/13510347.2014.99932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ssforum.org/roundtables/policy/1-5ag-war" TargetMode="External"/><Relationship Id="rId11" Type="http://schemas.openxmlformats.org/officeDocument/2006/relationships/hyperlink" Target="http://asiasociety.org/blog/asia/could-chinas-system-replace-democrac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tthewkroenig.com/Kroenig_The%20Next%20Nuclear%20War.pdf" TargetMode="External"/><Relationship Id="rId4" Type="http://schemas.openxmlformats.org/officeDocument/2006/relationships/settings" Target="settings.xml"/><Relationship Id="rId9" Type="http://schemas.openxmlformats.org/officeDocument/2006/relationships/hyperlink" Target="https://www.the-american-interest.com/2018/10/24/danger-falling-powers/" TargetMode="External"/><Relationship Id="rId14" Type="http://schemas.openxmlformats.org/officeDocument/2006/relationships/hyperlink" Target="http://muse.jhu.edu/journals/international_organization/v056/56.2mansfiel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22847</Words>
  <Characters>130228</Characters>
  <Application>Microsoft Office Word</Application>
  <DocSecurity>0</DocSecurity>
  <Lines>1085</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3</cp:revision>
  <dcterms:created xsi:type="dcterms:W3CDTF">2021-11-05T21:14:00Z</dcterms:created>
  <dcterms:modified xsi:type="dcterms:W3CDTF">2021-11-05T21:49:00Z</dcterms:modified>
</cp:coreProperties>
</file>