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0132F" w14:textId="77777777" w:rsidR="009D004A" w:rsidRDefault="009D004A" w:rsidP="009D004A">
      <w:pPr>
        <w:pStyle w:val="Heading2"/>
      </w:pPr>
      <w:r>
        <w:t>1AC v3 – UT</w:t>
      </w:r>
    </w:p>
    <w:p w14:paraId="594CC4CC" w14:textId="77777777" w:rsidR="009D004A" w:rsidRDefault="009D004A" w:rsidP="009D004A">
      <w:pPr>
        <w:pStyle w:val="Heading3"/>
      </w:pPr>
      <w:r>
        <w:t xml:space="preserve">1AC: Plan </w:t>
      </w:r>
    </w:p>
    <w:p w14:paraId="71269C59" w14:textId="77777777" w:rsidR="009D004A" w:rsidRDefault="009D004A" w:rsidP="009D004A">
      <w:pPr>
        <w:pStyle w:val="Heading4"/>
      </w:pPr>
      <w:r>
        <w:t xml:space="preserve">Plan – A just government of the People’s Republic of China ought to </w:t>
      </w:r>
      <w:r w:rsidRPr="007A4168">
        <w:t>recognize an unconditional right of workers to strike.</w:t>
      </w:r>
    </w:p>
    <w:p w14:paraId="71490527" w14:textId="77777777" w:rsidR="009D004A" w:rsidRPr="007A4168" w:rsidRDefault="009D004A" w:rsidP="009D004A">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1957AF11" w14:textId="77777777" w:rsidR="009D004A" w:rsidRPr="00A44704" w:rsidRDefault="009D004A" w:rsidP="009D004A">
      <w:r w:rsidRPr="00A44704">
        <w:rPr>
          <w:rStyle w:val="Style13ptBold"/>
        </w:rPr>
        <w:t>Dongfang 11</w:t>
      </w:r>
      <w:r>
        <w:t xml:space="preserve"> </w:t>
      </w:r>
      <w:r w:rsidRPr="00A44704">
        <w:t>Han Dongfang 4-6-2011 "Liberate China's Workers"</w:t>
      </w:r>
      <w:r>
        <w:t xml:space="preserve"> </w:t>
      </w:r>
      <w:hyperlink r:id="rId6" w:anchor="selection-307.0-316.0" w:history="1">
        <w:r w:rsidRPr="00227C9E">
          <w:rPr>
            <w:rStyle w:val="Hyperlink"/>
          </w:rPr>
          <w:t>https://archive.md/7RvDG#selection-307.0-316.0</w:t>
        </w:r>
      </w:hyperlink>
      <w:r>
        <w:t xml:space="preserve"> (</w:t>
      </w:r>
      <w:r w:rsidRPr="00A44704">
        <w:t>director of China Labour Bulletin, a nongovernmental organization that defends the rights of workers in China.</w:t>
      </w:r>
      <w:r>
        <w:t xml:space="preserve">)//Elmer </w:t>
      </w:r>
    </w:p>
    <w:p w14:paraId="53E3E96E" w14:textId="77777777" w:rsidR="009D004A" w:rsidRDefault="009D004A" w:rsidP="009D004A">
      <w:r w:rsidRPr="00FC7D85">
        <w:t xml:space="preserve">HONG KONG — </w:t>
      </w:r>
      <w:r w:rsidRPr="00DD410D">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t xml:space="preserve"> And in a capitalist economy, strikes are a fact of life. Chinese scholars, </w:t>
      </w:r>
      <w:r w:rsidRPr="00FC7D85">
        <w:rPr>
          <w:u w:val="single"/>
        </w:rPr>
        <w:t xml:space="preserve">government </w:t>
      </w:r>
      <w:r w:rsidRPr="00DD410D">
        <w:rPr>
          <w:b/>
          <w:sz w:val="26"/>
          <w:highlight w:val="green"/>
          <w:u w:val="single"/>
        </w:rPr>
        <w:t>officials</w:t>
      </w:r>
      <w:r w:rsidRPr="00DD410D">
        <w:rPr>
          <w:highlight w:val="green"/>
          <w:u w:val="single"/>
        </w:rPr>
        <w:t xml:space="preserve"> </w:t>
      </w:r>
      <w:r w:rsidRPr="00FC7D85">
        <w:rPr>
          <w:u w:val="single"/>
        </w:rPr>
        <w:t xml:space="preserve">and even some businessmen have long recognized this fact and have </w:t>
      </w:r>
      <w:r w:rsidRPr="00DD410D">
        <w:rPr>
          <w:b/>
          <w:sz w:val="26"/>
          <w:highlight w:val="green"/>
          <w:u w:val="single"/>
        </w:rPr>
        <w:t>called for the</w:t>
      </w:r>
      <w:r w:rsidRPr="00DD410D">
        <w:rPr>
          <w:highlight w:val="green"/>
          <w:u w:val="single"/>
        </w:rPr>
        <w:t xml:space="preserve"> </w:t>
      </w:r>
      <w:r w:rsidRPr="00DD410D">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t xml:space="preserve">. </w:t>
      </w:r>
      <w:r w:rsidRPr="00FC7D85">
        <w:rPr>
          <w:b/>
          <w:bCs/>
          <w:u w:val="single"/>
        </w:rPr>
        <w:t>Deng Xiaoping feared that the economic reforms he was introducing would lead to labor unrest.</w:t>
      </w:r>
      <w:r w:rsidRPr="00FC7D85">
        <w:t xml:space="preserve"> Although Deng and his successors were able to quiet labor unrest and strike action for a while, </w:t>
      </w:r>
      <w:r w:rsidRPr="00FC7D85">
        <w:rPr>
          <w:u w:val="single"/>
        </w:rPr>
        <w:t>the trend over the last five years or so has been clear. As the business leader Zeng Qinghong noted recently, the number of strikes is increasing every year.</w:t>
      </w:r>
      <w:r w:rsidRPr="00FC7D85">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t xml:space="preserve">. I agree with Mr. Zeng on this point and would like to take his argument one step further. </w:t>
      </w:r>
      <w:r w:rsidRPr="00FC7D85">
        <w:rPr>
          <w:u w:val="single"/>
        </w:rPr>
        <w:t xml:space="preserve">The </w:t>
      </w:r>
      <w:r w:rsidRPr="00DD410D">
        <w:rPr>
          <w:b/>
          <w:sz w:val="26"/>
          <w:highlight w:val="green"/>
          <w:u w:val="single"/>
        </w:rPr>
        <w:t>right to strike</w:t>
      </w:r>
      <w:r w:rsidRPr="00DD410D">
        <w:rPr>
          <w:highlight w:val="green"/>
          <w:u w:val="single"/>
        </w:rPr>
        <w:t xml:space="preserve"> </w:t>
      </w:r>
      <w:r w:rsidRPr="00DD410D">
        <w:rPr>
          <w:b/>
          <w:sz w:val="26"/>
          <w:highlight w:val="green"/>
          <w:u w:val="single"/>
        </w:rPr>
        <w:t>is</w:t>
      </w:r>
      <w:r w:rsidRPr="00DD410D">
        <w:rPr>
          <w:highlight w:val="green"/>
          <w:u w:val="single"/>
        </w:rPr>
        <w:t xml:space="preserve"> </w:t>
      </w:r>
      <w:r w:rsidRPr="00FC7D85">
        <w:rPr>
          <w:u w:val="single"/>
        </w:rPr>
        <w:t xml:space="preserve">clearly important, but the most vital and fundamental right of workers is </w:t>
      </w:r>
      <w:r w:rsidRPr="00DD410D">
        <w:rPr>
          <w:b/>
          <w:sz w:val="26"/>
          <w:highlight w:val="green"/>
          <w:u w:val="single"/>
        </w:rPr>
        <w:t>the right to collective bargaining</w:t>
      </w:r>
      <w:r w:rsidRPr="00FC7D85">
        <w:rPr>
          <w:u w:val="single"/>
        </w:rPr>
        <w:t xml:space="preserve">. After all, </w:t>
      </w:r>
      <w:r w:rsidRPr="00DD410D">
        <w:rPr>
          <w:b/>
          <w:sz w:val="26"/>
          <w:highlight w:val="green"/>
          <w:u w:val="single"/>
        </w:rPr>
        <w:t>why do workers go out on strike</w:t>
      </w:r>
      <w:r w:rsidRPr="00FC7D85">
        <w:rPr>
          <w:u w:val="single"/>
        </w:rPr>
        <w:t xml:space="preserve">? Very simply, they go on strike </w:t>
      </w:r>
      <w:r w:rsidRPr="00DD410D">
        <w:rPr>
          <w:b/>
          <w:sz w:val="26"/>
          <w:highlight w:val="green"/>
          <w:u w:val="single"/>
        </w:rPr>
        <w:t>for higher pay and better working conditions</w:t>
      </w:r>
      <w:r w:rsidRPr="00FC7D85">
        <w:rPr>
          <w:u w:val="single"/>
        </w:rPr>
        <w:t xml:space="preserve">. </w:t>
      </w:r>
      <w:r w:rsidRPr="00DD410D">
        <w:rPr>
          <w:b/>
          <w:sz w:val="26"/>
          <w:highlight w:val="green"/>
          <w:u w:val="single"/>
          <w:bdr w:val="single" w:sz="18" w:space="0" w:color="auto"/>
        </w:rPr>
        <w:t xml:space="preserve">The strike is not an end in itself but is part of a bargaining process. </w:t>
      </w:r>
      <w:r w:rsidRPr="00FC7D85">
        <w:rPr>
          <w:u w:val="single"/>
        </w:rPr>
        <w:t xml:space="preserve">And </w:t>
      </w:r>
      <w:r w:rsidRPr="00DD410D">
        <w:rPr>
          <w:b/>
          <w:sz w:val="26"/>
          <w:highlight w:val="green"/>
          <w:u w:val="single"/>
        </w:rPr>
        <w:t>if the collective bargaining process were more effective</w:t>
      </w:r>
      <w:r w:rsidRPr="00FC7D85">
        <w:rPr>
          <w:u w:val="single"/>
        </w:rPr>
        <w:t xml:space="preserve">, in many cases, </w:t>
      </w:r>
      <w:r w:rsidRPr="00DD410D">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t xml:space="preserve">. </w:t>
      </w:r>
      <w:r w:rsidRPr="00DD410D">
        <w:rPr>
          <w:b/>
          <w:bCs/>
          <w:sz w:val="26"/>
          <w:highlight w:val="green"/>
          <w:u w:val="single"/>
        </w:rPr>
        <w:t>China’s workers want</w:t>
      </w:r>
      <w:r w:rsidRPr="00DD410D">
        <w:rPr>
          <w:b/>
          <w:bCs/>
          <w:highlight w:val="green"/>
          <w:u w:val="single"/>
        </w:rPr>
        <w:t xml:space="preserve"> </w:t>
      </w:r>
      <w:r w:rsidRPr="00FC7D85">
        <w:rPr>
          <w:b/>
          <w:bCs/>
          <w:u w:val="single"/>
        </w:rPr>
        <w:t>and need an alternative</w:t>
      </w:r>
      <w:r w:rsidRPr="00FC7D85">
        <w:t xml:space="preserve">. </w:t>
      </w:r>
      <w:r w:rsidRPr="00FC7D85">
        <w:rPr>
          <w:u w:val="single"/>
        </w:rPr>
        <w:t xml:space="preserve">They want </w:t>
      </w:r>
      <w:r w:rsidRPr="00DD410D">
        <w:rPr>
          <w:b/>
          <w:sz w:val="26"/>
          <w:highlight w:val="green"/>
          <w:u w:val="single"/>
        </w:rPr>
        <w:t>a system</w:t>
      </w:r>
      <w:r w:rsidRPr="00DD410D">
        <w:rPr>
          <w:highlight w:val="green"/>
          <w:u w:val="single"/>
        </w:rPr>
        <w:t xml:space="preserve"> </w:t>
      </w:r>
      <w:r w:rsidRPr="00FC7D85">
        <w:rPr>
          <w:u w:val="single"/>
        </w:rPr>
        <w:t xml:space="preserve">in </w:t>
      </w:r>
      <w:r w:rsidRPr="00DD410D">
        <w:rPr>
          <w:b/>
          <w:sz w:val="26"/>
          <w:highlight w:val="green"/>
          <w:u w:val="single"/>
        </w:rPr>
        <w:t>which they can raise their demands</w:t>
      </w:r>
      <w:r w:rsidRPr="00DD410D">
        <w:rPr>
          <w:highlight w:val="green"/>
          <w:u w:val="single"/>
        </w:rPr>
        <w:t xml:space="preserve"> </w:t>
      </w:r>
      <w:r w:rsidRPr="00FC7D85">
        <w:rPr>
          <w:u w:val="single"/>
        </w:rPr>
        <w:t xml:space="preserve">for higher pay and discuss those demands </w:t>
      </w:r>
      <w:r w:rsidRPr="00DD410D">
        <w:rPr>
          <w:b/>
          <w:sz w:val="26"/>
          <w:highlight w:val="green"/>
          <w:u w:val="single"/>
        </w:rPr>
        <w:t>in</w:t>
      </w:r>
      <w:r w:rsidRPr="00DD410D">
        <w:rPr>
          <w:highlight w:val="green"/>
          <w:u w:val="single"/>
        </w:rPr>
        <w:t xml:space="preserve"> </w:t>
      </w:r>
      <w:r w:rsidRPr="00FC7D85">
        <w:rPr>
          <w:u w:val="single"/>
        </w:rPr>
        <w:t xml:space="preserve">peaceful, </w:t>
      </w:r>
      <w:r w:rsidRPr="00DD410D">
        <w:rPr>
          <w:b/>
          <w:sz w:val="26"/>
          <w:highlight w:val="green"/>
          <w:u w:val="single"/>
        </w:rPr>
        <w:t>equal and constructive negotiations</w:t>
      </w:r>
      <w:r w:rsidRPr="00DD410D">
        <w:rPr>
          <w:highlight w:val="green"/>
          <w:u w:val="single"/>
        </w:rPr>
        <w:t xml:space="preserve"> </w:t>
      </w:r>
      <w:r w:rsidRPr="00FC7D85">
        <w:rPr>
          <w:u w:val="single"/>
        </w:rPr>
        <w:t xml:space="preserve">with management. </w:t>
      </w:r>
      <w:r w:rsidRPr="00DD410D">
        <w:rPr>
          <w:b/>
          <w:sz w:val="26"/>
          <w:highlight w:val="green"/>
          <w:u w:val="single"/>
        </w:rPr>
        <w:t>If workers can achieve their goals through peaceful collective bargaining</w:t>
      </w:r>
      <w:r w:rsidRPr="00DD410D">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DD410D">
        <w:rPr>
          <w:b/>
          <w:sz w:val="26"/>
          <w:highlight w:val="green"/>
          <w:u w:val="single"/>
        </w:rPr>
        <w:t>right to strike</w:t>
      </w:r>
      <w:r w:rsidRPr="00DD410D">
        <w:rPr>
          <w:highlight w:val="green"/>
          <w:u w:val="single"/>
        </w:rPr>
        <w:t xml:space="preserve"> </w:t>
      </w:r>
      <w:r w:rsidRPr="00FC7D85">
        <w:rPr>
          <w:u w:val="single"/>
        </w:rPr>
        <w:t xml:space="preserve">is framed in a way that </w:t>
      </w:r>
      <w:r w:rsidRPr="00DD410D">
        <w:rPr>
          <w:b/>
          <w:sz w:val="26"/>
          <w:highlight w:val="green"/>
          <w:u w:val="single"/>
        </w:rPr>
        <w:t>can</w:t>
      </w:r>
      <w:r w:rsidRPr="00DD410D">
        <w:rPr>
          <w:highlight w:val="green"/>
          <w:u w:val="single"/>
        </w:rPr>
        <w:t xml:space="preserve"> </w:t>
      </w:r>
      <w:r w:rsidRPr="00DD410D">
        <w:rPr>
          <w:b/>
          <w:sz w:val="26"/>
          <w:highlight w:val="green"/>
          <w:u w:val="single"/>
        </w:rPr>
        <w:t>liberate workers</w:t>
      </w:r>
      <w:r w:rsidRPr="00DD410D">
        <w:rPr>
          <w:highlight w:val="green"/>
          <w:u w:val="single"/>
        </w:rPr>
        <w:t xml:space="preserve"> </w:t>
      </w:r>
      <w:r w:rsidRPr="00FC7D85">
        <w:rPr>
          <w:u w:val="single"/>
        </w:rPr>
        <w:t xml:space="preserve">and </w:t>
      </w:r>
      <w:r w:rsidRPr="00DD410D">
        <w:rPr>
          <w:b/>
          <w:sz w:val="26"/>
          <w:highlight w:val="green"/>
          <w:u w:val="single"/>
        </w:rPr>
        <w:t>encourage</w:t>
      </w:r>
      <w:r w:rsidRPr="00DD410D">
        <w:rPr>
          <w:highlight w:val="green"/>
          <w:u w:val="single"/>
        </w:rPr>
        <w:t xml:space="preserve"> </w:t>
      </w:r>
      <w:r w:rsidRPr="00DD410D">
        <w:rPr>
          <w:b/>
          <w:sz w:val="26"/>
          <w:highlight w:val="green"/>
          <w:u w:val="single"/>
        </w:rPr>
        <w:t>and empower them to engage in collective bargaining</w:t>
      </w:r>
      <w:r w:rsidRPr="00FC7D85">
        <w:rPr>
          <w:u w:val="single"/>
        </w:rPr>
        <w:t xml:space="preserve">, </w:t>
      </w:r>
      <w:r w:rsidRPr="00DD410D">
        <w:rPr>
          <w:b/>
          <w:sz w:val="26"/>
          <w:highlight w:val="green"/>
          <w:u w:val="single"/>
        </w:rPr>
        <w:t>safe</w:t>
      </w:r>
      <w:r w:rsidRPr="00DD410D">
        <w:rPr>
          <w:highlight w:val="green"/>
          <w:u w:val="single"/>
        </w:rPr>
        <w:t xml:space="preserve"> </w:t>
      </w:r>
      <w:r w:rsidRPr="00DD410D">
        <w:rPr>
          <w:b/>
          <w:sz w:val="26"/>
          <w:highlight w:val="green"/>
          <w:u w:val="single"/>
        </w:rPr>
        <w:t xml:space="preserve">in the knowledge that they have a powerful weapon that can be deployed if necessary, </w:t>
      </w:r>
      <w:r w:rsidRPr="00DD410D">
        <w:rPr>
          <w:b/>
          <w:sz w:val="26"/>
          <w:highlight w:val="green"/>
          <w:u w:val="single"/>
          <w:bdr w:val="single" w:sz="18" w:space="0" w:color="auto"/>
        </w:rPr>
        <w:t>labor relations will be enhanced</w:t>
      </w:r>
      <w:r w:rsidRPr="00DD410D">
        <w:rPr>
          <w:highlight w:val="green"/>
          <w:u w:val="single"/>
        </w:rPr>
        <w:t xml:space="preserve"> </w:t>
      </w:r>
      <w:r w:rsidRPr="00FC7D85">
        <w:rPr>
          <w:u w:val="single"/>
        </w:rPr>
        <w:t>and the number of strikes might actually decrease</w:t>
      </w:r>
      <w:r w:rsidRPr="00FC7D85">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t xml:space="preserve"> If such a system can be implemented in China it would obviously benefit workers but </w:t>
      </w:r>
      <w:r w:rsidRPr="00FC7D85">
        <w:rPr>
          <w:u w:val="single"/>
        </w:rPr>
        <w:t xml:space="preserve">it would also </w:t>
      </w:r>
      <w:r w:rsidRPr="00DD410D">
        <w:rPr>
          <w:b/>
          <w:sz w:val="26"/>
          <w:highlight w:val="green"/>
          <w:u w:val="single"/>
        </w:rPr>
        <w:t xml:space="preserve">benefit employers </w:t>
      </w:r>
      <w:r w:rsidRPr="00FC7D85">
        <w:rPr>
          <w:u w:val="single"/>
        </w:rPr>
        <w:t xml:space="preserve">like Mr. Zeng who are </w:t>
      </w:r>
      <w:r w:rsidRPr="00DD410D">
        <w:rPr>
          <w:b/>
          <w:sz w:val="26"/>
          <w:highlight w:val="green"/>
          <w:u w:val="single"/>
        </w:rPr>
        <w:t>concerned</w:t>
      </w:r>
      <w:r w:rsidRPr="00DD410D">
        <w:rPr>
          <w:highlight w:val="green"/>
          <w:u w:val="single"/>
        </w:rPr>
        <w:t xml:space="preserve"> </w:t>
      </w:r>
      <w:r w:rsidRPr="00DD410D">
        <w:rPr>
          <w:b/>
          <w:sz w:val="26"/>
          <w:highlight w:val="green"/>
          <w:u w:val="single"/>
        </w:rPr>
        <w:t>about</w:t>
      </w:r>
      <w:r w:rsidRPr="00DD410D">
        <w:rPr>
          <w:highlight w:val="green"/>
          <w:u w:val="single"/>
        </w:rPr>
        <w:t xml:space="preserve"> </w:t>
      </w:r>
      <w:r w:rsidRPr="00DD410D">
        <w:rPr>
          <w:b/>
          <w:sz w:val="26"/>
          <w:highlight w:val="green"/>
          <w:u w:val="single"/>
          <w:bdr w:val="single" w:sz="18" w:space="0" w:color="auto"/>
        </w:rPr>
        <w:t xml:space="preserve">high worker turnover and the loss of production through strike action. </w:t>
      </w:r>
      <w:r w:rsidRPr="00FC7D85">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697EFB06" w14:textId="77777777" w:rsidR="009D004A" w:rsidRPr="00065A8D" w:rsidRDefault="009D004A" w:rsidP="009D004A"/>
    <w:p w14:paraId="4770FBC2" w14:textId="77777777" w:rsidR="009D004A" w:rsidRDefault="009D004A" w:rsidP="009D004A">
      <w:pPr>
        <w:pStyle w:val="Heading3"/>
      </w:pPr>
      <w:r>
        <w:t>1AC: Economy Advantage</w:t>
      </w:r>
    </w:p>
    <w:p w14:paraId="54770E80" w14:textId="77777777" w:rsidR="009D004A" w:rsidRPr="007A7A2D" w:rsidRDefault="009D004A" w:rsidP="009D004A">
      <w:pPr>
        <w:pStyle w:val="Heading4"/>
      </w:pPr>
      <w:r>
        <w:t xml:space="preserve">Lack of Chinese Right to Strike </w:t>
      </w:r>
      <w:r>
        <w:rPr>
          <w:u w:val="single"/>
        </w:rPr>
        <w:t>devastates</w:t>
      </w:r>
      <w:r>
        <w:t xml:space="preserve"> Collective Bargaining – undermines any legal leverage for Strikes.</w:t>
      </w:r>
    </w:p>
    <w:p w14:paraId="76743A36" w14:textId="77777777" w:rsidR="009D004A" w:rsidRPr="00DE1165" w:rsidRDefault="009D004A" w:rsidP="009D004A">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 xml:space="preserve">)//Elmer </w:t>
      </w:r>
    </w:p>
    <w:p w14:paraId="63EA112B" w14:textId="77777777" w:rsidR="009D004A" w:rsidRPr="00D74C52" w:rsidRDefault="009D004A" w:rsidP="009D004A">
      <w:r w:rsidRPr="00D74C52">
        <w:t xml:space="preserve">For many years reform-oriented labour activists and scholars working in China have seen </w:t>
      </w:r>
      <w:r w:rsidRPr="00DD410D">
        <w:rPr>
          <w:b/>
          <w:sz w:val="26"/>
          <w:highlight w:val="green"/>
          <w:u w:val="single"/>
        </w:rPr>
        <w:t>collective bargaining</w:t>
      </w:r>
      <w:r w:rsidRPr="00DD410D">
        <w:rPr>
          <w:highlight w:val="green"/>
          <w:u w:val="single"/>
        </w:rPr>
        <w:t xml:space="preserve"> </w:t>
      </w:r>
      <w:r w:rsidRPr="00FC7D85">
        <w:rPr>
          <w:u w:val="single"/>
        </w:rPr>
        <w:t xml:space="preserve">as the </w:t>
      </w:r>
      <w:r w:rsidRPr="00DD410D">
        <w:rPr>
          <w:b/>
          <w:sz w:val="26"/>
          <w:highlight w:val="green"/>
          <w:u w:val="single"/>
        </w:rPr>
        <w:t xml:space="preserve">cure for </w:t>
      </w:r>
      <w:r w:rsidRPr="00FC7D85">
        <w:rPr>
          <w:u w:val="single"/>
        </w:rPr>
        <w:t xml:space="preserve">the </w:t>
      </w:r>
      <w:r w:rsidRPr="00DD410D">
        <w:rPr>
          <w:b/>
          <w:sz w:val="26"/>
          <w:highlight w:val="green"/>
          <w:u w:val="single"/>
          <w:bdr w:val="single" w:sz="18" w:space="0" w:color="auto"/>
        </w:rPr>
        <w:t>country’s severe labour problems</w:t>
      </w:r>
      <w:r w:rsidRPr="00D74C52">
        <w:t xml:space="preserve">. The logic underlying this was often unstated, but straightforward: </w:t>
      </w:r>
      <w:r w:rsidRPr="00D74C52">
        <w:rPr>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D74C52">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D74C52">
        <w:rPr>
          <w:u w:val="single"/>
        </w:rPr>
        <w:t xml:space="preserve">The </w:t>
      </w:r>
      <w:r w:rsidRPr="00DD410D">
        <w:rPr>
          <w:b/>
          <w:sz w:val="26"/>
          <w:highlight w:val="green"/>
          <w:u w:val="single"/>
        </w:rPr>
        <w:t>challenges to institutionalising</w:t>
      </w:r>
      <w:r w:rsidRPr="00DD410D">
        <w:rPr>
          <w:highlight w:val="green"/>
          <w:u w:val="single"/>
        </w:rPr>
        <w:t xml:space="preserve"> </w:t>
      </w:r>
      <w:r w:rsidRPr="00D74C52">
        <w:rPr>
          <w:u w:val="single"/>
        </w:rPr>
        <w:t xml:space="preserve">a robust </w:t>
      </w:r>
      <w:r w:rsidRPr="00DD410D">
        <w:rPr>
          <w:b/>
          <w:sz w:val="26"/>
          <w:highlight w:val="green"/>
          <w:u w:val="single"/>
        </w:rPr>
        <w:t>collective bargaining</w:t>
      </w:r>
      <w:r w:rsidRPr="00DD410D">
        <w:rPr>
          <w:highlight w:val="green"/>
          <w:u w:val="single"/>
        </w:rPr>
        <w:t xml:space="preserve"> </w:t>
      </w:r>
      <w:r w:rsidRPr="00D74C52">
        <w:rPr>
          <w:u w:val="single"/>
        </w:rPr>
        <w:t xml:space="preserve">system </w:t>
      </w:r>
      <w:r w:rsidRPr="00DD410D">
        <w:rPr>
          <w:b/>
          <w:sz w:val="26"/>
          <w:highlight w:val="green"/>
          <w:u w:val="single"/>
        </w:rPr>
        <w:t>in</w:t>
      </w:r>
      <w:r w:rsidRPr="00DD410D">
        <w:rPr>
          <w:highlight w:val="green"/>
          <w:u w:val="single"/>
        </w:rPr>
        <w:t xml:space="preserve"> </w:t>
      </w:r>
      <w:r w:rsidRPr="00D74C52">
        <w:rPr>
          <w:u w:val="single"/>
        </w:rPr>
        <w:t xml:space="preserve">the People’s Republic of </w:t>
      </w:r>
      <w:r w:rsidRPr="00DD410D">
        <w:rPr>
          <w:b/>
          <w:sz w:val="26"/>
          <w:highlight w:val="green"/>
          <w:u w:val="single"/>
        </w:rPr>
        <w:t>China</w:t>
      </w:r>
      <w:r w:rsidRPr="00DD410D">
        <w:rPr>
          <w:highlight w:val="green"/>
          <w:u w:val="single"/>
        </w:rPr>
        <w:t xml:space="preserve"> </w:t>
      </w:r>
      <w:r w:rsidRPr="00D74C52">
        <w:rPr>
          <w:u w:val="single"/>
        </w:rPr>
        <w:t xml:space="preserve">(PRC) </w:t>
      </w:r>
      <w:r w:rsidRPr="00DD410D">
        <w:rPr>
          <w:b/>
          <w:sz w:val="26"/>
          <w:highlight w:val="green"/>
          <w:u w:val="single"/>
        </w:rPr>
        <w:t>have</w:t>
      </w:r>
      <w:r w:rsidRPr="00DD410D">
        <w:rPr>
          <w:highlight w:val="green"/>
          <w:u w:val="single"/>
        </w:rPr>
        <w:t xml:space="preserve"> </w:t>
      </w:r>
      <w:r w:rsidRPr="00D74C52">
        <w:rPr>
          <w:u w:val="single"/>
        </w:rPr>
        <w:t xml:space="preserve">always </w:t>
      </w:r>
      <w:r w:rsidRPr="00DD410D">
        <w:rPr>
          <w:b/>
          <w:sz w:val="26"/>
          <w:highlight w:val="green"/>
          <w:u w:val="single"/>
        </w:rPr>
        <w:t>been profound</w:t>
      </w:r>
      <w:r w:rsidRPr="00D74C52">
        <w:rPr>
          <w:u w:val="single"/>
        </w:rPr>
        <w:t xml:space="preserve">. </w:t>
      </w:r>
      <w:r w:rsidRPr="00DD410D">
        <w:rPr>
          <w:b/>
          <w:sz w:val="26"/>
          <w:highlight w:val="green"/>
          <w:u w:val="single"/>
        </w:rPr>
        <w:t>Fundamental</w:t>
      </w:r>
      <w:r w:rsidRPr="00DD410D">
        <w:rPr>
          <w:highlight w:val="green"/>
          <w:u w:val="single"/>
        </w:rPr>
        <w:t xml:space="preserve"> </w:t>
      </w:r>
      <w:r w:rsidRPr="00D74C52">
        <w:rPr>
          <w:u w:val="single"/>
        </w:rPr>
        <w:t xml:space="preserve">to labour relations theory </w:t>
      </w:r>
      <w:r w:rsidRPr="00DD410D">
        <w:rPr>
          <w:b/>
          <w:sz w:val="26"/>
          <w:highlight w:val="green"/>
          <w:u w:val="single"/>
        </w:rPr>
        <w:t>is</w:t>
      </w:r>
      <w:r w:rsidRPr="00DD410D">
        <w:rPr>
          <w:highlight w:val="green"/>
          <w:u w:val="single"/>
        </w:rPr>
        <w:t xml:space="preserve"> </w:t>
      </w:r>
      <w:r w:rsidRPr="00D74C52">
        <w:rPr>
          <w:u w:val="single"/>
        </w:rPr>
        <w:t xml:space="preserve">that collective bargaining rights must be accompanied by the </w:t>
      </w:r>
      <w:r w:rsidRPr="00DD410D">
        <w:rPr>
          <w:b/>
          <w:sz w:val="26"/>
          <w:highlight w:val="green"/>
          <w:u w:val="single"/>
          <w:bdr w:val="single" w:sz="18" w:space="0" w:color="auto"/>
        </w:rPr>
        <w:t>right to strike</w:t>
      </w:r>
      <w:r w:rsidRPr="00DD410D">
        <w:rPr>
          <w:highlight w:val="green"/>
        </w:rPr>
        <w:t xml:space="preserve"> </w:t>
      </w:r>
      <w:r w:rsidRPr="00D74C52">
        <w:t>and freedom of association—</w:t>
      </w:r>
      <w:r w:rsidRPr="00DD410D">
        <w:rPr>
          <w:b/>
          <w:sz w:val="26"/>
          <w:highlight w:val="green"/>
          <w:u w:val="single"/>
        </w:rPr>
        <w:t>capital</w:t>
      </w:r>
      <w:r w:rsidRPr="00DD410D">
        <w:rPr>
          <w:highlight w:val="green"/>
        </w:rPr>
        <w:t xml:space="preserve"> </w:t>
      </w:r>
      <w:r w:rsidRPr="00DD410D">
        <w:rPr>
          <w:b/>
          <w:sz w:val="26"/>
          <w:highlight w:val="green"/>
          <w:u w:val="single"/>
        </w:rPr>
        <w:t xml:space="preserve">has no reason to take workers seriously without </w:t>
      </w:r>
      <w:r w:rsidRPr="00DD410D">
        <w:rPr>
          <w:b/>
          <w:sz w:val="26"/>
          <w:highlight w:val="green"/>
          <w:u w:val="single"/>
          <w:bdr w:val="single" w:sz="18" w:space="0" w:color="auto"/>
        </w:rPr>
        <w:t>labour possessing some coercive power</w:t>
      </w:r>
      <w:r w:rsidRPr="00D74C52">
        <w:t xml:space="preserve">. But </w:t>
      </w:r>
      <w:r w:rsidRPr="00D74C52">
        <w:rPr>
          <w:u w:val="single"/>
        </w:rPr>
        <w:t>independent unions have long been an anathema to the Communist Party</w:t>
      </w:r>
      <w:r w:rsidRPr="00D74C52">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Many assumed that the state would eventually decide that worker insurgency was exacting too high a cost, and that serious labour reforms were therefore necessary.</w:t>
      </w:r>
      <w:r w:rsidRPr="00D74C52">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DD410D">
        <w:rPr>
          <w:b/>
          <w:bCs/>
          <w:sz w:val="26"/>
          <w:highlight w:val="green"/>
          <w:u w:val="single"/>
        </w:rPr>
        <w:t>collective bargaining in China</w:t>
      </w:r>
      <w:r w:rsidRPr="00DD410D">
        <w:rPr>
          <w:sz w:val="26"/>
          <w:highlight w:val="green"/>
          <w:u w:val="single"/>
        </w:rPr>
        <w:t xml:space="preserve"> </w:t>
      </w:r>
      <w:r w:rsidRPr="00DD410D">
        <w:rPr>
          <w:b/>
          <w:bCs/>
          <w:sz w:val="26"/>
          <w:highlight w:val="green"/>
          <w:u w:val="single"/>
          <w:bdr w:val="single" w:sz="18" w:space="0" w:color="auto"/>
        </w:rPr>
        <w:t>has been woefully inadequate</w:t>
      </w:r>
      <w:r w:rsidRPr="00D74C52">
        <w:rPr>
          <w:u w:val="single"/>
        </w:rPr>
        <w:t>.</w:t>
      </w:r>
      <w:r w:rsidRPr="00D74C52">
        <w:t xml:space="preserve"> The state and the ACFTU have been very cautious about controlling workers’ aspirations, and have insisted on the fundamental harmony of interests between labour and capital. </w:t>
      </w:r>
      <w:r w:rsidRPr="00D74C52">
        <w:rPr>
          <w:u w:val="single"/>
        </w:rPr>
        <w:t xml:space="preserve">Experiments with bargaining have been almost </w:t>
      </w:r>
      <w:r w:rsidRPr="00DD410D">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DD410D">
        <w:rPr>
          <w:b/>
          <w:sz w:val="26"/>
          <w:highlight w:val="green"/>
          <w:u w:val="single"/>
        </w:rPr>
        <w:t>formulaic</w:t>
      </w:r>
      <w:r w:rsidRPr="00D74C52">
        <w:rPr>
          <w:u w:val="single"/>
        </w:rPr>
        <w:t xml:space="preserve">: </w:t>
      </w:r>
      <w:r w:rsidRPr="00DD410D">
        <w:rPr>
          <w:b/>
          <w:sz w:val="26"/>
          <w:highlight w:val="green"/>
          <w:u w:val="single"/>
        </w:rPr>
        <w:t>actual bargaining rarely occurs</w:t>
      </w:r>
      <w:r w:rsidRPr="00D74C52">
        <w:rPr>
          <w:u w:val="single"/>
        </w:rPr>
        <w:t xml:space="preserve">, and </w:t>
      </w:r>
      <w:r w:rsidRPr="00DD410D">
        <w:rPr>
          <w:b/>
          <w:sz w:val="26"/>
          <w:highlight w:val="green"/>
          <w:u w:val="single"/>
        </w:rPr>
        <w:t>enforcement is</w:t>
      </w:r>
      <w:r w:rsidRPr="00DD410D">
        <w:rPr>
          <w:highlight w:val="green"/>
          <w:u w:val="single"/>
        </w:rPr>
        <w:t xml:space="preserve"> </w:t>
      </w:r>
      <w:r w:rsidRPr="00D74C52">
        <w:rPr>
          <w:u w:val="single"/>
        </w:rPr>
        <w:t xml:space="preserve">largely </w:t>
      </w:r>
      <w:r w:rsidRPr="00DD410D">
        <w:rPr>
          <w:b/>
          <w:sz w:val="26"/>
          <w:highlight w:val="green"/>
          <w:u w:val="single"/>
        </w:rPr>
        <w:t>non-existent</w:t>
      </w:r>
      <w:r w:rsidRPr="00D74C52">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t xml:space="preserve"> </w:t>
      </w:r>
      <w:r w:rsidRPr="00D74C52">
        <w:rPr>
          <w:u w:val="single"/>
        </w:rPr>
        <w:t>There was a brief moment in 2010 when discussion about the right to strike emerged from hushed whispers into the public discourse</w:t>
      </w:r>
      <w:r w:rsidRPr="00D74C52">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D74C52">
        <w:rPr>
          <w:u w:val="single"/>
        </w:rPr>
        <w:t>Labour NGOs in Guangzhou were subjected to a brutal crackdown in December 2015, with the government specifically targeting those groups that had been helping workers to engage in collective negotiations to resolve strikes.</w:t>
      </w:r>
      <w:r w:rsidRPr="00D74C52">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Collective bargaining is not dead in the sense that it will disappear from China’s labour-capital relations.</w:t>
      </w:r>
      <w:r w:rsidRPr="00D74C52">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DD410D">
        <w:rPr>
          <w:b/>
          <w:sz w:val="26"/>
          <w:highlight w:val="green"/>
          <w:u w:val="single"/>
          <w:bdr w:val="single" w:sz="18" w:space="0" w:color="auto"/>
        </w:rPr>
        <w:t>the working class needs more power</w:t>
      </w:r>
      <w:r w:rsidRPr="00D74C52">
        <w:rPr>
          <w:u w:val="single"/>
        </w:rPr>
        <w:t xml:space="preserve">. </w:t>
      </w:r>
      <w:r w:rsidRPr="00D74C52">
        <w:t xml:space="preserve">The question is, how to foster proletarian power in the face of a highly competent authoritarian state that views organised workers as an existential threat? </w:t>
      </w:r>
      <w:r w:rsidRPr="00D74C52">
        <w:rPr>
          <w:u w:val="single"/>
        </w:rPr>
        <w:t>In the absence of independent organisations, the only option is an intensification of already widespread worker insurgency</w:t>
      </w:r>
      <w:r w:rsidRPr="00D74C52">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25A179A9" w14:textId="77777777" w:rsidR="009D004A" w:rsidRDefault="009D004A" w:rsidP="009D004A">
      <w:pPr>
        <w:pStyle w:val="Heading4"/>
      </w:pPr>
      <w:r>
        <w:t xml:space="preserve">Any credible union power is </w:t>
      </w:r>
      <w:r>
        <w:rPr>
          <w:u w:val="single"/>
        </w:rPr>
        <w:t>under-cut</w:t>
      </w:r>
      <w:r>
        <w:t xml:space="preserve"> by detentions of labor activists.</w:t>
      </w:r>
    </w:p>
    <w:p w14:paraId="3EC51678" w14:textId="77777777" w:rsidR="009D004A" w:rsidRPr="00FC7D85" w:rsidRDefault="009D004A" w:rsidP="009D004A">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29FBDDC6" w14:textId="77777777" w:rsidR="009D004A" w:rsidRPr="00D74C52" w:rsidRDefault="009D004A" w:rsidP="009D004A">
      <w:r w:rsidRPr="00DD410D">
        <w:rPr>
          <w:b/>
          <w:sz w:val="26"/>
          <w:highlight w:val="green"/>
          <w:u w:val="single"/>
        </w:rPr>
        <w:t>Authorities</w:t>
      </w:r>
      <w:r w:rsidRPr="00DD410D">
        <w:rPr>
          <w:highlight w:val="green"/>
          <w:u w:val="single"/>
        </w:rPr>
        <w:t xml:space="preserve"> </w:t>
      </w:r>
      <w:r w:rsidRPr="00D74C52">
        <w:rPr>
          <w:u w:val="single"/>
        </w:rPr>
        <w:t xml:space="preserve">in Shenzhen city, Guangdong province, </w:t>
      </w:r>
      <w:r w:rsidRPr="00DD410D">
        <w:rPr>
          <w:b/>
          <w:sz w:val="26"/>
          <w:highlight w:val="green"/>
          <w:u w:val="single"/>
        </w:rPr>
        <w:t>detained</w:t>
      </w:r>
      <w:r w:rsidRPr="00DD410D">
        <w:rPr>
          <w:highlight w:val="green"/>
          <w:u w:val="single"/>
        </w:rPr>
        <w:t xml:space="preserve"> </w:t>
      </w:r>
      <w:r w:rsidRPr="00D74C52">
        <w:rPr>
          <w:u w:val="single"/>
        </w:rPr>
        <w:t xml:space="preserve">migrant worker and </w:t>
      </w:r>
      <w:r w:rsidRPr="00DD410D">
        <w:rPr>
          <w:b/>
          <w:sz w:val="26"/>
          <w:highlight w:val="green"/>
          <w:u w:val="single"/>
        </w:rPr>
        <w:t>labor representative</w:t>
      </w:r>
      <w:r w:rsidRPr="00D74C52">
        <w:rPr>
          <w:u w:val="single"/>
        </w:rPr>
        <w:t xml:space="preserve"> Wu Guijun in May 2013 reportedly </w:t>
      </w:r>
      <w:r w:rsidRPr="00DD410D">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t xml:space="preserve">. Labor advocates have condemned Wu’s detention and expressed concern that he has been held for an extended period of time without being formally indicted.  </w:t>
      </w:r>
      <w:r w:rsidRPr="00D74C52">
        <w:rPr>
          <w:u w:val="single"/>
        </w:rPr>
        <w:t xml:space="preserve">Wu’s case </w:t>
      </w:r>
      <w:r w:rsidRPr="00DD410D">
        <w:rPr>
          <w:b/>
          <w:sz w:val="26"/>
          <w:highlight w:val="green"/>
          <w:u w:val="single"/>
        </w:rPr>
        <w:t>illustrates</w:t>
      </w:r>
      <w:r w:rsidRPr="00DD410D">
        <w:rPr>
          <w:highlight w:val="green"/>
          <w:u w:val="single"/>
        </w:rPr>
        <w:t xml:space="preserve"> </w:t>
      </w:r>
      <w:r w:rsidRPr="00D74C52">
        <w:rPr>
          <w:u w:val="single"/>
        </w:rPr>
        <w:t xml:space="preserve">the </w:t>
      </w:r>
      <w:r w:rsidRPr="00DD410D">
        <w:rPr>
          <w:b/>
          <w:sz w:val="26"/>
          <w:highlight w:val="green"/>
          <w:u w:val="single"/>
        </w:rPr>
        <w:t>challenges</w:t>
      </w:r>
      <w:r w:rsidRPr="00DD410D">
        <w:rPr>
          <w:highlight w:val="green"/>
          <w:u w:val="single"/>
        </w:rPr>
        <w:t xml:space="preserve"> </w:t>
      </w:r>
      <w:r w:rsidRPr="00DD410D">
        <w:rPr>
          <w:b/>
          <w:sz w:val="26"/>
          <w:highlight w:val="green"/>
          <w:u w:val="single"/>
          <w:bdr w:val="single" w:sz="18" w:space="0" w:color="auto"/>
        </w:rPr>
        <w:t>Chinese workers face engaging in collective bargaining</w:t>
      </w:r>
      <w:r w:rsidRPr="00DD410D">
        <w:rPr>
          <w:highlight w:val="green"/>
          <w:u w:val="single"/>
        </w:rPr>
        <w:t xml:space="preserve"> </w:t>
      </w:r>
      <w:r w:rsidRPr="00D74C52">
        <w:rPr>
          <w:u w:val="single"/>
        </w:rPr>
        <w:t>to resolve workplace grievances</w:t>
      </w:r>
      <w:r w:rsidRPr="00D74C52">
        <w:t xml:space="preserve">. On May 23, 2013, public security officials in Bao’an district, Shenzhen city, Guangdong province, detained migrant worker Wu Guijun, after he reportedly participated in a local Bao’an labor protest.[1]  Employed at the Diweixin manufacturing factory (“Diweixin”) in Bao’an,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t xml:space="preserve">.  As a result of the protest, authorities </w:t>
      </w:r>
      <w:r w:rsidRPr="00DD410D">
        <w:rPr>
          <w:b/>
          <w:sz w:val="26"/>
          <w:highlight w:val="green"/>
          <w:u w:val="single"/>
        </w:rPr>
        <w:t>detained</w:t>
      </w:r>
      <w:r w:rsidRPr="00DD410D">
        <w:rPr>
          <w:highlight w:val="green"/>
        </w:rPr>
        <w:t xml:space="preserve"> </w:t>
      </w:r>
      <w:r w:rsidRPr="00D74C52">
        <w:t xml:space="preserve">a number of protesters, including Wu.  According to his lawyer, </w:t>
      </w:r>
      <w:r w:rsidRPr="00D74C52">
        <w:rPr>
          <w:u w:val="single"/>
        </w:rPr>
        <w:t xml:space="preserve">Wu now faces possible criminal prosecution </w:t>
      </w:r>
      <w:r w:rsidRPr="00DD410D">
        <w:rPr>
          <w:b/>
          <w:sz w:val="26"/>
          <w:highlight w:val="green"/>
          <w:u w:val="single"/>
        </w:rPr>
        <w:t>for</w:t>
      </w:r>
      <w:r w:rsidRPr="00DD410D">
        <w:rPr>
          <w:highlight w:val="green"/>
          <w:u w:val="single"/>
        </w:rPr>
        <w:t xml:space="preserve"> </w:t>
      </w:r>
      <w:r w:rsidRPr="00D74C52">
        <w:rPr>
          <w:u w:val="single"/>
        </w:rPr>
        <w:t xml:space="preserve">“gathering a crowd to </w:t>
      </w:r>
      <w:r w:rsidRPr="00DD410D">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DD410D">
        <w:rPr>
          <w:b/>
          <w:bCs/>
          <w:sz w:val="26"/>
          <w:highlight w:val="green"/>
          <w:u w:val="single"/>
        </w:rPr>
        <w:t>worker</w:t>
      </w:r>
      <w:r w:rsidRPr="00DD410D">
        <w:rPr>
          <w:b/>
          <w:sz w:val="26"/>
          <w:highlight w:val="green"/>
          <w:u w:val="single"/>
        </w:rPr>
        <w:t xml:space="preserve"> leaders</w:t>
      </w:r>
      <w:r w:rsidRPr="00D74C52">
        <w:rPr>
          <w:u w:val="single"/>
        </w:rPr>
        <w:t xml:space="preserve"> were </w:t>
      </w:r>
      <w:r w:rsidRPr="00DD410D">
        <w:rPr>
          <w:b/>
          <w:sz w:val="26"/>
          <w:highlight w:val="green"/>
          <w:u w:val="single"/>
        </w:rPr>
        <w:t>alone in their struggle</w:t>
      </w:r>
      <w:r w:rsidRPr="00DD410D">
        <w:rPr>
          <w:highlight w:val="green"/>
          <w:u w:val="single"/>
        </w:rPr>
        <w:t xml:space="preserve"> </w:t>
      </w:r>
      <w:r w:rsidRPr="00D74C52">
        <w:rPr>
          <w:u w:val="single"/>
        </w:rPr>
        <w:t>without receiving support from the trade union,” and called on authorities to “</w:t>
      </w:r>
      <w:r w:rsidRPr="00DD410D">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DD410D">
        <w:rPr>
          <w:b/>
          <w:sz w:val="26"/>
          <w:highlight w:val="green"/>
          <w:u w:val="single"/>
        </w:rPr>
        <w:t>detention</w:t>
      </w:r>
      <w:r w:rsidRPr="00DD410D">
        <w:rPr>
          <w:highlight w:val="green"/>
          <w:u w:val="single"/>
        </w:rPr>
        <w:t xml:space="preserve"> </w:t>
      </w:r>
      <w:r w:rsidRPr="00D74C52">
        <w:rPr>
          <w:u w:val="single"/>
        </w:rPr>
        <w:t>a “</w:t>
      </w:r>
      <w:r w:rsidRPr="00DD410D">
        <w:rPr>
          <w:b/>
          <w:sz w:val="26"/>
          <w:highlight w:val="green"/>
          <w:u w:val="single"/>
        </w:rPr>
        <w:t>bad precedent</w:t>
      </w:r>
      <w:r w:rsidRPr="00D74C52">
        <w:rPr>
          <w:u w:val="single"/>
        </w:rPr>
        <w:t xml:space="preserve">” that would </w:t>
      </w:r>
      <w:r w:rsidRPr="00DD410D">
        <w:rPr>
          <w:b/>
          <w:sz w:val="26"/>
          <w:highlight w:val="green"/>
          <w:u w:val="single"/>
        </w:rPr>
        <w:t>cause</w:t>
      </w:r>
      <w:r w:rsidRPr="00DD410D">
        <w:rPr>
          <w:highlight w:val="green"/>
          <w:u w:val="single"/>
        </w:rPr>
        <w:t xml:space="preserve"> </w:t>
      </w:r>
      <w:r w:rsidRPr="00D74C52">
        <w:rPr>
          <w:u w:val="single"/>
        </w:rPr>
        <w:t>“</w:t>
      </w:r>
      <w:r w:rsidRPr="00DD410D">
        <w:rPr>
          <w:b/>
          <w:sz w:val="26"/>
          <w:highlight w:val="green"/>
          <w:u w:val="single"/>
        </w:rPr>
        <w:t>workers striking in the future [to face] the risk of prosecution.”</w:t>
      </w:r>
      <w:r w:rsidRPr="00D74C52">
        <w:rPr>
          <w:u w:val="single"/>
        </w:rPr>
        <w:t>[11]  According to the letter, such a situation would “</w:t>
      </w:r>
      <w:r w:rsidRPr="00DD410D">
        <w:rPr>
          <w:b/>
          <w:sz w:val="26"/>
          <w:highlight w:val="green"/>
          <w:u w:val="single"/>
        </w:rPr>
        <w:t>intensify social contradictions and influence social harmony</w:t>
      </w:r>
      <w:r w:rsidRPr="00D74C52">
        <w:rPr>
          <w:u w:val="single"/>
        </w:rPr>
        <w:t>.”</w:t>
      </w:r>
      <w:r w:rsidRPr="00D74C52">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t xml:space="preserve">.[13]  According to Wan Xiangdong, a professor and deputy director of the labor research and service center at Sun Yat-sen University in Guangdong, </w:t>
      </w:r>
      <w:r w:rsidRPr="00DD410D">
        <w:rPr>
          <w:b/>
          <w:sz w:val="26"/>
          <w:highlight w:val="green"/>
          <w:u w:val="single"/>
        </w:rPr>
        <w:t>government</w:t>
      </w:r>
      <w:r w:rsidRPr="00DD410D">
        <w:rPr>
          <w:highlight w:val="green"/>
          <w:u w:val="single"/>
        </w:rPr>
        <w:t xml:space="preserve"> </w:t>
      </w:r>
      <w:r w:rsidRPr="00D74C52">
        <w:rPr>
          <w:u w:val="single"/>
        </w:rPr>
        <w:t xml:space="preserve">and local trade union </w:t>
      </w:r>
      <w:r w:rsidRPr="00DD410D">
        <w:rPr>
          <w:b/>
          <w:sz w:val="26"/>
          <w:highlight w:val="green"/>
          <w:u w:val="single"/>
        </w:rPr>
        <w:t>officials</w:t>
      </w:r>
      <w:r w:rsidRPr="00DD410D">
        <w:rPr>
          <w:highlight w:val="green"/>
          <w:u w:val="single"/>
        </w:rPr>
        <w:t xml:space="preserve"> </w:t>
      </w:r>
      <w:r w:rsidRPr="00DD410D">
        <w:rPr>
          <w:b/>
          <w:sz w:val="26"/>
          <w:highlight w:val="green"/>
          <w:u w:val="single"/>
        </w:rPr>
        <w:t>continue to approach labor disputes through the perspective of maintaining social stability</w:t>
      </w:r>
      <w:r w:rsidRPr="00DD410D">
        <w:rPr>
          <w:highlight w:val="green"/>
          <w:u w:val="single"/>
        </w:rPr>
        <w:t xml:space="preserve"> </w:t>
      </w:r>
      <w:r w:rsidRPr="00D74C52">
        <w:rPr>
          <w:u w:val="single"/>
        </w:rPr>
        <w:t xml:space="preserve">and protecting against economic losses, </w:t>
      </w:r>
      <w:r w:rsidRPr="00DD410D">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t xml:space="preserve"> A December 7, 2012, China Labour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DD410D">
        <w:rPr>
          <w:b/>
          <w:sz w:val="26"/>
          <w:highlight w:val="green"/>
          <w:u w:val="single"/>
        </w:rPr>
        <w:t>lack</w:t>
      </w:r>
      <w:r w:rsidRPr="00DD410D">
        <w:rPr>
          <w:highlight w:val="green"/>
          <w:u w:val="single"/>
        </w:rPr>
        <w:t xml:space="preserve"> </w:t>
      </w:r>
      <w:r w:rsidRPr="00DD410D">
        <w:rPr>
          <w:b/>
          <w:sz w:val="26"/>
          <w:highlight w:val="green"/>
          <w:u w:val="single"/>
        </w:rPr>
        <w:t>of</w:t>
      </w:r>
      <w:r w:rsidRPr="00DD410D">
        <w:rPr>
          <w:highlight w:val="green"/>
          <w:u w:val="single"/>
        </w:rPr>
        <w:t xml:space="preserve"> </w:t>
      </w:r>
      <w:r w:rsidRPr="00D74C52">
        <w:rPr>
          <w:u w:val="single"/>
        </w:rPr>
        <w:t xml:space="preserve">“any </w:t>
      </w:r>
      <w:r w:rsidRPr="00DD410D">
        <w:rPr>
          <w:b/>
          <w:sz w:val="26"/>
          <w:highlight w:val="green"/>
          <w:u w:val="single"/>
        </w:rPr>
        <w:t>clear defined legal protection</w:t>
      </w:r>
      <w:r w:rsidRPr="00D74C52">
        <w:rPr>
          <w:u w:val="single"/>
        </w:rPr>
        <w:t xml:space="preserve">” for labor representatives </w:t>
      </w:r>
      <w:r w:rsidRPr="00DD410D">
        <w:rPr>
          <w:b/>
          <w:sz w:val="26"/>
          <w:highlight w:val="green"/>
          <w:u w:val="single"/>
        </w:rPr>
        <w:t>makes them susceptible to retaliation</w:t>
      </w:r>
      <w:r w:rsidRPr="00D74C52">
        <w:rPr>
          <w:u w:val="single"/>
        </w:rPr>
        <w:t>, necessitating “protection from both the law and a fully functioning trade union.”</w:t>
      </w:r>
      <w:r w:rsidRPr="00D74C52">
        <w:t xml:space="preserve"> As a member of the International Labor Organization (ILO), China is obligated to respect, promote, and realize the principles of freedom of association and the “effective recognition” of the right to collective bargaining.[16]</w:t>
      </w:r>
    </w:p>
    <w:p w14:paraId="3E77C926" w14:textId="77777777" w:rsidR="009D004A" w:rsidRDefault="009D004A" w:rsidP="009D004A">
      <w:pPr>
        <w:pStyle w:val="Heading4"/>
      </w:pPr>
      <w:r>
        <w:t xml:space="preserve">The Right to Strike </w:t>
      </w:r>
      <w:r>
        <w:rPr>
          <w:u w:val="single"/>
        </w:rPr>
        <w:t>re-balances</w:t>
      </w:r>
      <w:r>
        <w:t xml:space="preserve"> China’s Economy. </w:t>
      </w:r>
    </w:p>
    <w:p w14:paraId="146C96F1" w14:textId="77777777" w:rsidR="009D004A" w:rsidRDefault="009D004A" w:rsidP="009D004A">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24E750C0" w14:textId="77777777" w:rsidR="009D004A" w:rsidRDefault="009D004A" w:rsidP="009D004A">
      <w:r w:rsidRPr="00FC7D85">
        <w:t xml:space="preserve">The name gives no hint of the revolutionary changes afoot for mainland workers. </w:t>
      </w:r>
      <w:r w:rsidRPr="00FC7D85">
        <w:rPr>
          <w:u w:val="single"/>
        </w:rPr>
        <w:t xml:space="preserve">Yet the </w:t>
      </w:r>
      <w:r w:rsidRPr="00DD410D">
        <w:rPr>
          <w:b/>
          <w:sz w:val="26"/>
          <w:highlight w:val="green"/>
          <w:u w:val="single"/>
        </w:rPr>
        <w:t>proposed Regulations</w:t>
      </w:r>
      <w:r w:rsidRPr="00DD410D">
        <w:rPr>
          <w:highlight w:val="green"/>
          <w:u w:val="single"/>
        </w:rPr>
        <w:t xml:space="preserve"> </w:t>
      </w:r>
      <w:r w:rsidRPr="00FC7D85">
        <w:rPr>
          <w:u w:val="single"/>
        </w:rPr>
        <w:t xml:space="preserve">on the Democratic Management of Enterprises, now being debated by the Guangdong Provincial People's Congress, </w:t>
      </w:r>
      <w:r w:rsidRPr="00DD410D">
        <w:rPr>
          <w:b/>
          <w:sz w:val="26"/>
          <w:highlight w:val="green"/>
          <w:u w:val="single"/>
        </w:rPr>
        <w:t>could give Chinese labor the ultimate</w:t>
      </w:r>
      <w:r w:rsidRPr="00FC7D85">
        <w:rPr>
          <w:u w:val="single"/>
        </w:rPr>
        <w:t>—and until now taboo—</w:t>
      </w:r>
      <w:r w:rsidRPr="00DD410D">
        <w:rPr>
          <w:b/>
          <w:sz w:val="26"/>
          <w:highlight w:val="green"/>
          <w:u w:val="single"/>
        </w:rPr>
        <w:t>bargaining tool</w:t>
      </w:r>
      <w:r w:rsidRPr="00FC7D85">
        <w:rPr>
          <w:u w:val="single"/>
        </w:rPr>
        <w:t xml:space="preserve">: </w:t>
      </w:r>
      <w:r w:rsidRPr="00DD410D">
        <w:rPr>
          <w:b/>
          <w:sz w:val="26"/>
          <w:highlight w:val="green"/>
          <w:u w:val="single"/>
          <w:bdr w:val="single" w:sz="18" w:space="0" w:color="auto"/>
        </w:rPr>
        <w:t>an officially sanctioned right to strike</w:t>
      </w:r>
      <w:r w:rsidRPr="00FC7D85">
        <w:t>. "</w:t>
      </w:r>
      <w:r w:rsidRPr="00FC7D85">
        <w:rPr>
          <w:u w:val="single"/>
        </w:rPr>
        <w:t>This has been a no-go area in China for decades,</w:t>
      </w:r>
      <w:r w:rsidRPr="00FC7D85">
        <w:t xml:space="preserve">" says Robin Munro, deputy director at the Hong Kong-based China Labour Bulletin. </w:t>
      </w:r>
      <w:r w:rsidRPr="00FC7D85">
        <w:rPr>
          <w:u w:val="single"/>
        </w:rPr>
        <w:t xml:space="preserve">All </w:t>
      </w:r>
      <w:r w:rsidRPr="00DD410D">
        <w:rPr>
          <w:b/>
          <w:sz w:val="26"/>
          <w:highlight w:val="green"/>
          <w:u w:val="single"/>
        </w:rPr>
        <w:t>Chinese workers</w:t>
      </w:r>
      <w:r w:rsidRPr="00DD410D">
        <w:rPr>
          <w:highlight w:val="green"/>
          <w:u w:val="single"/>
        </w:rPr>
        <w:t xml:space="preserve"> </w:t>
      </w:r>
      <w:r w:rsidRPr="00FC7D85">
        <w:rPr>
          <w:u w:val="single"/>
        </w:rPr>
        <w:t xml:space="preserve">belong to one </w:t>
      </w:r>
      <w:r w:rsidRPr="00DD410D">
        <w:rPr>
          <w:b/>
          <w:sz w:val="26"/>
          <w:highlight w:val="green"/>
          <w:u w:val="single"/>
        </w:rPr>
        <w:t>union</w:t>
      </w:r>
      <w:r w:rsidRPr="00FC7D85">
        <w:rPr>
          <w:u w:val="single"/>
        </w:rPr>
        <w:t xml:space="preserve">, but it </w:t>
      </w:r>
      <w:r w:rsidRPr="00DD410D">
        <w:rPr>
          <w:b/>
          <w:sz w:val="26"/>
          <w:highlight w:val="green"/>
          <w:u w:val="single"/>
          <w:bdr w:val="single" w:sz="18" w:space="0" w:color="auto"/>
        </w:rPr>
        <w:t>wields little power</w:t>
      </w:r>
      <w:r w:rsidRPr="00FC7D85">
        <w:rPr>
          <w:u w:val="single"/>
        </w:rPr>
        <w:t xml:space="preserve">. </w:t>
      </w:r>
      <w:r w:rsidRPr="00FC7D85">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t xml:space="preserve">. Under the Guangdong proposal, </w:t>
      </w:r>
      <w:r w:rsidRPr="00FC7D85">
        <w:rPr>
          <w:u w:val="single"/>
        </w:rPr>
        <w:t>as long as workers first try negotiating and refrain from violence, they're allowed to strike</w:t>
      </w:r>
      <w:r w:rsidRPr="00FC7D85">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t xml:space="preserve">," says Chang Kai, a labor relations professor at Renmin University of China who advised the Honda workers. "What the government is concerned about is whether it can control these strikes or not." </w:t>
      </w:r>
      <w:r w:rsidRPr="00DD410D">
        <w:rPr>
          <w:b/>
          <w:sz w:val="26"/>
          <w:highlight w:val="green"/>
          <w:u w:val="single"/>
        </w:rPr>
        <w:t>Formalizing workers' rights</w:t>
      </w:r>
      <w:r w:rsidRPr="00DD410D">
        <w:rPr>
          <w:highlight w:val="green"/>
        </w:rPr>
        <w:t xml:space="preserve"> </w:t>
      </w:r>
      <w:r w:rsidRPr="00DD410D">
        <w:rPr>
          <w:b/>
          <w:sz w:val="26"/>
          <w:highlight w:val="green"/>
          <w:u w:val="single"/>
        </w:rPr>
        <w:t>could</w:t>
      </w:r>
      <w:r w:rsidRPr="00DD410D">
        <w:rPr>
          <w:highlight w:val="green"/>
        </w:rPr>
        <w:t xml:space="preserve"> </w:t>
      </w:r>
      <w:r w:rsidRPr="00FC7D85">
        <w:t xml:space="preserve">also advance </w:t>
      </w:r>
      <w:r w:rsidRPr="00DD410D">
        <w:rPr>
          <w:b/>
          <w:sz w:val="26"/>
          <w:highlight w:val="green"/>
          <w:u w:val="single"/>
          <w:bdr w:val="single" w:sz="18" w:space="0" w:color="auto"/>
        </w:rPr>
        <w:t>China's goal of rebalancing the economy</w:t>
      </w:r>
      <w:r w:rsidRPr="00FC7D85">
        <w:t xml:space="preserve">. "There is a </w:t>
      </w:r>
      <w:r w:rsidRPr="00DD410D">
        <w:rPr>
          <w:b/>
          <w:sz w:val="26"/>
          <w:highlight w:val="green"/>
          <w:u w:val="single"/>
        </w:rPr>
        <w:t>new emphasis on how to reduce the wage gap</w:t>
      </w:r>
      <w:r w:rsidRPr="00DD410D">
        <w:rPr>
          <w:highlight w:val="green"/>
        </w:rPr>
        <w:t xml:space="preserve"> </w:t>
      </w:r>
      <w:r w:rsidRPr="00DD410D">
        <w:rPr>
          <w:b/>
          <w:sz w:val="26"/>
          <w:highlight w:val="green"/>
          <w:u w:val="single"/>
        </w:rPr>
        <w:t>and get consumers to spend more</w:t>
      </w:r>
      <w:r w:rsidRPr="00FC7D85">
        <w:t>," says Chang-Hee Lee, an industrial relations expert at the International Labour Organization's Beijing office. "</w:t>
      </w:r>
      <w:r w:rsidRPr="00FC7D85">
        <w:rPr>
          <w:u w:val="single"/>
        </w:rPr>
        <w:t xml:space="preserve">This is </w:t>
      </w:r>
      <w:r w:rsidRPr="00DD410D">
        <w:rPr>
          <w:b/>
          <w:sz w:val="26"/>
          <w:highlight w:val="green"/>
          <w:u w:val="single"/>
        </w:rPr>
        <w:t>not</w:t>
      </w:r>
      <w:r w:rsidRPr="00DD410D">
        <w:rPr>
          <w:highlight w:val="green"/>
          <w:u w:val="single"/>
        </w:rPr>
        <w:t xml:space="preserve"> </w:t>
      </w:r>
      <w:r w:rsidRPr="00FC7D85">
        <w:rPr>
          <w:u w:val="single"/>
        </w:rPr>
        <w:t xml:space="preserve">very </w:t>
      </w:r>
      <w:r w:rsidRPr="00DD410D">
        <w:rPr>
          <w:b/>
          <w:sz w:val="26"/>
          <w:highlight w:val="green"/>
          <w:u w:val="single"/>
        </w:rPr>
        <w:t>easy</w:t>
      </w:r>
      <w:r w:rsidRPr="00DD410D">
        <w:rPr>
          <w:highlight w:val="green"/>
          <w:u w:val="single"/>
        </w:rPr>
        <w:t xml:space="preserve"> </w:t>
      </w:r>
      <w:r w:rsidRPr="00FC7D85">
        <w:rPr>
          <w:u w:val="single"/>
        </w:rPr>
        <w:t xml:space="preserve">to accomplish </w:t>
      </w:r>
      <w:r w:rsidRPr="00DD410D">
        <w:rPr>
          <w:b/>
          <w:sz w:val="26"/>
          <w:highlight w:val="green"/>
          <w:u w:val="single"/>
        </w:rPr>
        <w:t>unless</w:t>
      </w:r>
      <w:r w:rsidRPr="00DD410D">
        <w:rPr>
          <w:highlight w:val="green"/>
          <w:u w:val="single"/>
        </w:rPr>
        <w:t xml:space="preserve"> </w:t>
      </w:r>
      <w:r w:rsidRPr="00DD410D">
        <w:rPr>
          <w:b/>
          <w:sz w:val="26"/>
          <w:highlight w:val="green"/>
          <w:u w:val="single"/>
        </w:rPr>
        <w:t>workers have more bargaining power</w:t>
      </w:r>
      <w:r w:rsidRPr="00FC7D85">
        <w:t xml:space="preserve">." </w:t>
      </w:r>
      <w:r w:rsidRPr="00FC7D85">
        <w:rPr>
          <w:u w:val="single"/>
        </w:rPr>
        <w:t>The bottom line: A proposed law being debated in Guangdong could greatly strengthen the bargaining power of Chinese workers</w:t>
      </w:r>
      <w:r w:rsidRPr="00FC7D85">
        <w:t>.</w:t>
      </w:r>
    </w:p>
    <w:p w14:paraId="5911AE3D" w14:textId="77777777" w:rsidR="009D004A" w:rsidRDefault="009D004A" w:rsidP="009D004A">
      <w:pPr>
        <w:pStyle w:val="Heading4"/>
      </w:pPr>
      <w:r>
        <w:t xml:space="preserve">Enhanced Unions and Labor Reforms key to </w:t>
      </w:r>
      <w:r>
        <w:rPr>
          <w:u w:val="single"/>
        </w:rPr>
        <w:t>sustained</w:t>
      </w:r>
      <w:r>
        <w:t xml:space="preserve"> Chinese Economic Growth.</w:t>
      </w:r>
    </w:p>
    <w:p w14:paraId="165647DC" w14:textId="77777777" w:rsidR="009D004A" w:rsidRPr="00A415B4" w:rsidRDefault="009D004A" w:rsidP="009D004A">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070F7367" w14:textId="77777777" w:rsidR="009D004A" w:rsidRDefault="009D004A" w:rsidP="009D004A">
      <w:pPr>
        <w:rPr>
          <w:u w:val="single"/>
        </w:rPr>
      </w:pPr>
      <w:r w:rsidRPr="00A415B4">
        <w:t xml:space="preserve">Meanwhile, </w:t>
      </w:r>
      <w:r w:rsidRPr="00DD410D">
        <w:rPr>
          <w:b/>
          <w:sz w:val="26"/>
          <w:highlight w:val="green"/>
          <w:u w:val="single"/>
        </w:rPr>
        <w:t>even as China grows, its wealth</w:t>
      </w:r>
      <w:r w:rsidRPr="00DD410D">
        <w:rPr>
          <w:highlight w:val="green"/>
          <w:u w:val="single"/>
        </w:rPr>
        <w:t xml:space="preserve"> </w:t>
      </w:r>
      <w:r w:rsidRPr="00DD410D">
        <w:rPr>
          <w:b/>
          <w:sz w:val="26"/>
          <w:highlight w:val="green"/>
          <w:u w:val="single"/>
        </w:rPr>
        <w:t>remains</w:t>
      </w:r>
      <w:r w:rsidRPr="00DD410D">
        <w:rPr>
          <w:highlight w:val="green"/>
          <w:u w:val="single"/>
        </w:rPr>
        <w:t xml:space="preserve"> </w:t>
      </w:r>
      <w:r w:rsidRPr="00A415B4">
        <w:rPr>
          <w:u w:val="single"/>
        </w:rPr>
        <w:t xml:space="preserve">largely </w:t>
      </w:r>
      <w:r w:rsidRPr="00DD410D">
        <w:rPr>
          <w:b/>
          <w:sz w:val="26"/>
          <w:highlight w:val="green"/>
          <w:u w:val="single"/>
        </w:rPr>
        <w:t>with companies and the government</w:t>
      </w:r>
      <w:r w:rsidRPr="00A415B4">
        <w:rPr>
          <w:u w:val="single"/>
        </w:rPr>
        <w:t xml:space="preserve">. </w:t>
      </w:r>
      <w:r w:rsidRPr="00DD410D">
        <w:rPr>
          <w:b/>
          <w:sz w:val="26"/>
          <w:highlight w:val="green"/>
          <w:u w:val="single"/>
        </w:rPr>
        <w:t>Individual households capture only around 40 percent</w:t>
      </w:r>
      <w:r w:rsidRPr="00DD410D">
        <w:rPr>
          <w:highlight w:val="green"/>
          <w:u w:val="single"/>
        </w:rPr>
        <w:t xml:space="preserve"> </w:t>
      </w:r>
      <w:r w:rsidRPr="00A415B4">
        <w:rPr>
          <w:u w:val="single"/>
        </w:rPr>
        <w:t xml:space="preserve">of China’s GDP compared to around 70 percent in the United States. </w:t>
      </w:r>
      <w:r w:rsidRPr="00DD410D">
        <w:rPr>
          <w:b/>
          <w:sz w:val="26"/>
          <w:highlight w:val="green"/>
          <w:u w:val="single"/>
        </w:rPr>
        <w:t>Inequality has soared</w:t>
      </w:r>
      <w:r w:rsidRPr="00A415B4">
        <w:rPr>
          <w:u w:val="single"/>
        </w:rPr>
        <w:t xml:space="preserve">. China’s official </w:t>
      </w:r>
      <w:r w:rsidRPr="00A415B4">
        <w:rPr>
          <w:b/>
          <w:bCs/>
          <w:u w:val="single"/>
        </w:rPr>
        <w:t>Gini coefficient is at 0.47  (independent analyses put the number considerably higher) compared to 0.39 in the U.S</w:t>
      </w:r>
      <w:r w:rsidRPr="00A415B4">
        <w:rPr>
          <w:u w:val="single"/>
        </w:rPr>
        <w:t>. “</w:t>
      </w:r>
      <w:r w:rsidRPr="00DD410D">
        <w:rPr>
          <w:b/>
          <w:sz w:val="26"/>
          <w:highlight w:val="green"/>
          <w:u w:val="single"/>
        </w:rPr>
        <w:t>Chinese workers</w:t>
      </w:r>
      <w:r w:rsidRPr="00DD410D">
        <w:rPr>
          <w:highlight w:val="green"/>
          <w:u w:val="single"/>
        </w:rPr>
        <w:t xml:space="preserve"> </w:t>
      </w:r>
      <w:r w:rsidRPr="00A415B4">
        <w:rPr>
          <w:u w:val="single"/>
        </w:rPr>
        <w:t xml:space="preserve">are </w:t>
      </w:r>
      <w:r w:rsidRPr="00DD410D">
        <w:rPr>
          <w:b/>
          <w:sz w:val="26"/>
          <w:highlight w:val="green"/>
          <w:u w:val="single"/>
        </w:rPr>
        <w:t>underpaid</w:t>
      </w:r>
      <w:r w:rsidRPr="00DD410D">
        <w:rPr>
          <w:highlight w:val="green"/>
          <w:u w:val="single"/>
        </w:rPr>
        <w:t xml:space="preserve"> </w:t>
      </w:r>
      <w:r w:rsidRPr="00A415B4">
        <w:rPr>
          <w:u w:val="single"/>
        </w:rPr>
        <w:t xml:space="preserve">and overtaxed, so they </w:t>
      </w:r>
      <w:r w:rsidRPr="00DD410D">
        <w:rPr>
          <w:b/>
          <w:sz w:val="26"/>
          <w:highlight w:val="green"/>
          <w:u w:val="single"/>
        </w:rPr>
        <w:t>can’t</w:t>
      </w:r>
      <w:r w:rsidRPr="00DD410D">
        <w:rPr>
          <w:highlight w:val="green"/>
          <w:u w:val="single"/>
        </w:rPr>
        <w:t xml:space="preserve"> </w:t>
      </w:r>
      <w:r w:rsidRPr="00A415B4">
        <w:rPr>
          <w:u w:val="single"/>
        </w:rPr>
        <w:t xml:space="preserve">afford to </w:t>
      </w:r>
      <w:r w:rsidRPr="00DD410D">
        <w:rPr>
          <w:b/>
          <w:sz w:val="26"/>
          <w:highlight w:val="green"/>
          <w:u w:val="single"/>
        </w:rPr>
        <w:t>spend as much</w:t>
      </w:r>
      <w:r w:rsidRPr="00DD410D">
        <w:rPr>
          <w:highlight w:val="green"/>
          <w:u w:val="single"/>
        </w:rPr>
        <w:t xml:space="preserve"> </w:t>
      </w:r>
      <w:r w:rsidRPr="00A415B4">
        <w:rPr>
          <w:u w:val="single"/>
        </w:rPr>
        <w:t xml:space="preserve">on goods and services,” said Mathew Klein of Barron’s. “The result is that Chinese businesses systematically generate a </w:t>
      </w:r>
      <w:r w:rsidRPr="00DD410D">
        <w:rPr>
          <w:b/>
          <w:sz w:val="26"/>
          <w:highlight w:val="green"/>
          <w:u w:val="single"/>
        </w:rPr>
        <w:t>surplus</w:t>
      </w:r>
      <w:r w:rsidRPr="00DD410D">
        <w:rPr>
          <w:highlight w:val="green"/>
          <w:u w:val="single"/>
        </w:rPr>
        <w:t xml:space="preserve"> </w:t>
      </w:r>
      <w:r w:rsidRPr="00A415B4">
        <w:rPr>
          <w:u w:val="single"/>
        </w:rPr>
        <w:t xml:space="preserve">of goods that gets </w:t>
      </w:r>
      <w:r w:rsidRPr="00DD410D">
        <w:rPr>
          <w:b/>
          <w:sz w:val="26"/>
          <w:highlight w:val="green"/>
          <w:u w:val="single"/>
        </w:rPr>
        <w:t>dumped</w:t>
      </w:r>
      <w:r w:rsidRPr="00DD410D">
        <w:rPr>
          <w:highlight w:val="green"/>
          <w:u w:val="single"/>
        </w:rPr>
        <w:t xml:space="preserve"> </w:t>
      </w:r>
      <w:r w:rsidRPr="00DD410D">
        <w:rPr>
          <w:b/>
          <w:sz w:val="26"/>
          <w:highlight w:val="green"/>
          <w:u w:val="single"/>
        </w:rPr>
        <w:t>on the rest of the world</w:t>
      </w:r>
      <w:r w:rsidRPr="00A415B4">
        <w:rPr>
          <w:u w:val="single"/>
        </w:rPr>
        <w:t xml:space="preserve">, which in turn </w:t>
      </w:r>
      <w:r w:rsidRPr="00DD410D">
        <w:rPr>
          <w:b/>
          <w:sz w:val="26"/>
          <w:highlight w:val="green"/>
          <w:u w:val="single"/>
        </w:rPr>
        <w:t>leads to</w:t>
      </w:r>
      <w:r w:rsidRPr="00DD410D">
        <w:rPr>
          <w:highlight w:val="green"/>
          <w:u w:val="single"/>
        </w:rPr>
        <w:t xml:space="preserve"> </w:t>
      </w:r>
      <w:r w:rsidRPr="00A415B4">
        <w:rPr>
          <w:u w:val="single"/>
        </w:rPr>
        <w:t xml:space="preserve">some combination of </w:t>
      </w:r>
      <w:r w:rsidRPr="00DD410D">
        <w:rPr>
          <w:b/>
          <w:sz w:val="26"/>
          <w:highlight w:val="green"/>
          <w:u w:val="single"/>
          <w:bdr w:val="single" w:sz="18" w:space="0" w:color="auto"/>
        </w:rPr>
        <w:t>deindustrialization and rising indebtedness</w:t>
      </w:r>
      <w:r w:rsidRPr="00A415B4">
        <w:rPr>
          <w:u w:val="single"/>
        </w:rPr>
        <w:t>.”</w:t>
      </w:r>
      <w:r w:rsidRPr="00A415B4">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DD410D">
        <w:rPr>
          <w:b/>
          <w:sz w:val="26"/>
          <w:highlight w:val="green"/>
          <w:u w:val="single"/>
        </w:rPr>
        <w:t xml:space="preserve">domestic consumption </w:t>
      </w:r>
      <w:r w:rsidRPr="00A415B4">
        <w:rPr>
          <w:u w:val="single"/>
        </w:rPr>
        <w:t xml:space="preserve">the </w:t>
      </w:r>
      <w:r w:rsidRPr="00DD410D">
        <w:rPr>
          <w:b/>
          <w:sz w:val="26"/>
          <w:highlight w:val="green"/>
          <w:u w:val="single"/>
        </w:rPr>
        <w:t>main driver of</w:t>
      </w:r>
      <w:r w:rsidRPr="00DD410D">
        <w:rPr>
          <w:highlight w:val="green"/>
          <w:u w:val="single"/>
        </w:rPr>
        <w:t xml:space="preserve"> </w:t>
      </w:r>
      <w:r w:rsidRPr="00A415B4">
        <w:rPr>
          <w:u w:val="single"/>
        </w:rPr>
        <w:t xml:space="preserve">its </w:t>
      </w:r>
      <w:r w:rsidRPr="00DD410D">
        <w:rPr>
          <w:b/>
          <w:sz w:val="26"/>
          <w:highlight w:val="green"/>
          <w:u w:val="single"/>
        </w:rPr>
        <w:t>growth</w:t>
      </w:r>
      <w:r w:rsidRPr="00A415B4">
        <w:rPr>
          <w:u w:val="single"/>
        </w:rPr>
        <w:t>” is the priority for China</w:t>
      </w:r>
      <w:r w:rsidRPr="00A415B4">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t xml:space="preserve"> Then came 2013. Xi Jinping took the reins of the Communist Party and set out to remake China and the </w:t>
      </w:r>
      <w:r w:rsidRPr="00DD410D">
        <w:rPr>
          <w:b/>
          <w:sz w:val="26"/>
          <w:highlight w:val="green"/>
          <w:u w:val="single"/>
        </w:rPr>
        <w:t>crackdowns began</w:t>
      </w:r>
      <w:r w:rsidRPr="00A415B4">
        <w:t xml:space="preserve">. </w:t>
      </w:r>
      <w:r w:rsidRPr="00DD410D">
        <w:rPr>
          <w:b/>
          <w:sz w:val="26"/>
          <w:highlight w:val="green"/>
          <w:u w:val="single"/>
        </w:rPr>
        <w:t>Labor NGOs</w:t>
      </w:r>
      <w:r w:rsidRPr="00A415B4">
        <w:t xml:space="preserve">, labor studies professors, progressive labor lawyers, and even Marxist students have been </w:t>
      </w:r>
      <w:r w:rsidRPr="00DD410D">
        <w:rPr>
          <w:b/>
          <w:sz w:val="26"/>
          <w:highlight w:val="green"/>
          <w:u w:val="single"/>
        </w:rPr>
        <w:t>shut down</w:t>
      </w:r>
      <w:r w:rsidRPr="00A415B4">
        <w:t xml:space="preserve">, arrested or otherwise silenced. “Although China enacted a series of </w:t>
      </w:r>
      <w:r w:rsidRPr="00DD410D">
        <w:rPr>
          <w:b/>
          <w:sz w:val="26"/>
          <w:highlight w:val="green"/>
          <w:u w:val="single"/>
        </w:rPr>
        <w:t>pro-worker laws</w:t>
      </w:r>
      <w:r w:rsidRPr="00DD410D">
        <w:rPr>
          <w:highlight w:val="green"/>
        </w:rPr>
        <w:t xml:space="preserve"> </w:t>
      </w:r>
      <w:r w:rsidRPr="00A415B4">
        <w:t xml:space="preserve">in the late 2000s, many of these provisions </w:t>
      </w:r>
      <w:r w:rsidRPr="00DD410D">
        <w:rPr>
          <w:b/>
          <w:sz w:val="26"/>
          <w:highlight w:val="green"/>
          <w:u w:val="single"/>
          <w:bdr w:val="single" w:sz="18" w:space="0" w:color="auto"/>
        </w:rPr>
        <w:t>are poorly implemented</w:t>
      </w:r>
      <w:r w:rsidRPr="00A415B4">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DD410D">
        <w:rPr>
          <w:b/>
          <w:sz w:val="26"/>
          <w:highlight w:val="green"/>
          <w:u w:val="single"/>
        </w:rPr>
        <w:t>China would</w:t>
      </w:r>
      <w:r w:rsidRPr="00DD410D">
        <w:rPr>
          <w:highlight w:val="green"/>
          <w:u w:val="single"/>
        </w:rPr>
        <w:t xml:space="preserve"> </w:t>
      </w:r>
      <w:r w:rsidRPr="00A415B4">
        <w:rPr>
          <w:u w:val="single"/>
        </w:rPr>
        <w:t xml:space="preserve">likely </w:t>
      </w:r>
      <w:r w:rsidRPr="00DD410D">
        <w:rPr>
          <w:b/>
          <w:sz w:val="26"/>
          <w:highlight w:val="green"/>
          <w:u w:val="single"/>
        </w:rPr>
        <w:t>experience reduced inequality and greater domestic consumption</w:t>
      </w:r>
      <w:r w:rsidRPr="00DD410D">
        <w:rPr>
          <w:highlight w:val="green"/>
          <w:u w:val="single"/>
        </w:rPr>
        <w:t xml:space="preserve"> </w:t>
      </w:r>
      <w:r w:rsidRPr="00DD410D">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76CAFDE6" w14:textId="77777777" w:rsidR="009D004A" w:rsidRPr="00C46568" w:rsidRDefault="009D004A" w:rsidP="009D004A">
      <w:pPr>
        <w:pStyle w:val="Heading4"/>
      </w:pPr>
      <w:r>
        <w:t xml:space="preserve">China’s Economy is on the </w:t>
      </w:r>
      <w:r>
        <w:rPr>
          <w:u w:val="single"/>
        </w:rPr>
        <w:t>brink of collapse</w:t>
      </w:r>
      <w:r>
        <w:t xml:space="preserve"> – only solving poverty can </w:t>
      </w:r>
      <w:r>
        <w:rPr>
          <w:u w:val="single"/>
        </w:rPr>
        <w:t>reverse it</w:t>
      </w:r>
      <w:r>
        <w:t>.</w:t>
      </w:r>
    </w:p>
    <w:p w14:paraId="647B4555" w14:textId="77777777" w:rsidR="009D004A" w:rsidRPr="00C46568" w:rsidRDefault="009D004A" w:rsidP="009D004A">
      <w:r w:rsidRPr="00C46568">
        <w:rPr>
          <w:rStyle w:val="Style13ptBold"/>
        </w:rPr>
        <w:t xml:space="preserve">Lopez 10-24 </w:t>
      </w:r>
      <w:r w:rsidRPr="00C46568">
        <w:t>Linette Lopez 10-24-2021 "If China's economy keeps stumbling, it won't just take down Beijing - the whoel world will collapse with it"</w:t>
      </w:r>
      <w:r>
        <w:t xml:space="preserve"> </w:t>
      </w:r>
      <w:hyperlink r:id="rId11"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681FB38E" w14:textId="77777777" w:rsidR="009D004A" w:rsidRPr="003A31FC" w:rsidRDefault="009D004A" w:rsidP="009D004A">
      <w:pPr>
        <w:rPr>
          <w:u w:val="single"/>
        </w:rPr>
      </w:pPr>
      <w:r w:rsidRPr="00DD410D">
        <w:rPr>
          <w:b/>
          <w:sz w:val="26"/>
          <w:highlight w:val="green"/>
          <w:u w:val="single"/>
        </w:rPr>
        <w:t>China's economy</w:t>
      </w:r>
      <w:r w:rsidRPr="00DD410D">
        <w:rPr>
          <w:highlight w:val="green"/>
          <w:u w:val="single"/>
        </w:rPr>
        <w:t xml:space="preserve"> </w:t>
      </w:r>
      <w:r w:rsidRPr="00C46568">
        <w:rPr>
          <w:u w:val="single"/>
        </w:rPr>
        <w:t xml:space="preserve">— the 2nd-largest in the world — </w:t>
      </w:r>
      <w:r w:rsidRPr="00DD410D">
        <w:rPr>
          <w:b/>
          <w:sz w:val="26"/>
          <w:highlight w:val="green"/>
          <w:u w:val="single"/>
          <w:bdr w:val="single" w:sz="18" w:space="0" w:color="auto"/>
        </w:rPr>
        <w:t>is teetering on the brink of disaster</w:t>
      </w:r>
      <w:r w:rsidRPr="00C46568">
        <w:rPr>
          <w:u w:val="single"/>
        </w:rPr>
        <w:t xml:space="preserve">. Since this spring, Beijing has </w:t>
      </w:r>
      <w:r w:rsidRPr="00DD410D">
        <w:rPr>
          <w:b/>
          <w:sz w:val="26"/>
          <w:highlight w:val="green"/>
          <w:u w:val="single"/>
        </w:rPr>
        <w:t>canceled</w:t>
      </w:r>
      <w:r w:rsidRPr="00DD410D">
        <w:rPr>
          <w:highlight w:val="green"/>
          <w:u w:val="single"/>
        </w:rPr>
        <w:t xml:space="preserve"> </w:t>
      </w:r>
      <w:r w:rsidRPr="00C46568">
        <w:rPr>
          <w:u w:val="single"/>
        </w:rPr>
        <w:t xml:space="preserve">initial </w:t>
      </w:r>
      <w:r w:rsidRPr="00DD410D">
        <w:rPr>
          <w:b/>
          <w:sz w:val="26"/>
          <w:highlight w:val="green"/>
          <w:u w:val="single"/>
        </w:rPr>
        <w:t>public offerings</w:t>
      </w:r>
      <w:r w:rsidRPr="00C46568">
        <w:rPr>
          <w:u w:val="single"/>
        </w:rPr>
        <w:t xml:space="preserve">, </w:t>
      </w:r>
      <w:r w:rsidRPr="00DD410D">
        <w:rPr>
          <w:b/>
          <w:sz w:val="26"/>
          <w:highlight w:val="green"/>
          <w:u w:val="single"/>
        </w:rPr>
        <w:t>fined tech companies</w:t>
      </w:r>
      <w:r w:rsidRPr="00DD410D">
        <w:rPr>
          <w:highlight w:val="green"/>
          <w:u w:val="single"/>
        </w:rPr>
        <w:t xml:space="preserve"> </w:t>
      </w:r>
      <w:r w:rsidRPr="00C46568">
        <w:rPr>
          <w:u w:val="single"/>
        </w:rPr>
        <w:t xml:space="preserve">billions for antitrust violations, forcibly </w:t>
      </w:r>
      <w:r w:rsidRPr="00DD410D">
        <w:rPr>
          <w:b/>
          <w:sz w:val="26"/>
          <w:highlight w:val="green"/>
          <w:u w:val="single"/>
        </w:rPr>
        <w:t>shut down</w:t>
      </w:r>
      <w:r w:rsidRPr="00DD410D">
        <w:rPr>
          <w:highlight w:val="green"/>
          <w:u w:val="single"/>
        </w:rPr>
        <w:t xml:space="preserve"> </w:t>
      </w:r>
      <w:r w:rsidRPr="00C46568">
        <w:rPr>
          <w:u w:val="single"/>
        </w:rPr>
        <w:t xml:space="preserve">China's entire for-profit </w:t>
      </w:r>
      <w:r w:rsidRPr="00DD410D">
        <w:rPr>
          <w:b/>
          <w:sz w:val="26"/>
          <w:highlight w:val="green"/>
          <w:u w:val="single"/>
        </w:rPr>
        <w:t>education industry</w:t>
      </w:r>
      <w:r w:rsidRPr="00C46568">
        <w:rPr>
          <w:u w:val="single"/>
        </w:rPr>
        <w:t xml:space="preserve">, and </w:t>
      </w:r>
      <w:r w:rsidRPr="00DD410D">
        <w:rPr>
          <w:b/>
          <w:sz w:val="26"/>
          <w:highlight w:val="green"/>
          <w:u w:val="single"/>
        </w:rPr>
        <w:t>sent CEOs running</w:t>
      </w:r>
      <w:r w:rsidRPr="00DD410D">
        <w:rPr>
          <w:highlight w:val="green"/>
          <w:u w:val="single"/>
        </w:rPr>
        <w:t xml:space="preserve"> </w:t>
      </w:r>
      <w:r w:rsidRPr="00C46568">
        <w:rPr>
          <w:u w:val="single"/>
        </w:rPr>
        <w:t>for the exits to avoid the government's ire.</w:t>
      </w:r>
      <w:r w:rsidRPr="00C46568">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DD410D">
        <w:rPr>
          <w:b/>
          <w:sz w:val="26"/>
          <w:highlight w:val="green"/>
          <w:u w:val="single"/>
        </w:rPr>
        <w:t>upheaval</w:t>
      </w:r>
      <w:r w:rsidRPr="00C46568">
        <w:rPr>
          <w:u w:val="single"/>
        </w:rPr>
        <w:t xml:space="preserve">, spanning multiple industries and vast swaths of the country, </w:t>
      </w:r>
      <w:r w:rsidRPr="00DD410D">
        <w:rPr>
          <w:b/>
          <w:sz w:val="26"/>
          <w:highlight w:val="green"/>
          <w:u w:val="single"/>
        </w:rPr>
        <w:t>is</w:t>
      </w:r>
      <w:r w:rsidRPr="00DD410D">
        <w:rPr>
          <w:highlight w:val="green"/>
          <w:u w:val="single"/>
        </w:rPr>
        <w:t xml:space="preserve"> </w:t>
      </w:r>
      <w:r w:rsidRPr="00C46568">
        <w:rPr>
          <w:u w:val="single"/>
        </w:rPr>
        <w:t xml:space="preserve">the result of one giant issue: </w:t>
      </w:r>
      <w:r w:rsidRPr="00DD410D">
        <w:rPr>
          <w:b/>
          <w:sz w:val="26"/>
          <w:highlight w:val="green"/>
          <w:u w:val="single"/>
        </w:rPr>
        <w:t>China's inability to</w:t>
      </w:r>
      <w:r w:rsidRPr="00DD410D">
        <w:rPr>
          <w:highlight w:val="green"/>
          <w:u w:val="single"/>
        </w:rPr>
        <w:t xml:space="preserve"> </w:t>
      </w:r>
      <w:r w:rsidRPr="00DD410D">
        <w:rPr>
          <w:b/>
          <w:sz w:val="26"/>
          <w:highlight w:val="green"/>
          <w:u w:val="single"/>
        </w:rPr>
        <w:t xml:space="preserve">borrow or buy </w:t>
      </w:r>
      <w:r w:rsidRPr="00C46568">
        <w:rPr>
          <w:u w:val="single"/>
        </w:rPr>
        <w:t xml:space="preserve">its </w:t>
      </w:r>
      <w:r w:rsidRPr="00DD410D">
        <w:rPr>
          <w:b/>
          <w:sz w:val="26"/>
          <w:highlight w:val="green"/>
          <w:u w:val="single"/>
        </w:rPr>
        <w:t xml:space="preserve">way out of its </w:t>
      </w:r>
      <w:r w:rsidRPr="00DD410D">
        <w:rPr>
          <w:b/>
          <w:sz w:val="26"/>
          <w:highlight w:val="green"/>
          <w:u w:val="single"/>
          <w:bdr w:val="single" w:sz="18" w:space="0" w:color="auto"/>
        </w:rPr>
        <w:t>current economic crisis</w:t>
      </w:r>
      <w:r w:rsidRPr="00C46568">
        <w:rPr>
          <w:u w:val="single"/>
        </w:rPr>
        <w:t xml:space="preserve">. </w:t>
      </w:r>
      <w:r w:rsidRPr="00DD410D">
        <w:rPr>
          <w:b/>
          <w:sz w:val="26"/>
          <w:highlight w:val="green"/>
          <w:u w:val="single"/>
        </w:rPr>
        <w:t>For decades</w:t>
      </w:r>
      <w:r w:rsidRPr="00C46568">
        <w:rPr>
          <w:u w:val="single"/>
        </w:rPr>
        <w:t xml:space="preserve">, the country </w:t>
      </w:r>
      <w:r w:rsidRPr="00DD410D">
        <w:rPr>
          <w:b/>
          <w:sz w:val="26"/>
          <w:highlight w:val="green"/>
          <w:u w:val="single"/>
        </w:rPr>
        <w:t>relied on cheap labor</w:t>
      </w:r>
      <w:r w:rsidRPr="00DD410D">
        <w:rPr>
          <w:highlight w:val="green"/>
          <w:u w:val="single"/>
        </w:rPr>
        <w:t xml:space="preserve"> </w:t>
      </w:r>
      <w:r w:rsidRPr="00C46568">
        <w:rPr>
          <w:u w:val="single"/>
        </w:rPr>
        <w:t xml:space="preserve">and eye-popping amounts of debt, handed out by government-owned banks, to fuel economic growth — pouring money into massive apartment developments, factories, bridges, and other projects at lightning speed. </w:t>
      </w:r>
      <w:r w:rsidRPr="00DD410D">
        <w:rPr>
          <w:b/>
          <w:sz w:val="26"/>
          <w:highlight w:val="green"/>
          <w:u w:val="single"/>
        </w:rPr>
        <w:t>Now</w:t>
      </w:r>
      <w:r w:rsidRPr="00DD410D">
        <w:rPr>
          <w:highlight w:val="green"/>
          <w:u w:val="single"/>
        </w:rPr>
        <w:t xml:space="preserve"> </w:t>
      </w:r>
      <w:r w:rsidRPr="00C46568">
        <w:rPr>
          <w:u w:val="single"/>
        </w:rPr>
        <w:t xml:space="preserve">the </w:t>
      </w:r>
      <w:r w:rsidRPr="00DD410D">
        <w:rPr>
          <w:b/>
          <w:sz w:val="26"/>
          <w:highlight w:val="green"/>
          <w:u w:val="single"/>
        </w:rPr>
        <w:t>country</w:t>
      </w:r>
      <w:r w:rsidRPr="00DD410D">
        <w:rPr>
          <w:highlight w:val="green"/>
          <w:u w:val="single"/>
        </w:rPr>
        <w:t xml:space="preserve"> </w:t>
      </w:r>
      <w:r w:rsidRPr="00DD410D">
        <w:rPr>
          <w:b/>
          <w:sz w:val="26"/>
          <w:highlight w:val="green"/>
          <w:u w:val="single"/>
        </w:rPr>
        <w:t>needs people to actually use</w:t>
      </w:r>
      <w:r w:rsidRPr="00C46568">
        <w:rPr>
          <w:u w:val="single"/>
        </w:rPr>
        <w:t xml:space="preserve">, </w:t>
      </w:r>
      <w:r w:rsidRPr="00DD410D">
        <w:rPr>
          <w:b/>
          <w:sz w:val="26"/>
          <w:highlight w:val="green"/>
          <w:u w:val="single"/>
        </w:rPr>
        <w:t>and pay for</w:t>
      </w:r>
      <w:r w:rsidRPr="00C46568">
        <w:rPr>
          <w:u w:val="single"/>
        </w:rPr>
        <w:t xml:space="preserve">, </w:t>
      </w:r>
      <w:r w:rsidRPr="00DD410D">
        <w:rPr>
          <w:b/>
          <w:sz w:val="26"/>
          <w:highlight w:val="green"/>
          <w:u w:val="single"/>
        </w:rPr>
        <w:t>everything that's been built</w:t>
      </w:r>
      <w:r w:rsidRPr="00C46568">
        <w:rPr>
          <w:u w:val="single"/>
        </w:rPr>
        <w:t xml:space="preserve">. But the </w:t>
      </w:r>
      <w:r w:rsidRPr="00DD410D">
        <w:rPr>
          <w:b/>
          <w:sz w:val="26"/>
          <w:highlight w:val="green"/>
          <w:u w:val="single"/>
        </w:rPr>
        <w:t>bulk of China's population lacks</w:t>
      </w:r>
      <w:r w:rsidRPr="00DD410D">
        <w:rPr>
          <w:highlight w:val="green"/>
          <w:u w:val="single"/>
        </w:rPr>
        <w:t xml:space="preserve"> </w:t>
      </w:r>
      <w:r w:rsidRPr="00C46568">
        <w:rPr>
          <w:u w:val="single"/>
        </w:rPr>
        <w:t xml:space="preserve">the </w:t>
      </w:r>
      <w:r w:rsidRPr="00DD410D">
        <w:rPr>
          <w:b/>
          <w:sz w:val="26"/>
          <w:highlight w:val="green"/>
          <w:u w:val="single"/>
          <w:bdr w:val="single" w:sz="18" w:space="0" w:color="auto"/>
        </w:rPr>
        <w:t>income needed to shift the economy</w:t>
      </w:r>
      <w:r w:rsidRPr="00DD410D">
        <w:rPr>
          <w:highlight w:val="green"/>
          <w:u w:val="single"/>
        </w:rPr>
        <w:t xml:space="preserve"> </w:t>
      </w:r>
      <w:r w:rsidRPr="00C46568">
        <w:rPr>
          <w:u w:val="single"/>
        </w:rPr>
        <w:t>from one driven by state investments to one sustained by consumer spending.</w:t>
      </w:r>
      <w:r>
        <w:t xml:space="preserve"> </w:t>
      </w:r>
      <w:r w:rsidRPr="00F44ECA">
        <w:rPr>
          <w:sz w:val="8"/>
          <w:szCs w:val="8"/>
        </w:rPr>
        <w:t>As a result, China finds itself stuck with a system that is overbuilt and overindebted. Take the country's $52 trillion property market, of which the Evergrande mess is the poster child. With money easy to borrow, real-estate speculation became a popular way to store and build wealth for China's young middle class. One academic described this model to me colorfully as an "addiction to real-estate cocaine." It's also been called a "treadmill to hell." As the government now attempts to deflate the real-estate bubble without bursting it, it has been forced to prepare the country for a period of slower growth and belt-tightening. And to make matters worse, China is also facing an energy crisis fueled by skyrocketing coal prices as well as a working-age population that is getting old without enough resources to retire on. In the face of all of these obstacles, Beijing has made a dubious choice. Instead of continuing to open the economy to spur growth, the Chinese Communist Party is closing it. Under President Xi Jinping, Chinese socialism is reverting to a model not seen in decades, with tighter state control over much of the economy. That's why you're seeing Beijing cancel massive IPOs and level entire industries. Economists expect this ideological shift to slow growth even more, which in turn would make China's attempts to transform its economy that much more precarious. "I think Xi is incredibly ideological, and he's focused on his legacy," Charlene Chu, a debt analyst at Autonomous Research, told me. "He really wants to reshape China and put it on the global stage — and that does require a reset from the way we've been doing things previously." The transition from open markets to state control won't be easy to manage, and there's much at stake — for all of us. If Beijing fails at its ambitious plan, it could set off shock waves that would crater the global financial system, slow trade, and devastate businesses worldwide. The resulting chaos, and the crisis of faith in the CCP that would accompany it, could lead to social instability in China, spurring the central government to place an even tighter grip on civil society. In short, Beijing is walking an economic high-wire act, trying to replace its economic model with something unknown. In the process, the weight of its old, debt-ridden system is causing China to wobble. And if the country falls, it could take the rest of the world with it. What China is and how it came to be If you want to pinpoint the moment that set China on the path to where it is today, you have to go back to 1984. That's when Deng Xiaoping, chairman of the Communist Party, approved the Decision of Reform of Economic Structure, which rewrote the rulebook for the Chinese economy. Instead of the state directly operating every industrial sector, it would now allow state-owned businesses to flourish without direct government involvement. That ideological flexibility — combined with the country's creation of a modern banking system — paved the way for the emergence of privately-owned companies. Freed from direct government oversight, and flush with free-flowing loans, China's manufacturing sector boomed. People from rural areas flocked to fill the privately-owned, debt-built factories, and a middle class took shape. In 1992, 27% of the country lived in urban areas. By 2020, the number had grown to 61%. All of this growth was supercharged in 2009, during the global financial crisis. Seeking to avoid a downturn, the CCP ordered banks to spray loans all over the economy, especially to the property sector. But as the debt bubble grew, the new buildings remained empty. Despite the booming economy, many Chinese weren't making enough money to afford the homes they were building or the goods they were producing. It was around 2011 when the world started to notice China's jaw-dropping ghost cities and bridges to nowhere. Economists wondered when the debt bubble would pop, and there were several close calls. In 2015 it looked like China's property market would collapse, along with the  local governments that had helped finance them. But officials gave the sector a jolt by tearing down slums and relocating residents into new buildings. china apartment construction Chinese developers have used debt to build thousands of office and apartment buildings that are still sitting vacant — and now pose a threat to the economy's stability. Zhang Peng/LightRocket/Getty Images The following year, Beijing started the process of slowly working the debt out of the system. It allowed some companies to default on their loans, ordered local governments to shut down redundant factories, and shuttered coal mines that were no longer needed to supply them with energy. But as extreme as these efforts were, they barely made a dent in China's debt bubble. And that's just one side of the equation. Without a constant churn of new manufacturing and construction jobs, there's little hope left for hundreds of millions of Chinese citizens who left their villages to make money in the city. According to China's National Bureau of Statistics, 600 million people have barely $2,700 to spend a year. With housing prices in major cities soaring, what President Xi refers to as "The Chinese Dream" — the idea that even the poorest in the country would take part in China's rapid growth and modernization — is starting to look out of reach. Chinese socialism is changing (again) In an attempt to revive the Chinese dream, Xi is pushing the idea that China is moving toward "common prosperity." But exactly what that means is hard to say. It could mean higher taxes for the high-income citizens who benefited most from privatization — the generation of supertycoons who were allowed to "get rich first," as Deng Xiaoping urged. Or perhaps it's simply an attempt, using the socialist rhetoric of old, to steel citizens for more volatile times ahead. But either way, it won't help matters if Xi's common-prosperity agenda turns out to hurt the country's new middle class. The only certainty is that China is returning to extreme state intervention, private industry be damned. In the starkest example of state control, China wiped out its entire for-profit education sector in July, sending markets in the US, where some of the companies were listed, into a tailspin. "They took it to nearly zero in a matter of days," Chu said. "It shows a willingness to tolerate a lot more volatility and pain than people expected." Part of the upheaval, it's important to note, is also about power. By moving to rein in China's wealthiest citizens, Xi is effectively hoarding power for himself and the CCP. Jack Ma, the billionaire founder of Alibaba, was once a ubiquitous presence in Chinese society. But since the government started clamping down on his businesses, he's largely disappeared from view. The founder of ByteDance, the company that owns TikTok, also stepped down as CEO, saying he preferred "solitary activities." Even online fan clubs for pop stars are being regulated to encourage devotion to the party. Last month, the former chair of China's top liquor maker was sentenced to life in prison for taking bribes. There is danger to this lack of power sharing and pluralism of opinions. Historically, the CCP has been a tug of war between openers and closers — those who want to welcome outside market forces and those who seek to restrict foreign access. But now the balance of power has shifted. Xi is a defiant closer, and his consolidation of power — including a lifetime appointment to the presidency — has left no pro-opening opposition to push for a course correction should things go awry. Jack Ma Alibaba Founder China Tycoons like Jack Ma, the founder of Alibaba, have been avoiding the spotlight as the Communist Party cracks down on private enterprise in a bid to consolidate power. Mark Schiefelbein/AP Photo And things have a good chance of going awry. As Beijing tries to move the economy toward a new, more insular model, it will have to avoid the land mines left by the old one. Consider Evergrande, now teetering on the edge of default. Xi's willingness to tolerate the credit squeeze on big developers shows just how committed he is to remaking the economy. Last summer, to deflate the property sector, Beijing introduced new credit metrics known as the three red lines. Developers were required to hold more cash so they could cover their indebtedness if things went sideways. Evergrande couldn't raise the money — and it's not the only one. Earlier this month Fantasia Holdings, a luxury-property developer, defaulted on a $206 million bond payment. Investors around the world still don't know when — or whether — the Chinese government will stop the bleeding. At the end of September, Chinese authorities met with the state-owned banks to let them know their role in all of this — above all else — would be to protect homeowners and keep the economy going, without resorting to their old debt-driven tricks. "The nuanced message from authorities is: 'Don't pull the funding so these units can't be completed, but don't fund an aggressive expansion of more new developments either,'" Chu told me. Once again, walking a tightrope. The property fiasco also means Beijing needs to run a confidence game on two fronts. Investors need to believe the Chinese government can figure out how to restructure the most indebted property developers without causing a sudden crash for the real-estate sector — a task that will become more difficult as more developers show signs of strain. And consumers need to have the confidence that buying homes with cash in the midst of a credit crunch is a smart move, in the expectation that property values will keep rising. "If confidence in presales tumbles, that could be game over," Chu said. "It would bring everything to a halt immediately." That, in turn, could trigger a plunge in real-estate values and send Chinese banks — and an entire world of investors holding their debt — careening into chaos. The balancing act would be tricky to manage under any circumstances. But it's made far more difficult by China's sudden energy crisis. Electricity prices have more than doubled this year, as pandemic lockdowns lifted and demand for goods soared. China's domestic coal stores were already down, thanks to the government's earlier wave of mine closings, and Beijing made things worse by banning coal imports from Australia, which was pushing to investigate the origins of the coronavirus pandemic. Factories in 20 of China's 31 provinces have suffered a loss of power, and companies including Tesla and Apple have said the crisis will hurt their supply chains. If Xi is initiating a power grab, it will be hard to pull it off without power. Someone find the off ramp All of these not-growing pains would be easier to deal with if the world were in a cooperative mindset with China. But it's not. Under Xi, China has become more bellicose on the world stage. It has encroached on democracy in Hong Kong, set up concentration camps for Uyghur Muslims in the Xinjiang province, intimidated its neighbors in the South China Sea, and menaced Taiwan as never before. In response, Western policymakers have dug in their heels. In May, the European Union torpedoed a trade deal with Beijing after China sanctioned members of the European Parliament for speaking out against human-rights abuses in Xinjiang. US officials, upset that China isn't purchasing nearly as many American goods as it promised to under a trade deal with the Trump administration, are also taking a hard line. Earlier this month, in a speech to the Center for Strategic and International Studies, US Trade Representative Katherine Tai made it clear Washington wanted Beijing to open its markets and respect the international rule of law. "Above all else, we must defend — to the hilt — our economic interests," Tai said. That's not what America sounds like when it's cutting another country some slack. President Joe Biden and Chinese President Xi Jinping. As President Xi Jinping reins in for-profit companies, President Joe Biden has made clear that America will, in the words of his trade representative, "defend to the hilt our economic interests." Paul J. Richards/AFP/Getty Images But all the saber-rattling isn't likely to alter the economic reality. China has no real option at the moment but to slow its growth, and a slow-growth China will inevitably act as a brake on the global economy. As Joyce Chang, the global head of research for JPMorgan, observed in a recent talk, a 1-percentage-point decline in China's growth takes half a point off global growth. Morgan Stanley estimates that from 2022 to 2025, China's growth will be 0.4 percentage points lower each year than previously estimated — and that's the best-case scenario.</w:t>
      </w:r>
      <w:r w:rsidRPr="003A31FC">
        <w:t xml:space="preserve"> </w:t>
      </w:r>
      <w:r w:rsidRPr="003A31FC">
        <w:rPr>
          <w:u w:val="single"/>
        </w:rPr>
        <w:t xml:space="preserve">If investment contracts sharply, </w:t>
      </w:r>
      <w:r w:rsidRPr="00DD410D">
        <w:rPr>
          <w:b/>
          <w:sz w:val="26"/>
          <w:highlight w:val="green"/>
          <w:u w:val="single"/>
        </w:rPr>
        <w:t>China's growth</w:t>
      </w:r>
      <w:r w:rsidRPr="00DD410D">
        <w:rPr>
          <w:highlight w:val="green"/>
          <w:u w:val="single"/>
        </w:rPr>
        <w:t xml:space="preserve"> </w:t>
      </w:r>
      <w:r w:rsidRPr="003A31FC">
        <w:rPr>
          <w:u w:val="single"/>
        </w:rPr>
        <w:t xml:space="preserve">could </w:t>
      </w:r>
      <w:r w:rsidRPr="00DD410D">
        <w:rPr>
          <w:b/>
          <w:bCs/>
          <w:sz w:val="26"/>
          <w:highlight w:val="green"/>
          <w:u w:val="single"/>
        </w:rPr>
        <w:t>drop</w:t>
      </w:r>
      <w:r w:rsidRPr="00DD410D">
        <w:rPr>
          <w:highlight w:val="green"/>
          <w:u w:val="single"/>
        </w:rPr>
        <w:t xml:space="preserve"> </w:t>
      </w:r>
      <w:r w:rsidRPr="003A31FC">
        <w:rPr>
          <w:u w:val="single"/>
        </w:rPr>
        <w:t xml:space="preserve">by 1.2 points lower each year — which in turn </w:t>
      </w:r>
      <w:r w:rsidRPr="00DD410D">
        <w:rPr>
          <w:b/>
          <w:sz w:val="26"/>
          <w:highlight w:val="green"/>
          <w:u w:val="single"/>
        </w:rPr>
        <w:t>would depress economies worldwide</w:t>
      </w:r>
      <w:r w:rsidRPr="003A31FC">
        <w:rPr>
          <w:u w:val="single"/>
        </w:rPr>
        <w:t xml:space="preserve">. China's slowdown will most directly affect its near neighbors in </w:t>
      </w:r>
      <w:r w:rsidRPr="00DD410D">
        <w:rPr>
          <w:b/>
          <w:sz w:val="26"/>
          <w:highlight w:val="green"/>
          <w:u w:val="single"/>
        </w:rPr>
        <w:t>Asia — South Korea and Taiwan</w:t>
      </w:r>
      <w:r w:rsidRPr="00DD410D">
        <w:rPr>
          <w:highlight w:val="green"/>
          <w:u w:val="single"/>
        </w:rPr>
        <w:t xml:space="preserve"> </w:t>
      </w:r>
      <w:r w:rsidRPr="003A31FC">
        <w:rPr>
          <w:u w:val="single"/>
        </w:rPr>
        <w:t>— as well as energy and commodity suppliers, like Russia and Norway. And the entire world will feel the weight of China's weakness through slower, more expensive exports. What's more, the economic repercussions will almost certainly be accompanied by social upheaval.</w:t>
      </w:r>
      <w:r w:rsidRPr="003A31FC">
        <w:t xml:space="preserve"> The Stanford economist Scott Rozelle worries that Beijing will respond to any threat to its authority by ratcheting up nationalistic sentiment. From its inception, the modern Chinese economy has been full of contradictions. It combined socialist management with a dynamic private sector. It created a massive debt bubble that failed to pop. Throughout all this economic modernization and social transformation, speedy growth kept Chinese society stable. But </w:t>
      </w:r>
      <w:r w:rsidRPr="00DD410D">
        <w:rPr>
          <w:b/>
          <w:sz w:val="26"/>
          <w:highlight w:val="green"/>
          <w:u w:val="single"/>
        </w:rPr>
        <w:t>if</w:t>
      </w:r>
      <w:r w:rsidRPr="00DD410D">
        <w:rPr>
          <w:highlight w:val="green"/>
        </w:rPr>
        <w:t xml:space="preserve"> </w:t>
      </w:r>
      <w:r w:rsidRPr="003A31FC">
        <w:t xml:space="preserve">Xi's attempts to sort out </w:t>
      </w:r>
      <w:r w:rsidRPr="00DD410D">
        <w:rPr>
          <w:b/>
          <w:sz w:val="26"/>
          <w:highlight w:val="green"/>
          <w:u w:val="single"/>
        </w:rPr>
        <w:t>China's</w:t>
      </w:r>
      <w:r w:rsidRPr="00DD410D">
        <w:rPr>
          <w:highlight w:val="green"/>
        </w:rPr>
        <w:t xml:space="preserve"> </w:t>
      </w:r>
      <w:r w:rsidRPr="003A31FC">
        <w:t xml:space="preserve">economic discrepancies cause that </w:t>
      </w:r>
      <w:r w:rsidRPr="00DD410D">
        <w:rPr>
          <w:b/>
          <w:sz w:val="26"/>
          <w:highlight w:val="green"/>
          <w:u w:val="single"/>
        </w:rPr>
        <w:t>growth</w:t>
      </w:r>
      <w:r w:rsidRPr="00DD410D">
        <w:rPr>
          <w:highlight w:val="green"/>
        </w:rPr>
        <w:t xml:space="preserve"> </w:t>
      </w:r>
      <w:r w:rsidRPr="003A31FC">
        <w:t xml:space="preserve">to </w:t>
      </w:r>
      <w:r w:rsidRPr="00DD410D">
        <w:rPr>
          <w:b/>
          <w:sz w:val="26"/>
          <w:highlight w:val="green"/>
          <w:u w:val="single"/>
        </w:rPr>
        <w:t>evaporate</w:t>
      </w:r>
      <w:r w:rsidRPr="003A31FC">
        <w:t xml:space="preserve">, social stability could well vanish along with it. If that happens, </w:t>
      </w:r>
      <w:r w:rsidRPr="00DD410D">
        <w:rPr>
          <w:b/>
          <w:sz w:val="26"/>
          <w:highlight w:val="green"/>
          <w:u w:val="single"/>
        </w:rPr>
        <w:t>we risk</w:t>
      </w:r>
      <w:r w:rsidRPr="00DD410D">
        <w:rPr>
          <w:highlight w:val="green"/>
        </w:rPr>
        <w:t xml:space="preserve"> </w:t>
      </w:r>
      <w:r w:rsidRPr="003A31FC">
        <w:t xml:space="preserve">more than </w:t>
      </w:r>
      <w:r w:rsidRPr="00DD410D">
        <w:rPr>
          <w:b/>
          <w:sz w:val="26"/>
          <w:highlight w:val="green"/>
          <w:u w:val="single"/>
        </w:rPr>
        <w:t>the collapse of the global economic order</w:t>
      </w:r>
      <w:r w:rsidRPr="003A31FC">
        <w:t>; we risk the shattering of global peace as well.</w:t>
      </w:r>
    </w:p>
    <w:p w14:paraId="23383B16" w14:textId="77777777" w:rsidR="009D004A" w:rsidRPr="003432AE" w:rsidRDefault="009D004A" w:rsidP="009D004A">
      <w:pPr>
        <w:pStyle w:val="Heading4"/>
      </w:pPr>
      <w:r>
        <w:t xml:space="preserve">Chinese Economic Decline leads to </w:t>
      </w:r>
      <w:r>
        <w:rPr>
          <w:u w:val="single"/>
        </w:rPr>
        <w:t>all-out War</w:t>
      </w:r>
      <w:r>
        <w:t xml:space="preserve"> – specifically over </w:t>
      </w:r>
      <w:r>
        <w:rPr>
          <w:u w:val="single"/>
        </w:rPr>
        <w:t>Taiwan</w:t>
      </w:r>
      <w:r>
        <w:t>.</w:t>
      </w:r>
    </w:p>
    <w:p w14:paraId="3F3F6F11" w14:textId="77777777" w:rsidR="009D004A" w:rsidRPr="00065A8D" w:rsidRDefault="009D004A" w:rsidP="009D004A">
      <w:r w:rsidRPr="00065A8D">
        <w:rPr>
          <w:rStyle w:val="Style13ptBold"/>
        </w:rPr>
        <w:t>Joske 18</w:t>
      </w:r>
      <w:r>
        <w:t xml:space="preserve"> Stephen Joske 10-23-2018 “</w:t>
      </w:r>
      <w:r w:rsidRPr="00A23A0A">
        <w:t>China’s Coming Financial Crisis And The National Security Connection</w:t>
      </w:r>
      <w:r>
        <w:t xml:space="preserve">” </w:t>
      </w:r>
      <w:hyperlink r:id="rId12"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7F94C23A" w14:textId="77777777" w:rsidR="009D004A" w:rsidRPr="00065A8D" w:rsidRDefault="009D004A" w:rsidP="009D004A">
      <w:r w:rsidRPr="00065A8D">
        <w:rPr>
          <w:u w:val="single"/>
        </w:rPr>
        <w:t xml:space="preserve">The biggest </w:t>
      </w:r>
      <w:r w:rsidRPr="00DD410D">
        <w:rPr>
          <w:b/>
          <w:sz w:val="26"/>
          <w:highlight w:val="green"/>
          <w:u w:val="single"/>
        </w:rPr>
        <w:t>national security issues</w:t>
      </w:r>
      <w:r w:rsidRPr="00065A8D">
        <w:rPr>
          <w:u w:val="single"/>
        </w:rPr>
        <w:t xml:space="preserve">, however, </w:t>
      </w:r>
      <w:r w:rsidRPr="00DD410D">
        <w:rPr>
          <w:b/>
          <w:sz w:val="26"/>
          <w:highlight w:val="green"/>
          <w:u w:val="single"/>
        </w:rPr>
        <w:t>arise from</w:t>
      </w:r>
      <w:r w:rsidRPr="00DD410D">
        <w:rPr>
          <w:highlight w:val="green"/>
          <w:u w:val="single"/>
        </w:rPr>
        <w:t xml:space="preserve"> </w:t>
      </w:r>
      <w:r w:rsidRPr="00065A8D">
        <w:rPr>
          <w:u w:val="single"/>
        </w:rPr>
        <w:t xml:space="preserve">the unpredictable </w:t>
      </w:r>
      <w:r w:rsidRPr="00DD410D">
        <w:rPr>
          <w:b/>
          <w:sz w:val="26"/>
          <w:highlight w:val="green"/>
          <w:u w:val="single"/>
          <w:bdr w:val="single" w:sz="18" w:space="0" w:color="auto"/>
        </w:rPr>
        <w:t>political impact of a recession in China</w:t>
      </w:r>
      <w:r w:rsidRPr="00065A8D">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DD410D">
        <w:rPr>
          <w:b/>
          <w:sz w:val="26"/>
          <w:highlight w:val="green"/>
          <w:u w:val="single"/>
        </w:rPr>
        <w:t>China</w:t>
      </w:r>
      <w:r w:rsidRPr="00DD410D">
        <w:rPr>
          <w:highlight w:val="green"/>
          <w:u w:val="single"/>
        </w:rPr>
        <w:t xml:space="preserve"> is</w:t>
      </w:r>
      <w:r w:rsidRPr="00065A8D">
        <w:rPr>
          <w:u w:val="single"/>
        </w:rPr>
        <w:t xml:space="preserve"> now </w:t>
      </w:r>
      <w:r w:rsidRPr="00DD410D">
        <w:rPr>
          <w:b/>
          <w:sz w:val="26"/>
          <w:highlight w:val="green"/>
          <w:u w:val="single"/>
        </w:rPr>
        <w:t>psychologically unprepared</w:t>
      </w:r>
      <w:r w:rsidRPr="00065A8D">
        <w:rPr>
          <w:u w:val="single"/>
        </w:rPr>
        <w:t xml:space="preserve"> to deal with the challenges of a recession</w:t>
      </w:r>
      <w:r w:rsidRPr="00065A8D">
        <w:t xml:space="preserve">. China’s coming recession will be accompanied by a large uncontrolled devaluation of the RMB as foreign exchange reserves evaporate, so it will be impossible to conceal this time. All asset prices, including housing prices, will be hit. </w:t>
      </w:r>
      <w:r w:rsidRPr="00DD410D">
        <w:rPr>
          <w:b/>
          <w:sz w:val="26"/>
          <w:highlight w:val="green"/>
          <w:u w:val="single"/>
        </w:rPr>
        <w:t>Combine</w:t>
      </w:r>
      <w:r w:rsidRPr="00DD410D">
        <w:rPr>
          <w:highlight w:val="green"/>
          <w:u w:val="single"/>
        </w:rPr>
        <w:t xml:space="preserve"> </w:t>
      </w:r>
      <w:r w:rsidRPr="00065A8D">
        <w:rPr>
          <w:u w:val="single"/>
        </w:rPr>
        <w:t xml:space="preserve">the </w:t>
      </w:r>
      <w:r w:rsidRPr="00DD410D">
        <w:rPr>
          <w:b/>
          <w:sz w:val="26"/>
          <w:highlight w:val="green"/>
          <w:u w:val="single"/>
        </w:rPr>
        <w:t>shock</w:t>
      </w:r>
      <w:r w:rsidRPr="00065A8D">
        <w:rPr>
          <w:u w:val="single"/>
        </w:rPr>
        <w:t xml:space="preserve"> of an unexpected economic setback </w:t>
      </w:r>
      <w:r w:rsidRPr="00DD410D">
        <w:rPr>
          <w:b/>
          <w:sz w:val="26"/>
          <w:highlight w:val="green"/>
          <w:u w:val="single"/>
        </w:rPr>
        <w:t>with tensions</w:t>
      </w:r>
      <w:r w:rsidRPr="00065A8D">
        <w:rPr>
          <w:u w:val="single"/>
        </w:rPr>
        <w:t xml:space="preserve"> in a one party state where a single individual has been calling the shots, and </w:t>
      </w:r>
      <w:r w:rsidRPr="00DD410D">
        <w:rPr>
          <w:b/>
          <w:sz w:val="26"/>
          <w:highlight w:val="green"/>
          <w:u w:val="single"/>
          <w:bdr w:val="single" w:sz="18" w:space="0" w:color="auto"/>
        </w:rPr>
        <w:t>political instability could set in.</w:t>
      </w:r>
      <w:r w:rsidRPr="00065A8D">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DD410D">
        <w:rPr>
          <w:b/>
          <w:sz w:val="26"/>
          <w:highlight w:val="green"/>
          <w:u w:val="single"/>
        </w:rPr>
        <w:t xml:space="preserve">set off </w:t>
      </w:r>
      <w:r w:rsidRPr="00DD410D">
        <w:rPr>
          <w:b/>
          <w:sz w:val="26"/>
          <w:highlight w:val="green"/>
          <w:u w:val="single"/>
          <w:bdr w:val="single" w:sz="18" w:space="0" w:color="auto"/>
        </w:rPr>
        <w:t>intense competition between corrupt factions</w:t>
      </w:r>
      <w:r w:rsidRPr="00065A8D">
        <w:t xml:space="preserve"> for control of China. Bo Xilai, a former Chongqing party chief and Politburo member, was purged in 2012 but his son appears to still be interested in politics. </w:t>
      </w:r>
      <w:r w:rsidRPr="00065A8D">
        <w:rPr>
          <w:u w:val="single"/>
        </w:rPr>
        <w:t xml:space="preserve">While the outcome is impossible to predict, we can </w:t>
      </w:r>
      <w:r w:rsidRPr="00DD410D">
        <w:rPr>
          <w:b/>
          <w:sz w:val="26"/>
          <w:highlight w:val="green"/>
          <w:u w:val="single"/>
        </w:rPr>
        <w:t>see</w:t>
      </w:r>
      <w:r w:rsidRPr="00DD410D">
        <w:rPr>
          <w:highlight w:val="green"/>
          <w:u w:val="single"/>
        </w:rPr>
        <w:t xml:space="preserve"> </w:t>
      </w:r>
      <w:r w:rsidRPr="00065A8D">
        <w:rPr>
          <w:u w:val="single"/>
        </w:rPr>
        <w:t xml:space="preserve">the conditions in place for destabilizing events ranging from </w:t>
      </w:r>
      <w:r w:rsidRPr="00DD410D">
        <w:rPr>
          <w:b/>
          <w:sz w:val="26"/>
          <w:highlight w:val="green"/>
          <w:u w:val="single"/>
        </w:rPr>
        <w:t>military adventurism</w:t>
      </w:r>
      <w:r w:rsidRPr="00065A8D">
        <w:rPr>
          <w:u w:val="single"/>
        </w:rPr>
        <w:t xml:space="preserve"> to </w:t>
      </w:r>
      <w:r w:rsidRPr="00DD410D">
        <w:rPr>
          <w:b/>
          <w:sz w:val="26"/>
          <w:highlight w:val="green"/>
          <w:u w:val="single"/>
        </w:rPr>
        <w:t>civil war</w:t>
      </w:r>
      <w:r w:rsidRPr="00065A8D">
        <w:rPr>
          <w:u w:val="single"/>
        </w:rPr>
        <w:t>.</w:t>
      </w:r>
      <w:r w:rsidRPr="00065A8D">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DD410D">
        <w:rPr>
          <w:b/>
          <w:bCs/>
          <w:sz w:val="26"/>
          <w:highlight w:val="green"/>
          <w:u w:val="single"/>
          <w:bdr w:val="single" w:sz="18" w:space="0" w:color="auto"/>
        </w:rPr>
        <w:t>focused on Taiwan</w:t>
      </w:r>
      <w:r w:rsidRPr="00065A8D">
        <w:rPr>
          <w:b/>
          <w:bCs/>
          <w:u w:val="single"/>
        </w:rPr>
        <w:t>.</w:t>
      </w:r>
      <w:r w:rsidRPr="00065A8D">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DD410D">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DD410D">
        <w:rPr>
          <w:b/>
          <w:sz w:val="26"/>
          <w:highlight w:val="green"/>
          <w:u w:val="single"/>
        </w:rPr>
        <w:t>draw in</w:t>
      </w:r>
      <w:r w:rsidRPr="00065A8D">
        <w:rPr>
          <w:b/>
          <w:sz w:val="26"/>
          <w:u w:val="single"/>
        </w:rPr>
        <w:t xml:space="preserve"> </w:t>
      </w:r>
      <w:r w:rsidRPr="00DD410D">
        <w:rPr>
          <w:b/>
          <w:sz w:val="26"/>
          <w:highlight w:val="green"/>
          <w:u w:val="single"/>
        </w:rPr>
        <w:t>Japan and the U</w:t>
      </w:r>
      <w:r w:rsidRPr="00065A8D">
        <w:rPr>
          <w:u w:val="single"/>
        </w:rPr>
        <w:t xml:space="preserve">nited </w:t>
      </w:r>
      <w:r w:rsidRPr="00DD410D">
        <w:rPr>
          <w:b/>
          <w:sz w:val="26"/>
          <w:highlight w:val="green"/>
          <w:u w:val="single"/>
        </w:rPr>
        <w:t>S</w:t>
      </w:r>
      <w:r w:rsidRPr="00065A8D">
        <w:rPr>
          <w:u w:val="single"/>
        </w:rPr>
        <w:t>tates</w:t>
      </w:r>
      <w:r w:rsidRPr="00065A8D">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08EC3039" w14:textId="77777777" w:rsidR="009D004A" w:rsidRDefault="009D004A" w:rsidP="009D004A">
      <w:pPr>
        <w:pStyle w:val="Heading4"/>
      </w:pPr>
      <w:r>
        <w:t>Taiwan goes Nuclear.</w:t>
      </w:r>
    </w:p>
    <w:p w14:paraId="6802A5A4" w14:textId="77777777" w:rsidR="009D004A" w:rsidRPr="007B7203" w:rsidRDefault="009D004A" w:rsidP="009D004A">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3" w:history="1">
        <w:r w:rsidRPr="006F1C8F">
          <w:rPr>
            <w:rStyle w:val="Hyperlink"/>
          </w:rPr>
          <w:t>https://www.foreignaffairs.com/articles/china/2018-10-15/beijings-nuclear-option</w:t>
        </w:r>
      </w:hyperlink>
      <w:r>
        <w:t>, published Nov/Dec 2018]//re-cut by Elmer</w:t>
      </w:r>
    </w:p>
    <w:p w14:paraId="4899617D" w14:textId="77777777" w:rsidR="009D004A" w:rsidRDefault="009D004A" w:rsidP="009D004A">
      <w:r w:rsidRPr="00C30ECF">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DD410D">
        <w:rPr>
          <w:b/>
          <w:sz w:val="26"/>
          <w:highlight w:val="green"/>
          <w:u w:val="single"/>
        </w:rPr>
        <w:t>military confrontation</w:t>
      </w:r>
      <w:r w:rsidRPr="00C30ECF">
        <w:rPr>
          <w:u w:val="single"/>
        </w:rPr>
        <w:t xml:space="preserve">—resulting, for example, </w:t>
      </w:r>
      <w:r w:rsidRPr="00DD410D">
        <w:rPr>
          <w:b/>
          <w:sz w:val="26"/>
          <w:highlight w:val="green"/>
          <w:u w:val="single"/>
        </w:rPr>
        <w:t>from a Chinese campaign against Taiwan</w:t>
      </w:r>
      <w:r w:rsidRPr="00C30ECF">
        <w:rPr>
          <w:u w:val="single"/>
        </w:rPr>
        <w:t>—</w:t>
      </w:r>
      <w:r w:rsidRPr="00DD410D">
        <w:rPr>
          <w:b/>
          <w:sz w:val="26"/>
          <w:highlight w:val="green"/>
          <w:u w:val="single"/>
        </w:rPr>
        <w:t xml:space="preserve">no longer seems </w:t>
      </w:r>
      <w:r w:rsidRPr="00C30ECF">
        <w:rPr>
          <w:u w:val="single"/>
        </w:rPr>
        <w:t xml:space="preserve">as </w:t>
      </w:r>
      <w:r w:rsidRPr="00DD410D">
        <w:rPr>
          <w:b/>
          <w:sz w:val="26"/>
          <w:highlight w:val="green"/>
          <w:u w:val="single"/>
        </w:rPr>
        <w:t>implausible</w:t>
      </w:r>
      <w:r w:rsidRPr="00DD410D">
        <w:rPr>
          <w:highlight w:val="green"/>
          <w:u w:val="single"/>
        </w:rPr>
        <w:t xml:space="preserve"> </w:t>
      </w:r>
      <w:r w:rsidRPr="00C30ECF">
        <w:rPr>
          <w:u w:val="single"/>
        </w:rPr>
        <w:t>as it once did</w:t>
      </w:r>
      <w:r w:rsidRPr="00C30ECF">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DD410D">
        <w:rPr>
          <w:b/>
          <w:sz w:val="26"/>
          <w:highlight w:val="green"/>
          <w:u w:val="single"/>
        </w:rPr>
        <w:t>China</w:t>
      </w:r>
      <w:r w:rsidRPr="00C30ECF">
        <w:rPr>
          <w:u w:val="single"/>
        </w:rPr>
        <w:t xml:space="preserve">, by contrast, not only has </w:t>
      </w:r>
      <w:r w:rsidRPr="00DD410D">
        <w:rPr>
          <w:b/>
          <w:sz w:val="26"/>
          <w:highlight w:val="green"/>
          <w:u w:val="single"/>
        </w:rPr>
        <w:t>nuclear weapons</w:t>
      </w:r>
      <w:r w:rsidRPr="00C30ECF">
        <w:rPr>
          <w:u w:val="single"/>
        </w:rPr>
        <w:t xml:space="preserve">; it has also </w:t>
      </w:r>
      <w:r w:rsidRPr="00DD410D">
        <w:rPr>
          <w:b/>
          <w:sz w:val="26"/>
          <w:highlight w:val="green"/>
          <w:u w:val="single"/>
        </w:rPr>
        <w:t>intermingled</w:t>
      </w:r>
      <w:r w:rsidRPr="00C30ECF">
        <w:rPr>
          <w:u w:val="single"/>
        </w:rPr>
        <w:t xml:space="preserve"> them </w:t>
      </w:r>
      <w:r w:rsidRPr="00DD410D">
        <w:rPr>
          <w:b/>
          <w:sz w:val="26"/>
          <w:highlight w:val="green"/>
          <w:u w:val="single"/>
        </w:rPr>
        <w:t>with its conventional</w:t>
      </w:r>
      <w:r w:rsidRPr="00C30ECF">
        <w:rPr>
          <w:u w:val="single"/>
        </w:rPr>
        <w:t xml:space="preserve"> military </w:t>
      </w:r>
      <w:r w:rsidRPr="00DD410D">
        <w:rPr>
          <w:b/>
          <w:sz w:val="26"/>
          <w:highlight w:val="green"/>
          <w:u w:val="single"/>
        </w:rPr>
        <w:t>forces</w:t>
      </w:r>
      <w:r w:rsidRPr="00DD410D">
        <w:rPr>
          <w:highlight w:val="green"/>
          <w:u w:val="single"/>
        </w:rPr>
        <w:t xml:space="preserve">, </w:t>
      </w:r>
      <w:r w:rsidRPr="00DD410D">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DD410D">
        <w:rPr>
          <w:b/>
          <w:sz w:val="26"/>
          <w:highlight w:val="green"/>
          <w:u w:val="single"/>
        </w:rPr>
        <w:t>Conventional forces</w:t>
      </w:r>
      <w:r w:rsidRPr="00C30ECF">
        <w:rPr>
          <w:u w:val="single"/>
        </w:rPr>
        <w:t xml:space="preserve"> can threaten nuclear forces in ways that </w:t>
      </w:r>
      <w:r w:rsidRPr="00DD410D">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DD410D">
        <w:rPr>
          <w:b/>
          <w:sz w:val="26"/>
          <w:highlight w:val="green"/>
          <w:u w:val="single"/>
        </w:rPr>
        <w:t>If U.S. operations endangered</w:t>
      </w:r>
      <w:r w:rsidRPr="00C30ECF">
        <w:rPr>
          <w:u w:val="single"/>
        </w:rPr>
        <w:t xml:space="preserve"> or damaged China’s </w:t>
      </w:r>
      <w:r w:rsidRPr="00DD410D">
        <w:rPr>
          <w:b/>
          <w:sz w:val="26"/>
          <w:highlight w:val="green"/>
          <w:u w:val="single"/>
        </w:rPr>
        <w:t>nuclear forces,</w:t>
      </w:r>
      <w:r w:rsidRPr="00DD410D">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DD410D">
        <w:rPr>
          <w:highlight w:val="green"/>
          <w:u w:val="single"/>
        </w:rPr>
        <w:t xml:space="preserve">, </w:t>
      </w:r>
      <w:r w:rsidRPr="00DD410D">
        <w:rPr>
          <w:b/>
          <w:sz w:val="26"/>
          <w:highlight w:val="green"/>
          <w:u w:val="single"/>
        </w:rPr>
        <w:t>Beijing might</w:t>
      </w:r>
      <w:r w:rsidRPr="00C30ECF">
        <w:rPr>
          <w:u w:val="single"/>
        </w:rPr>
        <w:t xml:space="preserve"> reluctantly </w:t>
      </w:r>
      <w:r w:rsidRPr="00DD410D">
        <w:rPr>
          <w:b/>
          <w:sz w:val="26"/>
          <w:highlight w:val="green"/>
          <w:u w:val="single"/>
        </w:rPr>
        <w:t>conclude</w:t>
      </w:r>
      <w:r w:rsidRPr="00C30ECF">
        <w:rPr>
          <w:u w:val="single"/>
        </w:rPr>
        <w:t xml:space="preserve"> that limited </w:t>
      </w:r>
      <w:r w:rsidRPr="00DD410D">
        <w:rPr>
          <w:b/>
          <w:sz w:val="26"/>
          <w:highlight w:val="green"/>
          <w:u w:val="single"/>
        </w:rPr>
        <w:t>nuclear escalation</w:t>
      </w:r>
      <w:r w:rsidRPr="00C30ECF">
        <w:rPr>
          <w:u w:val="single"/>
        </w:rPr>
        <w:t>—an initial strike small enough that it could avoid full-scale U.S. retaliation—</w:t>
      </w:r>
      <w:r w:rsidRPr="00DD410D">
        <w:rPr>
          <w:b/>
          <w:sz w:val="26"/>
          <w:highlight w:val="green"/>
          <w:u w:val="single"/>
        </w:rPr>
        <w:t>was</w:t>
      </w:r>
      <w:r w:rsidRPr="00C30ECF">
        <w:rPr>
          <w:u w:val="single"/>
        </w:rPr>
        <w:t xml:space="preserve"> a </w:t>
      </w:r>
      <w:r w:rsidRPr="00DD410D">
        <w:rPr>
          <w:b/>
          <w:sz w:val="26"/>
          <w:highlight w:val="green"/>
          <w:u w:val="single"/>
        </w:rPr>
        <w:t>viable</w:t>
      </w:r>
      <w:r w:rsidRPr="00C30ECF">
        <w:rPr>
          <w:u w:val="single"/>
        </w:rPr>
        <w:t xml:space="preserve"> option to defend itself. STRAIT SHOOTERS </w:t>
      </w:r>
      <w:r w:rsidRPr="00DD410D">
        <w:rPr>
          <w:highlight w:val="green"/>
          <w:u w:val="single"/>
        </w:rPr>
        <w:t xml:space="preserve">The </w:t>
      </w:r>
      <w:r w:rsidRPr="00DD410D">
        <w:rPr>
          <w:b/>
          <w:sz w:val="26"/>
          <w:highlight w:val="green"/>
          <w:u w:val="single"/>
        </w:rPr>
        <w:t>most worrisome flash point</w:t>
      </w:r>
      <w:r w:rsidRPr="00C30ECF">
        <w:rPr>
          <w:u w:val="single"/>
        </w:rPr>
        <w:t xml:space="preserve"> for a U.S.-Chinese war </w:t>
      </w:r>
      <w:r w:rsidRPr="00DD410D">
        <w:rPr>
          <w:b/>
          <w:sz w:val="26"/>
          <w:highlight w:val="green"/>
          <w:u w:val="single"/>
          <w:bdr w:val="single" w:sz="18" w:space="0" w:color="auto"/>
        </w:rPr>
        <w:t>is Taiwan</w:t>
      </w:r>
      <w:r w:rsidRPr="00C30ECF">
        <w:rPr>
          <w:u w:val="single"/>
        </w:rPr>
        <w:t>.</w:t>
      </w:r>
      <w:r w:rsidRPr="00C30ECF">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w:t>
      </w:r>
      <w:r w:rsidRPr="00617605">
        <w:rPr>
          <w:rStyle w:val="Emphasis"/>
          <w:highlight w:val="green"/>
        </w:rPr>
        <w:t>Taiwan Relations Act states that the United States will “consider any effort to determine the future of Taiwan by other than peaceful means, including by boycotts or embargoes, a threat to the peace and security of the Western Pacific area and of grave concern to the United States.”</w:t>
      </w:r>
      <w:r w:rsidRPr="00C30ECF">
        <w:t xml:space="preserve">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DD410D">
        <w:rPr>
          <w:b/>
          <w:sz w:val="26"/>
          <w:highlight w:val="green"/>
          <w:u w:val="single"/>
        </w:rPr>
        <w:t>U.S. strategy</w:t>
      </w:r>
      <w:r w:rsidRPr="00DD410D">
        <w:rPr>
          <w:highlight w:val="green"/>
          <w:u w:val="single"/>
        </w:rPr>
        <w:t xml:space="preserve"> </w:t>
      </w:r>
      <w:r w:rsidRPr="00C30ECF">
        <w:rPr>
          <w:u w:val="single"/>
        </w:rPr>
        <w:t xml:space="preserve">to ensure a conventional victory </w:t>
      </w:r>
      <w:r w:rsidRPr="00DD410D">
        <w:rPr>
          <w:b/>
          <w:sz w:val="26"/>
          <w:highlight w:val="green"/>
          <w:u w:val="single"/>
        </w:rPr>
        <w:t>would</w:t>
      </w:r>
      <w:r w:rsidRPr="00DD410D">
        <w:rPr>
          <w:highlight w:val="green"/>
          <w:u w:val="single"/>
        </w:rPr>
        <w:t xml:space="preserve"> </w:t>
      </w:r>
      <w:r w:rsidRPr="00C30ECF">
        <w:rPr>
          <w:u w:val="single"/>
        </w:rPr>
        <w:t xml:space="preserve">likely </w:t>
      </w:r>
      <w:r w:rsidRPr="00DD410D">
        <w:rPr>
          <w:b/>
          <w:sz w:val="26"/>
          <w:highlight w:val="green"/>
          <w:u w:val="single"/>
        </w:rPr>
        <w:t>endanger</w:t>
      </w:r>
      <w:r w:rsidRPr="00DD410D">
        <w:rPr>
          <w:highlight w:val="green"/>
          <w:u w:val="single"/>
        </w:rPr>
        <w:t xml:space="preserve"> </w:t>
      </w:r>
      <w:r w:rsidRPr="00C30ECF">
        <w:rPr>
          <w:u w:val="single"/>
        </w:rPr>
        <w:t xml:space="preserve">much of China’s </w:t>
      </w:r>
      <w:r w:rsidRPr="00DD410D">
        <w:rPr>
          <w:b/>
          <w:sz w:val="26"/>
          <w:highlight w:val="green"/>
          <w:u w:val="single"/>
        </w:rPr>
        <w:t>nuclear arsenal</w:t>
      </w:r>
      <w:r w:rsidRPr="00DD410D">
        <w:rPr>
          <w:highlight w:val="green"/>
          <w:u w:val="single"/>
        </w:rPr>
        <w:t xml:space="preserve"> </w:t>
      </w:r>
      <w:r w:rsidRPr="00C30ECF">
        <w:rPr>
          <w:u w:val="single"/>
        </w:rPr>
        <w:t xml:space="preserve">in the process, at sea and on land. </w:t>
      </w:r>
      <w:r w:rsidRPr="00C30ECF">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DD410D">
        <w:rPr>
          <w:b/>
          <w:sz w:val="26"/>
          <w:highlight w:val="green"/>
          <w:u w:val="single"/>
        </w:rPr>
        <w:t>wartime developments</w:t>
      </w:r>
      <w:r w:rsidRPr="00DD410D">
        <w:rPr>
          <w:highlight w:val="green"/>
          <w:u w:val="single"/>
        </w:rPr>
        <w:t xml:space="preserve"> </w:t>
      </w:r>
      <w:r w:rsidRPr="00C30ECF">
        <w:rPr>
          <w:u w:val="single"/>
        </w:rPr>
        <w:t xml:space="preserve">that could </w:t>
      </w:r>
      <w:r w:rsidRPr="00DD410D">
        <w:rPr>
          <w:b/>
          <w:sz w:val="26"/>
          <w:highlight w:val="green"/>
          <w:u w:val="single"/>
        </w:rPr>
        <w:t>shift</w:t>
      </w:r>
      <w:r w:rsidRPr="00DD410D">
        <w:rPr>
          <w:highlight w:val="green"/>
          <w:u w:val="single"/>
        </w:rPr>
        <w:t xml:space="preserve"> </w:t>
      </w:r>
      <w:r w:rsidRPr="00DD410D">
        <w:rPr>
          <w:b/>
          <w:sz w:val="26"/>
          <w:highlight w:val="green"/>
          <w:u w:val="single"/>
        </w:rPr>
        <w:t>China’s assumptions about U.S. intentions.</w:t>
      </w:r>
      <w:r w:rsidRPr="00DD410D">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3F3DDB3E" w14:textId="77777777" w:rsidR="009D004A" w:rsidRDefault="009D004A" w:rsidP="009D004A">
      <w:pPr>
        <w:pStyle w:val="Heading4"/>
      </w:pPr>
      <w:r>
        <w:t xml:space="preserve">Nuke war causes extinction AND outweighs </w:t>
      </w:r>
      <w:r w:rsidRPr="00C339DB">
        <w:rPr>
          <w:u w:val="single"/>
        </w:rPr>
        <w:t>other</w:t>
      </w:r>
      <w:r>
        <w:t xml:space="preserve"> existential risks</w:t>
      </w:r>
    </w:p>
    <w:p w14:paraId="4310A367" w14:textId="77777777" w:rsidR="009D004A" w:rsidRPr="005E50AE" w:rsidRDefault="009D004A" w:rsidP="009D004A">
      <w:pPr>
        <w:pStyle w:val="ListParagraph"/>
        <w:numPr>
          <w:ilvl w:val="0"/>
          <w:numId w:val="11"/>
        </w:numPr>
      </w:pPr>
      <w:r>
        <w:t>Checked</w:t>
      </w:r>
    </w:p>
    <w:p w14:paraId="70598400" w14:textId="77777777" w:rsidR="009D004A" w:rsidRPr="00E530E8" w:rsidRDefault="009D004A" w:rsidP="009D004A">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3529EF2F" w14:textId="77777777" w:rsidR="009D004A" w:rsidRDefault="009D004A" w:rsidP="009D004A">
      <w:r w:rsidRPr="00055D8B">
        <w:t xml:space="preserve">Consequences human survival 12. </w:t>
      </w:r>
      <w:r w:rsidRPr="00DD410D">
        <w:rPr>
          <w:rStyle w:val="StyleUnderline"/>
          <w:sz w:val="24"/>
          <w:highlight w:val="green"/>
        </w:rPr>
        <w:t>Even if the 'other'</w:t>
      </w:r>
      <w:r w:rsidRPr="00055D8B">
        <w:rPr>
          <w:rStyle w:val="StyleUnderline"/>
          <w:sz w:val="24"/>
        </w:rPr>
        <w:t xml:space="preserve"> side </w:t>
      </w:r>
      <w:r w:rsidRPr="00DD410D">
        <w:rPr>
          <w:rStyle w:val="StyleUnderline"/>
          <w:sz w:val="24"/>
          <w:highlight w:val="green"/>
        </w:rPr>
        <w:t>does NOT launch</w:t>
      </w:r>
      <w:r w:rsidRPr="00055D8B">
        <w:rPr>
          <w:rStyle w:val="StyleUnderline"/>
          <w:sz w:val="24"/>
        </w:rPr>
        <w:t xml:space="preserve"> in response the smoke</w:t>
      </w:r>
      <w:r w:rsidRPr="00055D8B">
        <w:t xml:space="preserve"> from 'their' burning cities (incinerated by 'us') </w:t>
      </w:r>
      <w:r w:rsidRPr="00DD410D">
        <w:rPr>
          <w:rStyle w:val="StyleUnderline"/>
          <w:sz w:val="24"/>
          <w:highlight w:val="green"/>
        </w:rPr>
        <w:t>will still make</w:t>
      </w:r>
      <w:r w:rsidRPr="00391E10">
        <w:t xml:space="preserve"> 'our' country (and </w:t>
      </w:r>
      <w:r w:rsidRPr="00391E10">
        <w:rPr>
          <w:rStyle w:val="StyleUnderline"/>
          <w:sz w:val="24"/>
        </w:rPr>
        <w:t xml:space="preserve">the rest of </w:t>
      </w:r>
      <w:r w:rsidRPr="00DD410D">
        <w:rPr>
          <w:rStyle w:val="StyleUnderline"/>
          <w:sz w:val="24"/>
          <w:highlight w:val="green"/>
        </w:rPr>
        <w:t>the world</w:t>
      </w:r>
      <w:r w:rsidRPr="00391E10">
        <w:t xml:space="preserve">) </w:t>
      </w:r>
      <w:r w:rsidRPr="00DD410D">
        <w:rPr>
          <w:rStyle w:val="Emphasis"/>
          <w:sz w:val="24"/>
          <w:highlight w:val="green"/>
        </w:rPr>
        <w:t>uninhabitable</w:t>
      </w:r>
      <w:r w:rsidRPr="00391E10">
        <w:t xml:space="preserve">, potentially </w:t>
      </w:r>
      <w:r w:rsidRPr="00DD410D">
        <w:rPr>
          <w:rStyle w:val="StyleUnderline"/>
          <w:sz w:val="24"/>
          <w:highlight w:val="green"/>
        </w:rPr>
        <w:t>inducing global famine lasting</w:t>
      </w:r>
      <w:r w:rsidRPr="00391E10">
        <w:t xml:space="preserve"> up to </w:t>
      </w:r>
      <w:r w:rsidRPr="00DD410D">
        <w:rPr>
          <w:rStyle w:val="Emphasis"/>
          <w:sz w:val="24"/>
          <w:highlight w:val="green"/>
        </w:rPr>
        <w:t>decades</w:t>
      </w:r>
      <w:r w:rsidRPr="00391E10">
        <w:t xml:space="preserve">. </w:t>
      </w:r>
      <w:r w:rsidRPr="00391E10">
        <w:rPr>
          <w:rStyle w:val="Emphasis"/>
          <w:sz w:val="24"/>
        </w:rPr>
        <w:t>Toon and Robock</w:t>
      </w:r>
      <w:r w:rsidRPr="00391E10">
        <w:rPr>
          <w:rStyle w:val="StyleUnderline"/>
          <w:sz w:val="24"/>
        </w:rPr>
        <w:t xml:space="preserve"> note</w:t>
      </w:r>
      <w:r w:rsidRPr="00391E10">
        <w:t xml:space="preserve"> in ‘Self Assured Destruction’, in the Bulletin of Atomic Scientists 68/5, 2012, that: 13. “</w:t>
      </w:r>
      <w:r w:rsidRPr="00DD410D">
        <w:rPr>
          <w:highlight w:val="green"/>
          <w:u w:val="single"/>
        </w:rPr>
        <w:t xml:space="preserve">A nuclear war </w:t>
      </w:r>
      <w:r w:rsidRPr="00391E10">
        <w:rPr>
          <w:u w:val="single"/>
        </w:rPr>
        <w:t xml:space="preserve">between Russia and the United States, even after the arsenal reductions planned under New START, </w:t>
      </w:r>
      <w:r w:rsidRPr="00DD410D">
        <w:rPr>
          <w:highlight w:val="green"/>
          <w:u w:val="single"/>
        </w:rPr>
        <w:t>could produce a nuclear winter</w:t>
      </w:r>
      <w:r w:rsidRPr="00391E10">
        <w:t xml:space="preserve">. Hence, an attack by either side could be suicidal, </w:t>
      </w:r>
      <w:r w:rsidRPr="00DD410D">
        <w:rPr>
          <w:rStyle w:val="StyleUnderline"/>
          <w:sz w:val="24"/>
          <w:highlight w:val="green"/>
        </w:rPr>
        <w:t xml:space="preserve">resulting in </w:t>
      </w:r>
      <w:r w:rsidRPr="00DD410D">
        <w:rPr>
          <w:rStyle w:val="Emphasis"/>
          <w:sz w:val="24"/>
          <w:highlight w:val="green"/>
        </w:rPr>
        <w:t>self assured destruction</w:t>
      </w:r>
      <w:r w:rsidRPr="00DD410D">
        <w:rPr>
          <w:rStyle w:val="StyleUnderline"/>
          <w:sz w:val="24"/>
          <w:highlight w:val="green"/>
        </w:rPr>
        <w:t xml:space="preserve">. </w:t>
      </w:r>
      <w:r w:rsidRPr="00391E10">
        <w:rPr>
          <w:rStyle w:val="StyleUnderline"/>
          <w:sz w:val="24"/>
        </w:rPr>
        <w:t xml:space="preserve">Even </w:t>
      </w:r>
      <w:r w:rsidRPr="00DD410D">
        <w:rPr>
          <w:rStyle w:val="StyleUnderline"/>
          <w:sz w:val="24"/>
          <w:highlight w:val="green"/>
        </w:rPr>
        <w:t xml:space="preserve">a 'small' nuclear war </w:t>
      </w:r>
      <w:r w:rsidRPr="00391E10">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DD410D">
        <w:rPr>
          <w:rStyle w:val="StyleUnderline"/>
          <w:sz w:val="24"/>
          <w:highlight w:val="green"/>
        </w:rPr>
        <w:t>produce</w:t>
      </w:r>
      <w:r w:rsidRPr="00391E10">
        <w:rPr>
          <w:rStyle w:val="StyleUnderline"/>
          <w:sz w:val="24"/>
        </w:rPr>
        <w:t xml:space="preserve"> so much </w:t>
      </w:r>
      <w:r w:rsidRPr="00DD410D">
        <w:rPr>
          <w:rStyle w:val="StyleUnderline"/>
          <w:sz w:val="24"/>
          <w:highlight w:val="green"/>
        </w:rPr>
        <w:t>smoke</w:t>
      </w:r>
      <w:r w:rsidRPr="00391E10">
        <w:rPr>
          <w:rStyle w:val="StyleUnderline"/>
          <w:sz w:val="24"/>
        </w:rPr>
        <w:t xml:space="preserve"> that temperatures would fall below those </w:t>
      </w:r>
      <w:r w:rsidRPr="00DD410D">
        <w:rPr>
          <w:rStyle w:val="StyleUnderline"/>
          <w:sz w:val="24"/>
          <w:highlight w:val="green"/>
        </w:rPr>
        <w:t xml:space="preserve">of the </w:t>
      </w:r>
      <w:r w:rsidRPr="00391E10">
        <w:rPr>
          <w:rStyle w:val="StyleUnderline"/>
          <w:sz w:val="24"/>
        </w:rPr>
        <w:t xml:space="preserve">Little </w:t>
      </w:r>
      <w:r w:rsidRPr="00DD410D">
        <w:rPr>
          <w:rStyle w:val="StyleUnderline"/>
          <w:sz w:val="24"/>
          <w:highlight w:val="green"/>
        </w:rPr>
        <w:t>Ice Age</w:t>
      </w:r>
      <w:r w:rsidRPr="00391E10">
        <w:t xml:space="preserve"> of the fourteenth to nineteenth centuries, </w:t>
      </w:r>
      <w:r w:rsidRPr="00391E10">
        <w:rPr>
          <w:rStyle w:val="StyleUnderline"/>
          <w:sz w:val="24"/>
        </w:rPr>
        <w:t>shortening the growing season around the world and threatening the global food supply</w:t>
      </w:r>
      <w:r w:rsidRPr="00391E10">
        <w:t xml:space="preserve">. Furthermore, there would be </w:t>
      </w:r>
      <w:r w:rsidRPr="00391E10">
        <w:rPr>
          <w:rStyle w:val="StyleUnderline"/>
          <w:sz w:val="24"/>
        </w:rPr>
        <w:t xml:space="preserve">massive ozone depletion, </w:t>
      </w:r>
      <w:r w:rsidRPr="00DD410D">
        <w:rPr>
          <w:rStyle w:val="StyleUnderline"/>
          <w:sz w:val="24"/>
          <w:highlight w:val="green"/>
        </w:rPr>
        <w:t xml:space="preserve">allowing </w:t>
      </w:r>
      <w:r w:rsidRPr="00391E10">
        <w:rPr>
          <w:rStyle w:val="StyleUnderline"/>
          <w:sz w:val="24"/>
        </w:rPr>
        <w:t xml:space="preserve">more </w:t>
      </w:r>
      <w:r w:rsidRPr="00DD410D">
        <w:rPr>
          <w:rStyle w:val="Emphasis"/>
          <w:sz w:val="24"/>
          <w:highlight w:val="green"/>
        </w:rPr>
        <w:t>ultraviolet</w:t>
      </w:r>
      <w:r w:rsidRPr="00391E10">
        <w:rPr>
          <w:rStyle w:val="StyleUnderline"/>
          <w:sz w:val="24"/>
        </w:rPr>
        <w:t xml:space="preserve"> </w:t>
      </w:r>
      <w:r w:rsidRPr="00DD410D">
        <w:rPr>
          <w:rStyle w:val="StyleUnderline"/>
          <w:sz w:val="24"/>
          <w:highlight w:val="green"/>
        </w:rPr>
        <w:t>radiation</w:t>
      </w:r>
      <w:r w:rsidRPr="00391E10">
        <w:t xml:space="preserve"> to reach Earth's surface. </w:t>
      </w:r>
      <w:r w:rsidRPr="00391E10">
        <w:rPr>
          <w:rStyle w:val="Emphasis"/>
          <w:sz w:val="24"/>
        </w:rPr>
        <w:t xml:space="preserve">Recent </w:t>
      </w:r>
      <w:r w:rsidRPr="00DD410D">
        <w:rPr>
          <w:rStyle w:val="Emphasis"/>
          <w:sz w:val="24"/>
          <w:highlight w:val="green"/>
        </w:rPr>
        <w:t>studies</w:t>
      </w:r>
      <w:r w:rsidRPr="00DD410D">
        <w:rPr>
          <w:rStyle w:val="StyleUnderline"/>
          <w:sz w:val="24"/>
          <w:highlight w:val="green"/>
        </w:rPr>
        <w:t xml:space="preserve"> predict </w:t>
      </w:r>
      <w:r w:rsidRPr="00391E10">
        <w:rPr>
          <w:rStyle w:val="StyleUnderline"/>
          <w:sz w:val="24"/>
        </w:rPr>
        <w:t xml:space="preserve">that </w:t>
      </w:r>
      <w:r w:rsidRPr="00DD410D">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t xml:space="preserve">nited </w:t>
      </w:r>
      <w:r w:rsidRPr="00391E10">
        <w:rPr>
          <w:rStyle w:val="Emphasis"/>
          <w:sz w:val="24"/>
        </w:rPr>
        <w:t>S</w:t>
      </w:r>
      <w:r w:rsidRPr="00391E10">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DD410D">
        <w:rPr>
          <w:rStyle w:val="StyleUnderline"/>
          <w:sz w:val="24"/>
          <w:highlight w:val="green"/>
        </w:rPr>
        <w:t>would decline</w:t>
      </w:r>
      <w:r w:rsidRPr="00391E10">
        <w:rPr>
          <w:u w:val="single"/>
        </w:rPr>
        <w:t xml:space="preserve"> </w:t>
      </w:r>
      <w:r w:rsidRPr="00DD410D">
        <w:rPr>
          <w:highlight w:val="green"/>
          <w:u w:val="single"/>
        </w:rPr>
        <w:t xml:space="preserve">by </w:t>
      </w:r>
      <w:r w:rsidRPr="00391E10">
        <w:rPr>
          <w:u w:val="single"/>
        </w:rPr>
        <w:t xml:space="preserve">about </w:t>
      </w:r>
      <w:r w:rsidRPr="00DD410D">
        <w:rPr>
          <w:b/>
          <w:bCs/>
          <w:highlight w:val="green"/>
          <w:u w:val="single"/>
        </w:rPr>
        <w:t>20 percent</w:t>
      </w:r>
      <w:r w:rsidRPr="00391E10">
        <w:t xml:space="preserve"> for four years, and by 10 percent for a decade.” 14. A conflagration involving USA/NATO forces and those of Russian federation would </w:t>
      </w:r>
      <w:r w:rsidRPr="00391E10">
        <w:rPr>
          <w:rStyle w:val="StyleUnderline"/>
          <w:sz w:val="24"/>
        </w:rPr>
        <w:t xml:space="preserve">most likely </w:t>
      </w:r>
      <w:r w:rsidRPr="00DD410D">
        <w:rPr>
          <w:rStyle w:val="StyleUnderline"/>
          <w:sz w:val="24"/>
          <w:highlight w:val="green"/>
        </w:rPr>
        <w:t>cause the deaths of</w:t>
      </w:r>
      <w:r w:rsidRPr="00391E10">
        <w:rPr>
          <w:rStyle w:val="StyleUnderline"/>
          <w:sz w:val="24"/>
        </w:rPr>
        <w:t xml:space="preserve"> most/nearly all/</w:t>
      </w:r>
      <w:r w:rsidRPr="00DD410D">
        <w:rPr>
          <w:rStyle w:val="Emphasis"/>
          <w:sz w:val="24"/>
          <w:highlight w:val="green"/>
        </w:rPr>
        <w:t>all humans</w:t>
      </w:r>
      <w:r w:rsidRPr="00391E10">
        <w:rPr>
          <w:rStyle w:val="StyleUnderline"/>
          <w:sz w:val="24"/>
        </w:rPr>
        <w:t xml:space="preserve"> (</w:t>
      </w:r>
      <w:r w:rsidRPr="00DD410D">
        <w:rPr>
          <w:rStyle w:val="StyleUnderline"/>
          <w:sz w:val="24"/>
          <w:highlight w:val="green"/>
        </w:rPr>
        <w:t>and</w:t>
      </w:r>
      <w:r w:rsidRPr="00391E10">
        <w:rPr>
          <w:rStyle w:val="StyleUnderline"/>
          <w:sz w:val="24"/>
        </w:rPr>
        <w:t xml:space="preserve"> severely impact/extinguish </w:t>
      </w:r>
      <w:r w:rsidRPr="00DD410D">
        <w:rPr>
          <w:rStyle w:val="Emphasis"/>
          <w:sz w:val="24"/>
          <w:highlight w:val="green"/>
        </w:rPr>
        <w:t>other species</w:t>
      </w:r>
      <w:r w:rsidRPr="00391E1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t xml:space="preserve">. 15. </w:t>
      </w:r>
      <w:r w:rsidRPr="00391E10">
        <w:rPr>
          <w:rStyle w:val="StyleUnderline"/>
          <w:sz w:val="24"/>
        </w:rPr>
        <w:t>Though human ingenuity and resilience shouldn't be underestimated, human survival itself is arguably problematic</w:t>
      </w:r>
      <w:r w:rsidRPr="00391E10">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DD410D">
        <w:rPr>
          <w:rStyle w:val="StyleUnderline"/>
          <w:sz w:val="24"/>
          <w:highlight w:val="green"/>
        </w:rPr>
        <w:t>nuclear weapons use</w:t>
      </w:r>
      <w:r w:rsidRPr="00391E10">
        <w:rPr>
          <w:rStyle w:val="StyleUnderline"/>
          <w:sz w:val="24"/>
        </w:rPr>
        <w:t xml:space="preserve"> as one that</w:t>
      </w:r>
      <w:r w:rsidRPr="00391E10">
        <w:t xml:space="preserve"> at least threatens what we now call 'civilization' and that potentially </w:t>
      </w:r>
      <w:r w:rsidRPr="00DD410D">
        <w:rPr>
          <w:rStyle w:val="Emphasis"/>
          <w:sz w:val="24"/>
          <w:highlight w:val="green"/>
        </w:rPr>
        <w:t>threatens human survival with an immediacy that even climate change does not</w:t>
      </w:r>
      <w:r w:rsidRPr="00391E10">
        <w:t>, though</w:t>
      </w:r>
      <w:r w:rsidRPr="00055D8B">
        <w:t xml:space="preserve"> we can see the results of climate change here and now and of course the immediate post-nuclear results for Hiroshima and Nagasaki as well. </w:t>
      </w:r>
    </w:p>
    <w:p w14:paraId="24C9A93B" w14:textId="77777777" w:rsidR="009D004A" w:rsidRDefault="009D004A" w:rsidP="009D004A">
      <w:pPr>
        <w:pStyle w:val="Heading4"/>
      </w:pPr>
      <w:r>
        <w:t xml:space="preserve">China’s exploiting lack of Strike Protection to </w:t>
      </w:r>
      <w:r>
        <w:rPr>
          <w:u w:val="single"/>
        </w:rPr>
        <w:t>dismantle</w:t>
      </w:r>
      <w:r>
        <w:t xml:space="preserve"> and </w:t>
      </w:r>
      <w:r>
        <w:rPr>
          <w:u w:val="single"/>
        </w:rPr>
        <w:t>de-power</w:t>
      </w:r>
      <w:r>
        <w:t xml:space="preserve"> Hong Kong’s unions.</w:t>
      </w:r>
    </w:p>
    <w:p w14:paraId="676DF707" w14:textId="77777777" w:rsidR="009D004A" w:rsidRPr="00417E8E" w:rsidRDefault="009D004A" w:rsidP="009D004A">
      <w:r w:rsidRPr="00E078BC">
        <w:rPr>
          <w:rStyle w:val="Style13ptBold"/>
        </w:rPr>
        <w:t>Wang 21</w:t>
      </w:r>
      <w:r>
        <w:t xml:space="preserve"> </w:t>
      </w:r>
      <w:r w:rsidRPr="00417E8E">
        <w:t>Maya Wang 9-22-2021 "China Is Dismantling Hong Kong’s Unions"</w:t>
      </w:r>
      <w:r>
        <w:t xml:space="preserve"> </w:t>
      </w:r>
      <w:hyperlink r:id="rId15" w:history="1">
        <w:r w:rsidRPr="00227C9E">
          <w:rPr>
            <w:rStyle w:val="Hyperlink"/>
          </w:rPr>
          <w:t>https://www.hrw.org/news/2021/09/22/china-dismantling-hong-kongs-unions#</w:t>
        </w:r>
      </w:hyperlink>
      <w:r>
        <w:t xml:space="preserve"> (China Senior Researcher for Human Rights Watch)//Elmer </w:t>
      </w:r>
    </w:p>
    <w:p w14:paraId="00AAA309" w14:textId="77777777" w:rsidR="009D004A" w:rsidRPr="00CB52DD" w:rsidRDefault="009D004A" w:rsidP="009D004A">
      <w:r w:rsidRPr="00DD410D">
        <w:rPr>
          <w:b/>
          <w:sz w:val="26"/>
          <w:highlight w:val="green"/>
          <w:u w:val="single"/>
        </w:rPr>
        <w:t>Chinese state</w:t>
      </w:r>
      <w:r w:rsidRPr="00DD410D">
        <w:rPr>
          <w:highlight w:val="green"/>
        </w:rPr>
        <w:t xml:space="preserve"> </w:t>
      </w:r>
      <w:r w:rsidRPr="00CB52DD">
        <w:t xml:space="preserve">media outlets are </w:t>
      </w:r>
      <w:r w:rsidRPr="00DD410D">
        <w:rPr>
          <w:b/>
          <w:sz w:val="26"/>
          <w:highlight w:val="green"/>
          <w:u w:val="single"/>
        </w:rPr>
        <w:t>railing against</w:t>
      </w:r>
      <w:r w:rsidRPr="00DD410D">
        <w:rPr>
          <w:highlight w:val="green"/>
        </w:rPr>
        <w:t xml:space="preserve"> </w:t>
      </w:r>
      <w:r w:rsidRPr="00DD410D">
        <w:rPr>
          <w:b/>
          <w:sz w:val="26"/>
          <w:highlight w:val="green"/>
          <w:u w:val="single"/>
        </w:rPr>
        <w:t>groups</w:t>
      </w:r>
      <w:r w:rsidRPr="00DD410D">
        <w:rPr>
          <w:highlight w:val="green"/>
        </w:rPr>
        <w:t xml:space="preserve"> </w:t>
      </w:r>
      <w:r w:rsidRPr="00DD410D">
        <w:rPr>
          <w:b/>
          <w:sz w:val="26"/>
          <w:highlight w:val="green"/>
          <w:u w:val="single"/>
        </w:rPr>
        <w:t>they claim</w:t>
      </w:r>
      <w:r w:rsidRPr="00DD410D">
        <w:rPr>
          <w:highlight w:val="green"/>
        </w:rPr>
        <w:t xml:space="preserve"> </w:t>
      </w:r>
      <w:r w:rsidRPr="00CB52DD">
        <w:t xml:space="preserve">are </w:t>
      </w:r>
      <w:r w:rsidRPr="00DD410D">
        <w:rPr>
          <w:b/>
          <w:sz w:val="26"/>
          <w:highlight w:val="green"/>
          <w:u w:val="single"/>
        </w:rPr>
        <w:t xml:space="preserve">involved in </w:t>
      </w:r>
      <w:r w:rsidRPr="00CB52DD">
        <w:t xml:space="preserve">money laundering, inciting </w:t>
      </w:r>
      <w:r w:rsidRPr="00DD410D">
        <w:rPr>
          <w:b/>
          <w:sz w:val="26"/>
          <w:highlight w:val="green"/>
          <w:u w:val="single"/>
        </w:rPr>
        <w:t>riots</w:t>
      </w:r>
      <w:r w:rsidRPr="00CB52DD">
        <w:t>, and supporting gangsters. They warn against “a chronic poison of society” and “a malignant tumor that must be destroyed.” The situation is so bad, the newspapers say, that it is time for the Hong Kong government to crack down. One would think they’re talking about some major crime syndicate, perhaps a terrorist group</w:t>
      </w:r>
      <w:r w:rsidRPr="00E5144A">
        <w:rPr>
          <w:u w:val="single"/>
        </w:rPr>
        <w:t xml:space="preserve">. But no: The pro-Beijing press is talking about </w:t>
      </w:r>
      <w:r w:rsidRPr="00DD410D">
        <w:rPr>
          <w:b/>
          <w:sz w:val="26"/>
          <w:highlight w:val="green"/>
          <w:u w:val="single"/>
          <w:bdr w:val="single" w:sz="18" w:space="0" w:color="auto"/>
        </w:rPr>
        <w:t>Hong Kong labor unions</w:t>
      </w:r>
      <w:r w:rsidRPr="00E5144A">
        <w:rPr>
          <w:u w:val="single"/>
        </w:rPr>
        <w:t>. For 48 years the Hong Kong Professional Teachers’ Union has served 95,000 members; its members’ center is well-known for selling stationery supplies. And as with the teachers’ union, the Hong Kong Journalist Association, the Hong Kong Confederation of Trade Unions (HKCTU), and the Association of Hong Kong Nursing Staff have long and illustrious histories of defending civil liberties and workers’ right</w:t>
      </w:r>
      <w:r w:rsidRPr="00CB52DD">
        <w:t xml:space="preserve">s. Often, after Beijing spotlights people in its papers, </w:t>
      </w:r>
      <w:r w:rsidRPr="00DD410D">
        <w:rPr>
          <w:b/>
          <w:sz w:val="26"/>
          <w:highlight w:val="green"/>
          <w:u w:val="single"/>
        </w:rPr>
        <w:t>Hong Kong police swoop</w:t>
      </w:r>
      <w:r w:rsidRPr="00DD410D">
        <w:rPr>
          <w:highlight w:val="green"/>
          <w:u w:val="single"/>
        </w:rPr>
        <w:t xml:space="preserve"> </w:t>
      </w:r>
      <w:r w:rsidRPr="00E5144A">
        <w:rPr>
          <w:u w:val="single"/>
        </w:rPr>
        <w:t xml:space="preserve">into action. </w:t>
      </w:r>
      <w:r w:rsidRPr="00DD410D">
        <w:rPr>
          <w:b/>
          <w:sz w:val="26"/>
          <w:highlight w:val="green"/>
          <w:u w:val="single"/>
        </w:rPr>
        <w:t>Fearing</w:t>
      </w:r>
      <w:r w:rsidRPr="00DD410D">
        <w:rPr>
          <w:highlight w:val="green"/>
          <w:u w:val="single"/>
        </w:rPr>
        <w:t xml:space="preserve"> </w:t>
      </w:r>
      <w:r w:rsidRPr="00E5144A">
        <w:rPr>
          <w:u w:val="single"/>
        </w:rPr>
        <w:t xml:space="preserve">investigation and </w:t>
      </w:r>
      <w:r w:rsidRPr="00DD410D">
        <w:rPr>
          <w:b/>
          <w:sz w:val="26"/>
          <w:highlight w:val="green"/>
          <w:u w:val="single"/>
        </w:rPr>
        <w:t>arrests</w:t>
      </w:r>
      <w:r w:rsidRPr="00E5144A">
        <w:rPr>
          <w:u w:val="single"/>
        </w:rPr>
        <w:t xml:space="preserve">, many civic groups—the </w:t>
      </w:r>
      <w:r w:rsidRPr="00DD410D">
        <w:rPr>
          <w:b/>
          <w:sz w:val="26"/>
          <w:highlight w:val="green"/>
          <w:u w:val="single"/>
        </w:rPr>
        <w:t>teachers’ union and</w:t>
      </w:r>
      <w:r w:rsidRPr="00DD410D">
        <w:rPr>
          <w:highlight w:val="green"/>
          <w:u w:val="single"/>
        </w:rPr>
        <w:t xml:space="preserve"> </w:t>
      </w:r>
      <w:r w:rsidRPr="00E5144A">
        <w:rPr>
          <w:u w:val="single"/>
        </w:rPr>
        <w:t xml:space="preserve">now the city’s second-largest labor union, the </w:t>
      </w:r>
      <w:r w:rsidRPr="00DD410D">
        <w:rPr>
          <w:b/>
          <w:sz w:val="26"/>
          <w:highlight w:val="green"/>
          <w:u w:val="single"/>
        </w:rPr>
        <w:t>HKCTU</w:t>
      </w:r>
      <w:r w:rsidRPr="00E5144A">
        <w:rPr>
          <w:u w:val="single"/>
        </w:rPr>
        <w:t xml:space="preserve">—have </w:t>
      </w:r>
      <w:r w:rsidRPr="00DD410D">
        <w:rPr>
          <w:b/>
          <w:sz w:val="26"/>
          <w:highlight w:val="green"/>
          <w:u w:val="single"/>
          <w:bdr w:val="single" w:sz="18" w:space="0" w:color="auto"/>
        </w:rPr>
        <w:t>opted to disband</w:t>
      </w:r>
      <w:r w:rsidRPr="00E5144A">
        <w:rPr>
          <w:u w:val="single"/>
        </w:rPr>
        <w:t>. International attention to Beijing’s repression in Hong Kong has focused on widely recognized figures like the charismatic young protest leader Joshua Wong or the Apple Daily tycoon Jimmy Lai</w:t>
      </w:r>
      <w:r w:rsidRPr="00CB52DD">
        <w:t xml:space="preserve">. But too few outside of Hong Kong realize that </w:t>
      </w:r>
      <w:r w:rsidRPr="00DD410D">
        <w:rPr>
          <w:b/>
          <w:sz w:val="26"/>
          <w:highlight w:val="green"/>
          <w:u w:val="single"/>
        </w:rPr>
        <w:t xml:space="preserve">China is </w:t>
      </w:r>
      <w:r w:rsidRPr="00CB52DD">
        <w:t xml:space="preserve">also </w:t>
      </w:r>
      <w:r w:rsidRPr="00DD410D">
        <w:rPr>
          <w:b/>
          <w:sz w:val="26"/>
          <w:highlight w:val="green"/>
          <w:u w:val="single"/>
        </w:rPr>
        <w:t>dismantling</w:t>
      </w:r>
      <w:r w:rsidRPr="00DD410D">
        <w:rPr>
          <w:highlight w:val="green"/>
        </w:rPr>
        <w:t xml:space="preserve"> </w:t>
      </w:r>
      <w:r w:rsidRPr="00CB52DD">
        <w:t xml:space="preserve">the city’s </w:t>
      </w:r>
      <w:r w:rsidRPr="00DD410D">
        <w:rPr>
          <w:b/>
          <w:sz w:val="26"/>
          <w:highlight w:val="green"/>
          <w:u w:val="single"/>
        </w:rPr>
        <w:t>unions and detaining unionists</w:t>
      </w:r>
      <w:r w:rsidRPr="00CB52DD">
        <w:t xml:space="preserve">, </w:t>
      </w:r>
      <w:r w:rsidRPr="00DD410D">
        <w:rPr>
          <w:b/>
          <w:sz w:val="26"/>
          <w:highlight w:val="green"/>
          <w:u w:val="single"/>
          <w:bdr w:val="single" w:sz="18" w:space="0" w:color="auto"/>
        </w:rPr>
        <w:t xml:space="preserve">a backbone of civil society. </w:t>
      </w:r>
      <w:r w:rsidRPr="00DD410D">
        <w:rPr>
          <w:b/>
          <w:sz w:val="26"/>
          <w:highlight w:val="green"/>
          <w:u w:val="single"/>
        </w:rPr>
        <w:t>Fighting for labor rights</w:t>
      </w:r>
      <w:r w:rsidRPr="00DD410D">
        <w:rPr>
          <w:highlight w:val="green"/>
          <w:u w:val="single"/>
        </w:rPr>
        <w:t xml:space="preserve"> </w:t>
      </w:r>
      <w:r w:rsidRPr="00E5144A">
        <w:rPr>
          <w:u w:val="single"/>
        </w:rPr>
        <w:t xml:space="preserve">has always been a slog in a city known for hyper-capitalism, but doing so </w:t>
      </w:r>
      <w:r w:rsidRPr="00DD410D">
        <w:rPr>
          <w:b/>
          <w:sz w:val="26"/>
          <w:highlight w:val="green"/>
          <w:u w:val="single"/>
        </w:rPr>
        <w:t>now is downright perilous.</w:t>
      </w:r>
      <w:r w:rsidRPr="00E5144A">
        <w:rPr>
          <w:u w:val="single"/>
        </w:rPr>
        <w:t xml:space="preserve"> In late July, the police arrested five people from the Speech Therapist Union for “sedition” for publishing children’s books depicting cops as wolves and protesters as sheep. Prominent unionists and labor activists have been arrested and jailed for endangering national security and other vague charges. </w:t>
      </w:r>
      <w:r w:rsidRPr="00CB52DD">
        <w:t xml:space="preserve">For decades, labor unionists like Lee Cheuk-yan, the former head of HKCTU, organized strikes and camped out at factories to demand that employers negotiate with their workers—acts considered rather “radical” by the public in the 1980s. </w:t>
      </w:r>
      <w:r w:rsidRPr="00CB52DD">
        <w:rPr>
          <w:u w:val="single"/>
        </w:rPr>
        <w:t xml:space="preserve">Knowing that the lack of </w:t>
      </w:r>
      <w:r w:rsidRPr="00DD410D">
        <w:rPr>
          <w:b/>
          <w:sz w:val="26"/>
          <w:highlight w:val="green"/>
          <w:u w:val="single"/>
        </w:rPr>
        <w:t>democracy and</w:t>
      </w:r>
      <w:r w:rsidRPr="00DD410D">
        <w:rPr>
          <w:highlight w:val="green"/>
          <w:u w:val="single"/>
        </w:rPr>
        <w:t xml:space="preserve"> </w:t>
      </w:r>
      <w:r w:rsidRPr="00CB52DD">
        <w:rPr>
          <w:u w:val="single"/>
        </w:rPr>
        <w:t xml:space="preserve">the </w:t>
      </w:r>
      <w:r w:rsidRPr="00DD410D">
        <w:rPr>
          <w:b/>
          <w:sz w:val="26"/>
          <w:highlight w:val="green"/>
          <w:u w:val="single"/>
        </w:rPr>
        <w:t>exploitation of workers are intimately linked</w:t>
      </w:r>
      <w:r w:rsidRPr="00CB52DD">
        <w:rPr>
          <w:u w:val="single"/>
        </w:rPr>
        <w:t>, the teachers’ union and the HKCTU participated in electoral politics</w:t>
      </w:r>
      <w:r w:rsidRPr="00CB52DD">
        <w:t xml:space="preserve">. Lee was an elected legislator for over 20 years, until 2016. Hong Kong’s labor movement gained momentum during the 2019 protests, in which two in seven Hong Kongers participated. Citywide strikes became more broadly accepted. People from various professions—ranging from hairstylists to accountants—formed nearly 4,000 new unions. </w:t>
      </w:r>
      <w:r w:rsidRPr="00CB52DD">
        <w:rPr>
          <w:u w:val="single"/>
        </w:rPr>
        <w:t>The Chinese government knows the power of grassroots organizing and doubtlessly sees the developments in Hong Kong as threatening</w:t>
      </w:r>
      <w:r w:rsidRPr="00CB52DD">
        <w:t xml:space="preserve">. Nowadays, the top ranks of the Chinese Communist Party—far from its humble origins—are packed with billionaires whose family fortunes are entwined with the Party’s fate. They, like the capitalist elites they handpicked to run the city, know that empowered workers are antithetical to their political and business model. In June 2020, Beijing imposed a draconian National Security Law on Hong Kong, arresting activists, banning protests, enveloping the city with pervasive fear. </w:t>
      </w:r>
      <w:r w:rsidRPr="00CB52DD">
        <w:rPr>
          <w:u w:val="single"/>
        </w:rPr>
        <w:t>To square the circle of the purported people’s proletariat repressing workers’ advocates, the authorities portray these unions and other civil society groups with the usual authoritarian trope—that they are “foreign agents” out to “destabilize Hong Kong</w:t>
      </w:r>
      <w:r w:rsidRPr="00CB52DD">
        <w:t xml:space="preserve">.” Beijing-controlled unions—such as the Hong Kong Federation of Education Workers—are poised to claim the mantle of workers’ sole representatives in the city, much like their counterparts in China. The </w:t>
      </w:r>
      <w:r w:rsidRPr="00DD410D">
        <w:rPr>
          <w:b/>
          <w:sz w:val="26"/>
          <w:highlight w:val="green"/>
          <w:u w:val="single"/>
        </w:rPr>
        <w:t>demise of Hong Kong’s unions</w:t>
      </w:r>
      <w:r w:rsidRPr="00DD410D">
        <w:rPr>
          <w:highlight w:val="green"/>
        </w:rPr>
        <w:t xml:space="preserve"> </w:t>
      </w:r>
      <w:r w:rsidRPr="00CB52DD">
        <w:t xml:space="preserve">is not just a loss for the territory. </w:t>
      </w:r>
      <w:r w:rsidRPr="00CB52DD">
        <w:rPr>
          <w:u w:val="single"/>
        </w:rPr>
        <w:t xml:space="preserve">These unions have </w:t>
      </w:r>
      <w:r w:rsidRPr="00DD410D">
        <w:rPr>
          <w:b/>
          <w:sz w:val="26"/>
          <w:highlight w:val="green"/>
          <w:u w:val="single"/>
        </w:rPr>
        <w:t>long been part of</w:t>
      </w:r>
      <w:r w:rsidRPr="00DD410D">
        <w:rPr>
          <w:highlight w:val="green"/>
          <w:u w:val="single"/>
        </w:rPr>
        <w:t xml:space="preserve"> </w:t>
      </w:r>
      <w:r w:rsidRPr="00DD410D">
        <w:rPr>
          <w:b/>
          <w:sz w:val="26"/>
          <w:highlight w:val="green"/>
          <w:u w:val="single"/>
        </w:rPr>
        <w:t xml:space="preserve">overlapping communities of labor organizations that </w:t>
      </w:r>
      <w:r w:rsidRPr="00DD410D">
        <w:rPr>
          <w:b/>
          <w:sz w:val="26"/>
          <w:highlight w:val="green"/>
          <w:u w:val="single"/>
          <w:bdr w:val="single" w:sz="18" w:space="0" w:color="auto"/>
        </w:rPr>
        <w:t>promote workers’ rights and democracy in China and Asia</w:t>
      </w:r>
      <w:r w:rsidRPr="00CB52DD">
        <w:rPr>
          <w:u w:val="single"/>
          <w:bdr w:val="single" w:sz="18" w:space="0" w:color="auto"/>
        </w:rPr>
        <w:t>.</w:t>
      </w:r>
      <w:r w:rsidRPr="00CB52DD">
        <w:rPr>
          <w:u w:val="single"/>
        </w:rPr>
        <w:t xml:space="preserve"> </w:t>
      </w:r>
      <w:r w:rsidRPr="00DD410D">
        <w:rPr>
          <w:b/>
          <w:sz w:val="26"/>
          <w:highlight w:val="green"/>
          <w:u w:val="single"/>
        </w:rPr>
        <w:t>With</w:t>
      </w:r>
      <w:r w:rsidRPr="00DD410D">
        <w:rPr>
          <w:highlight w:val="green"/>
          <w:u w:val="single"/>
        </w:rPr>
        <w:t xml:space="preserve"> </w:t>
      </w:r>
      <w:r w:rsidRPr="00CB52DD">
        <w:rPr>
          <w:u w:val="single"/>
        </w:rPr>
        <w:t xml:space="preserve">the Chinese government also </w:t>
      </w:r>
      <w:r w:rsidRPr="00DD410D">
        <w:rPr>
          <w:b/>
          <w:sz w:val="26"/>
          <w:highlight w:val="green"/>
          <w:u w:val="single"/>
        </w:rPr>
        <w:t>cracking down on labor</w:t>
      </w:r>
      <w:r w:rsidRPr="00DD410D">
        <w:rPr>
          <w:highlight w:val="green"/>
          <w:u w:val="single"/>
        </w:rPr>
        <w:t xml:space="preserve"> </w:t>
      </w:r>
      <w:r w:rsidRPr="00CB52DD">
        <w:rPr>
          <w:u w:val="single"/>
        </w:rPr>
        <w:t xml:space="preserve">rights </w:t>
      </w:r>
      <w:r w:rsidRPr="00DD410D">
        <w:rPr>
          <w:b/>
          <w:sz w:val="26"/>
          <w:highlight w:val="green"/>
          <w:u w:val="single"/>
        </w:rPr>
        <w:t>groups in mainland China</w:t>
      </w:r>
      <w:r w:rsidRPr="00CB52DD">
        <w:rPr>
          <w:u w:val="single"/>
        </w:rPr>
        <w:t xml:space="preserve">, </w:t>
      </w:r>
      <w:r w:rsidRPr="00DD410D">
        <w:rPr>
          <w:b/>
          <w:sz w:val="26"/>
          <w:highlight w:val="green"/>
          <w:u w:val="single"/>
          <w:bdr w:val="single" w:sz="18" w:space="0" w:color="auto"/>
        </w:rPr>
        <w:t xml:space="preserve">a valuable window is being lost </w:t>
      </w:r>
      <w:r w:rsidRPr="00CB52DD">
        <w:rPr>
          <w:u w:val="single"/>
        </w:rPr>
        <w:t>into the plight of workers amid a global supply chain heavily dependent on China-made products</w:t>
      </w:r>
      <w:r w:rsidRPr="00CB52DD">
        <w:t>. Labor unions around the world can support their embattled counterparts in Hong Kong, reviving an important legacy of similar efforts from Poland to South Africa. They can press the Chinese government for the release of Hong Kong union leaders, urge their own governments to place escalating sanctions targeting Chinese and Hong Kong officials and entities responsible for the crackdown, and assist counterparts who are still able to promote labor rights in Hong Kong and mainland China.</w:t>
      </w:r>
    </w:p>
    <w:p w14:paraId="2D3D3B6E" w14:textId="77777777" w:rsidR="009D004A" w:rsidRDefault="009D004A" w:rsidP="009D004A">
      <w:pPr>
        <w:pStyle w:val="Heading4"/>
      </w:pPr>
      <w:r>
        <w:t xml:space="preserve">Aggressive Hong Kong policy </w:t>
      </w:r>
      <w:r>
        <w:rPr>
          <w:u w:val="single"/>
        </w:rPr>
        <w:t>undermines</w:t>
      </w:r>
      <w:r>
        <w:t xml:space="preserve"> China’s soft power.</w:t>
      </w:r>
    </w:p>
    <w:p w14:paraId="211DB66B" w14:textId="77777777" w:rsidR="009D004A" w:rsidRPr="00E078BC" w:rsidRDefault="009D004A" w:rsidP="009D004A">
      <w:r w:rsidRPr="00E078BC">
        <w:rPr>
          <w:rStyle w:val="Style13ptBold"/>
        </w:rPr>
        <w:t>Yuan 19</w:t>
      </w:r>
      <w:r>
        <w:t xml:space="preserve"> </w:t>
      </w:r>
      <w:r w:rsidRPr="00E078BC">
        <w:t xml:space="preserve">Li Yuan 8-20-2019 "China's Soft-Power Fail: Condemning Hong Kong's Protests" </w:t>
      </w:r>
      <w:hyperlink r:id="rId16" w:anchor="selection-311.0-311.7" w:history="1">
        <w:r w:rsidRPr="00227C9E">
          <w:rPr>
            <w:rStyle w:val="Hyperlink"/>
          </w:rPr>
          <w:t>https://archive.md/NcYnR#selection-311.0-311.7</w:t>
        </w:r>
      </w:hyperlink>
      <w:r>
        <w:t xml:space="preserve"> (</w:t>
      </w:r>
      <w:r w:rsidRPr="00E078BC">
        <w:t>writes the New New World column for The New York Times, which focuses on the intersection of technology, business and politics in China and across Asia.</w:t>
      </w:r>
      <w:r>
        <w:t xml:space="preserve">)//Elmer </w:t>
      </w:r>
    </w:p>
    <w:p w14:paraId="0BEBE27B" w14:textId="77777777" w:rsidR="009D004A" w:rsidRPr="00BF64BA" w:rsidRDefault="009D004A" w:rsidP="009D004A">
      <w:r w:rsidRPr="00BF64BA">
        <w:t xml:space="preserve">Images of masked thugs massing in Hong Kong’s streets. </w:t>
      </w:r>
      <w:r w:rsidRPr="00BF64BA">
        <w:rPr>
          <w:u w:val="single"/>
        </w:rPr>
        <w:t>Unproven allegations that protesters are being led by the C.I.A. Comparisons between activists and Nazis.</w:t>
      </w:r>
      <w:r w:rsidRPr="00BF64BA">
        <w:t xml:space="preserve"> As protests continue to roil Hong Kong’s streets, </w:t>
      </w:r>
      <w:r w:rsidRPr="00DD410D">
        <w:rPr>
          <w:b/>
          <w:sz w:val="26"/>
          <w:highlight w:val="green"/>
          <w:u w:val="single"/>
        </w:rPr>
        <w:t>China’s state-led propaganda</w:t>
      </w:r>
      <w:r w:rsidRPr="00DD410D">
        <w:rPr>
          <w:highlight w:val="green"/>
          <w:u w:val="single"/>
        </w:rPr>
        <w:t xml:space="preserve"> </w:t>
      </w:r>
      <w:r w:rsidRPr="00BF64BA">
        <w:rPr>
          <w:u w:val="single"/>
        </w:rPr>
        <w:t xml:space="preserve">machine has gone into overdrive </w:t>
      </w:r>
      <w:r w:rsidRPr="00DD410D">
        <w:rPr>
          <w:b/>
          <w:sz w:val="26"/>
          <w:highlight w:val="green"/>
          <w:u w:val="single"/>
        </w:rPr>
        <w:t>to persuade the world</w:t>
      </w:r>
      <w:r w:rsidRPr="00DD410D">
        <w:rPr>
          <w:highlight w:val="green"/>
          <w:u w:val="single"/>
        </w:rPr>
        <w:t xml:space="preserve"> </w:t>
      </w:r>
      <w:r w:rsidRPr="00DD410D">
        <w:rPr>
          <w:b/>
          <w:sz w:val="26"/>
          <w:highlight w:val="green"/>
          <w:u w:val="single"/>
        </w:rPr>
        <w:t>that</w:t>
      </w:r>
      <w:r w:rsidRPr="00DD410D">
        <w:rPr>
          <w:highlight w:val="green"/>
          <w:u w:val="single"/>
        </w:rPr>
        <w:t xml:space="preserve"> </w:t>
      </w:r>
      <w:r w:rsidRPr="00DD410D">
        <w:rPr>
          <w:b/>
          <w:sz w:val="26"/>
          <w:highlight w:val="green"/>
          <w:u w:val="single"/>
        </w:rPr>
        <w:t>radical Hong Kong protesters have put the city in peril</w:t>
      </w:r>
      <w:r w:rsidRPr="00BF64BA">
        <w:rPr>
          <w:u w:val="single"/>
        </w:rPr>
        <w:t>. Through social media and other digital arenas, English-language messages from China have painted a picture of a tiny minority of foreign-influenced ruffians intimidating a silent majority of law-and-order residents. These efforts have largely failed</w:t>
      </w:r>
      <w:r w:rsidRPr="00BF64BA">
        <w:t xml:space="preserve">. They took a further blow on Monday, when Facebook and Twitter removed hundreds of accounts that they said appeared to be state-backed efforts to sow misinformation and discord in Hong Kong. Perhaps more significantly, Twitter took the further step of forbidding state-run media outlets from paying to get their tweets promoted so that they appear prominently in users’ timelines. Chinese state-run outlets like the English-language China Daily newspaper and Xinhua, the officials news agency, have used promoted tweets to put their own spin on Hong Kong’s turmoil. Instead of making China’s case, </w:t>
      </w:r>
      <w:r w:rsidRPr="00DD410D">
        <w:rPr>
          <w:b/>
          <w:sz w:val="26"/>
          <w:highlight w:val="green"/>
          <w:u w:val="single"/>
        </w:rPr>
        <w:t>Beijing’s</w:t>
      </w:r>
      <w:r w:rsidRPr="00DD410D">
        <w:rPr>
          <w:highlight w:val="green"/>
        </w:rPr>
        <w:t xml:space="preserve"> </w:t>
      </w:r>
      <w:r w:rsidRPr="00BF64BA">
        <w:t xml:space="preserve">ham-handed international </w:t>
      </w:r>
      <w:r w:rsidRPr="00DD410D">
        <w:rPr>
          <w:b/>
          <w:sz w:val="26"/>
          <w:highlight w:val="green"/>
          <w:u w:val="single"/>
        </w:rPr>
        <w:t>efforts</w:t>
      </w:r>
      <w:r w:rsidRPr="00DD410D">
        <w:rPr>
          <w:highlight w:val="green"/>
        </w:rPr>
        <w:t xml:space="preserve"> </w:t>
      </w:r>
      <w:r w:rsidRPr="00DD410D">
        <w:rPr>
          <w:b/>
          <w:sz w:val="26"/>
          <w:highlight w:val="green"/>
          <w:u w:val="single"/>
        </w:rPr>
        <w:t>have</w:t>
      </w:r>
      <w:r w:rsidRPr="00DD410D">
        <w:rPr>
          <w:highlight w:val="green"/>
        </w:rPr>
        <w:t xml:space="preserve"> </w:t>
      </w:r>
      <w:r w:rsidRPr="00BF64BA">
        <w:t xml:space="preserve">simply </w:t>
      </w:r>
      <w:r w:rsidRPr="00DD410D">
        <w:rPr>
          <w:b/>
          <w:sz w:val="26"/>
          <w:highlight w:val="green"/>
          <w:u w:val="single"/>
        </w:rPr>
        <w:t>underscored</w:t>
      </w:r>
      <w:r w:rsidRPr="00DD410D">
        <w:rPr>
          <w:highlight w:val="green"/>
        </w:rPr>
        <w:t xml:space="preserve"> </w:t>
      </w:r>
      <w:r w:rsidRPr="00BF64BA">
        <w:t xml:space="preserve">Beijing’s inability to sway world public opinion. Call it </w:t>
      </w:r>
      <w:r w:rsidRPr="00DD410D">
        <w:rPr>
          <w:b/>
          <w:sz w:val="26"/>
          <w:highlight w:val="green"/>
          <w:u w:val="single"/>
          <w:bdr w:val="single" w:sz="18" w:space="0" w:color="auto"/>
        </w:rPr>
        <w:t>a failure of Chinese “soft power</w:t>
      </w:r>
      <w:r w:rsidRPr="00BF64BA">
        <w:t xml:space="preserve">” — what the political scientist Joseph S. Nye Jr., who coined term, defined as getting others to want what you want. China wants soft power but, judging by Beijing’s propaganda, doesn’t know how to get it. The contrast has been stark. On Sunday, hundreds of thousands of peaceful demonstrators clogged the city streets to call once again for the city’s leaders to give in to their demands and to give the people greater say in a political system controlled by Beijing. The protesters — organizers put their number at 1.7 million — offered a softer narrative than the world saw the week before, when violent clashes broke out in protests at Hong Kong’s airport. Chinese state media, on the other hand, in recent days has shown images of Chinese paramilitary police across the border in the mainland engaged in crowd-clearing exercises. The Twitter account of Global Times, a nationalist tabloid controlled by the Chinese Communist Party, posted a video on Monday calling four pro-democracy Hong Kong figures “The Gang of Four,” a term that refers to the former Chinese leaders who were blamed for plunging the country into the disastrous Cultural Revolution. (The tweet has since disappeared.) Pro-China activists appeared as well in Australia, Canada and Europe in recent days, putting on less-than-wholesome displays. In Toronto on Sunday, pro-mainland protesters shouted words like “traitor” and “loser” as well as crude epithets at a crowd of Hong Kong supporters. One widely circulated video showed four flashy sports cars revving their engines with Chinese flags hoisted out their windows. “Worst ‘Fast &amp; Furious’ movie ever,” said one person on Twitter. </w:t>
      </w:r>
      <w:r w:rsidRPr="00BF64BA">
        <w:rPr>
          <w:u w:val="single"/>
        </w:rPr>
        <w:t xml:space="preserve">China’s hard power tactics may ultimately work in Hong Kong, though so far protesters appear unbowed by threats of a crackdown. </w:t>
      </w:r>
      <w:r w:rsidRPr="00BF64BA">
        <w:t xml:space="preserve">And at home, where independent news sources like The New York Times are blocked, China’s propaganda push appears to be astonishingly effective. Many internet users there reacted with outrage at the images last week of a Global Times reporter who was beaten by protesters at the airport. Chinese social media is awash with the bloodied faces of police and shaky images of foreigners who state media have alleged — often wrongly — are secret protest leaders. Chinese propaganda efforts abroad are using the same tactics that they use at home. In most cases, they don’t play well. Those efforts include comparing protesters to cockroaches and some cringe-inducing anti-democracy rapping. “Who are you?/Who’s hiding behind the scenes?,” go the lyrics to a rap disseminated by the foreign arm of China Central Television, the state broadcaster. “All I see is a beautiful dream turning to nightmare.” China, since 2010 the world’s second largest economy after the United States, has been determined to build up the nation’s soft power. It envies the sort of unconscious sway that the United States enjoys simply through the pervasiveness of its economic and cultural heft. President Trump isn’t going to win any trade wars because people in China love the “Transformers” movies or watch “Game of Thrones,” but American mass media and other cultural exports increase people’s familiarity and warmth with the country’s ideals. </w:t>
      </w:r>
      <w:r w:rsidRPr="00DD410D">
        <w:rPr>
          <w:b/>
          <w:bCs/>
          <w:sz w:val="26"/>
          <w:highlight w:val="green"/>
          <w:u w:val="single"/>
        </w:rPr>
        <w:t>China</w:t>
      </w:r>
      <w:r w:rsidRPr="00DD410D">
        <w:rPr>
          <w:highlight w:val="green"/>
          <w:u w:val="single"/>
        </w:rPr>
        <w:t xml:space="preserve"> </w:t>
      </w:r>
      <w:r w:rsidRPr="00BF64BA">
        <w:rPr>
          <w:u w:val="single"/>
        </w:rPr>
        <w:t xml:space="preserve">could use some of that soft power about now. Its </w:t>
      </w:r>
      <w:r w:rsidRPr="00DD410D">
        <w:rPr>
          <w:b/>
          <w:bCs/>
          <w:sz w:val="26"/>
          <w:highlight w:val="green"/>
          <w:u w:val="single"/>
          <w:bdr w:val="single" w:sz="18" w:space="0" w:color="auto"/>
        </w:rPr>
        <w:t>credibility and legitimacy are under assault</w:t>
      </w:r>
      <w:r w:rsidRPr="00DD410D">
        <w:rPr>
          <w:highlight w:val="green"/>
          <w:u w:val="single"/>
        </w:rPr>
        <w:t xml:space="preserve"> </w:t>
      </w:r>
      <w:r w:rsidRPr="00BF64BA">
        <w:rPr>
          <w:u w:val="single"/>
        </w:rPr>
        <w:t>in Washington and elsewhere as China hawks rise in prominence. Under Xi Jinping, China’s top leader, China has come up with a wide range of initiatives to woo the world with its ideals and its wallet.</w:t>
      </w:r>
      <w:r w:rsidRPr="00BF64BA">
        <w:t xml:space="preserve"> The “</w:t>
      </w:r>
      <w:r w:rsidRPr="00DD410D">
        <w:rPr>
          <w:b/>
          <w:sz w:val="26"/>
          <w:highlight w:val="green"/>
          <w:u w:val="single"/>
        </w:rPr>
        <w:t>China Dream</w:t>
      </w:r>
      <w:r w:rsidRPr="00BF64BA">
        <w:rPr>
          <w:u w:val="single"/>
        </w:rPr>
        <w:t xml:space="preserve">” </w:t>
      </w:r>
      <w:r w:rsidRPr="00DD410D">
        <w:rPr>
          <w:b/>
          <w:sz w:val="26"/>
          <w:highlight w:val="green"/>
          <w:u w:val="single"/>
        </w:rPr>
        <w:t>envisions</w:t>
      </w:r>
      <w:r w:rsidRPr="00DD410D">
        <w:rPr>
          <w:highlight w:val="green"/>
          <w:u w:val="single"/>
        </w:rPr>
        <w:t xml:space="preserve"> </w:t>
      </w:r>
      <w:r w:rsidRPr="00BF64BA">
        <w:rPr>
          <w:u w:val="single"/>
        </w:rPr>
        <w:t xml:space="preserve">a </w:t>
      </w:r>
      <w:r w:rsidRPr="00DD410D">
        <w:rPr>
          <w:b/>
          <w:sz w:val="26"/>
          <w:highlight w:val="green"/>
          <w:u w:val="single"/>
        </w:rPr>
        <w:t>peaceful world</w:t>
      </w:r>
      <w:r w:rsidRPr="00DD410D">
        <w:rPr>
          <w:highlight w:val="green"/>
          <w:u w:val="single"/>
        </w:rPr>
        <w:t xml:space="preserve"> </w:t>
      </w:r>
      <w:r w:rsidRPr="00BF64BA">
        <w:rPr>
          <w:u w:val="single"/>
        </w:rPr>
        <w:t xml:space="preserve">in </w:t>
      </w:r>
      <w:r w:rsidRPr="00DD410D">
        <w:rPr>
          <w:b/>
          <w:sz w:val="26"/>
          <w:highlight w:val="green"/>
          <w:u w:val="single"/>
        </w:rPr>
        <w:t>which</w:t>
      </w:r>
      <w:r w:rsidRPr="00DD410D">
        <w:rPr>
          <w:highlight w:val="green"/>
          <w:u w:val="single"/>
        </w:rPr>
        <w:t xml:space="preserve"> </w:t>
      </w:r>
      <w:r w:rsidRPr="00DD410D">
        <w:rPr>
          <w:b/>
          <w:sz w:val="26"/>
          <w:highlight w:val="green"/>
          <w:u w:val="single"/>
          <w:bdr w:val="single" w:sz="18" w:space="0" w:color="auto"/>
        </w:rPr>
        <w:t>China plays a leading role</w:t>
      </w:r>
      <w:r w:rsidRPr="00BF64BA">
        <w:t>. Projects like the Belt and Road Initiative and the Asian Infrastructure Investment Bank are intended to show the benefits of China’s growing wealth. “It is easy to dismiss such talk as ‘slogan diplomacy,’” wrote David Shambaugh of the George Washington University in 2015. “But Beijing nonetheless attaches great importance to it</w:t>
      </w:r>
      <w:r w:rsidRPr="00BF64BA">
        <w:rPr>
          <w:u w:val="single"/>
        </w:rPr>
        <w:t>.” “We should increase China’s soft power, give a good Chinese narrative, and better communicate China’s messages to the world,” Mr. Xi said not long after he took power in 2013</w:t>
      </w:r>
      <w:r w:rsidRPr="00BF64BA">
        <w:t xml:space="preserve">. In his most important media policy speech in 2016, Mr. Xi instructed the top official media organizations to learn to tell compelling Chinese stories and build flagship foreign-language media outlets with global influences. Xinhua, CCTV, Global Times and the rest have built up their presence in the United States and elsewhere. They have also taken to the very same social media outlets like Facebook and Twitter that Beijing blocks at home. Some accounts have amassed followers of over 10 million. </w:t>
      </w:r>
      <w:r w:rsidRPr="00BF64BA">
        <w:rPr>
          <w:u w:val="single"/>
        </w:rPr>
        <w:t xml:space="preserve">However, the </w:t>
      </w:r>
      <w:r w:rsidRPr="00DD410D">
        <w:rPr>
          <w:b/>
          <w:sz w:val="26"/>
          <w:highlight w:val="green"/>
          <w:u w:val="single"/>
        </w:rPr>
        <w:t>Hong Kong protests</w:t>
      </w:r>
      <w:r w:rsidRPr="00DD410D">
        <w:rPr>
          <w:highlight w:val="green"/>
          <w:u w:val="single"/>
        </w:rPr>
        <w:t xml:space="preserve"> </w:t>
      </w:r>
      <w:r w:rsidRPr="00BF64BA">
        <w:rPr>
          <w:u w:val="single"/>
        </w:rPr>
        <w:t xml:space="preserve">have </w:t>
      </w:r>
      <w:r w:rsidRPr="00DD410D">
        <w:rPr>
          <w:b/>
          <w:sz w:val="26"/>
          <w:highlight w:val="green"/>
          <w:u w:val="single"/>
        </w:rPr>
        <w:t>suggested</w:t>
      </w:r>
      <w:r w:rsidRPr="00DD410D">
        <w:rPr>
          <w:highlight w:val="green"/>
          <w:u w:val="single"/>
        </w:rPr>
        <w:t xml:space="preserve"> </w:t>
      </w:r>
      <w:r w:rsidRPr="00BF64BA">
        <w:rPr>
          <w:u w:val="single"/>
        </w:rPr>
        <w:t xml:space="preserve">that </w:t>
      </w:r>
      <w:r w:rsidRPr="00DD410D">
        <w:rPr>
          <w:b/>
          <w:sz w:val="26"/>
          <w:highlight w:val="green"/>
          <w:u w:val="single"/>
        </w:rPr>
        <w:t>Beijing still knows hard power much better than soft</w:t>
      </w:r>
      <w:r w:rsidRPr="00BF64BA">
        <w:rPr>
          <w:u w:val="single"/>
        </w:rPr>
        <w:t xml:space="preserve">. </w:t>
      </w:r>
      <w:r w:rsidRPr="00DD410D">
        <w:rPr>
          <w:b/>
          <w:sz w:val="26"/>
          <w:highlight w:val="green"/>
          <w:u w:val="single"/>
        </w:rPr>
        <w:t xml:space="preserve">Instead of offering a competing narrative of a Hong Kong that could prosper under Chinese rule, </w:t>
      </w:r>
      <w:r w:rsidRPr="00DD410D">
        <w:rPr>
          <w:b/>
          <w:sz w:val="26"/>
          <w:highlight w:val="green"/>
          <w:u w:val="single"/>
          <w:bdr w:val="single" w:sz="18" w:space="0" w:color="auto"/>
        </w:rPr>
        <w:t>it has instead made itself look like a bully</w:t>
      </w:r>
      <w:r w:rsidRPr="00BF64BA">
        <w:rPr>
          <w:u w:val="single"/>
        </w:rPr>
        <w:t>. Though troops haven’t crossed the border, images distributed around the world by Chinese media outlets show heavily armed personnel preparing for urban conflict</w:t>
      </w:r>
      <w:r w:rsidRPr="00BF64BA">
        <w:t xml:space="preserve">. Beijing is forcing businesses, both global and local, to keep their Hong Kong employees in line or risk getting cut off from the vast Chinese market. On Sunday Beijing announced a new policy that will buff up the socialist city of Shenzhen just across the border so it can compete head-to-head with capitalist Hong Kong. Some young mainlanders are so worked up with nationalistic fervor that they are using software to bypass Chinese censors to log into Facebook, Twitter and Instagram to blast and shame those who support Hong Kong. While that may have some impact on Chinese students living abroad, it has had little impact beyond that. Contrast China’s approach with Russia. Moscow-tied groups have used social media to tremendously disruptive effect in the United States, Europe and elsewhere. But China needs to build a positive image for itself, not tear down the reputation of others. That is in part why a recent CCTV tweet, comparing Hong Kong’s protest to the Nazi rise to power in Germany in the 1930s, </w:t>
      </w:r>
      <w:r w:rsidRPr="00BF64BA">
        <w:rPr>
          <w:b/>
          <w:bCs/>
          <w:u w:val="single"/>
        </w:rPr>
        <w:t>undermines Beijing more than it helps</w:t>
      </w:r>
      <w:r w:rsidRPr="00BF64BA">
        <w:t>. The post quotes a rewritten version of the poem by Martin Niemöller, the church leader who opposed Hitler, which ends with, “Then they came for me — and there was no one left to speak for me.” The People’s Daily version compares the persecution of Jews, socialists and trade unionists with protesters storming Hong Kong’s main legislative building, blocking roads and attacking reporters, including an accusation that demonstrators “trampled the freedom of the press.” China risks eroding what little soft power it has should it continue down the same rhetorical path. As Mr. Nye once explained to Chinese university students, “the best propaganda is not propaganda,” because during the Information Age, “credibility is the scarcest resource.”</w:t>
      </w:r>
    </w:p>
    <w:p w14:paraId="735C3BF8" w14:textId="77777777" w:rsidR="009D004A" w:rsidRDefault="009D004A" w:rsidP="009D004A">
      <w:pPr>
        <w:pStyle w:val="Heading4"/>
      </w:pPr>
      <w:r>
        <w:t>Chinese leadership solves existential threats and establishes global governance.</w:t>
      </w:r>
    </w:p>
    <w:p w14:paraId="347592E4" w14:textId="77777777" w:rsidR="009D004A" w:rsidRPr="0032464D" w:rsidRDefault="009D004A" w:rsidP="009D004A">
      <w:r w:rsidRPr="0032464D">
        <w:rPr>
          <w:rStyle w:val="Style13ptBold"/>
        </w:rPr>
        <w:t>Yamei 18</w:t>
      </w:r>
      <w:r>
        <w:t xml:space="preserve"> </w:t>
      </w:r>
      <w:r w:rsidRPr="0032464D">
        <w:t xml:space="preserve">Shen Yamei 18, Deputy Director and Associate Research Fellow of Department for American Studies, China Institute of International Studies, 1-9-2018, "Probing into the “Chinese Solution” for the Transformation of Global Governance," CAIFC, </w:t>
      </w:r>
      <w:hyperlink r:id="rId17" w:history="1">
        <w:r w:rsidRPr="0032464D">
          <w:rPr>
            <w:rStyle w:val="Hyperlink"/>
          </w:rPr>
          <w:t>http://www.caifc.org.cn/en/content.aspx?id=4491</w:t>
        </w:r>
      </w:hyperlink>
    </w:p>
    <w:p w14:paraId="1D910561" w14:textId="77777777" w:rsidR="009D004A" w:rsidRDefault="009D004A" w:rsidP="009D004A">
      <w:pPr>
        <w:rPr>
          <w:rStyle w:val="StyleUnderline"/>
          <w:b/>
          <w:bCs/>
          <w:sz w:val="24"/>
        </w:rPr>
      </w:pPr>
      <w:r w:rsidRPr="00411529">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BC7441">
        <w:rPr>
          <w:rStyle w:val="Emphasis"/>
          <w:sz w:val="24"/>
        </w:rPr>
        <w:t>The “</w:t>
      </w:r>
      <w:r w:rsidRPr="00DD410D">
        <w:rPr>
          <w:rStyle w:val="Emphasis"/>
          <w:sz w:val="24"/>
          <w:highlight w:val="green"/>
        </w:rPr>
        <w:t>shortcomings” of the existing global governance system are prominent</w:t>
      </w:r>
      <w:r w:rsidRPr="00BC7441">
        <w:rPr>
          <w:rStyle w:val="Emphasis"/>
          <w:sz w:val="24"/>
        </w:rPr>
        <w:t xml:space="preserve">, </w:t>
      </w:r>
      <w:r w:rsidRPr="00DD410D">
        <w:rPr>
          <w:rStyle w:val="Emphasis"/>
          <w:sz w:val="24"/>
          <w:highlight w:val="green"/>
        </w:rPr>
        <w:t>which can hardly ensure</w:t>
      </w:r>
      <w:r w:rsidRPr="00BC7441">
        <w:rPr>
          <w:rStyle w:val="Emphasis"/>
          <w:sz w:val="24"/>
        </w:rPr>
        <w:t xml:space="preserve"> global </w:t>
      </w:r>
      <w:r w:rsidRPr="00DD410D">
        <w:rPr>
          <w:rStyle w:val="Emphasis"/>
          <w:sz w:val="24"/>
          <w:highlight w:val="green"/>
        </w:rPr>
        <w:t>development</w:t>
      </w:r>
      <w:r w:rsidRPr="00BC7441">
        <w:rPr>
          <w:rStyle w:val="Emphasis"/>
          <w:sz w:val="24"/>
        </w:rPr>
        <w:t xml:space="preserve">. First, the </w:t>
      </w:r>
      <w:r w:rsidRPr="00DD410D">
        <w:rPr>
          <w:rStyle w:val="Emphasis"/>
          <w:sz w:val="24"/>
          <w:highlight w:val="green"/>
        </w:rPr>
        <w:t>traditional dominant forces are seriously imbalanced</w:t>
      </w:r>
      <w:r w:rsidRPr="00BC7441">
        <w:rPr>
          <w:rStyle w:val="StyleUnderline"/>
          <w:i/>
          <w:iCs/>
          <w:sz w:val="24"/>
        </w:rPr>
        <w:t>.</w:t>
      </w:r>
      <w:r w:rsidRPr="00BC7441">
        <w:rPr>
          <w:rStyle w:val="StyleUnderline"/>
          <w:sz w:val="24"/>
        </w:rPr>
        <w:t xml:space="preserve"> The US and Europe</w:t>
      </w:r>
      <w:r w:rsidRPr="00411529">
        <w:t xml:space="preserve"> that used to dominate the global governance system </w:t>
      </w:r>
      <w:r w:rsidRPr="00BC7441">
        <w:rPr>
          <w:rStyle w:val="StyleUnderline"/>
          <w:sz w:val="24"/>
        </w:rPr>
        <w:t>have been beset with structural problems</w:t>
      </w:r>
      <w:r w:rsidRPr="00411529">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BC7441">
        <w:rPr>
          <w:rStyle w:val="Emphasis"/>
          <w:sz w:val="24"/>
        </w:rPr>
        <w:t xml:space="preserve">the </w:t>
      </w:r>
      <w:r w:rsidRPr="00DD410D">
        <w:rPr>
          <w:rStyle w:val="Emphasis"/>
          <w:sz w:val="24"/>
          <w:highlight w:val="green"/>
        </w:rPr>
        <w:t>traditional</w:t>
      </w:r>
      <w:r w:rsidRPr="00BC7441">
        <w:rPr>
          <w:rStyle w:val="Emphasis"/>
          <w:sz w:val="24"/>
        </w:rPr>
        <w:t xml:space="preserve"> governance </w:t>
      </w:r>
      <w:r w:rsidRPr="00DD410D">
        <w:rPr>
          <w:rStyle w:val="Emphasis"/>
          <w:sz w:val="24"/>
          <w:highlight w:val="green"/>
        </w:rPr>
        <w:t>mechanisms such as the World Bank, IMF</w:t>
      </w:r>
      <w:r w:rsidRPr="00BC7441">
        <w:rPr>
          <w:rStyle w:val="Emphasis"/>
          <w:sz w:val="24"/>
        </w:rPr>
        <w:t xml:space="preserve"> and G7 </w:t>
      </w:r>
      <w:r w:rsidRPr="00DD410D">
        <w:rPr>
          <w:rStyle w:val="Emphasis"/>
          <w:sz w:val="24"/>
          <w:highlight w:val="green"/>
        </w:rPr>
        <w:t>failed to reflect the demand of the new pattern</w:t>
      </w:r>
      <w:r w:rsidRPr="00BC7441">
        <w:rPr>
          <w:rStyle w:val="Emphasis"/>
          <w:sz w:val="24"/>
        </w:rPr>
        <w:t xml:space="preserve">, </w:t>
      </w:r>
      <w:r w:rsidRPr="00DD410D">
        <w:rPr>
          <w:rStyle w:val="Emphasis"/>
          <w:sz w:val="24"/>
          <w:highlight w:val="green"/>
        </w:rPr>
        <w:t>in addition to their lack of representation</w:t>
      </w:r>
      <w:r w:rsidRPr="00BC7441">
        <w:rPr>
          <w:rStyle w:val="Emphasis"/>
          <w:sz w:val="24"/>
        </w:rPr>
        <w:t xml:space="preserve"> and inclusiveness. </w:t>
      </w:r>
      <w:r w:rsidRPr="00BC7441">
        <w:rPr>
          <w:rStyle w:val="StyleUnderline"/>
          <w:sz w:val="24"/>
        </w:rPr>
        <w:t>Third, the global governance rules are developing in a fragmented way, with governance deficits existing in some key areas.</w:t>
      </w:r>
      <w:r w:rsidRPr="00411529">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rPr>
        <w:t>As relevant efforts are usually temporary and limited to specific partners or issues, global governance driven by requests of “diversified governance” lacks systematic and comprehensive solutions</w:t>
      </w:r>
      <w:r w:rsidRPr="00411529">
        <w:t xml:space="preserve">. </w:t>
      </w:r>
      <w:r w:rsidRPr="00BC7441">
        <w:rPr>
          <w:rStyle w:val="StyleUnderline"/>
          <w:sz w:val="24"/>
        </w:rPr>
        <w:t xml:space="preserve">Since the beginning of this year, </w:t>
      </w:r>
      <w:r w:rsidRPr="00DD410D">
        <w:rPr>
          <w:rStyle w:val="StyleUnderline"/>
          <w:sz w:val="24"/>
          <w:highlight w:val="green"/>
        </w:rPr>
        <w:t xml:space="preserve">there have been risks </w:t>
      </w:r>
      <w:r w:rsidRPr="00BC7441">
        <w:rPr>
          <w:rStyle w:val="StyleUnderline"/>
          <w:sz w:val="24"/>
        </w:rPr>
        <w:t>of running into an acephalous state</w:t>
      </w:r>
      <w:r w:rsidRPr="00BC7441">
        <w:rPr>
          <w:rStyle w:val="StyleUnderline"/>
          <w:i/>
          <w:iCs/>
          <w:sz w:val="24"/>
        </w:rPr>
        <w:t xml:space="preserve"> </w:t>
      </w:r>
      <w:r w:rsidRPr="00DD410D">
        <w:rPr>
          <w:rStyle w:val="Emphasis"/>
          <w:sz w:val="24"/>
          <w:highlight w:val="green"/>
        </w:rPr>
        <w:t>in such key areas as</w:t>
      </w:r>
      <w:r w:rsidRPr="00BC7441">
        <w:rPr>
          <w:rStyle w:val="Emphasis"/>
          <w:sz w:val="24"/>
        </w:rPr>
        <w:t xml:space="preserve"> global </w:t>
      </w:r>
      <w:r w:rsidRPr="00DD410D">
        <w:rPr>
          <w:rStyle w:val="Emphasis"/>
          <w:sz w:val="24"/>
          <w:highlight w:val="green"/>
        </w:rPr>
        <w:t>economic governance and climate change</w:t>
      </w:r>
      <w:r w:rsidRPr="00BC7441">
        <w:rPr>
          <w:i/>
          <w:iCs/>
          <w:u w:val="single"/>
        </w:rPr>
        <w:t xml:space="preserve">. </w:t>
      </w:r>
      <w:r w:rsidRPr="00BC7441">
        <w:rPr>
          <w:rStyle w:val="Emphasis"/>
          <w:sz w:val="24"/>
        </w:rPr>
        <w:t xml:space="preserve">Such emerging issues as </w:t>
      </w:r>
      <w:r w:rsidRPr="00DD410D">
        <w:rPr>
          <w:rStyle w:val="Emphasis"/>
          <w:sz w:val="24"/>
          <w:highlight w:val="green"/>
          <w:bdr w:val="single" w:sz="4" w:space="0" w:color="auto"/>
        </w:rPr>
        <w:t>nuclear security and</w:t>
      </w:r>
      <w:r w:rsidRPr="0089008A">
        <w:rPr>
          <w:rStyle w:val="Emphasis"/>
          <w:sz w:val="24"/>
          <w:bdr w:val="single" w:sz="4" w:space="0" w:color="auto"/>
        </w:rPr>
        <w:t xml:space="preserve"> international </w:t>
      </w:r>
      <w:r w:rsidRPr="00DD410D">
        <w:rPr>
          <w:rStyle w:val="Emphasis"/>
          <w:sz w:val="24"/>
          <w:highlight w:val="green"/>
          <w:bdr w:val="single" w:sz="4" w:space="0" w:color="auto"/>
        </w:rPr>
        <w:t xml:space="preserve">terrorism </w:t>
      </w:r>
      <w:r w:rsidRPr="0089008A">
        <w:rPr>
          <w:rStyle w:val="Emphasis"/>
          <w:sz w:val="24"/>
          <w:bdr w:val="single" w:sz="4" w:space="0" w:color="auto"/>
        </w:rPr>
        <w:t>have suffered injustice because of power politics</w:t>
      </w:r>
      <w:r w:rsidRPr="0089008A">
        <w:rPr>
          <w:i/>
          <w:iCs/>
          <w:u w:val="single"/>
          <w:bdr w:val="single" w:sz="4" w:space="0" w:color="auto"/>
        </w:rPr>
        <w:t xml:space="preserve">. </w:t>
      </w:r>
      <w:r w:rsidRPr="0089008A">
        <w:rPr>
          <w:rStyle w:val="Emphasis"/>
          <w:sz w:val="24"/>
          <w:bdr w:val="single" w:sz="4" w:space="0" w:color="auto"/>
        </w:rPr>
        <w:t xml:space="preserve">The governance areas in deficit, such as </w:t>
      </w:r>
      <w:r w:rsidRPr="00DD410D">
        <w:rPr>
          <w:rStyle w:val="Emphasis"/>
          <w:sz w:val="24"/>
          <w:highlight w:val="green"/>
          <w:bdr w:val="single" w:sz="4" w:space="0" w:color="auto"/>
        </w:rPr>
        <w:t>cyber security</w:t>
      </w:r>
      <w:r w:rsidRPr="0089008A">
        <w:rPr>
          <w:rStyle w:val="Emphasis"/>
          <w:sz w:val="24"/>
          <w:bdr w:val="single" w:sz="4" w:space="0" w:color="auto"/>
        </w:rPr>
        <w:t xml:space="preserve">, </w:t>
      </w:r>
      <w:r w:rsidRPr="00DD410D">
        <w:rPr>
          <w:rStyle w:val="Emphasis"/>
          <w:sz w:val="24"/>
          <w:highlight w:val="green"/>
          <w:bdr w:val="single" w:sz="4" w:space="0" w:color="auto"/>
        </w:rPr>
        <w:t>polar region and oceans</w:t>
      </w:r>
      <w:r w:rsidRPr="0089008A">
        <w:rPr>
          <w:rStyle w:val="Emphasis"/>
          <w:sz w:val="24"/>
        </w:rPr>
        <w:t>, have “reversely</w:t>
      </w:r>
      <w:r w:rsidRPr="00BC7441">
        <w:rPr>
          <w:rStyle w:val="Emphasis"/>
          <w:sz w:val="24"/>
        </w:rPr>
        <w:t xml:space="preserve"> forced” certain countries and organizations to respond hastily</w:t>
      </w:r>
      <w:r w:rsidRPr="00BC7441">
        <w:rPr>
          <w:i/>
          <w:iCs/>
          <w:u w:val="single"/>
        </w:rPr>
        <w:t xml:space="preserve">. </w:t>
      </w:r>
      <w:r w:rsidRPr="00BC7441">
        <w:rPr>
          <w:rStyle w:val="StyleUnderline"/>
          <w:sz w:val="24"/>
        </w:rPr>
        <w:t xml:space="preserve">All of these have made the global governance system trapped in a dilemma and call urgently for a clear direction of advancement. </w:t>
      </w:r>
      <w:r w:rsidRPr="00411529">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things silently. Nevertheless, </w:t>
      </w:r>
      <w:r w:rsidRPr="0089008A">
        <w:rPr>
          <w:rStyle w:val="StyleUnderline"/>
          <w:sz w:val="24"/>
        </w:rPr>
        <w:t xml:space="preserve">in the existing international system guided by the </w:t>
      </w:r>
      <w:r w:rsidRPr="00DD410D">
        <w:rPr>
          <w:rStyle w:val="StyleUnderline"/>
          <w:sz w:val="24"/>
          <w:highlight w:val="green"/>
        </w:rPr>
        <w:t>“Western-Centrism</w:t>
      </w:r>
      <w:r w:rsidRPr="0089008A">
        <w:rPr>
          <w:rStyle w:val="StyleUnderline"/>
          <w:sz w:val="24"/>
        </w:rPr>
        <w:t xml:space="preserve">”, the Western civilization has always had the self-righteous superiority, conflicting with the interests and mentality of other countries and having failed to find the path to co-existing peacefully and harmoniously with other </w:t>
      </w:r>
      <w:r w:rsidRPr="0089008A">
        <w:rPr>
          <w:rStyle w:val="StyleUnderline"/>
          <w:i/>
          <w:iCs/>
          <w:sz w:val="24"/>
        </w:rPr>
        <w:t>civilizations</w:t>
      </w:r>
      <w:r w:rsidRPr="00411529">
        <w:rPr>
          <w:i/>
          <w:iCs/>
        </w:rPr>
        <w:t xml:space="preserve">. </w:t>
      </w:r>
      <w:r w:rsidRPr="0089008A">
        <w:rPr>
          <w:rStyle w:val="Emphasis"/>
          <w:sz w:val="24"/>
        </w:rPr>
        <w:t>So to sp</w:t>
      </w:r>
      <w:r w:rsidRPr="00BC7441">
        <w:rPr>
          <w:rStyle w:val="Emphasis"/>
          <w:sz w:val="24"/>
        </w:rPr>
        <w:t xml:space="preserve">eak, </w:t>
      </w:r>
      <w:r w:rsidRPr="00DD410D">
        <w:rPr>
          <w:rStyle w:val="Emphasis"/>
          <w:sz w:val="24"/>
          <w:highlight w:val="green"/>
        </w:rPr>
        <w:t>many problems of today</w:t>
      </w:r>
      <w:r w:rsidRPr="00BC7441">
        <w:rPr>
          <w:rStyle w:val="Emphasis"/>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DD410D">
        <w:rPr>
          <w:rStyle w:val="Emphasis"/>
          <w:sz w:val="24"/>
          <w:highlight w:val="green"/>
        </w:rPr>
        <w:t>can be directly attributed to lack of exchanges, communication and integration among civilizations</w:t>
      </w:r>
      <w:r w:rsidRPr="00BC7441">
        <w:rPr>
          <w:rStyle w:val="Emphasis"/>
          <w:sz w:val="24"/>
        </w:rPr>
        <w:t xml:space="preserve">. </w:t>
      </w:r>
      <w:r w:rsidRPr="00411529">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DD410D">
        <w:rPr>
          <w:rStyle w:val="StyleUnderline"/>
          <w:sz w:val="24"/>
          <w:highlight w:val="green"/>
        </w:rPr>
        <w:t>China will rebalance the</w:t>
      </w:r>
      <w:r w:rsidRPr="00BC7441">
        <w:rPr>
          <w:rStyle w:val="StyleUnderline"/>
          <w:sz w:val="24"/>
        </w:rPr>
        <w:t xml:space="preserve"> international </w:t>
      </w:r>
      <w:r w:rsidRPr="00DD410D">
        <w:rPr>
          <w:rStyle w:val="StyleUnderline"/>
          <w:sz w:val="24"/>
          <w:highlight w:val="green"/>
        </w:rPr>
        <w:t>pattern from a more inclusive civilization perspective</w:t>
      </w:r>
      <w:r w:rsidRPr="00BC7441">
        <w:rPr>
          <w:rStyle w:val="StyleUnderline"/>
          <w:sz w:val="24"/>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411529">
        <w:t xml:space="preserve">D. To Pass on China’s Confidence. Only a short while ago, some Western countries had called for “China’s responsibility” and made it an inhibition to “regulate” China’s development orientation. </w:t>
      </w:r>
      <w:r w:rsidRPr="00BC7441">
        <w:rPr>
          <w:rStyle w:val="StyleUnderline"/>
          <w:sz w:val="24"/>
        </w:rPr>
        <w:t xml:space="preserve">Today, </w:t>
      </w:r>
      <w:r w:rsidRPr="00DD410D">
        <w:rPr>
          <w:rStyle w:val="StyleUnderline"/>
          <w:sz w:val="24"/>
          <w:highlight w:val="green"/>
        </w:rPr>
        <w:t xml:space="preserve">China has </w:t>
      </w:r>
      <w:r w:rsidRPr="00DD410D">
        <w:rPr>
          <w:rStyle w:val="StyleUnderline"/>
          <w:bCs/>
          <w:sz w:val="24"/>
          <w:highlight w:val="green"/>
          <w:bdr w:val="single" w:sz="4" w:space="0" w:color="auto"/>
        </w:rPr>
        <w:t>become a source of stability</w:t>
      </w:r>
      <w:r w:rsidRPr="00DD410D">
        <w:rPr>
          <w:rStyle w:val="StyleUnderline"/>
          <w:sz w:val="24"/>
          <w:highlight w:val="green"/>
        </w:rPr>
        <w:t xml:space="preserve"> </w:t>
      </w:r>
      <w:r w:rsidRPr="00BC7441">
        <w:rPr>
          <w:rStyle w:val="StyleUnderline"/>
          <w:sz w:val="24"/>
        </w:rPr>
        <w:t>in an international situation full of uncertainties. Over the past 5 years, China has made outstanding contributions to the recovery of world economy under relatively great pressure of its own economic downturn.</w:t>
      </w:r>
      <w:r w:rsidRPr="00411529">
        <w:t xml:space="preserve"> </w:t>
      </w:r>
      <w:r w:rsidRPr="00BC7441">
        <w:rPr>
          <w:rStyle w:val="StyleUnderline"/>
          <w:sz w:val="24"/>
        </w:rPr>
        <w:t xml:space="preserve">Encouraged by the “four confidences”, the whole of the Chinese society has </w:t>
      </w:r>
      <w:r w:rsidRPr="00DD410D">
        <w:rPr>
          <w:rStyle w:val="StyleUnderline"/>
          <w:sz w:val="24"/>
          <w:highlight w:val="green"/>
        </w:rPr>
        <w:t xml:space="preserve">burst out innovation vitality </w:t>
      </w:r>
      <w:r w:rsidRPr="00BC7441">
        <w:rPr>
          <w:rStyle w:val="StyleUnderline"/>
          <w:sz w:val="24"/>
        </w:rPr>
        <w:t>and produced innovation achievements</w:t>
      </w:r>
      <w:r w:rsidRPr="00411529">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rPr>
        <w:t>the Chinese solution is more practical and intimate to people as</w:t>
      </w:r>
      <w:r w:rsidRPr="00BC7441">
        <w:rPr>
          <w:rStyle w:val="StyleUnderline"/>
          <w:sz w:val="24"/>
        </w:rPr>
        <w:t xml:space="preserve"> well as</w:t>
      </w:r>
      <w:r w:rsidRPr="00DD410D">
        <w:rPr>
          <w:rStyle w:val="StyleUnderline"/>
          <w:sz w:val="24"/>
          <w:highlight w:val="green"/>
        </w:rPr>
        <w:t xml:space="preserve"> emphasizes inclusive cooperation</w:t>
      </w:r>
      <w:r w:rsidRPr="00BC7441">
        <w:rPr>
          <w:rStyle w:val="StyleUnderline"/>
          <w:sz w:val="24"/>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411529">
        <w:t xml:space="preserve"> II.Path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t>B. To Supplement and Perfect the Global Governance System</w:t>
      </w:r>
      <w:r w:rsidRPr="00BC7441">
        <w:rPr>
          <w:rStyle w:val="StyleUnderline"/>
          <w:sz w:val="24"/>
        </w:rPr>
        <w:t xml:space="preserve">. </w:t>
      </w:r>
      <w:r w:rsidRPr="0089008A">
        <w:rPr>
          <w:rStyle w:val="StyleUnderline"/>
          <w:bCs/>
          <w:sz w:val="24"/>
        </w:rPr>
        <w:t>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411529">
        <w:rPr>
          <w:b/>
          <w:bCs/>
        </w:rPr>
        <w:t>.</w:t>
      </w:r>
      <w:r w:rsidRPr="00411529">
        <w:t xml:space="preserve"> </w:t>
      </w:r>
      <w:r w:rsidRPr="00BC7441">
        <w:rPr>
          <w:rStyle w:val="StyleUnderline"/>
          <w:sz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 w:val="24"/>
        </w:rPr>
        <w:t xml:space="preserve">act as the leader of global governance, and actively safeguards the global governance system with the UN at the core. Second, </w:t>
      </w:r>
      <w:r w:rsidRPr="00DD410D">
        <w:rPr>
          <w:rStyle w:val="StyleUnderline"/>
          <w:sz w:val="24"/>
          <w:highlight w:val="green"/>
        </w:rPr>
        <w:t xml:space="preserve">China is </w:t>
      </w:r>
      <w:r w:rsidRPr="0089008A">
        <w:rPr>
          <w:rStyle w:val="StyleUnderline"/>
          <w:sz w:val="24"/>
        </w:rPr>
        <w:t xml:space="preserve">actively </w:t>
      </w:r>
      <w:r w:rsidRPr="00DD410D">
        <w:rPr>
          <w:rStyle w:val="StyleUnderline"/>
          <w:sz w:val="24"/>
          <w:highlight w:val="green"/>
        </w:rPr>
        <w:t xml:space="preserve">promoting </w:t>
      </w:r>
      <w:r w:rsidRPr="0089008A">
        <w:rPr>
          <w:rStyle w:val="StyleUnderline"/>
          <w:sz w:val="24"/>
        </w:rPr>
        <w:t xml:space="preserve">the transforming process of such recently emerged </w:t>
      </w:r>
      <w:r w:rsidRPr="00DD410D">
        <w:rPr>
          <w:rStyle w:val="StyleUnderline"/>
          <w:sz w:val="24"/>
          <w:highlight w:val="green"/>
        </w:rPr>
        <w:t xml:space="preserve">international mechanisms </w:t>
      </w:r>
      <w:r w:rsidRPr="0089008A">
        <w:rPr>
          <w:rStyle w:val="StyleUnderline"/>
          <w:sz w:val="24"/>
        </w:rPr>
        <w:t>as G20, BRICS and SCO</w:t>
      </w:r>
      <w:r w:rsidRPr="00411529">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rPr>
        <w:t xml:space="preserve">Thus, in leading the transformation of the global governance system, China has not overthrown the existing systems and started all over again, but been engaged in innovating and perfecting; </w:t>
      </w:r>
      <w:r w:rsidRPr="00DD410D">
        <w:rPr>
          <w:rStyle w:val="Emphasis"/>
          <w:sz w:val="24"/>
          <w:highlight w:val="green"/>
        </w:rPr>
        <w:t>China has proactively undertaken international responsibilities</w:t>
      </w:r>
      <w:r w:rsidRPr="0089008A">
        <w:rPr>
          <w:rStyle w:val="Emphasis"/>
          <w:sz w:val="24"/>
        </w:rPr>
        <w:t>, but has to do everything in its power and act according to its ability.</w:t>
      </w:r>
      <w:r w:rsidRPr="00411529">
        <w:t xml:space="preserve"> C. To Reform the Global Governance Rules. </w:t>
      </w:r>
      <w:r w:rsidRPr="0089008A">
        <w:rPr>
          <w:rStyle w:val="StyleUnderline"/>
          <w:sz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89008A">
        <w:rPr>
          <w:rStyle w:val="Emphasis"/>
          <w:sz w:val="24"/>
        </w:rPr>
        <w:t xml:space="preserve">China has also proposed international public security views on </w:t>
      </w:r>
      <w:r w:rsidRPr="00DD410D">
        <w:rPr>
          <w:rStyle w:val="Emphasis"/>
          <w:sz w:val="24"/>
          <w:highlight w:val="green"/>
          <w:bdr w:val="single" w:sz="4" w:space="0" w:color="auto"/>
        </w:rPr>
        <w:t>nuclear security, maritime cooperation and cyber space order</w:t>
      </w:r>
      <w:r w:rsidRPr="0089008A">
        <w:rPr>
          <w:rStyle w:val="Emphasis"/>
          <w:sz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rPr>
        <w:t xml:space="preserve">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Cs/>
          <w:sz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DD410D">
        <w:rPr>
          <w:rStyle w:val="StyleUnderline"/>
          <w:bCs/>
          <w:sz w:val="24"/>
          <w:highlight w:val="green"/>
        </w:rPr>
        <w:t xml:space="preserve">helping </w:t>
      </w:r>
      <w:r w:rsidRPr="00411529">
        <w:rPr>
          <w:rStyle w:val="StyleUnderline"/>
          <w:bCs/>
          <w:sz w:val="24"/>
        </w:rPr>
        <w:t xml:space="preserve">other developing countries to </w:t>
      </w:r>
      <w:r w:rsidRPr="00DD410D">
        <w:rPr>
          <w:rStyle w:val="StyleUnderline"/>
          <w:bCs/>
          <w:sz w:val="24"/>
          <w:highlight w:val="green"/>
        </w:rPr>
        <w:t xml:space="preserve">respond to </w:t>
      </w:r>
      <w:r w:rsidRPr="00411529">
        <w:rPr>
          <w:rStyle w:val="StyleUnderline"/>
          <w:bCs/>
          <w:sz w:val="24"/>
        </w:rPr>
        <w:t xml:space="preserve">such challenges as </w:t>
      </w:r>
      <w:r w:rsidRPr="00DD410D">
        <w:rPr>
          <w:rStyle w:val="StyleUnderline"/>
          <w:bCs/>
          <w:sz w:val="24"/>
          <w:highlight w:val="green"/>
        </w:rPr>
        <w:t>famine</w:t>
      </w:r>
      <w:r w:rsidRPr="00411529">
        <w:rPr>
          <w:rStyle w:val="StyleUnderline"/>
          <w:bCs/>
          <w:sz w:val="24"/>
        </w:rPr>
        <w:t xml:space="preserve">, </w:t>
      </w:r>
      <w:r w:rsidRPr="00DD410D">
        <w:rPr>
          <w:rStyle w:val="StyleUnderline"/>
          <w:bCs/>
          <w:sz w:val="24"/>
          <w:highlight w:val="green"/>
        </w:rPr>
        <w:t>refugees</w:t>
      </w:r>
      <w:r w:rsidRPr="00411529">
        <w:rPr>
          <w:rStyle w:val="StyleUnderline"/>
          <w:bCs/>
          <w:sz w:val="24"/>
        </w:rPr>
        <w:t>, climate change and public hygiene by debt forgiveness and assistance.</w:t>
      </w:r>
    </w:p>
    <w:p w14:paraId="5F8817D4" w14:textId="77777777" w:rsidR="009D004A" w:rsidRPr="004132F2" w:rsidRDefault="009D004A" w:rsidP="009D004A">
      <w:pPr>
        <w:pStyle w:val="Heading4"/>
        <w:rPr>
          <w:rFonts w:cs="Arial"/>
        </w:rPr>
      </w:pPr>
      <w:r w:rsidRPr="004132F2">
        <w:rPr>
          <w:rFonts w:cs="Arial"/>
        </w:rPr>
        <w:t>Effective global governance prevents unregulated emergent tech – prevents extinction</w:t>
      </w:r>
    </w:p>
    <w:p w14:paraId="030705B3" w14:textId="77777777" w:rsidR="009D004A" w:rsidRPr="00D67849" w:rsidRDefault="009D004A" w:rsidP="009D004A">
      <w:r w:rsidRPr="00D67849">
        <w:rPr>
          <w:rStyle w:val="Style13ptBold"/>
        </w:rPr>
        <w:t>Bailey 18</w:t>
      </w:r>
      <w:r>
        <w:t xml:space="preserve"> </w:t>
      </w:r>
      <w:r w:rsidRPr="00D67849">
        <w:t>Robert</w:t>
      </w:r>
      <w:r>
        <w:t xml:space="preserve"> Bailey</w:t>
      </w:r>
      <w:r w:rsidRPr="00D67849">
        <w:t xml:space="preserve">, Vision of Earth contributor and computer science masters, 9-5-2018, "Why do we need global governance?," Vision of Earth, </w:t>
      </w:r>
      <w:hyperlink r:id="rId18" w:history="1">
        <w:r w:rsidRPr="0079773E">
          <w:rPr>
            <w:rStyle w:val="Hyperlink"/>
          </w:rPr>
          <w:t>https://www.visionofearth.org/social-change/global-governance/</w:t>
        </w:r>
      </w:hyperlink>
      <w:r>
        <w:t xml:space="preserve"> </w:t>
      </w:r>
    </w:p>
    <w:p w14:paraId="3F7243CC" w14:textId="77777777" w:rsidR="009D004A" w:rsidRPr="00400F5E" w:rsidRDefault="009D004A" w:rsidP="009D004A">
      <w:pPr>
        <w:rPr>
          <w:rStyle w:val="StyleUnderline"/>
        </w:rPr>
      </w:pPr>
      <w:r w:rsidRPr="00DD410D">
        <w:rPr>
          <w:rStyle w:val="StyleUnderline"/>
          <w:highlight w:val="green"/>
        </w:rPr>
        <w:t>Global governance is necessary</w:t>
      </w:r>
      <w:r w:rsidRPr="004132F2">
        <w:rPr>
          <w:rStyle w:val="StyleUnderline"/>
        </w:rPr>
        <w:t xml:space="preserve"> because </w:t>
      </w:r>
      <w:r w:rsidRPr="00DD410D">
        <w:rPr>
          <w:rStyle w:val="StyleUnderline"/>
          <w:highlight w:val="green"/>
        </w:rPr>
        <w:t>humanity increasingly faces</w:t>
      </w:r>
      <w:r w:rsidRPr="004132F2">
        <w:rPr>
          <w:rStyle w:val="StyleUnderline"/>
        </w:rPr>
        <w:t xml:space="preserve"> both </w:t>
      </w:r>
      <w:r w:rsidRPr="00DD410D">
        <w:rPr>
          <w:rStyle w:val="StyleUnderline"/>
          <w:bCs/>
          <w:highlight w:val="green"/>
        </w:rPr>
        <w:t>problems and opportunities</w:t>
      </w:r>
      <w:r w:rsidRPr="004132F2">
        <w:rPr>
          <w:rStyle w:val="StyleUnderline"/>
        </w:rPr>
        <w:t xml:space="preserve"> that are global in scale</w:t>
      </w:r>
      <w:r w:rsidRPr="004132F2">
        <w:rPr>
          <w:sz w:val="12"/>
        </w:rPr>
        <w:t xml:space="preserve">. Today, </w:t>
      </w:r>
      <w:r w:rsidRPr="004132F2">
        <w:rPr>
          <w:rStyle w:val="StyleUnderline"/>
        </w:rPr>
        <w:t>transnational problems such as violence and pandemics routinely reach across borders,</w:t>
      </w:r>
      <w:r w:rsidRPr="004132F2">
        <w:rPr>
          <w:sz w:val="12"/>
        </w:rPr>
        <w:t xml:space="preserve"> affecting us all. At the same time, </w:t>
      </w:r>
      <w:r w:rsidRPr="004132F2">
        <w:rPr>
          <w:rStyle w:val="StyleUnderline"/>
        </w:rPr>
        <w:t>the increasingly integrated global system has also laid the necessary foundations for peace and spectacular prosperity</w:t>
      </w:r>
      <w:r w:rsidRPr="004132F2">
        <w:rPr>
          <w:sz w:val="12"/>
        </w:rPr>
        <w:t xml:space="preserve">. </w:t>
      </w:r>
      <w:r w:rsidRPr="004132F2">
        <w:rPr>
          <w:rStyle w:val="StyleUnderline"/>
        </w:rPr>
        <w:t>Effective global governance will allow us to end armed conflict, deal with new and emerging problems such as technological risks and automation, and to achieve levels of prosperity and progress never before seen</w:t>
      </w:r>
      <w:r w:rsidRPr="004132F2">
        <w:rPr>
          <w:sz w:val="12"/>
        </w:rPr>
        <w:t xml:space="preserve">.1 </w:t>
      </w:r>
      <w:r w:rsidRPr="00DD410D">
        <w:rPr>
          <w:rStyle w:val="Emphasis"/>
          <w:highlight w:val="green"/>
        </w:rPr>
        <w:t>The most important challenge</w:t>
      </w:r>
      <w:r w:rsidRPr="004132F2">
        <w:rPr>
          <w:rStyle w:val="Emphasis"/>
        </w:rPr>
        <w:t xml:space="preserve"> for humanity </w:t>
      </w:r>
      <w:r w:rsidRPr="00DD410D">
        <w:rPr>
          <w:rStyle w:val="Emphasis"/>
          <w:highlight w:val="green"/>
        </w:rPr>
        <w:t>to overcome is that of existential risks</w:t>
      </w:r>
      <w:r w:rsidRPr="004132F2">
        <w:rPr>
          <w:sz w:val="12"/>
        </w:rPr>
        <w:t xml:space="preserve">. </w:t>
      </w:r>
      <w:r w:rsidRPr="004132F2">
        <w:rPr>
          <w:rStyle w:val="StyleUnderline"/>
        </w:rPr>
        <w:t>One way to look at the danger of an existential risk is to quantify the level of global coordination needed to deal with it.</w:t>
      </w:r>
      <w:r w:rsidRPr="004132F2">
        <w:rPr>
          <w:sz w:val="12"/>
        </w:rPr>
        <w:t xml:space="preserve"> While best-shot risks, at one end of the spectrum only require that a single nation, organization or even individual (i.e., superhero) has the means and the will to save everyone, weakest-link risks, at the other end of the spectrum, are dangers that might require literally every country to take appropriate action to prevent catastrophe, with no room for failure.2 3 We’ve always been at risk of natural disaster, but with advances in our level of technology the risk we pose to ourselves as a species becomes ever greater. Nuclear weapons are a well-known risk that we still live with to this day. </w:t>
      </w:r>
      <w:r w:rsidRPr="00DD410D">
        <w:rPr>
          <w:rStyle w:val="Emphasis"/>
          <w:highlight w:val="green"/>
        </w:rPr>
        <w:t>The progress of</w:t>
      </w:r>
      <w:r w:rsidRPr="004132F2">
        <w:rPr>
          <w:rStyle w:val="Emphasis"/>
        </w:rPr>
        <w:t xml:space="preserve"> technological </w:t>
      </w:r>
      <w:r w:rsidRPr="00DD410D">
        <w:rPr>
          <w:rStyle w:val="Emphasis"/>
          <w:highlight w:val="green"/>
        </w:rPr>
        <w:t>research exposes us to</w:t>
      </w:r>
      <w:r w:rsidRPr="004132F2">
        <w:rPr>
          <w:rStyle w:val="Emphasis"/>
        </w:rPr>
        <w:t xml:space="preserve"> new dangers such as </w:t>
      </w:r>
      <w:r w:rsidRPr="00DD410D">
        <w:rPr>
          <w:rStyle w:val="Emphasis"/>
          <w:highlight w:val="green"/>
        </w:rPr>
        <w:t>bioengineered superbugs, nanotechnological menaces, and the risk of an out-of-control artificial intelligence</w:t>
      </w:r>
      <w:r w:rsidRPr="004132F2">
        <w:rPr>
          <w:rStyle w:val="Emphasis"/>
        </w:rPr>
        <w:t xml:space="preserve"> with ill-intent</w:t>
      </w:r>
      <w:r w:rsidRPr="004132F2">
        <w:rPr>
          <w:sz w:val="12"/>
        </w:rPr>
        <w:t xml:space="preserve">. </w:t>
      </w:r>
      <w:r w:rsidRPr="00DD410D">
        <w:rPr>
          <w:rStyle w:val="StyleUnderline"/>
          <w:highlight w:val="green"/>
        </w:rPr>
        <w:t>Increased</w:t>
      </w:r>
      <w:r w:rsidRPr="004132F2">
        <w:rPr>
          <w:rStyle w:val="StyleUnderline"/>
        </w:rPr>
        <w:t xml:space="preserve"> levels of global </w:t>
      </w:r>
      <w:r w:rsidRPr="00DD410D">
        <w:rPr>
          <w:rStyle w:val="StyleUnderline"/>
          <w:highlight w:val="green"/>
        </w:rPr>
        <w:t>coordination</w:t>
      </w:r>
      <w:r w:rsidRPr="004132F2">
        <w:rPr>
          <w:rStyle w:val="StyleUnderline"/>
        </w:rPr>
        <w:t xml:space="preserve"> are </w:t>
      </w:r>
      <w:r w:rsidRPr="00DD410D">
        <w:rPr>
          <w:rStyle w:val="StyleUnderline"/>
          <w:highlight w:val="green"/>
        </w:rPr>
        <w:t>needed to combat many of these risks</w:t>
      </w:r>
      <w:r w:rsidRPr="004132F2">
        <w:rPr>
          <w:sz w:val="12"/>
        </w:rPr>
        <w:t xml:space="preserve">, as described in our article on the cooperation possibilities frontier. </w:t>
      </w:r>
      <w:r w:rsidRPr="004132F2">
        <w:rPr>
          <w:rStyle w:val="StyleUnderline"/>
        </w:rPr>
        <w:t xml:space="preserve">There are other problems that don’t necessarily threaten the species or even civilization as we know it, but which are holding back the development of prosperity and progress. </w:t>
      </w:r>
      <w:r w:rsidRPr="00DD410D">
        <w:rPr>
          <w:rStyle w:val="StyleUnderline"/>
          <w:highlight w:val="green"/>
        </w:rPr>
        <w:t>Armed conflict</w:t>
      </w:r>
      <w:r w:rsidRPr="004132F2">
        <w:rPr>
          <w:sz w:val="12"/>
        </w:rPr>
        <w:t xml:space="preserve">, around since the dawn of history, </w:t>
      </w:r>
      <w:r w:rsidRPr="004132F2">
        <w:rPr>
          <w:rStyle w:val="StyleUnderline"/>
        </w:rPr>
        <w:t>still haunts us today</w:t>
      </w:r>
      <w:r w:rsidRPr="004132F2">
        <w:rPr>
          <w:sz w:val="12"/>
        </w:rPr>
        <w:t xml:space="preserve">. Even though wars between great powers appear to be a thing of the past, </w:t>
      </w:r>
      <w:r w:rsidRPr="00DD410D">
        <w:rPr>
          <w:rStyle w:val="StyleUnderline"/>
          <w:highlight w:val="green"/>
        </w:rPr>
        <w:t>regional conflicts</w:t>
      </w:r>
      <w:r w:rsidRPr="004132F2">
        <w:rPr>
          <w:rStyle w:val="StyleUnderline"/>
        </w:rPr>
        <w:t xml:space="preserve"> still account for tremendous human suffering and loss of life in parts of the world without stable governance.4 </w:t>
      </w:r>
      <w:r w:rsidRPr="004132F2">
        <w:rPr>
          <w:sz w:val="12"/>
        </w:rPr>
        <w:t xml:space="preserve">Other problems have emerged precisely because of our successes in the past. </w:t>
      </w:r>
      <w:r w:rsidRPr="004132F2">
        <w:rPr>
          <w:rStyle w:val="StyleUnderline"/>
        </w:rPr>
        <w:t xml:space="preserve">The unprecedented advancement of human wellbeing and prosperity over the past century has been based in large part on the use of </w:t>
      </w:r>
      <w:r w:rsidRPr="00DD410D">
        <w:rPr>
          <w:rStyle w:val="StyleUnderline"/>
          <w:highlight w:val="green"/>
        </w:rPr>
        <w:t>fossil fuels</w:t>
      </w:r>
      <w:r w:rsidRPr="004132F2">
        <w:rPr>
          <w:rStyle w:val="StyleUnderline"/>
        </w:rPr>
        <w:t xml:space="preserve">, thus exposing us to </w:t>
      </w:r>
      <w:r w:rsidRPr="00DD410D">
        <w:rPr>
          <w:rStyle w:val="StyleUnderline"/>
          <w:highlight w:val="green"/>
        </w:rPr>
        <w:t>climate change</w:t>
      </w:r>
      <w:r w:rsidRPr="004132F2">
        <w:rPr>
          <w:rStyle w:val="StyleUnderline"/>
        </w:rPr>
        <w:t xml:space="preserve">. Widespread </w:t>
      </w:r>
      <w:r w:rsidRPr="00DD410D">
        <w:rPr>
          <w:rStyle w:val="StyleUnderline"/>
          <w:highlight w:val="green"/>
        </w:rPr>
        <w:t>automation</w:t>
      </w:r>
      <w:r w:rsidRPr="004132F2">
        <w:rPr>
          <w:rStyle w:val="StyleUnderline"/>
        </w:rPr>
        <w:t>, already a stressor on society, will put increased pressure on the social and economic fabric of our societies over the next few decad</w:t>
      </w:r>
      <w:r w:rsidRPr="004132F2">
        <w:rPr>
          <w:sz w:val="12"/>
        </w:rPr>
        <w:t xml:space="preserve">es. Global governance can help alleviate these issues in various ways – we refer the interested reader to the very detailed work in Ruling Ourselves. Finally, global governance will increasingly be judged not only by the extent to which it prevents harm, but also by its demonstrated ability to improve human wellbeing.5 Progress has let us set our sights higher as a species, both for what we consider to be the right trajectory for humanity and for our own conduct.6 Major advances in human wellbeing can be accomplished with existing technology and modest improvements in global coordination. </w:t>
      </w:r>
      <w:r w:rsidRPr="004132F2">
        <w:rPr>
          <w:rStyle w:val="StyleUnderline"/>
        </w:rPr>
        <w:t xml:space="preserve">Effective global governance is global governance that tackles these issues better than the regional governments of the world can independently. </w:t>
      </w:r>
      <w:r w:rsidRPr="00DD410D">
        <w:rPr>
          <w:rStyle w:val="StyleUnderline"/>
          <w:highlight w:val="green"/>
        </w:rPr>
        <w:t xml:space="preserve">Global governance is key </w:t>
      </w:r>
      <w:r w:rsidRPr="004132F2">
        <w:rPr>
          <w:rStyle w:val="StyleUnderline"/>
        </w:rPr>
        <w:t xml:space="preserve">to solving global problems. </w:t>
      </w:r>
      <w:r w:rsidRPr="00DD410D">
        <w:rPr>
          <w:rStyle w:val="Emphasis"/>
          <w:highlight w:val="green"/>
        </w:rPr>
        <w:t>Without it, we may not be able to avoid weakest-link existential risks or regulate new and dangerous technologies</w:t>
      </w:r>
      <w:r w:rsidRPr="004132F2">
        <w:rPr>
          <w:rStyle w:val="Emphasis"/>
        </w:rPr>
        <w:t>.</w:t>
      </w:r>
      <w:r w:rsidRPr="004132F2">
        <w:rPr>
          <w:rStyle w:val="StyleUnderline"/>
        </w:rPr>
        <w:t xml:space="preserve"> With it, we may be able to prosper as we never have before. The next step is to determine how effective global governance can be achieved.</w:t>
      </w:r>
    </w:p>
    <w:p w14:paraId="1D9FC38D" w14:textId="77777777" w:rsidR="009D004A" w:rsidRPr="00C30ECF" w:rsidRDefault="009D004A" w:rsidP="009D004A"/>
    <w:p w14:paraId="151DCBEC" w14:textId="77777777" w:rsidR="009D004A" w:rsidRDefault="009D004A" w:rsidP="009D004A">
      <w:pPr>
        <w:pStyle w:val="Heading3"/>
      </w:pPr>
      <w:r>
        <w:t>1AC: BRI</w:t>
      </w:r>
    </w:p>
    <w:p w14:paraId="3324CC17" w14:textId="77777777" w:rsidR="009D004A" w:rsidRDefault="009D004A" w:rsidP="009D004A">
      <w:pPr>
        <w:pStyle w:val="Heading4"/>
      </w:pPr>
      <w:r>
        <w:t xml:space="preserve">Chinese Economic Strength </w:t>
      </w:r>
      <w:r>
        <w:rPr>
          <w:u w:val="single"/>
        </w:rPr>
        <w:t>increases</w:t>
      </w:r>
      <w:r>
        <w:t xml:space="preserve"> Economic Diplomacy Efforts, specifically OBOR, AND decreases need for Military Expansion.</w:t>
      </w:r>
    </w:p>
    <w:p w14:paraId="25B66067" w14:textId="77777777" w:rsidR="009D004A" w:rsidRPr="003432AE" w:rsidRDefault="009D004A" w:rsidP="009D004A">
      <w:r w:rsidRPr="003432AE">
        <w:rPr>
          <w:rStyle w:val="Style13ptBold"/>
        </w:rPr>
        <w:t>Cai</w:t>
      </w:r>
      <w:r>
        <w:rPr>
          <w:rStyle w:val="Style13ptBold"/>
        </w:rPr>
        <w:t xml:space="preserve"> 18</w:t>
      </w:r>
      <w:r w:rsidRPr="003432AE">
        <w:t>, Kevin G. "The one belt one road and the Asian infrastructure investment bank: Beijing’s new strategy of geoeconomics and geopolitics." Journal of Contemporary China 27.114 (2018): 831-847.</w:t>
      </w:r>
      <w:r>
        <w:t xml:space="preserve"> (Associate Professor at Renison University College, University of Waterloo, Canada)//Elmer </w:t>
      </w:r>
    </w:p>
    <w:p w14:paraId="609D2549" w14:textId="77777777" w:rsidR="009D004A" w:rsidRPr="003432AE" w:rsidRDefault="009D004A" w:rsidP="009D004A">
      <w:r w:rsidRPr="003432AE">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power in particular, had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3432AE">
        <w:t xml:space="preserve"> Under such circumstances, </w:t>
      </w:r>
      <w:r w:rsidRPr="00DD410D">
        <w:rPr>
          <w:b/>
          <w:highlight w:val="green"/>
          <w:u w:val="single"/>
        </w:rPr>
        <w:t>Beijing</w:t>
      </w:r>
      <w:r w:rsidRPr="003432AE">
        <w:t xml:space="preserve"> has </w:t>
      </w:r>
      <w:r w:rsidRPr="00DD410D">
        <w:rPr>
          <w:b/>
          <w:highlight w:val="green"/>
          <w:u w:val="single"/>
        </w:rPr>
        <w:t>started to adjust its</w:t>
      </w:r>
      <w:r w:rsidRPr="003432AE">
        <w:t xml:space="preserve"> </w:t>
      </w:r>
      <w:r w:rsidRPr="00DD410D">
        <w:rPr>
          <w:b/>
          <w:highlight w:val="green"/>
          <w:u w:val="single"/>
        </w:rPr>
        <w:t>foreign policy by adopting</w:t>
      </w:r>
      <w:r w:rsidRPr="003432AE">
        <w:t xml:space="preserve"> a more comprehensive </w:t>
      </w:r>
      <w:r w:rsidRPr="00DD410D">
        <w:rPr>
          <w:b/>
          <w:highlight w:val="green"/>
          <w:u w:val="single"/>
          <w:bdr w:val="single" w:sz="18" w:space="0" w:color="auto"/>
        </w:rPr>
        <w:t>diplomatic</w:t>
      </w:r>
      <w:r w:rsidRPr="003432AE">
        <w:rPr>
          <w:b/>
          <w:u w:val="single"/>
          <w:bdr w:val="single" w:sz="18" w:space="0" w:color="auto"/>
        </w:rPr>
        <w:t xml:space="preserve"> </w:t>
      </w:r>
      <w:r w:rsidRPr="00DD410D">
        <w:rPr>
          <w:b/>
          <w:highlight w:val="green"/>
          <w:u w:val="single"/>
          <w:bdr w:val="single" w:sz="18" w:space="0" w:color="auto"/>
        </w:rPr>
        <w:t>strategy</w:t>
      </w:r>
      <w:r w:rsidRPr="003432AE">
        <w:t xml:space="preserve"> that involves both ‘sticks’ and ‘carrots.’ On the one hand, Beijing has dropped its previous tao guang yang hui (low-profile) foreign policy, which was initially introduced by Deng Xiaoping in the 1980s, and moved to take a more active and even assertive policy to directly respond to the rising external challenges. On the other hand, however, </w:t>
      </w:r>
      <w:r w:rsidRPr="00DD410D">
        <w:rPr>
          <w:b/>
          <w:highlight w:val="green"/>
          <w:u w:val="single"/>
        </w:rPr>
        <w:t>Beijing</w:t>
      </w:r>
      <w:r w:rsidRPr="003432AE">
        <w:t xml:space="preserve">, by </w:t>
      </w:r>
      <w:r w:rsidRPr="00DD410D">
        <w:rPr>
          <w:b/>
          <w:highlight w:val="green"/>
          <w:u w:val="single"/>
        </w:rPr>
        <w:t>using</w:t>
      </w:r>
      <w:r w:rsidRPr="003432AE">
        <w:t xml:space="preserve"> its </w:t>
      </w:r>
      <w:r w:rsidRPr="00DD410D">
        <w:rPr>
          <w:b/>
          <w:highlight w:val="green"/>
          <w:u w:val="single"/>
        </w:rPr>
        <w:t>increased</w:t>
      </w:r>
      <w:r w:rsidRPr="003432AE">
        <w:rPr>
          <w:b/>
          <w:u w:val="single"/>
        </w:rPr>
        <w:t xml:space="preserve"> </w:t>
      </w:r>
      <w:r w:rsidRPr="00DD410D">
        <w:rPr>
          <w:b/>
          <w:highlight w:val="green"/>
          <w:u w:val="single"/>
        </w:rPr>
        <w:t>economic power</w:t>
      </w:r>
      <w:r w:rsidRPr="003432AE">
        <w:t xml:space="preserve"> and wealth </w:t>
      </w:r>
      <w:r w:rsidRPr="00DD410D">
        <w:rPr>
          <w:b/>
          <w:highlight w:val="green"/>
          <w:u w:val="single"/>
          <w:bdr w:val="single" w:sz="18" w:space="0" w:color="auto"/>
        </w:rPr>
        <w:t>as a diplomatic weapon</w:t>
      </w:r>
      <w:r w:rsidRPr="003432AE">
        <w:t xml:space="preserve">, has </w:t>
      </w:r>
      <w:r w:rsidRPr="00DD410D">
        <w:rPr>
          <w:b/>
          <w:highlight w:val="green"/>
          <w:u w:val="single"/>
        </w:rPr>
        <w:t>provided</w:t>
      </w:r>
      <w:r w:rsidRPr="003432AE">
        <w:t xml:space="preserve"> huge economic </w:t>
      </w:r>
      <w:r w:rsidRPr="00DD410D">
        <w:rPr>
          <w:b/>
          <w:highlight w:val="green"/>
          <w:u w:val="single"/>
        </w:rPr>
        <w:t>incentives</w:t>
      </w:r>
      <w:r w:rsidRPr="003432AE">
        <w:t xml:space="preserve"> </w:t>
      </w:r>
      <w:r w:rsidRPr="00DD410D">
        <w:rPr>
          <w:b/>
          <w:highlight w:val="green"/>
          <w:u w:val="single"/>
        </w:rPr>
        <w:t>for Asian states to develop</w:t>
      </w:r>
      <w:r w:rsidRPr="003432AE">
        <w:t xml:space="preserve"> </w:t>
      </w:r>
      <w:r w:rsidRPr="00DD410D">
        <w:rPr>
          <w:b/>
          <w:highlight w:val="green"/>
          <w:u w:val="single"/>
        </w:rPr>
        <w:t>closer cooperation</w:t>
      </w:r>
      <w:r w:rsidRPr="003432AE">
        <w:t xml:space="preserve"> with China. The </w:t>
      </w:r>
      <w:r w:rsidRPr="00DD410D">
        <w:rPr>
          <w:b/>
          <w:highlight w:val="green"/>
          <w:u w:val="single"/>
          <w:bdr w:val="single" w:sz="18" w:space="0" w:color="auto"/>
        </w:rPr>
        <w:t>OBOR</w:t>
      </w:r>
      <w:r w:rsidRPr="003432AE">
        <w:t xml:space="preserve"> and AIIB initiatives have been launched precisely against this backdrop as an important part of Beijing’s overall foreign policy adjustment under the leadership of Xi Jinping</w:t>
      </w:r>
      <w:r w:rsidRPr="003432AE">
        <w:rPr>
          <w:u w:val="single"/>
        </w:rPr>
        <w:t>. A regional ‘infrastructure gap’ estimated at least in the amount of $8 trillion20 makes Beijing’s two initiatives all the more attractive to many countries in the region.</w:t>
      </w:r>
      <w:r w:rsidRPr="003432AE">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DD410D">
        <w:rPr>
          <w:rStyle w:val="StyleUnderline"/>
          <w:sz w:val="24"/>
          <w:highlight w:val="green"/>
        </w:rPr>
        <w:t>conflicting</w:t>
      </w:r>
      <w:r w:rsidRPr="003432AE">
        <w:rPr>
          <w:rStyle w:val="StyleUnderline"/>
          <w:sz w:val="24"/>
        </w:rPr>
        <w:t xml:space="preserve"> national </w:t>
      </w:r>
      <w:r w:rsidRPr="00DD410D">
        <w:rPr>
          <w:rStyle w:val="StyleUnderline"/>
          <w:sz w:val="24"/>
          <w:highlight w:val="green"/>
        </w:rPr>
        <w:t>interests</w:t>
      </w:r>
      <w:r w:rsidRPr="003432AE">
        <w:rPr>
          <w:rStyle w:val="StyleUnderline"/>
          <w:sz w:val="24"/>
        </w:rPr>
        <w:t xml:space="preserve"> </w:t>
      </w:r>
      <w:r w:rsidRPr="00DD410D">
        <w:rPr>
          <w:rStyle w:val="StyleUnderline"/>
          <w:sz w:val="24"/>
          <w:highlight w:val="green"/>
        </w:rPr>
        <w:t>would become</w:t>
      </w:r>
      <w:r w:rsidRPr="003432AE">
        <w:rPr>
          <w:rStyle w:val="StyleUnderline"/>
          <w:sz w:val="24"/>
        </w:rPr>
        <w:t xml:space="preserve"> all the </w:t>
      </w:r>
      <w:r w:rsidRPr="003432AE">
        <w:rPr>
          <w:rStyle w:val="Emphasis"/>
          <w:sz w:val="24"/>
        </w:rPr>
        <w:t>more prominent</w:t>
      </w:r>
      <w:r w:rsidRPr="003432AE">
        <w:t xml:space="preserve"> </w:t>
      </w:r>
      <w:r w:rsidRPr="003432AE">
        <w:rPr>
          <w:rStyle w:val="Emphasis"/>
          <w:sz w:val="24"/>
        </w:rPr>
        <w:t xml:space="preserve">and </w:t>
      </w:r>
      <w:r w:rsidRPr="00DD410D">
        <w:rPr>
          <w:rStyle w:val="Emphasis"/>
          <w:sz w:val="24"/>
          <w:highlight w:val="green"/>
        </w:rPr>
        <w:t>unmanageable</w:t>
      </w:r>
      <w:r w:rsidRPr="003432AE">
        <w:t xml:space="preserve"> </w:t>
      </w:r>
      <w:r w:rsidRPr="00DD410D">
        <w:rPr>
          <w:rStyle w:val="StyleUnderline"/>
          <w:sz w:val="24"/>
          <w:highlight w:val="green"/>
        </w:rPr>
        <w:t xml:space="preserve">if nation-states shared </w:t>
      </w:r>
      <w:r w:rsidRPr="00DD410D">
        <w:rPr>
          <w:rStyle w:val="Emphasis"/>
          <w:sz w:val="24"/>
          <w:highlight w:val="green"/>
        </w:rPr>
        <w:t>no common interests</w:t>
      </w:r>
      <w:r w:rsidRPr="003432AE">
        <w:t xml:space="preserve">. It is in this sense that the </w:t>
      </w:r>
      <w:r w:rsidRPr="00DD410D">
        <w:rPr>
          <w:rStyle w:val="StyleUnderline"/>
          <w:sz w:val="24"/>
          <w:highlight w:val="green"/>
        </w:rPr>
        <w:t>OBOR</w:t>
      </w:r>
      <w:r w:rsidRPr="003432AE">
        <w:rPr>
          <w:rStyle w:val="StyleUnderline"/>
          <w:sz w:val="24"/>
        </w:rPr>
        <w:t xml:space="preserve"> and the AIIB are deliberately </w:t>
      </w:r>
      <w:r w:rsidRPr="00DD410D">
        <w:rPr>
          <w:rStyle w:val="StyleUnderline"/>
          <w:sz w:val="24"/>
          <w:highlight w:val="green"/>
        </w:rPr>
        <w:t>designed to help develop</w:t>
      </w:r>
      <w:r w:rsidRPr="003432AE">
        <w:t xml:space="preserve"> and expand </w:t>
      </w:r>
      <w:r w:rsidRPr="00DD410D">
        <w:rPr>
          <w:rStyle w:val="Emphasis"/>
          <w:sz w:val="24"/>
          <w:highlight w:val="green"/>
        </w:rPr>
        <w:t>common interests</w:t>
      </w:r>
      <w:r w:rsidRPr="003432AE">
        <w:t xml:space="preserve"> between China and other countries, </w:t>
      </w:r>
      <w:r w:rsidRPr="00DD410D">
        <w:rPr>
          <w:rStyle w:val="StyleUnderline"/>
          <w:sz w:val="24"/>
          <w:highlight w:val="green"/>
        </w:rPr>
        <w:t>particularly</w:t>
      </w:r>
      <w:r w:rsidRPr="003432AE">
        <w:rPr>
          <w:rStyle w:val="StyleUnderline"/>
          <w:sz w:val="24"/>
        </w:rPr>
        <w:t xml:space="preserve"> those that are currently involved </w:t>
      </w:r>
      <w:r w:rsidRPr="00DD410D">
        <w:rPr>
          <w:rStyle w:val="StyleUnderline"/>
          <w:sz w:val="24"/>
          <w:highlight w:val="green"/>
        </w:rPr>
        <w:t>in territorial disputes</w:t>
      </w:r>
      <w:r w:rsidRPr="003432AE">
        <w:t xml:space="preserve"> with China in the South China Sea and those that are fearful of a rising Chinese power. As such, </w:t>
      </w:r>
      <w:r w:rsidRPr="003432AE">
        <w:rPr>
          <w:rStyle w:val="StyleUnderline"/>
          <w:sz w:val="24"/>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3432AE">
        <w:t xml:space="preserve">, </w:t>
      </w:r>
      <w:r w:rsidRPr="003432AE">
        <w:rPr>
          <w:rStyle w:val="Emphasis"/>
          <w:sz w:val="24"/>
        </w:rPr>
        <w:t>potentially even solving these disputes with the countries involved.</w:t>
      </w:r>
      <w:r w:rsidRPr="003432AE">
        <w:t xml:space="preserve"> In a broader sense, </w:t>
      </w:r>
      <w:r w:rsidRPr="003432AE">
        <w:rPr>
          <w:rStyle w:val="Emphasis"/>
          <w:sz w:val="24"/>
        </w:rPr>
        <w:t>the initiatives could help further strengthen Beijing’s third world diplomacy</w:t>
      </w:r>
      <w:r w:rsidRPr="003432AE">
        <w:t>.</w:t>
      </w:r>
    </w:p>
    <w:p w14:paraId="07AC4182" w14:textId="77777777" w:rsidR="009D004A" w:rsidRDefault="009D004A" w:rsidP="009D004A">
      <w:pPr>
        <w:pStyle w:val="Heading4"/>
      </w:pPr>
      <w:r>
        <w:t>Solves Central Asian and South Asia War.</w:t>
      </w:r>
    </w:p>
    <w:p w14:paraId="7659BF7C" w14:textId="77777777" w:rsidR="009D004A" w:rsidRPr="003432AE" w:rsidRDefault="009D004A" w:rsidP="009D004A">
      <w:r w:rsidRPr="003432AE">
        <w:rPr>
          <w:rStyle w:val="Style13ptBold"/>
        </w:rPr>
        <w:t>Muhammad</w:t>
      </w:r>
      <w:r>
        <w:rPr>
          <w:rStyle w:val="Style13ptBold"/>
        </w:rPr>
        <w:t xml:space="preserve"> et Al 19</w:t>
      </w:r>
      <w:r w:rsidRPr="003432AE">
        <w:t>, Imraz, Arif Khan, and Saif ul Islam. "China Pakistan Economic Corridor: Peace, Prosperity and Conflict Resolution in the Region."</w:t>
      </w:r>
      <w:r>
        <w:t xml:space="preserve"> (Lecturer, Department of Political Science, University of Buner)//Elmer </w:t>
      </w:r>
    </w:p>
    <w:p w14:paraId="6C13FF24" w14:textId="77777777" w:rsidR="009D004A" w:rsidRPr="002F63BB" w:rsidRDefault="009D004A" w:rsidP="009D004A">
      <w:r w:rsidRPr="002F63BB">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DD410D">
        <w:rPr>
          <w:b/>
          <w:sz w:val="26"/>
          <w:highlight w:val="green"/>
          <w:u w:val="single"/>
        </w:rPr>
        <w:t>o</w:t>
      </w:r>
      <w:r w:rsidRPr="003432AE">
        <w:rPr>
          <w:u w:val="single"/>
        </w:rPr>
        <w:t xml:space="preserve">ne </w:t>
      </w:r>
      <w:r w:rsidRPr="00DD410D">
        <w:rPr>
          <w:b/>
          <w:sz w:val="26"/>
          <w:highlight w:val="green"/>
          <w:u w:val="single"/>
        </w:rPr>
        <w:t>b</w:t>
      </w:r>
      <w:r w:rsidRPr="003432AE">
        <w:rPr>
          <w:u w:val="single"/>
        </w:rPr>
        <w:t xml:space="preserve">elt </w:t>
      </w:r>
      <w:r w:rsidRPr="00DD410D">
        <w:rPr>
          <w:b/>
          <w:sz w:val="26"/>
          <w:highlight w:val="green"/>
          <w:u w:val="single"/>
        </w:rPr>
        <w:t>o</w:t>
      </w:r>
      <w:r w:rsidRPr="003432AE">
        <w:rPr>
          <w:u w:val="single"/>
        </w:rPr>
        <w:t xml:space="preserve">ne </w:t>
      </w:r>
      <w:r w:rsidRPr="00DD410D">
        <w:rPr>
          <w:b/>
          <w:sz w:val="26"/>
          <w:highlight w:val="green"/>
          <w:u w:val="single"/>
        </w:rPr>
        <w:t>r</w:t>
      </w:r>
      <w:r w:rsidRPr="003432AE">
        <w:rPr>
          <w:u w:val="single"/>
        </w:rPr>
        <w:t xml:space="preserve">oad initiative (BRI). </w:t>
      </w:r>
      <w:r w:rsidRPr="002F63BB">
        <w:t xml:space="preserve">CPEC, started point is Gawadar a deep water port connects to the China‘s province of Xinjiang. Being part of the BRI, once CPEC is completely started functioning, </w:t>
      </w:r>
      <w:r w:rsidRPr="003432AE">
        <w:rPr>
          <w:u w:val="single"/>
        </w:rPr>
        <w:t xml:space="preserve">it </w:t>
      </w:r>
      <w:r w:rsidRPr="00DD410D">
        <w:rPr>
          <w:b/>
          <w:sz w:val="26"/>
          <w:highlight w:val="green"/>
          <w:u w:val="single"/>
        </w:rPr>
        <w:t>will improve</w:t>
      </w:r>
      <w:r w:rsidRPr="00DD410D">
        <w:rPr>
          <w:highlight w:val="green"/>
          <w:u w:val="single"/>
        </w:rPr>
        <w:t xml:space="preserve"> </w:t>
      </w:r>
      <w:r w:rsidRPr="003432AE">
        <w:rPr>
          <w:u w:val="single"/>
        </w:rPr>
        <w:t xml:space="preserve">the </w:t>
      </w:r>
      <w:r w:rsidRPr="00DD410D">
        <w:rPr>
          <w:b/>
          <w:sz w:val="26"/>
          <w:highlight w:val="green"/>
          <w:u w:val="single"/>
          <w:bdr w:val="single" w:sz="18" w:space="0" w:color="auto"/>
        </w:rPr>
        <w:t>political, social and economic situation</w:t>
      </w:r>
      <w:r w:rsidRPr="00DD410D">
        <w:rPr>
          <w:highlight w:val="green"/>
          <w:u w:val="single"/>
        </w:rPr>
        <w:t xml:space="preserve"> </w:t>
      </w:r>
      <w:r w:rsidRPr="003432AE">
        <w:rPr>
          <w:u w:val="single"/>
        </w:rPr>
        <w:t>of the regional states and will raise the geo-strategic importance.</w:t>
      </w:r>
      <w:r w:rsidRPr="002F63BB">
        <w:t xml:space="preserve"> CPEC is the priority of both states China and Pakistan, for Pakistan, CPEC pass through Pakistan‘s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3432AE">
        <w:rPr>
          <w:u w:val="single"/>
        </w:rPr>
        <w:t xml:space="preserve">Not only this, CPEC will </w:t>
      </w:r>
      <w:r w:rsidRPr="00DD410D">
        <w:rPr>
          <w:b/>
          <w:sz w:val="26"/>
          <w:highlight w:val="green"/>
          <w:u w:val="single"/>
        </w:rPr>
        <w:t>boost</w:t>
      </w:r>
      <w:r w:rsidRPr="003432AE">
        <w:rPr>
          <w:u w:val="single"/>
        </w:rPr>
        <w:t xml:space="preserve"> up the </w:t>
      </w:r>
      <w:r w:rsidRPr="00DD410D">
        <w:rPr>
          <w:b/>
          <w:sz w:val="26"/>
          <w:highlight w:val="green"/>
          <w:u w:val="single"/>
        </w:rPr>
        <w:t>regional</w:t>
      </w:r>
      <w:r w:rsidRPr="003432AE">
        <w:rPr>
          <w:u w:val="single"/>
        </w:rPr>
        <w:t xml:space="preserve"> states‘ </w:t>
      </w:r>
      <w:r w:rsidRPr="00DD410D">
        <w:rPr>
          <w:b/>
          <w:sz w:val="26"/>
          <w:highlight w:val="green"/>
          <w:u w:val="single"/>
        </w:rPr>
        <w:t>economy</w:t>
      </w:r>
      <w:r w:rsidRPr="003432AE">
        <w:rPr>
          <w:u w:val="single"/>
        </w:rPr>
        <w:t xml:space="preserve">, </w:t>
      </w:r>
      <w:r w:rsidRPr="00DD410D">
        <w:rPr>
          <w:b/>
          <w:sz w:val="26"/>
          <w:highlight w:val="green"/>
          <w:u w:val="single"/>
        </w:rPr>
        <w:t>ensure peace</w:t>
      </w:r>
      <w:r w:rsidRPr="003432AE">
        <w:rPr>
          <w:u w:val="single"/>
        </w:rPr>
        <w:t xml:space="preserve"> and prosperity in the region.</w:t>
      </w:r>
      <w:r w:rsidRPr="002F63BB">
        <w:t xml:space="preserve"> Political, social and economic degradation in South Asia, created a hurdle in the cooperation among the regional countries. </w:t>
      </w:r>
      <w:r w:rsidRPr="003432AE">
        <w:rPr>
          <w:u w:val="single"/>
        </w:rPr>
        <w:t>Security issues, terrorism, over population, economic disparities, lacking of education and modern inventions, lacking of health facilities, poor economic setup, water issues etc. devastated the life style and hindered the progress, development and peace in the region. CPEC is a turning point in the history of Asians‘ countries, it is not only a game changer</w:t>
      </w:r>
      <w:r w:rsidRPr="002F63BB">
        <w:t xml:space="preserve"> and a target for Pakistan and China but a project for the whole region. Goal of this project is to promote commerce and trade culture, integrate the regional states for the development of economy, agriculture and industries. Furthermore, it is a source of peace, prosperity and conflicts resolutions in the region through economic development, economic dependence and regional integration. CPEC is a sign of peace and affluence for the whole region as for Pakistan. Being economic zone it will bring political, social and especially economic growth in the region. However, this research work deals with analyse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social and economic growth, bringing peace, prosperity and security in region2 The CPEC covers the areas starting from a muslim majority province Xinjiang Uygur in China and almost all provinces Pakistan. Main areas through which CPEC passes are Kashgar, Atushi, Tumshuq, Shule, Shufu, Akto, Tashkurgan Tajik, Gilgit, Peshawar, Dera Ismail Khan, Islamabad, Lahore, Multan, Quetta, Sukkur, Hyderabad, Karachi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DD410D">
        <w:rPr>
          <w:b/>
          <w:sz w:val="26"/>
          <w:highlight w:val="green"/>
          <w:u w:val="single"/>
        </w:rPr>
        <w:t>peace</w:t>
      </w:r>
      <w:r w:rsidRPr="002F63BB">
        <w:t xml:space="preserve"> is more than that, it is </w:t>
      </w:r>
      <w:r w:rsidRPr="00DD410D">
        <w:rPr>
          <w:b/>
          <w:sz w:val="26"/>
          <w:highlight w:val="green"/>
          <w:u w:val="single"/>
        </w:rPr>
        <w:t>based on the political,</w:t>
      </w:r>
      <w:r w:rsidRPr="002F63BB">
        <w:t xml:space="preserve"> social </w:t>
      </w:r>
      <w:r w:rsidRPr="00DD410D">
        <w:rPr>
          <w:b/>
          <w:sz w:val="26"/>
          <w:highlight w:val="green"/>
          <w:u w:val="single"/>
        </w:rPr>
        <w:t>and economic development</w:t>
      </w:r>
      <w:r w:rsidRPr="002F63BB">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violations and war. Demand for right by using violence fall under the umbrella of negative peace. Jonathan Schell fruitfully summarised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denial and counter claim leads to conflicts. So, prevention of the conflicts, mediation, management and resolution fascinated the international community, because the cost of war and conflicts is higher. For the conflict resolution, various methods are used as the tactics of good offices, arbitration, enquiry, negotiation, problem setting workshop, second track diplomacy, reconciliation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social and economic interdependence society, reduce the chances of conflicts and war. Liberal thinkers probe out that </w:t>
      </w:r>
      <w:r w:rsidRPr="00DD410D">
        <w:rPr>
          <w:b/>
          <w:sz w:val="26"/>
          <w:highlight w:val="green"/>
          <w:u w:val="single"/>
        </w:rPr>
        <w:t>free trade and</w:t>
      </w:r>
      <w:r w:rsidRPr="002F63BB">
        <w:rPr>
          <w:u w:val="single"/>
        </w:rPr>
        <w:t xml:space="preserve"> economic </w:t>
      </w:r>
      <w:r w:rsidRPr="00DD410D">
        <w:rPr>
          <w:b/>
          <w:sz w:val="26"/>
          <w:highlight w:val="green"/>
          <w:u w:val="single"/>
        </w:rPr>
        <w:t>interdependence</w:t>
      </w:r>
      <w:r w:rsidRPr="002F63BB">
        <w:rPr>
          <w:u w:val="single"/>
        </w:rPr>
        <w:t xml:space="preserve"> flourish peace and </w:t>
      </w:r>
      <w:r w:rsidRPr="00DD410D">
        <w:rPr>
          <w:b/>
          <w:sz w:val="26"/>
          <w:highlight w:val="green"/>
          <w:u w:val="single"/>
        </w:rPr>
        <w:t>eliminate</w:t>
      </w:r>
      <w:r w:rsidRPr="002F63BB">
        <w:rPr>
          <w:u w:val="single"/>
        </w:rPr>
        <w:t xml:space="preserve"> the risk of </w:t>
      </w:r>
      <w:r w:rsidRPr="00DD410D">
        <w:rPr>
          <w:b/>
          <w:sz w:val="26"/>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war8 . Economically weak states, where is economically disintegrated states are mostly enhanced in conflicts with each other</w:t>
      </w:r>
      <w:r w:rsidRPr="002F63BB">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DD410D">
        <w:rPr>
          <w:b/>
          <w:bCs/>
          <w:sz w:val="26"/>
          <w:highlight w:val="green"/>
          <w:u w:val="single"/>
        </w:rPr>
        <w:t>Pakistan</w:t>
      </w:r>
      <w:r w:rsidRPr="002F63BB">
        <w:rPr>
          <w:u w:val="single"/>
        </w:rPr>
        <w:t xml:space="preserve">, China </w:t>
      </w:r>
      <w:r w:rsidRPr="00DD410D">
        <w:rPr>
          <w:b/>
          <w:sz w:val="26"/>
          <w:highlight w:val="green"/>
          <w:u w:val="single"/>
        </w:rPr>
        <w:t>and</w:t>
      </w:r>
      <w:r w:rsidRPr="00DD410D">
        <w:rPr>
          <w:highlight w:val="green"/>
          <w:u w:val="single"/>
        </w:rPr>
        <w:t xml:space="preserve"> </w:t>
      </w:r>
      <w:r w:rsidRPr="002F63BB">
        <w:rPr>
          <w:u w:val="single"/>
        </w:rPr>
        <w:t xml:space="preserve">other </w:t>
      </w:r>
      <w:r w:rsidRPr="00DD410D">
        <w:rPr>
          <w:b/>
          <w:sz w:val="26"/>
          <w:highlight w:val="green"/>
          <w:u w:val="single"/>
        </w:rPr>
        <w:t>central Asian states</w:t>
      </w:r>
      <w:r w:rsidRPr="00DD410D">
        <w:rPr>
          <w:highlight w:val="green"/>
          <w:u w:val="single"/>
        </w:rPr>
        <w:t xml:space="preserve"> </w:t>
      </w:r>
      <w:r w:rsidRPr="00DD410D">
        <w:rPr>
          <w:b/>
          <w:sz w:val="26"/>
          <w:highlight w:val="green"/>
          <w:u w:val="single"/>
        </w:rPr>
        <w:t>have</w:t>
      </w:r>
      <w:r w:rsidRPr="00DD410D">
        <w:rPr>
          <w:highlight w:val="green"/>
          <w:u w:val="single"/>
        </w:rPr>
        <w:t xml:space="preserve"> </w:t>
      </w:r>
      <w:r w:rsidRPr="002F63BB">
        <w:rPr>
          <w:u w:val="single"/>
        </w:rPr>
        <w:t xml:space="preserve">the </w:t>
      </w:r>
      <w:r w:rsidRPr="00DD410D">
        <w:rPr>
          <w:b/>
          <w:sz w:val="26"/>
          <w:highlight w:val="green"/>
          <w:u w:val="single"/>
        </w:rPr>
        <w:t>capacity of regional integration</w:t>
      </w:r>
      <w:r w:rsidRPr="00DD410D">
        <w:rPr>
          <w:highlight w:val="green"/>
          <w:u w:val="single"/>
        </w:rPr>
        <w:t xml:space="preserve"> </w:t>
      </w:r>
      <w:r w:rsidRPr="002F63BB">
        <w:rPr>
          <w:u w:val="single"/>
        </w:rPr>
        <w:t xml:space="preserve">through CPEC. The CPEC has the potential of cooperation, integration, economic growth, and forged unity among regional states. </w:t>
      </w:r>
      <w:r w:rsidRPr="002F63BB">
        <w:t xml:space="preserve">According to the norms of NeoFunctionalism, CPEC provides an opportunity of free trade, economic dependence, transportation and regional integration through functional cooperation. </w:t>
      </w:r>
      <w:r w:rsidRPr="00DD410D">
        <w:rPr>
          <w:b/>
          <w:sz w:val="26"/>
          <w:highlight w:val="green"/>
          <w:u w:val="single"/>
        </w:rPr>
        <w:t>South Asia</w:t>
      </w:r>
      <w:r w:rsidRPr="002F63BB">
        <w:t xml:space="preserve"> is the </w:t>
      </w:r>
      <w:r w:rsidRPr="00DD410D">
        <w:rPr>
          <w:b/>
          <w:sz w:val="26"/>
          <w:highlight w:val="green"/>
          <w:u w:val="single"/>
        </w:rPr>
        <w:t>most exacerbated region</w:t>
      </w:r>
      <w:r w:rsidRPr="002F63BB">
        <w:t xml:space="preserve"> in the world, because of militancy, conflicts, overpopulation, less development, lacking of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DD410D">
        <w:rPr>
          <w:b/>
          <w:sz w:val="26"/>
          <w:highlight w:val="green"/>
          <w:u w:val="single"/>
        </w:rPr>
        <w:t>CPEC</w:t>
      </w:r>
      <w:r w:rsidRPr="00DD410D">
        <w:rPr>
          <w:highlight w:val="green"/>
          <w:u w:val="single"/>
        </w:rPr>
        <w:t xml:space="preserve"> </w:t>
      </w:r>
      <w:r w:rsidRPr="00DD410D">
        <w:rPr>
          <w:b/>
          <w:sz w:val="26"/>
          <w:highlight w:val="green"/>
          <w:u w:val="single"/>
          <w:bdr w:val="single" w:sz="18" w:space="0" w:color="auto"/>
        </w:rPr>
        <w:t>bestowed the best opportunity to resolve the conflicts</w:t>
      </w:r>
      <w:r w:rsidRPr="00DD410D">
        <w:rPr>
          <w:highlight w:val="green"/>
          <w:u w:val="single"/>
        </w:rPr>
        <w:t xml:space="preserve"> </w:t>
      </w:r>
      <w:r w:rsidRPr="002F63BB">
        <w:rPr>
          <w:u w:val="single"/>
        </w:rPr>
        <w:t>and created peace through geo-economics and geo-politics</w:t>
      </w:r>
      <w:r w:rsidRPr="002F63BB">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DD410D">
        <w:rPr>
          <w:b/>
          <w:sz w:val="26"/>
          <w:highlight w:val="green"/>
          <w:u w:val="single"/>
        </w:rPr>
        <w:t>interconnect</w:t>
      </w:r>
      <w:r w:rsidRPr="002F63BB">
        <w:rPr>
          <w:u w:val="single"/>
        </w:rPr>
        <w:t xml:space="preserve"> China, </w:t>
      </w:r>
      <w:r w:rsidRPr="00DD410D">
        <w:rPr>
          <w:b/>
          <w:sz w:val="26"/>
          <w:highlight w:val="green"/>
          <w:u w:val="single"/>
        </w:rPr>
        <w:t>Pakistan</w:t>
      </w:r>
      <w:r w:rsidRPr="002F63BB">
        <w:rPr>
          <w:u w:val="single"/>
        </w:rPr>
        <w:t xml:space="preserve">, Iran, </w:t>
      </w:r>
      <w:r w:rsidRPr="00DD410D">
        <w:rPr>
          <w:b/>
          <w:sz w:val="26"/>
          <w:highlight w:val="green"/>
          <w:u w:val="single"/>
        </w:rPr>
        <w:t>India</w:t>
      </w:r>
      <w:r w:rsidRPr="002F63BB">
        <w:rPr>
          <w:u w:val="single"/>
        </w:rPr>
        <w:t xml:space="preserve">, Afghanistan, </w:t>
      </w:r>
      <w:r w:rsidRPr="00DD410D">
        <w:rPr>
          <w:b/>
          <w:sz w:val="26"/>
          <w:highlight w:val="green"/>
          <w:u w:val="single"/>
        </w:rPr>
        <w:t>Central Asia</w:t>
      </w:r>
      <w:r w:rsidRPr="002F63BB">
        <w:rPr>
          <w:u w:val="single"/>
        </w:rPr>
        <w:t>, West Asia, not only this other states of the Central Asia are also may connected with this corridor through India.</w:t>
      </w:r>
      <w:r w:rsidRPr="002F63BB">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Regional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people.‖14 So, through integration of the regional states, CPEC has a great role in the flourishing of the peace, prosperity and development in the region. The issue of terrorism, militancy, Kashmir disputes, crimes as piracy, human trafficking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ChinaPakistan adopted joint struggle for the fortification of their maritime security to bring peace and stability in the region and secure the CPEC from insecurity.15</w:t>
      </w:r>
    </w:p>
    <w:p w14:paraId="562FF519" w14:textId="77777777" w:rsidR="009D004A" w:rsidRPr="00617C8D" w:rsidRDefault="009D004A" w:rsidP="009D004A">
      <w:pPr>
        <w:pStyle w:val="Heading4"/>
      </w:pPr>
      <w:r w:rsidRPr="00617C8D">
        <w:t xml:space="preserve">Central Asia Instability </w:t>
      </w:r>
      <w:r>
        <w:t>explodes globally</w:t>
      </w:r>
    </w:p>
    <w:p w14:paraId="08DAA504" w14:textId="77777777" w:rsidR="009D004A" w:rsidRDefault="009D004A" w:rsidP="009D004A">
      <w:r w:rsidRPr="004055CB">
        <w:rPr>
          <w:rStyle w:val="Style13ptBold"/>
        </w:rPr>
        <w:t>Blank 2k</w:t>
      </w:r>
      <w:r>
        <w:t xml:space="preserve"> [Stephen J. - Expert on the Soviet Bloc for the Strategic Studies Institute, “American Grand Strategy and the Transcaspian Region”, World Affairs. 9-22] </w:t>
      </w:r>
    </w:p>
    <w:p w14:paraId="46F93144" w14:textId="77777777" w:rsidR="009D004A" w:rsidRPr="006F1BA5" w:rsidRDefault="009D004A" w:rsidP="009D004A">
      <w:pPr>
        <w:rPr>
          <w:b/>
        </w:rPr>
      </w:pPr>
      <w:r w:rsidRPr="006F1BA5">
        <w:rPr>
          <w:sz w:val="12"/>
        </w:rPr>
        <w:t>Thus many</w:t>
      </w:r>
      <w:r w:rsidRPr="006F1BA5">
        <w:t xml:space="preserve"> </w:t>
      </w:r>
      <w:r w:rsidRPr="00DD410D">
        <w:rPr>
          <w:rStyle w:val="UnderlineBold"/>
          <w:sz w:val="22"/>
          <w:highlight w:val="green"/>
        </w:rPr>
        <w:t>structural conditions for</w:t>
      </w:r>
      <w:r w:rsidRPr="006F1BA5">
        <w:rPr>
          <w:rStyle w:val="UnderlineBold"/>
          <w:sz w:val="22"/>
        </w:rPr>
        <w:t xml:space="preserve"> conventional </w:t>
      </w:r>
      <w:r w:rsidRPr="00DD410D">
        <w:rPr>
          <w:rStyle w:val="UnderlineBold"/>
          <w:sz w:val="22"/>
          <w:highlight w:val="green"/>
        </w:rPr>
        <w:t>war</w:t>
      </w:r>
      <w:r w:rsidRPr="006F1BA5">
        <w:t xml:space="preserve"> </w:t>
      </w:r>
      <w:r w:rsidRPr="006F1BA5">
        <w:rPr>
          <w:sz w:val="12"/>
        </w:rPr>
        <w:t xml:space="preserve">or protracted ethnic conflict where third parties intervene now </w:t>
      </w:r>
      <w:r w:rsidRPr="00DD410D">
        <w:rPr>
          <w:rStyle w:val="UnderlineBold"/>
          <w:sz w:val="22"/>
          <w:highlight w:val="green"/>
        </w:rPr>
        <w:t>exist in</w:t>
      </w:r>
      <w:r w:rsidRPr="006F1BA5">
        <w:t xml:space="preserve"> </w:t>
      </w:r>
      <w:r w:rsidRPr="006F1BA5">
        <w:rPr>
          <w:sz w:val="12"/>
        </w:rPr>
        <w:t>the Transcaucasus and</w:t>
      </w:r>
      <w:r w:rsidRPr="006F1BA5">
        <w:t xml:space="preserve"> </w:t>
      </w:r>
      <w:r w:rsidRPr="00DD410D">
        <w:rPr>
          <w:rStyle w:val="UnderlineBold"/>
          <w:sz w:val="22"/>
          <w:highlight w:val="green"/>
        </w:rPr>
        <w:t>Central Asia</w:t>
      </w:r>
      <w:r w:rsidRPr="006F1BA5">
        <w:rPr>
          <w:b/>
        </w:rPr>
        <w:t xml:space="preserve">. </w:t>
      </w:r>
      <w:r w:rsidRPr="006F1BA5">
        <w:rPr>
          <w:rStyle w:val="UnderlineBold"/>
          <w:sz w:val="22"/>
        </w:rPr>
        <w:t>The outbreak of violence</w:t>
      </w:r>
      <w:r w:rsidRPr="006F1BA5">
        <w:t xml:space="preserve"> </w:t>
      </w:r>
      <w:r w:rsidRPr="006F1BA5">
        <w:rPr>
          <w:sz w:val="12"/>
        </w:rPr>
        <w:t>by disaffected Islamic elements, the</w:t>
      </w:r>
      <w:r w:rsidRPr="006F1BA5">
        <w:t xml:space="preserve"> </w:t>
      </w:r>
      <w:r w:rsidRPr="00DD410D">
        <w:rPr>
          <w:rStyle w:val="UnderlineBold"/>
          <w:sz w:val="22"/>
          <w:highlight w:val="green"/>
        </w:rPr>
        <w:t>drug trade</w:t>
      </w:r>
      <w:r w:rsidRPr="006F1BA5">
        <w:t>,</w:t>
      </w:r>
      <w:r w:rsidRPr="006F1BA5">
        <w:rPr>
          <w:sz w:val="12"/>
        </w:rPr>
        <w:t xml:space="preserve"> the</w:t>
      </w:r>
      <w:r w:rsidRPr="006F1BA5">
        <w:t xml:space="preserve"> </w:t>
      </w:r>
      <w:r w:rsidRPr="00DD410D">
        <w:rPr>
          <w:rStyle w:val="UnderlineBold"/>
          <w:sz w:val="22"/>
          <w:highlight w:val="green"/>
        </w:rPr>
        <w:t>Chechen wars</w:t>
      </w:r>
      <w:r w:rsidRPr="00DD410D">
        <w:rPr>
          <w:b/>
          <w:highlight w:val="green"/>
        </w:rPr>
        <w:t xml:space="preserve">, </w:t>
      </w:r>
      <w:r w:rsidRPr="00DD410D">
        <w:rPr>
          <w:rStyle w:val="UnderlineBold"/>
          <w:sz w:val="22"/>
          <w:highlight w:val="green"/>
        </w:rPr>
        <w:t>and</w:t>
      </w:r>
      <w:r w:rsidRPr="006F1BA5">
        <w:t xml:space="preserve"> </w:t>
      </w:r>
      <w:r w:rsidRPr="006F1BA5">
        <w:rPr>
          <w:sz w:val="12"/>
        </w:rPr>
        <w:t>the unresolved</w:t>
      </w:r>
      <w:r w:rsidRPr="006F1BA5">
        <w:t xml:space="preserve"> </w:t>
      </w:r>
      <w:r w:rsidRPr="00DD410D">
        <w:rPr>
          <w:rStyle w:val="UnderlineBold"/>
          <w:sz w:val="22"/>
          <w:highlight w:val="green"/>
        </w:rPr>
        <w:t>ethnopolitical conflicts</w:t>
      </w:r>
      <w:r w:rsidRPr="006F1BA5">
        <w:t xml:space="preserve"> that </w:t>
      </w:r>
      <w:r w:rsidRPr="00DD410D">
        <w:rPr>
          <w:rStyle w:val="UnderlineBold"/>
          <w:sz w:val="22"/>
          <w:highlight w:val="green"/>
        </w:rPr>
        <w:t>dot the region</w:t>
      </w:r>
      <w:r w:rsidRPr="006F1BA5">
        <w:t xml:space="preserve">, </w:t>
      </w:r>
      <w:r w:rsidRPr="006F1BA5">
        <w:rPr>
          <w:rStyle w:val="UnderlineBold"/>
          <w:sz w:val="22"/>
        </w:rPr>
        <w:t>not to mention</w:t>
      </w:r>
      <w:r w:rsidRPr="006F1BA5">
        <w:t xml:space="preserve"> </w:t>
      </w:r>
      <w:r w:rsidRPr="006F1BA5">
        <w:rPr>
          <w:sz w:val="12"/>
        </w:rPr>
        <w:t xml:space="preserve">the undemocratic and unbalanced distribution of income across </w:t>
      </w:r>
      <w:r w:rsidRPr="00DD410D">
        <w:rPr>
          <w:rStyle w:val="UnderlineBold"/>
          <w:sz w:val="22"/>
          <w:highlight w:val="green"/>
        </w:rPr>
        <w:t>corrupt</w:t>
      </w:r>
      <w:r w:rsidRPr="006F1BA5">
        <w:rPr>
          <w:rStyle w:val="UnderlineBold"/>
          <w:sz w:val="22"/>
        </w:rPr>
        <w:t xml:space="preserve"> </w:t>
      </w:r>
      <w:r w:rsidRPr="00DD410D">
        <w:rPr>
          <w:rStyle w:val="UnderlineBold"/>
          <w:sz w:val="22"/>
          <w:highlight w:val="green"/>
        </w:rPr>
        <w:t>governments</w:t>
      </w:r>
      <w:r w:rsidRPr="006F1BA5">
        <w:t xml:space="preserve">, </w:t>
      </w:r>
      <w:r w:rsidRPr="00DD410D">
        <w:rPr>
          <w:rStyle w:val="UnderlineBold"/>
          <w:sz w:val="22"/>
          <w:highlight w:val="green"/>
        </w:rPr>
        <w:t>provide</w:t>
      </w:r>
      <w:r w:rsidRPr="006F1BA5">
        <w:rPr>
          <w:b/>
        </w:rPr>
        <w:t xml:space="preserve"> </w:t>
      </w:r>
      <w:r w:rsidRPr="006F1BA5">
        <w:rPr>
          <w:rStyle w:val="UnderlineBold"/>
          <w:sz w:val="22"/>
        </w:rPr>
        <w:t xml:space="preserve">plenty of </w:t>
      </w:r>
      <w:r w:rsidRPr="00DD410D">
        <w:rPr>
          <w:rStyle w:val="UnderlineBold"/>
          <w:sz w:val="22"/>
          <w:highlight w:val="green"/>
        </w:rPr>
        <w:t>tinder for</w:t>
      </w:r>
      <w:r w:rsidRPr="006F1BA5">
        <w:rPr>
          <w:rStyle w:val="UnderlineBold"/>
          <w:sz w:val="22"/>
        </w:rPr>
        <w:t xml:space="preserve"> future </w:t>
      </w:r>
      <w:r w:rsidRPr="00DD410D">
        <w:rPr>
          <w:rStyle w:val="UnderlineBold"/>
          <w:sz w:val="22"/>
          <w:highlight w:val="green"/>
        </w:rPr>
        <w:t>fires</w:t>
      </w:r>
      <w:r w:rsidRPr="006F1BA5">
        <w:t xml:space="preserve">. </w:t>
      </w:r>
      <w:r w:rsidRPr="006F1BA5">
        <w:rPr>
          <w:sz w:val="12"/>
        </w:rPr>
        <w:t>Many Third World conflicts generated by local</w:t>
      </w:r>
      <w:r w:rsidRPr="006F1BA5">
        <w:t xml:space="preserve"> </w:t>
      </w:r>
      <w:r w:rsidRPr="00DD410D">
        <w:rPr>
          <w:rStyle w:val="UnderlineBold"/>
          <w:sz w:val="22"/>
          <w:highlight w:val="green"/>
        </w:rPr>
        <w:t>structural factors</w:t>
      </w:r>
      <w:r w:rsidRPr="006F1BA5">
        <w:rPr>
          <w:sz w:val="12"/>
        </w:rPr>
        <w:t xml:space="preserve"> also</w:t>
      </w:r>
      <w:r w:rsidRPr="006F1BA5">
        <w:t xml:space="preserve"> </w:t>
      </w:r>
      <w:r w:rsidRPr="00DD410D">
        <w:rPr>
          <w:rStyle w:val="UnderlineBold"/>
          <w:sz w:val="22"/>
          <w:highlight w:val="green"/>
        </w:rPr>
        <w:t>have great potential for unintended escalation</w:t>
      </w:r>
      <w:r w:rsidRPr="006F1BA5">
        <w:rPr>
          <w:b/>
        </w:rPr>
        <w:t xml:space="preserve">. </w:t>
      </w:r>
      <w:r w:rsidRPr="00DD410D">
        <w:rPr>
          <w:rStyle w:val="UnderlineBold"/>
          <w:sz w:val="22"/>
          <w:highlight w:val="green"/>
        </w:rPr>
        <w:t>Big powers</w:t>
      </w:r>
      <w:r w:rsidRPr="006F1BA5">
        <w:rPr>
          <w:b/>
        </w:rPr>
        <w:t xml:space="preserve"> </w:t>
      </w:r>
      <w:r w:rsidRPr="006F1BA5">
        <w:rPr>
          <w:b/>
          <w:sz w:val="12"/>
        </w:rPr>
        <w:t>often</w:t>
      </w:r>
      <w:r w:rsidRPr="006F1BA5">
        <w:rPr>
          <w:b/>
        </w:rPr>
        <w:t xml:space="preserve"> </w:t>
      </w:r>
      <w:r w:rsidRPr="00DD410D">
        <w:rPr>
          <w:rStyle w:val="UnderlineBold"/>
          <w:sz w:val="22"/>
          <w:highlight w:val="green"/>
        </w:rPr>
        <w:t>feel obliged to rescue their proxies</w:t>
      </w:r>
      <w:r w:rsidRPr="006F1BA5">
        <w:rPr>
          <w:rStyle w:val="UnderlineBold"/>
          <w:sz w:val="22"/>
        </w:rPr>
        <w:t xml:space="preserve"> and proteges</w:t>
      </w:r>
      <w:r w:rsidRPr="006F1BA5">
        <w:t xml:space="preserve">. </w:t>
      </w:r>
      <w:r w:rsidRPr="006F1BA5">
        <w:rPr>
          <w:rStyle w:val="UnderlineBold"/>
          <w:sz w:val="22"/>
        </w:rPr>
        <w:t>One or another big power may fail to grasp the stakes</w:t>
      </w:r>
      <w:r w:rsidRPr="006F1BA5">
        <w:rPr>
          <w:b/>
          <w:sz w:val="12"/>
        </w:rPr>
        <w:t xml:space="preserve"> for the other side since interests here are not as clear as in Europe. Hence </w:t>
      </w:r>
      <w:r w:rsidRPr="00DD410D">
        <w:rPr>
          <w:rStyle w:val="UnderlineBold"/>
          <w:sz w:val="22"/>
          <w:highlight w:val="green"/>
        </w:rPr>
        <w:t>commitments involving the use of nuclear weapons</w:t>
      </w:r>
      <w:r w:rsidRPr="006F1BA5">
        <w:rPr>
          <w:b/>
        </w:rPr>
        <w:t xml:space="preserve"> </w:t>
      </w:r>
      <w:r w:rsidRPr="006F1BA5">
        <w:rPr>
          <w:b/>
          <w:sz w:val="12"/>
        </w:rPr>
        <w:t xml:space="preserve">or perhaps even conventional war to prevent defeat of a client </w:t>
      </w:r>
      <w:r w:rsidRPr="00DD410D">
        <w:rPr>
          <w:rStyle w:val="UnderlineBold"/>
          <w:sz w:val="22"/>
          <w:highlight w:val="green"/>
        </w:rPr>
        <w:t>are not well established</w:t>
      </w:r>
      <w:r w:rsidRPr="006F1BA5">
        <w:rPr>
          <w:b/>
          <w:sz w:val="12"/>
        </w:rPr>
        <w:t xml:space="preserve"> or clear as in Europe. For instance, in 1993 Turkish noises about intervening on behalf of Azerbaijan induced Russian leaders to threaten a nuclear war in that case. Precisely because Turkey is a NATO ally but probably could not prevail in </w:t>
      </w:r>
      <w:r w:rsidRPr="006F1BA5">
        <w:rPr>
          <w:rStyle w:val="UnderlineBold"/>
          <w:sz w:val="22"/>
        </w:rPr>
        <w:t xml:space="preserve">a long </w:t>
      </w:r>
      <w:r w:rsidRPr="00DD410D">
        <w:rPr>
          <w:rStyle w:val="UnderlineBold"/>
          <w:sz w:val="22"/>
          <w:highlight w:val="green"/>
        </w:rPr>
        <w:t>war against Russia</w:t>
      </w:r>
      <w:r w:rsidRPr="006F1BA5">
        <w:rPr>
          <w:b/>
          <w:sz w:val="12"/>
        </w:rPr>
        <w:t>, or if it could</w:t>
      </w:r>
      <w:r w:rsidRPr="006F1BA5">
        <w:rPr>
          <w:b/>
        </w:rPr>
        <w:t xml:space="preserve">, </w:t>
      </w:r>
      <w:r w:rsidRPr="00DD410D">
        <w:rPr>
          <w:rStyle w:val="UnderlineBold"/>
          <w:sz w:val="22"/>
          <w:highlight w:val="green"/>
        </w:rPr>
        <w:t>would</w:t>
      </w:r>
      <w:r w:rsidRPr="006F1BA5">
        <w:rPr>
          <w:rStyle w:val="UnderlineBold"/>
          <w:sz w:val="22"/>
        </w:rPr>
        <w:t xml:space="preserve"> conceivably </w:t>
      </w:r>
      <w:r w:rsidRPr="00DD410D">
        <w:rPr>
          <w:rStyle w:val="UnderlineBold"/>
          <w:sz w:val="22"/>
          <w:highlight w:val="green"/>
        </w:rPr>
        <w:t>trigger a</w:t>
      </w:r>
      <w:r w:rsidRPr="006F1BA5">
        <w:rPr>
          <w:rStyle w:val="UnderlineBold"/>
          <w:sz w:val="22"/>
        </w:rPr>
        <w:t xml:space="preserve"> potential </w:t>
      </w:r>
      <w:r w:rsidRPr="00DD410D">
        <w:rPr>
          <w:rStyle w:val="UnderlineBold"/>
          <w:sz w:val="22"/>
          <w:highlight w:val="green"/>
        </w:rPr>
        <w:t>nuclear blow</w:t>
      </w:r>
      <w:r w:rsidRPr="006F1BA5">
        <w:rPr>
          <w:b/>
        </w:rPr>
        <w:t xml:space="preserve"> </w:t>
      </w:r>
      <w:r w:rsidRPr="006F1BA5">
        <w:rPr>
          <w:b/>
          <w:sz w:val="12"/>
        </w:rPr>
        <w:t>(not a small possibility given the erratic nature of Russia's declared nuclear strategies),</w:t>
      </w:r>
      <w:r w:rsidRPr="006F1BA5">
        <w:rPr>
          <w:b/>
        </w:rPr>
        <w:t xml:space="preserve"> </w:t>
      </w:r>
      <w:r w:rsidRPr="00DD410D">
        <w:rPr>
          <w:rStyle w:val="UnderlineBold"/>
          <w:sz w:val="22"/>
          <w:highlight w:val="green"/>
        </w:rPr>
        <w:t>the danger</w:t>
      </w:r>
      <w:r w:rsidRPr="006F1BA5">
        <w:rPr>
          <w:rStyle w:val="UnderlineBold"/>
          <w:sz w:val="22"/>
        </w:rPr>
        <w:t xml:space="preserve"> of major war </w:t>
      </w:r>
      <w:r w:rsidRPr="00DD410D">
        <w:rPr>
          <w:rStyle w:val="UnderlineBold"/>
          <w:sz w:val="22"/>
          <w:highlight w:val="green"/>
        </w:rPr>
        <w:t>is higher here than</w:t>
      </w:r>
      <w:r w:rsidRPr="006F1BA5">
        <w:rPr>
          <w:b/>
        </w:rPr>
        <w:t xml:space="preserve"> </w:t>
      </w:r>
      <w:r w:rsidRPr="006F1BA5">
        <w:rPr>
          <w:sz w:val="12"/>
        </w:rPr>
        <w:t xml:space="preserve">almost </w:t>
      </w:r>
      <w:r w:rsidRPr="00DD410D">
        <w:rPr>
          <w:rStyle w:val="UnderlineBold"/>
          <w:sz w:val="22"/>
          <w:highlight w:val="green"/>
        </w:rPr>
        <w:t>everywhere else</w:t>
      </w:r>
      <w:r w:rsidRPr="006F1BA5">
        <w:rPr>
          <w:b/>
        </w:rPr>
        <w:t xml:space="preserve"> </w:t>
      </w:r>
      <w:r w:rsidRPr="006F1BA5">
        <w:rPr>
          <w:b/>
          <w:sz w:val="12"/>
        </w:rPr>
        <w:t xml:space="preserve">in the CIS or the "arc of crisis" from the Balkans to China. As Richard Betts has observed, </w:t>
      </w:r>
      <w:r w:rsidRPr="006F1BA5">
        <w:rPr>
          <w:rStyle w:val="UnderlineBold"/>
          <w:sz w:val="22"/>
        </w:rPr>
        <w:t>The greatest danger lies in areas where</w:t>
      </w:r>
      <w:r w:rsidRPr="006F1BA5">
        <w:rPr>
          <w:b/>
        </w:rPr>
        <w:t xml:space="preserve"> </w:t>
      </w:r>
      <w:r w:rsidRPr="006F1BA5">
        <w:rPr>
          <w:sz w:val="12"/>
        </w:rPr>
        <w:t>(1)</w:t>
      </w:r>
      <w:r w:rsidRPr="006F1BA5">
        <w:rPr>
          <w:b/>
        </w:rPr>
        <w:t xml:space="preserve"> </w:t>
      </w:r>
      <w:r w:rsidRPr="006F1BA5">
        <w:rPr>
          <w:rStyle w:val="UnderlineBold"/>
          <w:sz w:val="22"/>
        </w:rPr>
        <w:t xml:space="preserve">the </w:t>
      </w:r>
      <w:r w:rsidRPr="00DD410D">
        <w:rPr>
          <w:rStyle w:val="UnderlineBold"/>
          <w:sz w:val="22"/>
          <w:highlight w:val="green"/>
        </w:rPr>
        <w:t>potential for serious instability is high</w:t>
      </w:r>
      <w:r w:rsidRPr="006F1BA5">
        <w:rPr>
          <w:b/>
        </w:rPr>
        <w:t>;</w:t>
      </w:r>
      <w:r w:rsidRPr="006F1BA5">
        <w:rPr>
          <w:b/>
          <w:sz w:val="12"/>
        </w:rPr>
        <w:t xml:space="preserve"> (2) both </w:t>
      </w:r>
      <w:r w:rsidRPr="00DD410D">
        <w:rPr>
          <w:rStyle w:val="UnderlineBold"/>
          <w:sz w:val="22"/>
          <w:highlight w:val="green"/>
        </w:rPr>
        <w:t>superpowers perceive vital interests</w:t>
      </w:r>
      <w:r w:rsidRPr="00DD410D">
        <w:rPr>
          <w:b/>
          <w:highlight w:val="green"/>
        </w:rPr>
        <w:t>;</w:t>
      </w:r>
      <w:r w:rsidRPr="006F1BA5">
        <w:rPr>
          <w:b/>
          <w:sz w:val="12"/>
        </w:rPr>
        <w:t xml:space="preserve"> (3) neither recognizes that the other's perceived interest or commitment is as great as its own; (4) both have the capability to inject conventional forces; </w:t>
      </w:r>
      <w:r w:rsidRPr="00E73142">
        <w:rPr>
          <w:b/>
          <w:sz w:val="12"/>
        </w:rPr>
        <w:t xml:space="preserve">and (5) </w:t>
      </w:r>
      <w:r w:rsidRPr="00E73142">
        <w:rPr>
          <w:rStyle w:val="UnderlineBold"/>
          <w:sz w:val="22"/>
        </w:rPr>
        <w:t>neither has willing proxies capable of settling the situation</w:t>
      </w:r>
      <w:r w:rsidRPr="00E73142">
        <w:rPr>
          <w:b/>
        </w:rPr>
        <w:t>.(77)</w:t>
      </w:r>
    </w:p>
    <w:p w14:paraId="60E3DAFD" w14:textId="77777777" w:rsidR="009D004A" w:rsidRDefault="009D004A" w:rsidP="009D004A">
      <w:pPr>
        <w:pStyle w:val="Heading4"/>
      </w:pPr>
      <w:r>
        <w:t xml:space="preserve">South Asia War goes </w:t>
      </w:r>
      <w:r>
        <w:rPr>
          <w:u w:val="single"/>
        </w:rPr>
        <w:t>Nuclear</w:t>
      </w:r>
      <w:r>
        <w:t xml:space="preserve"> and causes </w:t>
      </w:r>
      <w:r>
        <w:rPr>
          <w:u w:val="single"/>
        </w:rPr>
        <w:t>Extinction</w:t>
      </w:r>
      <w:r>
        <w:t>.</w:t>
      </w:r>
    </w:p>
    <w:p w14:paraId="2054FB39" w14:textId="77777777" w:rsidR="009D004A" w:rsidRPr="00897AB6" w:rsidRDefault="009D004A" w:rsidP="009D004A">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19" w:history="1">
        <w:r w:rsidRPr="001C18ED">
          <w:rPr>
            <w:rStyle w:val="Hyperlink"/>
          </w:rPr>
          <w:t>https://www.telegraphindia.com/opinion/the-nuclear-cloud-hanging-over-the-human-race/cid/1719608#</w:t>
        </w:r>
      </w:hyperlink>
      <w:r>
        <w:t xml:space="preserve"> SM</w:t>
      </w:r>
    </w:p>
    <w:p w14:paraId="77366EFA" w14:textId="77777777" w:rsidR="009D004A" w:rsidRPr="00260594" w:rsidRDefault="009D004A" w:rsidP="009D004A">
      <w:r w:rsidRPr="00897AB6">
        <w:rPr>
          <w:rStyle w:val="StyleUnderline"/>
        </w:rPr>
        <w:t>The nuclear cloud hanging over the human race</w:t>
      </w:r>
      <w:r>
        <w:rPr>
          <w:rStyle w:val="StyleUnderline"/>
        </w:rPr>
        <w:t xml:space="preserve"> </w:t>
      </w:r>
      <w:r w:rsidRPr="00DD410D">
        <w:rPr>
          <w:rStyle w:val="StyleUnderline"/>
          <w:highlight w:val="green"/>
        </w:rPr>
        <w:t>Even a limited India-Pakistan nuclear conflict</w:t>
      </w:r>
      <w:r w:rsidRPr="00897AB6">
        <w:rPr>
          <w:rStyle w:val="StyleUnderline"/>
        </w:rPr>
        <w:t xml:space="preserve"> could </w:t>
      </w:r>
      <w:r w:rsidRPr="00DD410D">
        <w:rPr>
          <w:rStyle w:val="StyleUnderline"/>
          <w:highlight w:val="gree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DD410D">
        <w:rPr>
          <w:rStyle w:val="StyleUnderline"/>
          <w:highlight w:val="green"/>
        </w:rPr>
        <w:t xml:space="preserve">immediate casualties </w:t>
      </w:r>
      <w:r w:rsidRPr="00897AB6">
        <w:rPr>
          <w:rStyle w:val="StyleUnderline"/>
        </w:rPr>
        <w:t xml:space="preserve">could </w:t>
      </w:r>
      <w:r w:rsidRPr="00DD410D">
        <w:rPr>
          <w:rStyle w:val="StyleUnderline"/>
          <w:highlight w:val="green"/>
        </w:rPr>
        <w:t>number 125 million</w:t>
      </w:r>
      <w:r w:rsidRPr="00897AB6">
        <w:rPr>
          <w:rStyle w:val="StyleUnderline"/>
        </w:rPr>
        <w:t xml:space="preserve"> lives</w:t>
      </w:r>
      <w:r>
        <w:rPr>
          <w:rStyle w:val="StyleUnderline"/>
        </w:rPr>
        <w:t xml:space="preserve"> </w:t>
      </w:r>
      <w:r w:rsidRPr="00904F93">
        <w:t xml:space="preserve">The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mould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04F93">
        <w:t>an issue that has yet not found its place in the public imagination nor has sufficient cognisance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t xml:space="preserve">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present which utilises </w:t>
      </w:r>
      <w:r w:rsidRPr="00DD410D">
        <w:rPr>
          <w:rStyle w:val="StyleUnderline"/>
          <w:highlight w:val="gree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DD410D">
        <w:rPr>
          <w:rStyle w:val="StyleUnderline"/>
          <w:highlight w:val="green"/>
        </w:rPr>
        <w:t>‘Nuclear Winter’</w:t>
      </w:r>
      <w:r w:rsidRPr="00897AB6">
        <w:rPr>
          <w:rStyle w:val="StyleUnderline"/>
        </w:rPr>
        <w:t xml:space="preserve">. In essence </w:t>
      </w:r>
      <w:r w:rsidRPr="00753C2F">
        <w:rPr>
          <w:rStyle w:val="StyleUnderline"/>
        </w:rPr>
        <w:t>global temperatures would plunge below freezing point t</w:t>
      </w:r>
      <w:r w:rsidRPr="00A22343">
        <w:rPr>
          <w:rStyle w:val="StyleUnderline"/>
        </w:rPr>
        <w:t xml:space="preserve">hus </w:t>
      </w:r>
      <w:r w:rsidRPr="00DD410D">
        <w:rPr>
          <w:rStyle w:val="StyleUnderline"/>
          <w:highlight w:val="green"/>
        </w:rPr>
        <w:t>posing threats to</w:t>
      </w:r>
      <w:r w:rsidRPr="00897AB6">
        <w:rPr>
          <w:rStyle w:val="StyleUnderline"/>
        </w:rPr>
        <w:t xml:space="preserve"> life support systems especially food production. In short, it threatened </w:t>
      </w:r>
      <w:r w:rsidRPr="00DD410D">
        <w:rPr>
          <w:rStyle w:val="StyleUnderline"/>
          <w:highlight w:val="gree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04F93">
        <w:t xml:space="preserve">. The latest Toon study,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t xml:space="preserve">. (a Kiloton being the explosive equivalent power of 1000 tons of TNT). </w:t>
      </w:r>
      <w:r w:rsidRPr="00753C2F">
        <w:rPr>
          <w:rStyle w:val="StyleUnderline"/>
        </w:rPr>
        <w:t>Such scales and speeds of destruction for both parties would indeed be of an existential nature</w:t>
      </w:r>
      <w:r w:rsidRPr="00904F93">
        <w:t xml:space="preserve">. Therefore, both India and Pakistan despite the rhetoric during times of tension have so far displayed caution and refrained from getting into situations where nuclear weapons are alerted. The speedy de-escalation after Balakot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DD410D">
        <w:rPr>
          <w:rStyle w:val="StyleUnderline"/>
          <w:highlight w:val="green"/>
        </w:rPr>
        <w:t>even a regional Indo-Pak nuclear war with</w:t>
      </w:r>
      <w:r w:rsidRPr="00897AB6">
        <w:rPr>
          <w:rStyle w:val="StyleUnderline"/>
        </w:rPr>
        <w:t xml:space="preserve"> hundreds of </w:t>
      </w:r>
      <w:r w:rsidRPr="00DD410D">
        <w:rPr>
          <w:rStyle w:val="StyleUnderline"/>
          <w:highlight w:val="green"/>
        </w:rPr>
        <w:t>low yield</w:t>
      </w:r>
      <w:r w:rsidRPr="00897AB6">
        <w:rPr>
          <w:rStyle w:val="StyleUnderline"/>
        </w:rPr>
        <w:t xml:space="preserve"> nuclear </w:t>
      </w:r>
      <w:r w:rsidRPr="00DD410D">
        <w:rPr>
          <w:rStyle w:val="StyleUnderline"/>
          <w:highlight w:val="green"/>
        </w:rPr>
        <w:t xml:space="preserve">explosions can </w:t>
      </w:r>
      <w:r w:rsidRPr="00897AB6">
        <w:rPr>
          <w:rStyle w:val="StyleUnderline"/>
        </w:rPr>
        <w:t xml:space="preserve">also </w:t>
      </w:r>
      <w:r w:rsidRPr="00DD410D">
        <w:rPr>
          <w:rStyle w:val="StyleUnderline"/>
          <w:highlight w:val="gree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t>”. The Climate Model indicates that</w:t>
      </w:r>
      <w:r w:rsidRPr="00753C2F">
        <w:rPr>
          <w:rStyle w:val="StyleUnderline"/>
        </w:rPr>
        <w:t xml:space="preserve"> global average temperatures and precipitation would be significantly lowered and comparisons are drawn to the ice age</w:t>
      </w:r>
      <w:r w:rsidRPr="00897AB6">
        <w:rPr>
          <w:rStyle w:val="StyleUnderline"/>
        </w:rPr>
        <w:t xml:space="preserve"> that prevailed thousands of years ago. Agriculture around the world would be impacted and </w:t>
      </w:r>
      <w:r w:rsidRPr="00DD410D">
        <w:rPr>
          <w:rStyle w:val="StyleUnderline"/>
          <w:highlight w:val="green"/>
        </w:rPr>
        <w:t>billions</w:t>
      </w:r>
      <w:r w:rsidRPr="00897AB6">
        <w:rPr>
          <w:rStyle w:val="StyleUnderline"/>
        </w:rPr>
        <w:t xml:space="preserve"> of people </w:t>
      </w:r>
      <w:r w:rsidRPr="00DD410D">
        <w:rPr>
          <w:rStyle w:val="StyleUnderline"/>
          <w:highlight w:val="green"/>
        </w:rPr>
        <w:t>could face starvation</w:t>
      </w:r>
      <w:r w:rsidRPr="00897AB6">
        <w:rPr>
          <w:rStyle w:val="StyleUnderline"/>
        </w:rPr>
        <w:t xml:space="preserve">. In earlier studies, even 5 TG of smoke produced (which is one third of what is expected in a lower scale Indo-Pak conflict), </w:t>
      </w:r>
      <w:r w:rsidRPr="00904F93">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t xml:space="preserve">The political and strategic implications of the long-term impact on climate change challenges the foundations of the edifice on which nuclear weapon strategy has been constructed. It is obvious that </w:t>
      </w:r>
      <w:r w:rsidRPr="00DD410D">
        <w:rPr>
          <w:rStyle w:val="StyleUnderline"/>
          <w:highlight w:val="green"/>
        </w:rPr>
        <w:t>any</w:t>
      </w:r>
      <w:r w:rsidRPr="00897AB6">
        <w:rPr>
          <w:rStyle w:val="StyleUnderline"/>
        </w:rPr>
        <w:t xml:space="preserve"> deliberate initiation of </w:t>
      </w:r>
      <w:r w:rsidRPr="00DD410D">
        <w:rPr>
          <w:rStyle w:val="StyleUnderline"/>
          <w:highlight w:val="green"/>
        </w:rPr>
        <w:t xml:space="preserve">nuclear war </w:t>
      </w:r>
      <w:r w:rsidRPr="00897AB6">
        <w:rPr>
          <w:rStyle w:val="StyleUnderline"/>
        </w:rPr>
        <w:t xml:space="preserve">has a high probability of </w:t>
      </w:r>
      <w:r w:rsidRPr="00DD410D">
        <w:rPr>
          <w:rStyle w:val="StyleUnderline"/>
          <w:highlight w:val="green"/>
        </w:rPr>
        <w:t>posi</w:t>
      </w:r>
      <w:r w:rsidRPr="00897AB6">
        <w:rPr>
          <w:rStyle w:val="StyleUnderline"/>
        </w:rPr>
        <w:t xml:space="preserve">ng </w:t>
      </w:r>
      <w:r w:rsidRPr="00DD410D">
        <w:rPr>
          <w:rStyle w:val="StyleUnderline"/>
          <w:highlight w:val="green"/>
        </w:rPr>
        <w:t>an existential threat to humanity</w:t>
      </w:r>
      <w:r w:rsidRPr="00897AB6">
        <w:rPr>
          <w:rStyle w:val="StyleUnderline"/>
        </w:rPr>
        <w:t>. Even with the achievement of the complete destruction of an adversary’s arsenal through a first strike, the initiator cannot itself escape the existential threat posed by long term climate change.</w:t>
      </w:r>
      <w:r w:rsidRPr="00904F93">
        <w:t xml:space="preserve"> This indicates that the First Use doctrine in the name of strengthening deterrence stands fully exposed for its incredibility and the utter stupidity of the use of nuclear weapons.</w:t>
      </w:r>
    </w:p>
    <w:p w14:paraId="7E4C72A4" w14:textId="77777777" w:rsidR="009D004A" w:rsidRPr="00B55AD5" w:rsidRDefault="009D004A" w:rsidP="009D004A"/>
    <w:p w14:paraId="55D6E74D" w14:textId="21F4B07C" w:rsidR="00A95652" w:rsidRDefault="009D004A" w:rsidP="009D004A">
      <w:pPr>
        <w:pStyle w:val="Heading3"/>
      </w:pPr>
      <w:r>
        <w:t>1AC: Framework</w:t>
      </w:r>
    </w:p>
    <w:p w14:paraId="269664EA" w14:textId="77777777" w:rsidR="009D004A" w:rsidRDefault="009D004A" w:rsidP="009D004A">
      <w:pPr>
        <w:pStyle w:val="Heading4"/>
        <w:shd w:val="clear" w:color="auto" w:fill="FFFFFF"/>
        <w:rPr>
          <w:rFonts w:cs="Calibri"/>
          <w:color w:val="222222"/>
          <w:szCs w:val="26"/>
        </w:rPr>
      </w:pPr>
      <w:r>
        <w:rPr>
          <w:rFonts w:cs="Calibri"/>
          <w:color w:val="222222"/>
          <w:szCs w:val="26"/>
        </w:rPr>
        <w:t>The standard is maximizing expected wellbeing.</w:t>
      </w:r>
    </w:p>
    <w:p w14:paraId="72AA2BE3" w14:textId="77777777" w:rsidR="009D004A" w:rsidRDefault="009D004A" w:rsidP="009D004A">
      <w:pPr>
        <w:pStyle w:val="Heading4"/>
        <w:shd w:val="clear" w:color="auto" w:fill="FFFFFF"/>
        <w:rPr>
          <w:rFonts w:cs="Calibri"/>
          <w:color w:val="222222"/>
          <w:szCs w:val="26"/>
        </w:rPr>
      </w:pPr>
      <w:r>
        <w:rPr>
          <w:rFonts w:cs="Calibri"/>
          <w:color w:val="222222"/>
          <w:szCs w:val="26"/>
        </w:rPr>
        <w:t>1] Actor spec—governments must use util because they </w:t>
      </w:r>
      <w:r>
        <w:rPr>
          <w:rFonts w:cs="Calibri"/>
          <w:color w:val="222222"/>
          <w:szCs w:val="26"/>
          <w:u w:val="single"/>
        </w:rPr>
        <w:t>don’t have intentions</w:t>
      </w:r>
      <w:r>
        <w:rPr>
          <w:rFonts w:cs="Calibri"/>
          <w:color w:val="222222"/>
          <w:szCs w:val="26"/>
        </w:rPr>
        <w:t> and are </w:t>
      </w:r>
      <w:r>
        <w:rPr>
          <w:rFonts w:cs="Calibri"/>
          <w:color w:val="222222"/>
          <w:szCs w:val="26"/>
          <w:u w:val="single"/>
        </w:rPr>
        <w:t>constantly</w:t>
      </w:r>
      <w:r>
        <w:rPr>
          <w:rFonts w:cs="Calibri"/>
          <w:color w:val="222222"/>
          <w:szCs w:val="26"/>
        </w:rPr>
        <w:t> dealing with tradeoffs—takes out calc indicts since they are empirically denied.</w:t>
      </w:r>
    </w:p>
    <w:p w14:paraId="05629D3A" w14:textId="77777777" w:rsidR="009D004A" w:rsidRDefault="009D004A" w:rsidP="009D004A">
      <w:pPr>
        <w:pStyle w:val="Heading4"/>
        <w:shd w:val="clear" w:color="auto" w:fill="FFFFFF"/>
        <w:rPr>
          <w:rFonts w:cs="Calibri"/>
          <w:color w:val="222222"/>
          <w:szCs w:val="26"/>
        </w:rPr>
      </w:pPr>
      <w:r>
        <w:rPr>
          <w:rFonts w:cs="Calibri"/>
          <w:color w:val="222222"/>
          <w:szCs w:val="26"/>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333673FE" w14:textId="77777777" w:rsidR="009D004A" w:rsidRDefault="009D004A" w:rsidP="009D004A">
      <w:pPr>
        <w:pStyle w:val="Heading4"/>
        <w:shd w:val="clear" w:color="auto" w:fill="FFFFFF"/>
        <w:rPr>
          <w:rFonts w:cs="Calibri"/>
          <w:color w:val="222222"/>
          <w:szCs w:val="26"/>
        </w:rPr>
      </w:pPr>
      <w:r>
        <w:rPr>
          <w:rFonts w:cs="Calibri"/>
          <w:color w:val="222222"/>
          <w:szCs w:val="26"/>
        </w:rPr>
        <w:t>3] Pleasure and pain are the starting point for moral reasoning—they’re our most baseline desires and the only things that explain the intrinsic value of objects or actions</w:t>
      </w:r>
    </w:p>
    <w:p w14:paraId="4B0C9A69" w14:textId="77777777" w:rsidR="009D004A" w:rsidRDefault="009D004A" w:rsidP="009D004A">
      <w:pPr>
        <w:shd w:val="clear" w:color="auto" w:fill="FFFFFF"/>
        <w:rPr>
          <w:color w:val="222222"/>
        </w:rPr>
      </w:pPr>
      <w:r>
        <w:rPr>
          <w:b/>
          <w:bCs/>
          <w:color w:val="222222"/>
          <w:sz w:val="26"/>
          <w:szCs w:val="26"/>
        </w:rPr>
        <w:t>Moen 16</w:t>
      </w:r>
      <w:r>
        <w:rPr>
          <w:color w:val="000000"/>
        </w:rPr>
        <w:t>, Ole M</w:t>
      </w:r>
      <w:r>
        <w:rPr>
          <w:color w:val="222222"/>
        </w:rPr>
        <w:t>artin (PhD, Research Fellow in Philosophy at University of Oslo). "An Argument for Hedonism." Journal of Value Inquiry 50.2 (2016): 267.</w:t>
      </w:r>
    </w:p>
    <w:p w14:paraId="3D8C7E65" w14:textId="77777777" w:rsidR="009D004A" w:rsidRDefault="009D004A" w:rsidP="009D004A">
      <w:pPr>
        <w:shd w:val="clear" w:color="auto" w:fill="FFFFFF"/>
        <w:rPr>
          <w:color w:val="222222"/>
        </w:rPr>
      </w:pPr>
      <w:r>
        <w:rPr>
          <w:color w:val="222222"/>
          <w:sz w:val="12"/>
          <w:szCs w:val="12"/>
        </w:rPr>
        <w:t>Let us start by observing, empirically, that </w:t>
      </w:r>
      <w:r>
        <w:rPr>
          <w:b/>
          <w:bCs/>
          <w:color w:val="222222"/>
        </w:rPr>
        <w:t>a widely shared judgment about intrinsic value</w:t>
      </w:r>
      <w:r>
        <w:rPr>
          <w:color w:val="222222"/>
          <w:sz w:val="12"/>
          <w:szCs w:val="12"/>
        </w:rPr>
        <w:t> and disvalue </w:t>
      </w:r>
      <w:r>
        <w:rPr>
          <w:b/>
          <w:bCs/>
          <w:color w:val="222222"/>
        </w:rPr>
        <w:t>is that </w:t>
      </w:r>
      <w:r>
        <w:rPr>
          <w:b/>
          <w:bCs/>
          <w:color w:val="222222"/>
          <w:shd w:val="clear" w:color="auto" w:fill="00FF00"/>
        </w:rPr>
        <w:t>pleasure is intrinsically valuable and pain is </w:t>
      </w:r>
      <w:r>
        <w:rPr>
          <w:b/>
          <w:bCs/>
          <w:color w:val="222222"/>
        </w:rPr>
        <w:t>intrinsically </w:t>
      </w:r>
      <w:r>
        <w:rPr>
          <w:b/>
          <w:bCs/>
          <w:color w:val="222222"/>
          <w:shd w:val="clear" w:color="auto" w:fill="00FF00"/>
        </w:rPr>
        <w:t>disvaluable</w:t>
      </w:r>
      <w:r>
        <w:rPr>
          <w:color w:val="222222"/>
          <w:sz w:val="12"/>
          <w:szCs w:val="12"/>
        </w:rPr>
        <w:t>. On virtually any proposed list of intrinsic values and disvalues (we will look at some of them below), pleasure is included among the intrinsic values and pain among the intrinsic disvalues. This inclusion makes intuitive sense, moreover, for </w:t>
      </w:r>
      <w:r>
        <w:rPr>
          <w:b/>
          <w:bCs/>
          <w:color w:val="222222"/>
        </w:rPr>
        <w:t>there is something undeniably good about the way pleasure feels and something undeniably bad about the way pain feels</w:t>
      </w:r>
      <w:r>
        <w:rPr>
          <w:color w:val="222222"/>
          <w:sz w:val="12"/>
          <w:szCs w:val="12"/>
        </w:rPr>
        <w:t>, and neither the goodness of pleasure nor the badness of pain seems to be exhausted by the further effects that these experiences might have. “Pleasure” and “pain” </w:t>
      </w:r>
      <w:r>
        <w:rPr>
          <w:b/>
          <w:bCs/>
          <w:color w:val="222222"/>
        </w:rPr>
        <w:t>are</w:t>
      </w:r>
      <w:r>
        <w:rPr>
          <w:color w:val="222222"/>
          <w:sz w:val="12"/>
          <w:szCs w:val="12"/>
        </w:rPr>
        <w:t> here </w:t>
      </w:r>
      <w:r>
        <w:rPr>
          <w:b/>
          <w:bCs/>
          <w:color w:val="222222"/>
        </w:rPr>
        <w:t>understood inclusively</w:t>
      </w:r>
      <w:r>
        <w:rPr>
          <w:color w:val="222222"/>
          <w:sz w:val="12"/>
          <w:szCs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b/>
          <w:bCs/>
          <w:color w:val="222222"/>
        </w:rPr>
        <w:t>, I might ask: “What for</w:t>
      </w:r>
      <w:r>
        <w:rPr>
          <w:color w:val="222222"/>
          <w:sz w:val="12"/>
          <w:szCs w:val="12"/>
        </w:rPr>
        <w:t>?”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Pr>
          <w:b/>
          <w:bCs/>
          <w:color w:val="222222"/>
        </w:rPr>
        <w:t>The reason is that the pleasure is not good for anything further; it is simply that for which going to the convenience store and buying the soda is good</w:t>
      </w:r>
      <w:r>
        <w:rPr>
          <w:color w:val="222222"/>
          <w:sz w:val="12"/>
          <w:szCs w:val="12"/>
        </w:rPr>
        <w:t>. 3 As Aristotle observes: “</w:t>
      </w:r>
      <w:r>
        <w:rPr>
          <w:b/>
          <w:bCs/>
          <w:color w:val="222222"/>
          <w:shd w:val="clear" w:color="auto" w:fill="00FF00"/>
        </w:rPr>
        <w:t>We never ask</w:t>
      </w:r>
      <w:r>
        <w:rPr>
          <w:color w:val="222222"/>
          <w:sz w:val="12"/>
          <w:szCs w:val="12"/>
        </w:rPr>
        <w:t> [a man] </w:t>
      </w:r>
      <w:r>
        <w:rPr>
          <w:b/>
          <w:bCs/>
          <w:color w:val="222222"/>
          <w:shd w:val="clear" w:color="auto" w:fill="00FF00"/>
        </w:rPr>
        <w:t>what</w:t>
      </w:r>
      <w:r>
        <w:rPr>
          <w:color w:val="222222"/>
          <w:sz w:val="12"/>
          <w:szCs w:val="12"/>
        </w:rPr>
        <w:t> his </w:t>
      </w:r>
      <w:r>
        <w:rPr>
          <w:b/>
          <w:bCs/>
          <w:color w:val="222222"/>
          <w:shd w:val="clear" w:color="auto" w:fill="00FF00"/>
        </w:rPr>
        <w:t>end is in being pleased, because we assume that pleasure is choice worthy in itself</w:t>
      </w:r>
      <w:r>
        <w:rPr>
          <w:color w:val="222222"/>
          <w:sz w:val="12"/>
          <w:szCs w:val="12"/>
        </w:rPr>
        <w:t>.”4 Presumably, a similar story can be told in the case of pains, for if someone says “This is painful!” we never respond by asking: “And why is that a problem?” We take for granted that </w:t>
      </w:r>
      <w:r>
        <w:rPr>
          <w:b/>
          <w:bCs/>
          <w:color w:val="222222"/>
          <w:shd w:val="clear" w:color="auto" w:fill="00FF00"/>
        </w:rPr>
        <w:t>if something is painful, we have a sufficient explanation of why it is bad</w:t>
      </w:r>
      <w:r>
        <w:rPr>
          <w:color w:val="222222"/>
          <w:sz w:val="12"/>
          <w:szCs w:val="12"/>
        </w:rPr>
        <w:t>. If we are onto something in our everyday reasoning about values, it seems that </w:t>
      </w:r>
      <w:r>
        <w:rPr>
          <w:b/>
          <w:bCs/>
          <w:color w:val="222222"/>
          <w:shd w:val="clear" w:color="auto" w:fill="00FF00"/>
        </w:rPr>
        <w:t>pleasure and pain are both places where we reach the end </w:t>
      </w:r>
      <w:r>
        <w:rPr>
          <w:b/>
          <w:bCs/>
          <w:color w:val="222222"/>
        </w:rPr>
        <w:t>of the line </w:t>
      </w:r>
      <w:r>
        <w:rPr>
          <w:b/>
          <w:bCs/>
          <w:color w:val="222222"/>
          <w:shd w:val="clear" w:color="auto" w:fill="00FF00"/>
        </w:rPr>
        <w:t>in matters of value</w:t>
      </w:r>
      <w:r>
        <w:rPr>
          <w:color w:val="222222"/>
          <w:sz w:val="12"/>
          <w:szCs w:val="12"/>
        </w:rPr>
        <w:t>. Although </w:t>
      </w:r>
      <w:r>
        <w:rPr>
          <w:b/>
          <w:bCs/>
          <w:color w:val="222222"/>
        </w:rPr>
        <w:t>pleasure and pain thus seem to be good candidates for intrinsic value and disvalue</w:t>
      </w:r>
      <w:r>
        <w:rPr>
          <w:color w:val="222222"/>
          <w:sz w:val="12"/>
          <w:szCs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51D9B0C6" w14:textId="77777777" w:rsidR="009D004A" w:rsidRDefault="009D004A" w:rsidP="009D004A">
      <w:pPr>
        <w:pStyle w:val="Heading4"/>
        <w:shd w:val="clear" w:color="auto" w:fill="FFFFFF"/>
        <w:rPr>
          <w:rFonts w:cs="Calibri"/>
          <w:color w:val="222222"/>
          <w:szCs w:val="26"/>
        </w:rPr>
      </w:pPr>
      <w:r>
        <w:rPr>
          <w:rFonts w:cs="Calibri"/>
          <w:color w:val="222222"/>
          <w:szCs w:val="26"/>
        </w:rPr>
        <w:t>4] Extinction outweighs</w:t>
      </w:r>
    </w:p>
    <w:p w14:paraId="275F6BBB" w14:textId="77777777" w:rsidR="009D004A" w:rsidRDefault="009D004A" w:rsidP="009D004A">
      <w:pPr>
        <w:shd w:val="clear" w:color="auto" w:fill="FFFFFF"/>
        <w:rPr>
          <w:color w:val="222222"/>
        </w:rPr>
      </w:pPr>
      <w:r>
        <w:rPr>
          <w:b/>
          <w:bCs/>
          <w:color w:val="222222"/>
          <w:sz w:val="26"/>
          <w:szCs w:val="26"/>
        </w:rPr>
        <w:t>MacAskill 14</w:t>
      </w:r>
      <w:r>
        <w:rPr>
          <w:color w:val="222222"/>
        </w:rPr>
        <w:t> </w:t>
      </w:r>
      <w:r>
        <w:rPr>
          <w:color w:val="222222"/>
          <w:sz w:val="16"/>
          <w:szCs w:val="16"/>
        </w:rPr>
        <w:t>[William, Oxford Philosopher and youngest tenured philosopher in the world, Normative Uncertainty, 2014]</w:t>
      </w:r>
    </w:p>
    <w:p w14:paraId="12B4A992" w14:textId="77777777" w:rsidR="009D004A" w:rsidRDefault="009D004A" w:rsidP="009D004A">
      <w:pPr>
        <w:shd w:val="clear" w:color="auto" w:fill="FFFFFF"/>
        <w:rPr>
          <w:color w:val="222222"/>
        </w:rPr>
      </w:pPr>
      <w:r>
        <w:rPr>
          <w:color w:val="222222"/>
        </w:rPr>
        <w:t>The human race might go extinct </w:t>
      </w:r>
      <w:r>
        <w:rPr>
          <w:color w:val="222222"/>
          <w:sz w:val="14"/>
          <w:szCs w:val="14"/>
        </w:rPr>
        <w:t>from a number of causes: asteroids, supervolcanoes, runaway climate change, pandemics, nuclear war, and the development and use of dangerous new technologies such as synthetic biology, all pose risks (even if very small) to the continued survival of the human race.184 And </w:t>
      </w:r>
      <w:r>
        <w:rPr>
          <w:color w:val="222222"/>
        </w:rPr>
        <w:t>different moral views give opposing answers to question of whether this would be a </w:t>
      </w:r>
      <w:r>
        <w:rPr>
          <w:color w:val="222222"/>
          <w:sz w:val="14"/>
          <w:szCs w:val="14"/>
        </w:rPr>
        <w:t>good</w:t>
      </w:r>
      <w:r>
        <w:rPr>
          <w:color w:val="222222"/>
        </w:rPr>
        <w:t> </w:t>
      </w:r>
      <w:r>
        <w:rPr>
          <w:color w:val="222222"/>
          <w:sz w:val="14"/>
          <w:szCs w:val="14"/>
        </w:rPr>
        <w:t>or a </w:t>
      </w:r>
      <w:r>
        <w:rPr>
          <w:color w:val="222222"/>
        </w:rPr>
        <w:t>bad thing</w:t>
      </w:r>
      <w:r>
        <w:rPr>
          <w:color w:val="222222"/>
          <w:sz w:val="14"/>
          <w:szCs w:val="14"/>
        </w:rPr>
        <w:t>.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color w:val="222222"/>
        </w:rPr>
        <w:t>However, even if we believe in a moral view </w:t>
      </w:r>
      <w:r>
        <w:rPr>
          <w:color w:val="222222"/>
          <w:sz w:val="14"/>
          <w:szCs w:val="14"/>
        </w:rPr>
        <w:t>according to </w:t>
      </w:r>
      <w:r>
        <w:rPr>
          <w:color w:val="222222"/>
        </w:rPr>
        <w:t>which human extinction would be a good thing, </w:t>
      </w:r>
      <w:r>
        <w:rPr>
          <w:color w:val="222222"/>
          <w:shd w:val="clear" w:color="auto" w:fill="00FF00"/>
        </w:rPr>
        <w:t>we </w:t>
      </w:r>
      <w:r>
        <w:rPr>
          <w:color w:val="222222"/>
        </w:rPr>
        <w:t>still </w:t>
      </w:r>
      <w:r>
        <w:rPr>
          <w:color w:val="222222"/>
          <w:shd w:val="clear" w:color="auto" w:fill="00FF00"/>
        </w:rPr>
        <w:t>have strong reason to prevent near-term</w:t>
      </w:r>
      <w:r>
        <w:rPr>
          <w:color w:val="222222"/>
        </w:rPr>
        <w:t> </w:t>
      </w:r>
      <w:r>
        <w:rPr>
          <w:color w:val="222222"/>
          <w:sz w:val="14"/>
          <w:szCs w:val="14"/>
        </w:rPr>
        <w:t>human</w:t>
      </w:r>
      <w:r>
        <w:rPr>
          <w:color w:val="222222"/>
        </w:rPr>
        <w:t> </w:t>
      </w:r>
      <w:r>
        <w:rPr>
          <w:color w:val="222222"/>
          <w:shd w:val="clear" w:color="auto" w:fill="00FF00"/>
        </w:rPr>
        <w:t>extinction</w:t>
      </w:r>
      <w:r>
        <w:rPr>
          <w:color w:val="222222"/>
          <w:sz w:val="14"/>
          <w:szCs w:val="14"/>
        </w:rPr>
        <w:t>. To see this, we must note three points. </w:t>
      </w:r>
      <w:r>
        <w:rPr>
          <w:color w:val="222222"/>
        </w:rPr>
        <w:t>First</w:t>
      </w:r>
      <w:r>
        <w:rPr>
          <w:color w:val="222222"/>
          <w:sz w:val="14"/>
          <w:szCs w:val="14"/>
        </w:rPr>
        <w:t>, we should note that the </w:t>
      </w:r>
      <w:r>
        <w:rPr>
          <w:color w:val="222222"/>
        </w:rPr>
        <w:t>extinction</w:t>
      </w:r>
      <w:r>
        <w:rPr>
          <w:color w:val="222222"/>
          <w:sz w:val="14"/>
          <w:szCs w:val="14"/>
        </w:rPr>
        <w:t> of the human race </w:t>
      </w:r>
      <w:r>
        <w:rPr>
          <w:color w:val="222222"/>
        </w:rPr>
        <w:t>is </w:t>
      </w:r>
      <w:r>
        <w:rPr>
          <w:color w:val="222222"/>
          <w:sz w:val="14"/>
          <w:szCs w:val="14"/>
        </w:rPr>
        <w:t>an </w:t>
      </w:r>
      <w:r>
        <w:rPr>
          <w:color w:val="222222"/>
          <w:shd w:val="clear" w:color="auto" w:fill="00FF00"/>
        </w:rPr>
        <w:t>extremely high stakes</w:t>
      </w:r>
      <w:r>
        <w:rPr>
          <w:color w:val="222222"/>
          <w:sz w:val="14"/>
          <w:szCs w:val="14"/>
        </w:rPr>
        <w:t> moral issue. Humanity could be around for a very long time: if humans survive as long as the median mammal species, we will last another two million years. On this estimate, </w:t>
      </w:r>
      <w:r>
        <w:rPr>
          <w:color w:val="222222"/>
        </w:rPr>
        <w:t>the number of humans in existence </w:t>
      </w:r>
      <w:r>
        <w:rPr>
          <w:color w:val="222222"/>
          <w:sz w:val="14"/>
          <w:szCs w:val="14"/>
        </w:rPr>
        <w:t>in the</w:t>
      </w:r>
      <w:r>
        <w:rPr>
          <w:color w:val="222222"/>
        </w:rPr>
        <w:t> </w:t>
      </w:r>
      <w:r>
        <w:rPr>
          <w:color w:val="222222"/>
          <w:sz w:val="14"/>
          <w:szCs w:val="14"/>
        </w:rPr>
        <w:t>The future, </w:t>
      </w:r>
      <w:r>
        <w:rPr>
          <w:color w:val="222222"/>
        </w:rPr>
        <w:t>given that we don’t go extinct</w:t>
      </w:r>
      <w:r>
        <w:rPr>
          <w:color w:val="222222"/>
          <w:sz w:val="14"/>
          <w:szCs w:val="14"/>
        </w:rPr>
        <w:t> any time soon, </w:t>
      </w:r>
      <w:r>
        <w:rPr>
          <w:color w:val="222222"/>
        </w:rPr>
        <w:t>would be 2×10^14</w:t>
      </w:r>
      <w:r>
        <w:rPr>
          <w:color w:val="222222"/>
          <w:sz w:val="14"/>
          <w:szCs w:val="14"/>
        </w:rPr>
        <w:t>. </w:t>
      </w:r>
      <w:r>
        <w:rPr>
          <w:color w:val="222222"/>
        </w:rPr>
        <w:t>So if it is good to bring new people into existence, then it’s very good to prevent </w:t>
      </w:r>
      <w:r>
        <w:rPr>
          <w:color w:val="222222"/>
          <w:sz w:val="14"/>
          <w:szCs w:val="14"/>
        </w:rPr>
        <w:t>human</w:t>
      </w:r>
      <w:r>
        <w:rPr>
          <w:color w:val="222222"/>
        </w:rPr>
        <w:t> extinction. Second</w:t>
      </w:r>
      <w:r>
        <w:rPr>
          <w:color w:val="222222"/>
          <w:sz w:val="14"/>
          <w:szCs w:val="14"/>
        </w:rPr>
        <w:t>, human </w:t>
      </w:r>
      <w:r>
        <w:rPr>
          <w:color w:val="222222"/>
          <w:shd w:val="clear" w:color="auto" w:fill="00FF00"/>
        </w:rPr>
        <w:t>extinction is</w:t>
      </w:r>
      <w:r>
        <w:rPr>
          <w:color w:val="222222"/>
        </w:rPr>
        <w:t> </w:t>
      </w:r>
      <w:r>
        <w:rPr>
          <w:color w:val="222222"/>
          <w:sz w:val="14"/>
          <w:szCs w:val="14"/>
        </w:rPr>
        <w:t>by its nature an </w:t>
      </w:r>
      <w:r>
        <w:rPr>
          <w:color w:val="222222"/>
          <w:shd w:val="clear" w:color="auto" w:fill="00FF00"/>
        </w:rPr>
        <w:t>irreversible</w:t>
      </w:r>
      <w:r>
        <w:rPr>
          <w:color w:val="222222"/>
          <w:sz w:val="14"/>
          <w:szCs w:val="14"/>
        </w:rPr>
        <w:t>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color w:val="222222"/>
        </w:rPr>
        <w:t>Third, we should </w:t>
      </w:r>
      <w:r>
        <w:rPr>
          <w:color w:val="222222"/>
          <w:shd w:val="clear" w:color="auto" w:fill="00FF00"/>
        </w:rPr>
        <w:t>expect</w:t>
      </w:r>
      <w:r>
        <w:rPr>
          <w:color w:val="222222"/>
          <w:sz w:val="14"/>
          <w:szCs w:val="14"/>
        </w:rPr>
        <w:t> ourselves </w:t>
      </w:r>
      <w:r>
        <w:rPr>
          <w:color w:val="222222"/>
          <w:shd w:val="clear" w:color="auto" w:fill="00FF00"/>
        </w:rPr>
        <w:t>to progress, morally</w:t>
      </w:r>
      <w:r>
        <w:rPr>
          <w:color w:val="222222"/>
          <w:sz w:val="14"/>
          <w:szCs w:val="14"/>
        </w:rPr>
        <w:t>, over the next few centuries, </w:t>
      </w:r>
      <w:r>
        <w:rPr>
          <w:color w:val="222222"/>
          <w:shd w:val="clear" w:color="auto" w:fill="00FF00"/>
        </w:rPr>
        <w:t>as </w:t>
      </w:r>
      <w:r>
        <w:rPr>
          <w:color w:val="222222"/>
        </w:rPr>
        <w:t>we have</w:t>
      </w:r>
      <w:r>
        <w:rPr>
          <w:color w:val="222222"/>
          <w:sz w:val="14"/>
          <w:szCs w:val="14"/>
        </w:rPr>
        <w:t> progressed </w:t>
      </w:r>
      <w:r>
        <w:rPr>
          <w:color w:val="222222"/>
          <w:shd w:val="clear" w:color="auto" w:fill="00FF00"/>
        </w:rPr>
        <w:t>in the past</w:t>
      </w:r>
      <w:r>
        <w:rPr>
          <w:color w:val="222222"/>
        </w:rPr>
        <w:t>.</w:t>
      </w:r>
      <w:r>
        <w:rPr>
          <w:color w:val="222222"/>
          <w:sz w:val="14"/>
          <w:szCs w:val="14"/>
        </w:rPr>
        <w:t> So we should expect that </w:t>
      </w:r>
      <w:r>
        <w:rPr>
          <w:color w:val="222222"/>
          <w:shd w:val="clear" w:color="auto" w:fill="00FF00"/>
        </w:rPr>
        <w:t>in </w:t>
      </w:r>
      <w:r>
        <w:rPr>
          <w:color w:val="222222"/>
        </w:rPr>
        <w:t>a few centuries’ </w:t>
      </w:r>
      <w:r>
        <w:rPr>
          <w:color w:val="222222"/>
          <w:shd w:val="clear" w:color="auto" w:fill="00FF00"/>
        </w:rPr>
        <w:t>time we will have better evidence about how to evaluate</w:t>
      </w:r>
      <w:r>
        <w:rPr>
          <w:color w:val="222222"/>
          <w:sz w:val="14"/>
          <w:szCs w:val="14"/>
        </w:rPr>
        <w:t> human </w:t>
      </w:r>
      <w:r>
        <w:rPr>
          <w:color w:val="222222"/>
          <w:shd w:val="clear" w:color="auto" w:fill="00FF00"/>
        </w:rPr>
        <w:t>extinction</w:t>
      </w:r>
      <w:r>
        <w:rPr>
          <w:color w:val="222222"/>
          <w:sz w:val="14"/>
          <w:szCs w:val="14"/>
        </w:rPr>
        <w:t>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color w:val="222222"/>
        </w:rPr>
        <w:t>Suppose that we have</w:t>
      </w:r>
      <w:r>
        <w:rPr>
          <w:color w:val="222222"/>
          <w:sz w:val="14"/>
          <w:szCs w:val="14"/>
        </w:rPr>
        <w:t> 0.8 credence that it is a bad thing to produce new people, and </w:t>
      </w:r>
      <w:r>
        <w:rPr>
          <w:color w:val="222222"/>
        </w:rPr>
        <w:t>0.2</w:t>
      </w:r>
      <w:r>
        <w:rPr>
          <w:color w:val="222222"/>
          <w:sz w:val="14"/>
          <w:szCs w:val="14"/>
        </w:rPr>
        <w:t> </w:t>
      </w:r>
      <w:r>
        <w:rPr>
          <w:color w:val="222222"/>
        </w:rPr>
        <w:t>certain that it’s a good thing to produce new people</w:t>
      </w:r>
      <w:r>
        <w:rPr>
          <w:color w:val="222222"/>
          <w:sz w:val="14"/>
          <w:szCs w:val="14"/>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Pr>
          <w:color w:val="222222"/>
        </w:rPr>
        <w:t> </w:t>
      </w:r>
      <w:r>
        <w:rPr>
          <w:color w:val="222222"/>
          <w:shd w:val="clear" w:color="auto" w:fill="00FF00"/>
        </w:rPr>
        <w:t>if we</w:t>
      </w:r>
      <w:r>
        <w:rPr>
          <w:color w:val="222222"/>
        </w:rPr>
        <w:t> </w:t>
      </w:r>
      <w:r>
        <w:rPr>
          <w:color w:val="222222"/>
          <w:sz w:val="14"/>
          <w:szCs w:val="14"/>
        </w:rPr>
        <w:t>let the human race continue and</w:t>
      </w:r>
      <w:r>
        <w:rPr>
          <w:color w:val="222222"/>
        </w:rPr>
        <w:t> </w:t>
      </w:r>
      <w:r>
        <w:rPr>
          <w:color w:val="222222"/>
          <w:shd w:val="clear" w:color="auto" w:fill="00FF00"/>
        </w:rPr>
        <w:t>did research</w:t>
      </w:r>
      <w:r>
        <w:rPr>
          <w:color w:val="222222"/>
        </w:rPr>
        <w:t> for 300 years, </w:t>
      </w:r>
      <w:r>
        <w:rPr>
          <w:color w:val="222222"/>
          <w:shd w:val="clear" w:color="auto" w:fill="00FF00"/>
        </w:rPr>
        <w:t>we would know for certain whether or not </w:t>
      </w:r>
      <w:r>
        <w:rPr>
          <w:color w:val="222222"/>
        </w:rPr>
        <w:t>additional </w:t>
      </w:r>
      <w:r>
        <w:rPr>
          <w:color w:val="222222"/>
          <w:shd w:val="clear" w:color="auto" w:fill="00FF00"/>
        </w:rPr>
        <w:t>people</w:t>
      </w:r>
      <w:r>
        <w:rPr>
          <w:color w:val="222222"/>
        </w:rPr>
        <w:t> are of </w:t>
      </w:r>
      <w:r>
        <w:rPr>
          <w:color w:val="222222"/>
          <w:shd w:val="clear" w:color="auto" w:fill="00FF00"/>
        </w:rPr>
        <w:t>positive</w:t>
      </w:r>
      <w:r>
        <w:rPr>
          <w:color w:val="222222"/>
          <w:sz w:val="14"/>
          <w:szCs w:val="14"/>
        </w:rPr>
        <w:t> or negative </w:t>
      </w:r>
      <w:r>
        <w:rPr>
          <w:color w:val="222222"/>
        </w:rPr>
        <w:t>value</w:t>
      </w:r>
      <w:r>
        <w:rPr>
          <w:color w:val="222222"/>
          <w:sz w:val="14"/>
          <w:szCs w:val="14"/>
        </w:rPr>
        <w:t>.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color w:val="222222"/>
        </w:rPr>
        <w:t>there’s</w:t>
      </w:r>
      <w:r>
        <w:rPr>
          <w:color w:val="222222"/>
          <w:sz w:val="14"/>
          <w:szCs w:val="14"/>
        </w:rPr>
        <w:t> also </w:t>
      </w:r>
      <w:r>
        <w:rPr>
          <w:color w:val="222222"/>
        </w:rPr>
        <w:t>a 20% chance of a gain of 2×(10^14),</w:t>
      </w:r>
      <w:r>
        <w:rPr>
          <w:color w:val="222222"/>
          <w:sz w:val="14"/>
          <w:szCs w:val="14"/>
        </w:rPr>
        <w:t> </w:t>
      </w:r>
      <w:r>
        <w:rPr>
          <w:color w:val="222222"/>
        </w:rPr>
        <w:t>the expected value of which is 4×(10^13).</w:t>
      </w:r>
      <w:r>
        <w:rPr>
          <w:color w:val="222222"/>
          <w:sz w:val="14"/>
          <w:szCs w:val="14"/>
        </w:rPr>
        <w:t> That is, </w:t>
      </w:r>
      <w:r>
        <w:rPr>
          <w:color w:val="222222"/>
        </w:rPr>
        <w:t>in expected value terms, </w:t>
      </w:r>
      <w:r>
        <w:rPr>
          <w:color w:val="222222"/>
          <w:shd w:val="clear" w:color="auto" w:fill="00FF00"/>
        </w:rPr>
        <w:t>the cost of waiting</w:t>
      </w:r>
      <w:r>
        <w:rPr>
          <w:color w:val="222222"/>
        </w:rPr>
        <w:t> </w:t>
      </w:r>
      <w:r>
        <w:rPr>
          <w:color w:val="222222"/>
          <w:sz w:val="14"/>
          <w:szCs w:val="14"/>
        </w:rPr>
        <w:t>for a few hundred years</w:t>
      </w:r>
      <w:r>
        <w:rPr>
          <w:color w:val="222222"/>
        </w:rPr>
        <w:t> </w:t>
      </w:r>
      <w:r>
        <w:rPr>
          <w:color w:val="222222"/>
          <w:shd w:val="clear" w:color="auto" w:fill="00FF00"/>
        </w:rPr>
        <w:t>is </w:t>
      </w:r>
      <w:r>
        <w:rPr>
          <w:color w:val="222222"/>
        </w:rPr>
        <w:t>vanishingly </w:t>
      </w:r>
      <w:r>
        <w:rPr>
          <w:color w:val="222222"/>
          <w:shd w:val="clear" w:color="auto" w:fill="00FF00"/>
        </w:rPr>
        <w:t>small compared with</w:t>
      </w:r>
      <w:r>
        <w:rPr>
          <w:color w:val="222222"/>
        </w:rPr>
        <w:t> </w:t>
      </w:r>
      <w:r>
        <w:rPr>
          <w:color w:val="222222"/>
          <w:sz w:val="14"/>
          <w:szCs w:val="14"/>
        </w:rPr>
        <w:t>the benefit of</w:t>
      </w:r>
      <w:r>
        <w:rPr>
          <w:color w:val="222222"/>
        </w:rPr>
        <w:t> </w:t>
      </w:r>
      <w:r>
        <w:rPr>
          <w:color w:val="222222"/>
          <w:shd w:val="clear" w:color="auto" w:fill="00FF00"/>
        </w:rPr>
        <w:t>keeping </w:t>
      </w:r>
      <w:r>
        <w:rPr>
          <w:color w:val="222222"/>
        </w:rPr>
        <w:t>one’s </w:t>
      </w:r>
      <w:r>
        <w:rPr>
          <w:color w:val="222222"/>
          <w:shd w:val="clear" w:color="auto" w:fill="00FF00"/>
        </w:rPr>
        <w:t>options open</w:t>
      </w:r>
      <w:r>
        <w:rPr>
          <w:color w:val="222222"/>
        </w:rPr>
        <w:t> </w:t>
      </w:r>
      <w:r>
        <w:rPr>
          <w:color w:val="222222"/>
          <w:sz w:val="14"/>
          <w:szCs w:val="14"/>
        </w:rPr>
        <w:t>while one gains new information.</w:t>
      </w:r>
    </w:p>
    <w:p w14:paraId="43234410" w14:textId="77777777" w:rsidR="009D004A" w:rsidRPr="009D004A" w:rsidRDefault="009D004A" w:rsidP="009D004A"/>
    <w:sectPr w:rsidR="009D004A" w:rsidRPr="009D00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D004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004A"/>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DB099"/>
  <w15:chartTrackingRefBased/>
  <w15:docId w15:val="{282EB415-2F62-43EA-8BD2-90D1376A7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D004A"/>
    <w:pPr>
      <w:spacing w:after="0" w:line="240" w:lineRule="auto"/>
    </w:pPr>
    <w:rPr>
      <w:rFonts w:ascii="Calibri" w:hAnsi="Calibri" w:cs="Calibri"/>
    </w:rPr>
  </w:style>
  <w:style w:type="paragraph" w:styleId="Heading1">
    <w:name w:val="heading 1"/>
    <w:aliases w:val="Pocket"/>
    <w:basedOn w:val="Normal"/>
    <w:next w:val="Normal"/>
    <w:link w:val="Heading1Char"/>
    <w:qFormat/>
    <w:rsid w:val="009D004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D004A"/>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D004A"/>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9D004A"/>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9D00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004A"/>
  </w:style>
  <w:style w:type="character" w:customStyle="1" w:styleId="Heading1Char">
    <w:name w:val="Heading 1 Char"/>
    <w:aliases w:val="Pocket Char"/>
    <w:basedOn w:val="DefaultParagraphFont"/>
    <w:link w:val="Heading1"/>
    <w:rsid w:val="009D004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D004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D004A"/>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9D004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9D004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D004A"/>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9D004A"/>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9D004A"/>
    <w:rPr>
      <w:color w:val="auto"/>
      <w:u w:val="none"/>
    </w:rPr>
  </w:style>
  <w:style w:type="character" w:styleId="FollowedHyperlink">
    <w:name w:val="FollowedHyperlink"/>
    <w:basedOn w:val="DefaultParagraphFont"/>
    <w:uiPriority w:val="99"/>
    <w:semiHidden/>
    <w:unhideWhenUsed/>
    <w:rsid w:val="009D004A"/>
    <w:rPr>
      <w:color w:val="auto"/>
      <w:u w:val="none"/>
    </w:rPr>
  </w:style>
  <w:style w:type="character" w:customStyle="1" w:styleId="UnresolvedMention1">
    <w:name w:val="Unresolved Mention1"/>
    <w:basedOn w:val="DefaultParagraphFont"/>
    <w:uiPriority w:val="99"/>
    <w:semiHidden/>
    <w:unhideWhenUsed/>
    <w:rsid w:val="009D004A"/>
    <w:rPr>
      <w:color w:val="605E5C"/>
      <w:shd w:val="clear" w:color="auto" w:fill="E1DFDD"/>
    </w:rPr>
  </w:style>
  <w:style w:type="paragraph" w:customStyle="1" w:styleId="textbold">
    <w:name w:val="text bold"/>
    <w:basedOn w:val="Normal"/>
    <w:link w:val="Emphasis"/>
    <w:uiPriority w:val="7"/>
    <w:qFormat/>
    <w:rsid w:val="009D004A"/>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9D004A"/>
    <w:pPr>
      <w:ind w:left="720"/>
      <w:contextualSpacing/>
    </w:pPr>
  </w:style>
  <w:style w:type="character" w:customStyle="1" w:styleId="UnderlineBold">
    <w:name w:val="Underline + Bold"/>
    <w:uiPriority w:val="1"/>
    <w:qFormat/>
    <w:rsid w:val="009D004A"/>
    <w:rPr>
      <w:b/>
      <w:sz w:val="20"/>
      <w:u w:val="single"/>
    </w:rPr>
  </w:style>
  <w:style w:type="paragraph" w:styleId="DocumentMap">
    <w:name w:val="Document Map"/>
    <w:basedOn w:val="Normal"/>
    <w:link w:val="DocumentMapChar"/>
    <w:uiPriority w:val="99"/>
    <w:semiHidden/>
    <w:unhideWhenUsed/>
    <w:rsid w:val="009D004A"/>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D004A"/>
    <w:rPr>
      <w:rFonts w:ascii="Lucida Grande" w:hAnsi="Lucida Grande" w:cs="Lucida Grande"/>
      <w:sz w:val="24"/>
    </w:rPr>
  </w:style>
  <w:style w:type="character" w:styleId="UnresolvedMention">
    <w:name w:val="Unresolved Mention"/>
    <w:basedOn w:val="DefaultParagraphFont"/>
    <w:uiPriority w:val="99"/>
    <w:rsid w:val="009D004A"/>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9D004A"/>
    <w:pPr>
      <w:spacing w:after="0" w:line="240" w:lineRule="auto"/>
    </w:pPr>
    <w:rPr>
      <w:rFonts w:eastAsiaTheme="minorEastAsia"/>
      <w:sz w:val="26"/>
      <w:szCs w:val="24"/>
      <w:u w:val="single"/>
    </w:rPr>
  </w:style>
  <w:style w:type="paragraph" w:customStyle="1" w:styleId="Emphasis1">
    <w:name w:val="Emphasis1"/>
    <w:basedOn w:val="Normal"/>
    <w:autoRedefine/>
    <w:uiPriority w:val="7"/>
    <w:qFormat/>
    <w:rsid w:val="009D004A"/>
    <w:pPr>
      <w:widowControl w:val="0"/>
      <w:pBdr>
        <w:top w:val="single" w:sz="4" w:space="1" w:color="auto"/>
        <w:left w:val="single" w:sz="4" w:space="4" w:color="auto"/>
        <w:bottom w:val="single" w:sz="4" w:space="1" w:color="auto"/>
        <w:right w:val="single" w:sz="4" w:space="4" w:color="auto"/>
      </w:pBdr>
      <w:ind w:left="720"/>
      <w:jc w:val="both"/>
    </w:pPr>
    <w:rPr>
      <w:b/>
      <w:iCs/>
      <w:sz w:val="26"/>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32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s://www.foreignaffairs.com/articles/china/2018-10-15/beijings-nuclear-option" TargetMode="External"/><Relationship Id="rId18" Type="http://schemas.openxmlformats.org/officeDocument/2006/relationships/hyperlink" Target="https://www.visionofearth.org/social-change/global-governanc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arontherocks.com/2018/10/chinas-coming-financial-crisis-and-the-national-security-connection/" TargetMode="External"/><Relationship Id="rId17" Type="http://schemas.openxmlformats.org/officeDocument/2006/relationships/hyperlink" Target="http://www.caifc.org.cn/en/content.aspx?id=4491" TargetMode="External"/><Relationship Id="rId2" Type="http://schemas.openxmlformats.org/officeDocument/2006/relationships/numbering" Target="numbering.xml"/><Relationship Id="rId16" Type="http://schemas.openxmlformats.org/officeDocument/2006/relationships/hyperlink" Target="https://archive.md/NcYn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archive.md/M4qjY" TargetMode="External"/><Relationship Id="rId5" Type="http://schemas.openxmlformats.org/officeDocument/2006/relationships/webSettings" Target="webSettings.xml"/><Relationship Id="rId15" Type="http://schemas.openxmlformats.org/officeDocument/2006/relationships/hyperlink" Target="https://www.hrw.org/news/2021/09/22/china-dismantling-hong-kongs-unions" TargetMode="External"/><Relationship Id="rId10" Type="http://schemas.openxmlformats.org/officeDocument/2006/relationships/hyperlink" Target="https://thediplomat.com/2021/02/could-biden-make-us-china-trade-better-for-workers/" TargetMode="External"/><Relationship Id="rId19" Type="http://schemas.openxmlformats.org/officeDocument/2006/relationships/hyperlink" Target="https://www.telegraphindia.com/opinion/the-nuclear-cloud-hanging-over-the-human-race/cid/1719608" TargetMode="Externa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22145</Words>
  <Characters>126232</Characters>
  <Application>Microsoft Office Word</Application>
  <DocSecurity>0</DocSecurity>
  <Lines>1051</Lines>
  <Paragraphs>296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2021-12-04T19:51:00Z</dcterms:created>
  <dcterms:modified xsi:type="dcterms:W3CDTF">2021-12-04T19:55:00Z</dcterms:modified>
</cp:coreProperties>
</file>