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E8C9D" w14:textId="43859AA7" w:rsidR="000F719F" w:rsidRDefault="000F719F" w:rsidP="000F719F">
      <w:pPr>
        <w:pStyle w:val="Heading2"/>
      </w:pPr>
      <w:r>
        <w:t xml:space="preserve">1AC v4 – UT </w:t>
      </w:r>
    </w:p>
    <w:p w14:paraId="18E525E0" w14:textId="77777777" w:rsidR="000F719F" w:rsidRDefault="000F719F" w:rsidP="000F719F">
      <w:pPr>
        <w:pStyle w:val="Heading3"/>
      </w:pPr>
      <w:r>
        <w:t>1AC: Plan</w:t>
      </w:r>
    </w:p>
    <w:p w14:paraId="29EAB6C0" w14:textId="77777777" w:rsidR="000F719F" w:rsidRDefault="000F719F" w:rsidP="000F719F">
      <w:pPr>
        <w:pStyle w:val="Heading4"/>
      </w:pPr>
      <w:r>
        <w:t xml:space="preserve">Plan – A just government of the People’s Republic of China ought to </w:t>
      </w:r>
      <w:r w:rsidRPr="007A4168">
        <w:t>recognize an unconditional right of workers to strike.</w:t>
      </w:r>
    </w:p>
    <w:p w14:paraId="2C71BC51" w14:textId="77777777" w:rsidR="000F719F" w:rsidRPr="007A4168" w:rsidRDefault="000F719F" w:rsidP="000F719F">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2523DBA" w14:textId="77777777" w:rsidR="000F719F" w:rsidRPr="00A44704" w:rsidRDefault="000F719F" w:rsidP="000F719F">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4816DB4A" w14:textId="77777777" w:rsidR="000F719F" w:rsidRDefault="000F719F" w:rsidP="000F719F">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t>reality</w:t>
      </w:r>
      <w:proofErr w:type="gramEnd"/>
      <w:r w:rsidRPr="00FC7D85">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w:t>
      </w:r>
      <w:proofErr w:type="gramStart"/>
      <w:r w:rsidRPr="00DD410D">
        <w:rPr>
          <w:b/>
          <w:sz w:val="26"/>
          <w:highlight w:val="green"/>
          <w:u w:val="single"/>
        </w:rPr>
        <w:t>deployed</w:t>
      </w:r>
      <w:proofErr w:type="gramEnd"/>
      <w:r w:rsidRPr="00DD410D">
        <w:rPr>
          <w:b/>
          <w:sz w:val="26"/>
          <w:highlight w:val="green"/>
          <w:u w:val="single"/>
        </w:rPr>
        <w:t xml:space="preserve">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FE7941B" w14:textId="778ADF3E" w:rsidR="000F719F" w:rsidRDefault="000F719F" w:rsidP="000F719F">
      <w:pPr>
        <w:pStyle w:val="Heading3"/>
      </w:pPr>
      <w:r>
        <w:t xml:space="preserve">1AC: Soft Power Advantage </w:t>
      </w:r>
    </w:p>
    <w:p w14:paraId="62298AB3" w14:textId="675FBA68" w:rsidR="000F719F" w:rsidRDefault="000F719F" w:rsidP="000F719F">
      <w:pPr>
        <w:pStyle w:val="Heading4"/>
      </w:pPr>
      <w:r>
        <w:t>The Advantage is Chinese Soft Power:</w:t>
      </w:r>
    </w:p>
    <w:p w14:paraId="4DAC918C" w14:textId="77777777" w:rsidR="0098612A" w:rsidRPr="007A7A2D" w:rsidRDefault="0098612A" w:rsidP="0098612A">
      <w:pPr>
        <w:pStyle w:val="Heading4"/>
      </w:pPr>
      <w:r>
        <w:t xml:space="preserve">Lack of Chinese Right to Strike </w:t>
      </w:r>
      <w:r>
        <w:rPr>
          <w:u w:val="single"/>
        </w:rPr>
        <w:t>devastates</w:t>
      </w:r>
      <w:r>
        <w:t xml:space="preserve"> Collective Bargaining – undermines any legal leverage for Strikes.</w:t>
      </w:r>
    </w:p>
    <w:p w14:paraId="70589062" w14:textId="77777777" w:rsidR="0098612A" w:rsidRPr="00DE1165" w:rsidRDefault="0098612A" w:rsidP="0098612A">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0A7E85B" w14:textId="77777777" w:rsidR="0098612A" w:rsidRPr="00D74C52" w:rsidRDefault="0098612A" w:rsidP="0098612A">
      <w:r w:rsidRPr="00D74C52">
        <w:t xml:space="preserve">For many years reform-oriented </w:t>
      </w:r>
      <w:proofErr w:type="spellStart"/>
      <w:r w:rsidRPr="00D74C52">
        <w:t>labour</w:t>
      </w:r>
      <w:proofErr w:type="spellEnd"/>
      <w:r w:rsidRPr="00D74C52">
        <w:t xml:space="preserve"> activists and scholars working in China have seen </w:t>
      </w:r>
      <w:r w:rsidRPr="00182C47">
        <w:rPr>
          <w:b/>
          <w:sz w:val="26"/>
          <w:u w:val="single"/>
        </w:rPr>
        <w:t>collective bargaining</w:t>
      </w:r>
      <w:r w:rsidRPr="00182C47">
        <w:rPr>
          <w:u w:val="single"/>
        </w:rPr>
        <w:t xml:space="preserve"> as the </w:t>
      </w:r>
      <w:r w:rsidRPr="00182C47">
        <w:rPr>
          <w:b/>
          <w:sz w:val="26"/>
          <w:u w:val="single"/>
        </w:rPr>
        <w:t xml:space="preserve">cure for </w:t>
      </w:r>
      <w:r w:rsidRPr="00182C47">
        <w:rPr>
          <w:u w:val="single"/>
        </w:rPr>
        <w:t xml:space="preserve">the </w:t>
      </w:r>
      <w:r w:rsidRPr="00182C47">
        <w:rPr>
          <w:b/>
          <w:sz w:val="26"/>
          <w:u w:val="single"/>
          <w:bdr w:val="single" w:sz="18" w:space="0" w:color="auto"/>
        </w:rPr>
        <w:t xml:space="preserve">country’s severe </w:t>
      </w:r>
      <w:proofErr w:type="spellStart"/>
      <w:r w:rsidRPr="00182C47">
        <w:rPr>
          <w:b/>
          <w:sz w:val="26"/>
          <w:u w:val="single"/>
          <w:bdr w:val="single" w:sz="18" w:space="0" w:color="auto"/>
        </w:rPr>
        <w:t>labour</w:t>
      </w:r>
      <w:proofErr w:type="spellEnd"/>
      <w:r w:rsidRPr="00182C47">
        <w:rPr>
          <w:b/>
          <w:sz w:val="26"/>
          <w:u w:val="single"/>
          <w:bdr w:val="single" w:sz="18" w:space="0" w:color="auto"/>
        </w:rPr>
        <w:t xml:space="preserve"> problems</w:t>
      </w:r>
      <w:r w:rsidRPr="00D74C52">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t xml:space="preserve">. Hopeful reformers—both within the official unions as well as </w:t>
      </w:r>
      <w:proofErr w:type="spellStart"/>
      <w:r w:rsidRPr="00D74C52">
        <w:t>labour</w:t>
      </w:r>
      <w:proofErr w:type="spellEnd"/>
      <w:r w:rsidRPr="00D74C52">
        <w:t xml:space="preserve"> NGO activists and academics—envisioned </w:t>
      </w:r>
      <w:proofErr w:type="spellStart"/>
      <w:r w:rsidRPr="00D74C52">
        <w:t>rationalised</w:t>
      </w:r>
      <w:proofErr w:type="spellEnd"/>
      <w:r w:rsidRPr="00D74C52">
        <w:t xml:space="preserve">, </w:t>
      </w:r>
      <w:proofErr w:type="spellStart"/>
      <w:r w:rsidRPr="00D74C52">
        <w:t>legalised</w:t>
      </w:r>
      <w:proofErr w:type="spellEnd"/>
      <w:r w:rsidRPr="00D74C52">
        <w:t xml:space="preserve"> bargaining between </w:t>
      </w:r>
      <w:proofErr w:type="spellStart"/>
      <w:r w:rsidRPr="00D74C52">
        <w:t>labour</w:t>
      </w:r>
      <w:proofErr w:type="spellEnd"/>
      <w:r w:rsidRPr="00D74C52">
        <w:t xml:space="preserve"> and capital as a central pillar in the construction of a more just workplace and society. </w:t>
      </w:r>
      <w:r w:rsidRPr="00D74C52">
        <w:rPr>
          <w:u w:val="single"/>
        </w:rPr>
        <w:t xml:space="preserve">The </w:t>
      </w:r>
      <w:r w:rsidRPr="00182C47">
        <w:rPr>
          <w:b/>
          <w:sz w:val="26"/>
          <w:u w:val="single"/>
        </w:rPr>
        <w:t xml:space="preserve">challenges to </w:t>
      </w:r>
      <w:proofErr w:type="spellStart"/>
      <w:r w:rsidRPr="00DD410D">
        <w:rPr>
          <w:b/>
          <w:sz w:val="26"/>
          <w:highlight w:val="green"/>
          <w:u w:val="single"/>
        </w:rPr>
        <w:t>institutionalising</w:t>
      </w:r>
      <w:proofErr w:type="spellEnd"/>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182C47">
        <w:rPr>
          <w:b/>
          <w:sz w:val="26"/>
          <w:u w:val="single"/>
        </w:rPr>
        <w:t>in</w:t>
      </w:r>
      <w:r w:rsidRPr="00182C47">
        <w:rPr>
          <w:u w:val="single"/>
        </w:rPr>
        <w:t xml:space="preserve"> the People’s Republic of </w:t>
      </w:r>
      <w:r w:rsidRPr="00182C47">
        <w:rPr>
          <w:b/>
          <w:sz w:val="26"/>
          <w:u w:val="single"/>
        </w:rPr>
        <w:t>China</w:t>
      </w:r>
      <w:r w:rsidRPr="00182C47">
        <w:rPr>
          <w:u w:val="single"/>
        </w:rPr>
        <w:t xml:space="preserve"> (PRC) </w:t>
      </w:r>
      <w:r w:rsidRPr="00182C47">
        <w:rPr>
          <w:b/>
          <w:sz w:val="26"/>
          <w:u w:val="single"/>
        </w:rPr>
        <w:t>have</w:t>
      </w:r>
      <w:r w:rsidRPr="00182C47">
        <w:rPr>
          <w:u w:val="single"/>
        </w:rPr>
        <w:t xml:space="preserve"> always </w:t>
      </w:r>
      <w:r w:rsidRPr="00182C47">
        <w:rPr>
          <w:b/>
          <w:sz w:val="26"/>
          <w:u w:val="single"/>
        </w:rPr>
        <w:t>been profound</w:t>
      </w:r>
      <w:r w:rsidRPr="00182C47">
        <w:rPr>
          <w:u w:val="single"/>
        </w:rPr>
        <w:t xml:space="preserve">. </w:t>
      </w:r>
      <w:r w:rsidRPr="00182C47">
        <w:rPr>
          <w:b/>
          <w:sz w:val="26"/>
          <w:u w:val="single"/>
        </w:rPr>
        <w:t>Fundamental</w:t>
      </w:r>
      <w:r w:rsidRPr="00182C47">
        <w:rPr>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182C47">
        <w:rPr>
          <w:b/>
          <w:sz w:val="26"/>
          <w:u w:val="single"/>
        </w:rPr>
        <w:t>capital</w:t>
      </w:r>
      <w:r w:rsidRPr="00182C47">
        <w:t xml:space="preserve"> </w:t>
      </w:r>
      <w:r w:rsidRPr="00182C47">
        <w:rPr>
          <w:b/>
          <w:sz w:val="26"/>
          <w:u w:val="single"/>
        </w:rPr>
        <w:t xml:space="preserve">has </w:t>
      </w:r>
      <w:r w:rsidRPr="00DD410D">
        <w:rPr>
          <w:b/>
          <w:sz w:val="26"/>
          <w:highlight w:val="green"/>
          <w:u w:val="single"/>
        </w:rPr>
        <w:t xml:space="preserve">no reason to take workers seriously without </w:t>
      </w:r>
      <w:proofErr w:type="spellStart"/>
      <w:r w:rsidRPr="00182C47">
        <w:rPr>
          <w:b/>
          <w:sz w:val="26"/>
          <w:u w:val="single"/>
          <w:bdr w:val="single" w:sz="18" w:space="0" w:color="auto"/>
        </w:rPr>
        <w:t>labour</w:t>
      </w:r>
      <w:proofErr w:type="spellEnd"/>
      <w:r w:rsidRPr="00182C47">
        <w:rPr>
          <w:b/>
          <w:sz w:val="26"/>
          <w:u w:val="single"/>
          <w:bdr w:val="single" w:sz="18" w:space="0" w:color="auto"/>
        </w:rPr>
        <w:t xml:space="preserve"> possessing some </w:t>
      </w:r>
      <w:r w:rsidRPr="00DD410D">
        <w:rPr>
          <w:b/>
          <w:sz w:val="26"/>
          <w:highlight w:val="green"/>
          <w:u w:val="single"/>
          <w:bdr w:val="single" w:sz="18" w:space="0" w:color="auto"/>
        </w:rPr>
        <w:t>coercive power</w:t>
      </w:r>
      <w:r w:rsidRPr="00D74C52">
        <w:t xml:space="preserve">. But </w:t>
      </w:r>
      <w:r w:rsidRPr="00D74C52">
        <w:rPr>
          <w:u w:val="single"/>
        </w:rPr>
        <w:t>independent unions have long been an anathema to the Communist Party</w:t>
      </w:r>
      <w:r w:rsidRPr="00D74C52">
        <w:t xml:space="preserve">. From the Lai </w:t>
      </w:r>
      <w:proofErr w:type="spellStart"/>
      <w:r w:rsidRPr="00D74C52">
        <w:t>Ruoyu</w:t>
      </w:r>
      <w:proofErr w:type="spellEnd"/>
      <w:r w:rsidRPr="00D74C52">
        <w:t xml:space="preserve"> debacle of the 1950s to the crushing of the Beijing Workers Autonomous Federation in 1989, the Party has made it clear time and again that independent worker </w:t>
      </w:r>
      <w:proofErr w:type="spellStart"/>
      <w:r w:rsidRPr="00D74C52">
        <w:t>organisations</w:t>
      </w:r>
      <w:proofErr w:type="spellEnd"/>
      <w:r w:rsidRPr="00D74C52">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t>mid 2000s</w:t>
      </w:r>
      <w:proofErr w:type="spellEnd"/>
      <w:r w:rsidRPr="00D74C52">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t xml:space="preserve"> And indeed, beginning in the late 2000s the ACFTU made collective negotiations (</w:t>
      </w:r>
      <w:proofErr w:type="spellStart"/>
      <w:r w:rsidRPr="00D74C52">
        <w:t>xieshang</w:t>
      </w:r>
      <w:proofErr w:type="spellEnd"/>
      <w:r w:rsidRPr="00D74C52">
        <w:t>)—rather than the more antagonistic sounding ‘bargaining’ (</w:t>
      </w:r>
      <w:proofErr w:type="spellStart"/>
      <w:r w:rsidRPr="00D74C52">
        <w:t>tanpan</w:t>
      </w:r>
      <w:proofErr w:type="spellEnd"/>
      <w:r w:rsidRPr="00D74C52">
        <w:t xml:space="preserve">)—a high priority, investing time and resources into expanding the coverage of collective contracts. At its best, </w:t>
      </w:r>
      <w:r w:rsidRPr="00182C47">
        <w:rPr>
          <w:b/>
          <w:bCs/>
          <w:sz w:val="26"/>
          <w:highlight w:val="green"/>
          <w:u w:val="single"/>
        </w:rPr>
        <w:t>collective bargaining</w:t>
      </w:r>
      <w:r w:rsidRPr="00182C47">
        <w:rPr>
          <w:b/>
          <w:bCs/>
          <w:sz w:val="26"/>
          <w:u w:val="single"/>
        </w:rPr>
        <w:t xml:space="preserve"> in China</w:t>
      </w:r>
      <w:r w:rsidRPr="00182C47">
        <w:rPr>
          <w:sz w:val="26"/>
          <w:u w:val="single"/>
        </w:rPr>
        <w:t xml:space="preserve"> </w:t>
      </w:r>
      <w:r w:rsidRPr="00182C47">
        <w:rPr>
          <w:b/>
          <w:bCs/>
          <w:sz w:val="26"/>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w:t>
      </w:r>
      <w:proofErr w:type="spellStart"/>
      <w:r w:rsidRPr="00D74C52">
        <w:t>labour</w:t>
      </w:r>
      <w:proofErr w:type="spellEnd"/>
      <w:r w:rsidRPr="00D74C52">
        <w:t xml:space="preserve"> and capital. </w:t>
      </w:r>
      <w:r w:rsidRPr="00D74C52">
        <w:rPr>
          <w:u w:val="single"/>
        </w:rPr>
        <w:t xml:space="preserve">Experiments with bargaining have been almost </w:t>
      </w:r>
      <w:r w:rsidRPr="00182C47">
        <w:rPr>
          <w:b/>
          <w:sz w:val="26"/>
          <w:u w:val="single"/>
        </w:rPr>
        <w:t xml:space="preserve">exclusively </w:t>
      </w:r>
      <w:r w:rsidRPr="00DD410D">
        <w:rPr>
          <w:b/>
          <w:sz w:val="26"/>
          <w:highlight w:val="green"/>
          <w:u w:val="single"/>
        </w:rPr>
        <w:t>restricted to single enterprises</w:t>
      </w:r>
      <w:r w:rsidRPr="00D74C52">
        <w:rPr>
          <w:u w:val="single"/>
        </w:rPr>
        <w:t xml:space="preserve">, thereby preventing workers from constituting cross-workplace ties. The overwhelming majority of collective contracts are </w:t>
      </w:r>
      <w:r w:rsidRPr="00182C47">
        <w:rPr>
          <w:b/>
          <w:sz w:val="26"/>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w:t>
      </w:r>
      <w:proofErr w:type="spellStart"/>
      <w:r w:rsidRPr="00D74C52">
        <w:t>organised</w:t>
      </w:r>
      <w:proofErr w:type="spellEnd"/>
      <w:r w:rsidRPr="00D74C52">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w:t>
      </w:r>
      <w:proofErr w:type="spellStart"/>
      <w:r w:rsidRPr="00D74C52">
        <w:t>centre</w:t>
      </w:r>
      <w:proofErr w:type="spellEnd"/>
      <w:r w:rsidRPr="00D74C52">
        <w:t xml:space="preserve"> for </w:t>
      </w:r>
      <w:proofErr w:type="spellStart"/>
      <w:r w:rsidRPr="00D74C52">
        <w:t>labour</w:t>
      </w:r>
      <w:proofErr w:type="spellEnd"/>
      <w:r w:rsidRPr="00D74C52">
        <w:t xml:space="preserve"> studies at Sun </w:t>
      </w:r>
      <w:proofErr w:type="spellStart"/>
      <w:r w:rsidRPr="00D74C52">
        <w:t>Yat-sen</w:t>
      </w:r>
      <w:proofErr w:type="spellEnd"/>
      <w:r w:rsidRPr="00D74C52">
        <w:t xml:space="preserve"> University in Guangzhou was shuttered. The academic study of employment has now been left almost entirely to business schools, as the government has stymied further expansion of </w:t>
      </w:r>
      <w:proofErr w:type="spellStart"/>
      <w:r w:rsidRPr="00D74C52">
        <w:t>labour</w:t>
      </w:r>
      <w:proofErr w:type="spellEnd"/>
      <w:r w:rsidRPr="00D74C52">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w:t>
      </w:r>
      <w:proofErr w:type="spellStart"/>
      <w:r w:rsidRPr="00D74C52">
        <w:t>Jianguo</w:t>
      </w:r>
      <w:proofErr w:type="spellEnd"/>
      <w:r w:rsidRPr="00D74C52">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w:t>
      </w:r>
      <w:proofErr w:type="spellStart"/>
      <w:r w:rsidRPr="00D74C52">
        <w:t>organised</w:t>
      </w:r>
      <w:proofErr w:type="spellEnd"/>
      <w:r w:rsidRPr="00D74C52">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t xml:space="preserve">. The more wildcat strikes, mass direct action, and worker riots, the more the state and capital will be forced to take worker grievances seriously. </w:t>
      </w:r>
      <w:proofErr w:type="gramStart"/>
      <w:r w:rsidRPr="00D74C52">
        <w:t>Of course</w:t>
      </w:r>
      <w:proofErr w:type="gramEnd"/>
      <w:r w:rsidRPr="00D74C52">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14899C24" w14:textId="77777777" w:rsidR="0098612A" w:rsidRDefault="0098612A" w:rsidP="0098612A">
      <w:pPr>
        <w:pStyle w:val="Heading4"/>
      </w:pPr>
      <w:r>
        <w:t xml:space="preserve">Any credible union power is </w:t>
      </w:r>
      <w:r>
        <w:rPr>
          <w:u w:val="single"/>
        </w:rPr>
        <w:t>under-cut</w:t>
      </w:r>
      <w:r>
        <w:t xml:space="preserve"> by detentions of labor activists.</w:t>
      </w:r>
    </w:p>
    <w:p w14:paraId="7E37C394" w14:textId="77777777" w:rsidR="0098612A" w:rsidRPr="00FC7D85" w:rsidRDefault="0098612A" w:rsidP="0098612A">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3C56EEF1" w14:textId="77777777" w:rsidR="0098612A" w:rsidRPr="00D74C52" w:rsidRDefault="0098612A" w:rsidP="0098612A">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182C47">
        <w:rPr>
          <w:b/>
          <w:sz w:val="26"/>
          <w:u w:val="single"/>
        </w:rPr>
        <w:t>illustrates</w:t>
      </w:r>
      <w:r w:rsidRPr="00182C47">
        <w:rPr>
          <w:u w:val="single"/>
        </w:rPr>
        <w:t xml:space="preserve"> the </w:t>
      </w:r>
      <w:r w:rsidRPr="00182C47">
        <w:rPr>
          <w:b/>
          <w:sz w:val="26"/>
          <w:u w:val="single"/>
        </w:rPr>
        <w:t>challenges</w:t>
      </w:r>
      <w:r w:rsidRPr="00182C47">
        <w:rPr>
          <w:u w:val="single"/>
        </w:rPr>
        <w:t xml:space="preserve"> </w:t>
      </w:r>
      <w:r w:rsidRPr="00182C47">
        <w:rPr>
          <w:b/>
          <w:sz w:val="26"/>
          <w:u w:val="single"/>
          <w:bdr w:val="single" w:sz="18" w:space="0" w:color="auto"/>
        </w:rPr>
        <w:t>Chinese workers face engaging in collective bargaining</w:t>
      </w:r>
      <w:r w:rsidRPr="00182C47">
        <w:rPr>
          <w:u w:val="single"/>
        </w:rPr>
        <w:t xml:space="preserve"> </w:t>
      </w:r>
      <w:r w:rsidRPr="00D74C52">
        <w:rPr>
          <w:u w:val="single"/>
        </w:rPr>
        <w:t>to resolve workplace grievances</w:t>
      </w:r>
      <w:r w:rsidRPr="00D74C52">
        <w:t xml:space="preserve">. On May 23, 2013, public security officials in </w:t>
      </w:r>
      <w:proofErr w:type="spellStart"/>
      <w:r w:rsidRPr="00D74C52">
        <w:t>Bao’an</w:t>
      </w:r>
      <w:proofErr w:type="spellEnd"/>
      <w:r w:rsidRPr="00D74C52">
        <w:t xml:space="preserve"> district, Shenzhen city, Guangdong province, detained migrant worker Wu </w:t>
      </w:r>
      <w:proofErr w:type="spellStart"/>
      <w:r w:rsidRPr="00D74C52">
        <w:t>Guijun</w:t>
      </w:r>
      <w:proofErr w:type="spellEnd"/>
      <w:r w:rsidRPr="00D74C52">
        <w:t xml:space="preserve">, after he reportedly participated in a local </w:t>
      </w:r>
      <w:proofErr w:type="spellStart"/>
      <w:r w:rsidRPr="00D74C52">
        <w:t>Bao’an</w:t>
      </w:r>
      <w:proofErr w:type="spellEnd"/>
      <w:r w:rsidRPr="00D74C52">
        <w:t xml:space="preserve"> labor protest.[1</w:t>
      </w:r>
      <w:proofErr w:type="gramStart"/>
      <w:r w:rsidRPr="00D74C52">
        <w:t>]  Employed</w:t>
      </w:r>
      <w:proofErr w:type="gramEnd"/>
      <w:r w:rsidRPr="00D74C52">
        <w:t xml:space="preserve"> at the </w:t>
      </w:r>
      <w:proofErr w:type="spellStart"/>
      <w:r w:rsidRPr="00D74C52">
        <w:t>Diweixin</w:t>
      </w:r>
      <w:proofErr w:type="spellEnd"/>
      <w:r w:rsidRPr="00D74C52">
        <w:t xml:space="preserve"> manufacturing factory (“</w:t>
      </w:r>
      <w:proofErr w:type="spellStart"/>
      <w:r w:rsidRPr="00D74C52">
        <w:t>Diweixin</w:t>
      </w:r>
      <w:proofErr w:type="spellEnd"/>
      <w:r w:rsidRPr="00D74C52">
        <w:t xml:space="preserve">”) in </w:t>
      </w:r>
      <w:proofErr w:type="spellStart"/>
      <w:r w:rsidRPr="00D74C52">
        <w:t>Bao’an</w:t>
      </w:r>
      <w:proofErr w:type="spellEnd"/>
      <w:r w:rsidRPr="00D74C52">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182C47">
        <w:rPr>
          <w:b/>
          <w:sz w:val="26"/>
          <w:u w:val="single"/>
        </w:rPr>
        <w:t>detained</w:t>
      </w:r>
      <w:r w:rsidRPr="00182C47">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w:t>
      </w:r>
      <w:proofErr w:type="spellStart"/>
      <w:r w:rsidRPr="00D74C52">
        <w:t>Diweixin</w:t>
      </w:r>
      <w:proofErr w:type="spellEnd"/>
      <w:r w:rsidRPr="00D74C52">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t>Bao’an</w:t>
      </w:r>
      <w:proofErr w:type="spellEnd"/>
      <w:r w:rsidRPr="00D74C52">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t>Diweixin</w:t>
      </w:r>
      <w:proofErr w:type="spellEnd"/>
      <w:r w:rsidRPr="00D74C52">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182C47">
        <w:rPr>
          <w:b/>
          <w:bCs/>
          <w:sz w:val="26"/>
          <w:u w:val="single"/>
        </w:rPr>
        <w:t>worker</w:t>
      </w:r>
      <w:r w:rsidRPr="00182C47">
        <w:rPr>
          <w:b/>
          <w:sz w:val="26"/>
          <w:u w:val="single"/>
        </w:rPr>
        <w:t xml:space="preserve"> leaders</w:t>
      </w:r>
      <w:r w:rsidRPr="00182C47">
        <w:rPr>
          <w:u w:val="single"/>
        </w:rPr>
        <w:t xml:space="preserve"> were </w:t>
      </w:r>
      <w:r w:rsidRPr="00182C47">
        <w:rPr>
          <w:b/>
          <w:sz w:val="26"/>
          <w:u w:val="single"/>
        </w:rPr>
        <w:t>alone in their struggle</w:t>
      </w:r>
      <w:r w:rsidRPr="00182C47">
        <w:rPr>
          <w:u w:val="single"/>
        </w:rPr>
        <w:t xml:space="preserve"> without receiving support from the trade union,” and called on authorities to “</w:t>
      </w:r>
      <w:r w:rsidRPr="00182C47">
        <w:rPr>
          <w:b/>
          <w:sz w:val="26"/>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182C47">
        <w:rPr>
          <w:b/>
          <w:sz w:val="26"/>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proofErr w:type="gramStart"/>
      <w:r w:rsidRPr="00DD410D">
        <w:rPr>
          <w:b/>
          <w:sz w:val="26"/>
          <w:highlight w:val="green"/>
          <w:u w:val="single"/>
        </w:rPr>
        <w:t>.”</w:t>
      </w:r>
      <w:r w:rsidRPr="00D74C52">
        <w:rPr>
          <w:u w:val="single"/>
        </w:rPr>
        <w:t>[</w:t>
      </w:r>
      <w:proofErr w:type="gramEnd"/>
      <w:r w:rsidRPr="00D74C52">
        <w:rPr>
          <w:u w:val="single"/>
        </w:rPr>
        <w:t>11]  According to the letter, such a situation would “</w:t>
      </w:r>
      <w:r w:rsidRPr="00182C47">
        <w:rPr>
          <w:b/>
          <w:sz w:val="26"/>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w:t>
      </w:r>
      <w:proofErr w:type="spellStart"/>
      <w:r w:rsidRPr="00D74C52">
        <w:t>Xiangdong</w:t>
      </w:r>
      <w:proofErr w:type="spellEnd"/>
      <w:r w:rsidRPr="00D74C52">
        <w:t xml:space="preserve">, a professor and deputy director of the labor research and service center at Sun </w:t>
      </w:r>
      <w:proofErr w:type="spellStart"/>
      <w:r w:rsidRPr="00D74C52">
        <w:t>Yat-sen</w:t>
      </w:r>
      <w:proofErr w:type="spellEnd"/>
      <w:r w:rsidRPr="00D74C52">
        <w:t xml:space="preserve"> University in Guangdong, </w:t>
      </w:r>
      <w:r w:rsidRPr="00182C47">
        <w:rPr>
          <w:b/>
          <w:sz w:val="26"/>
          <w:u w:val="single"/>
        </w:rPr>
        <w:t>government</w:t>
      </w:r>
      <w:r w:rsidRPr="00182C47">
        <w:rPr>
          <w:u w:val="single"/>
        </w:rPr>
        <w:t xml:space="preserve"> and local trade union </w:t>
      </w:r>
      <w:r w:rsidRPr="00182C47">
        <w:rPr>
          <w:b/>
          <w:sz w:val="26"/>
          <w:u w:val="single"/>
        </w:rPr>
        <w:t>officials</w:t>
      </w:r>
      <w:r w:rsidRPr="00182C47">
        <w:rPr>
          <w:u w:val="single"/>
        </w:rPr>
        <w:t xml:space="preserve"> </w:t>
      </w:r>
      <w:r w:rsidRPr="00182C47">
        <w:rPr>
          <w:b/>
          <w:sz w:val="26"/>
          <w:u w:val="single"/>
        </w:rPr>
        <w:t xml:space="preserve">continue to approach labor disputes through the perspective of </w:t>
      </w:r>
      <w:r w:rsidRPr="00182C47">
        <w:rPr>
          <w:b/>
          <w:sz w:val="26"/>
          <w:highlight w:val="green"/>
          <w:u w:val="single"/>
        </w:rPr>
        <w:t>maintaining social stability</w:t>
      </w:r>
      <w:r w:rsidRPr="00182C47">
        <w:rPr>
          <w:u w:val="single"/>
        </w:rPr>
        <w:t xml:space="preserve"> and protecting against economic losses, </w:t>
      </w:r>
      <w:r w:rsidRPr="00182C47">
        <w:rPr>
          <w:b/>
          <w:sz w:val="26"/>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w:t>
      </w:r>
      <w:proofErr w:type="spellStart"/>
      <w:r w:rsidRPr="00D74C52">
        <w:t>Labour</w:t>
      </w:r>
      <w:proofErr w:type="spellEnd"/>
      <w:r w:rsidRPr="00D74C52">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6E1955DC" w14:textId="77777777" w:rsidR="0098612A" w:rsidRDefault="0098612A" w:rsidP="0098612A">
      <w:pPr>
        <w:pStyle w:val="Heading4"/>
      </w:pPr>
      <w:r>
        <w:t xml:space="preserve">The Right to Strike </w:t>
      </w:r>
      <w:r>
        <w:rPr>
          <w:u w:val="single"/>
        </w:rPr>
        <w:t>re-balances</w:t>
      </w:r>
      <w:r>
        <w:t xml:space="preserve"> China’s Economy. </w:t>
      </w:r>
    </w:p>
    <w:p w14:paraId="5CFFCF9B" w14:textId="77777777" w:rsidR="0098612A" w:rsidRDefault="0098612A" w:rsidP="0098612A">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5CCC62B8" w14:textId="77777777" w:rsidR="0098612A" w:rsidRDefault="0098612A" w:rsidP="0098612A">
      <w:r w:rsidRPr="00FC7D85">
        <w:t xml:space="preserve">The name gives no hint of the revolutionary changes afoot for mainland workers. </w:t>
      </w:r>
      <w:r w:rsidRPr="00FC7D85">
        <w:rPr>
          <w:u w:val="single"/>
        </w:rPr>
        <w:t xml:space="preserve">Yet the </w:t>
      </w:r>
      <w:r w:rsidRPr="00182C47">
        <w:rPr>
          <w:b/>
          <w:sz w:val="26"/>
          <w:u w:val="single"/>
        </w:rPr>
        <w:t>proposed Regulations</w:t>
      </w:r>
      <w:r w:rsidRPr="00182C47">
        <w:rPr>
          <w:u w:val="single"/>
        </w:rPr>
        <w:t xml:space="preserve"> on the Democratic Management of Enterprises, now being debated by the Guangdong Provincial People's Congress, </w:t>
      </w:r>
      <w:r w:rsidRPr="00182C47">
        <w:rPr>
          <w:b/>
          <w:sz w:val="26"/>
          <w:u w:val="single"/>
        </w:rPr>
        <w:t>could give Chinese labor the ultimate</w:t>
      </w:r>
      <w:r w:rsidRPr="00182C47">
        <w:rPr>
          <w:u w:val="single"/>
        </w:rPr>
        <w:t>—and until now taboo—</w:t>
      </w:r>
      <w:r w:rsidRPr="00182C47">
        <w:rPr>
          <w:b/>
          <w:sz w:val="26"/>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w:t>
      </w:r>
      <w:proofErr w:type="spellStart"/>
      <w:r w:rsidRPr="00FC7D85">
        <w:t>Labour</w:t>
      </w:r>
      <w:proofErr w:type="spellEnd"/>
      <w:r w:rsidRPr="00FC7D85">
        <w:t xml:space="preserve"> Bulletin. </w:t>
      </w:r>
      <w:r w:rsidRPr="00FC7D85">
        <w:rPr>
          <w:u w:val="single"/>
        </w:rPr>
        <w:t xml:space="preserve">All </w:t>
      </w:r>
      <w:r w:rsidRPr="00182C47">
        <w:rPr>
          <w:b/>
          <w:sz w:val="26"/>
          <w:u w:val="single"/>
        </w:rPr>
        <w:t>Chinese workers</w:t>
      </w:r>
      <w:r w:rsidRPr="00182C47">
        <w:rPr>
          <w:u w:val="single"/>
        </w:rPr>
        <w:t xml:space="preserve"> belong to one </w:t>
      </w:r>
      <w:r w:rsidRPr="00182C47">
        <w:rPr>
          <w:b/>
          <w:sz w:val="26"/>
          <w:u w:val="single"/>
        </w:rPr>
        <w:t>union</w:t>
      </w:r>
      <w:r w:rsidRPr="00182C47">
        <w:rPr>
          <w:u w:val="single"/>
        </w:rPr>
        <w:t xml:space="preserve">, but it </w:t>
      </w:r>
      <w:r w:rsidRPr="00182C47">
        <w:rPr>
          <w:b/>
          <w:sz w:val="26"/>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182C47">
        <w:rPr>
          <w:b/>
          <w:sz w:val="26"/>
          <w:u w:val="single"/>
        </w:rPr>
        <w:t>Formalizing workers' rights</w:t>
      </w:r>
      <w:r w:rsidRPr="00182C47">
        <w:t xml:space="preserve"> </w:t>
      </w:r>
      <w:r w:rsidRPr="00DD410D">
        <w:rPr>
          <w:b/>
          <w:sz w:val="26"/>
          <w:highlight w:val="green"/>
          <w:u w:val="single"/>
        </w:rPr>
        <w:t>could</w:t>
      </w:r>
      <w:r w:rsidRPr="00DD410D">
        <w:rPr>
          <w:highlight w:val="green"/>
        </w:rPr>
        <w:t xml:space="preserve"> </w:t>
      </w:r>
      <w:r w:rsidRPr="00FC7D85">
        <w:t xml:space="preserve">also </w:t>
      </w:r>
      <w:r w:rsidRPr="00182C47">
        <w:rPr>
          <w:rStyle w:val="Emphasis"/>
          <w:highlight w:val="green"/>
        </w:rPr>
        <w:t xml:space="preserve">advance China's </w:t>
      </w:r>
      <w:r w:rsidRPr="00DD410D">
        <w:rPr>
          <w:b/>
          <w:sz w:val="26"/>
          <w:highlight w:val="green"/>
          <w:u w:val="single"/>
          <w:bdr w:val="single" w:sz="18" w:space="0" w:color="auto"/>
        </w:rPr>
        <w:t>goal of rebalancing the economy</w:t>
      </w:r>
      <w:r w:rsidRPr="00FC7D85">
        <w:t xml:space="preserve">. "There is a </w:t>
      </w:r>
      <w:r w:rsidRPr="00182C47">
        <w:rPr>
          <w:b/>
          <w:sz w:val="26"/>
          <w:u w:val="single"/>
        </w:rPr>
        <w:t xml:space="preserve">new emphasis on how to </w:t>
      </w:r>
      <w:r w:rsidRPr="00DD410D">
        <w:rPr>
          <w:b/>
          <w:sz w:val="26"/>
          <w:highlight w:val="green"/>
          <w:u w:val="single"/>
        </w:rPr>
        <w:t>reduce the wage gap</w:t>
      </w:r>
      <w:r w:rsidRPr="00DD410D">
        <w:rPr>
          <w:highlight w:val="green"/>
        </w:rPr>
        <w:t xml:space="preserve"> </w:t>
      </w:r>
      <w:r w:rsidRPr="00182C47">
        <w:rPr>
          <w:b/>
          <w:sz w:val="26"/>
          <w:u w:val="single"/>
        </w:rPr>
        <w:t xml:space="preserve">and </w:t>
      </w:r>
      <w:r w:rsidRPr="00DD410D">
        <w:rPr>
          <w:b/>
          <w:sz w:val="26"/>
          <w:highlight w:val="green"/>
          <w:u w:val="single"/>
        </w:rPr>
        <w:t>get consumers to spend more</w:t>
      </w:r>
      <w:r w:rsidRPr="00FC7D85">
        <w:t>," says Chang-</w:t>
      </w:r>
      <w:proofErr w:type="spellStart"/>
      <w:r w:rsidRPr="00FC7D85">
        <w:t>Hee</w:t>
      </w:r>
      <w:proofErr w:type="spellEnd"/>
      <w:r w:rsidRPr="00FC7D85">
        <w:t xml:space="preserve"> Lee, an industrial relations expert at the International </w:t>
      </w:r>
      <w:proofErr w:type="spellStart"/>
      <w:r w:rsidRPr="00FC7D85">
        <w:t>Labour</w:t>
      </w:r>
      <w:proofErr w:type="spellEnd"/>
      <w:r w:rsidRPr="00FC7D85">
        <w:t xml:space="preserve">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27F41EE3" w14:textId="77777777" w:rsidR="0098612A" w:rsidRDefault="0098612A" w:rsidP="0098612A">
      <w:pPr>
        <w:pStyle w:val="Heading4"/>
      </w:pPr>
      <w:r>
        <w:t xml:space="preserve">Enhanced Unions and Labor Reforms key to </w:t>
      </w:r>
      <w:r>
        <w:rPr>
          <w:u w:val="single"/>
        </w:rPr>
        <w:t>sustained</w:t>
      </w:r>
      <w:r>
        <w:t xml:space="preserve"> Chinese Economic Growth.</w:t>
      </w:r>
    </w:p>
    <w:p w14:paraId="5B51AF79" w14:textId="77777777" w:rsidR="0098612A" w:rsidRPr="00A415B4" w:rsidRDefault="0098612A" w:rsidP="0098612A">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67C599F5" w14:textId="77777777" w:rsidR="0098612A" w:rsidRDefault="0098612A" w:rsidP="0098612A">
      <w:pPr>
        <w:rPr>
          <w:u w:val="single"/>
        </w:rPr>
      </w:pPr>
      <w:r w:rsidRPr="00A415B4">
        <w:t xml:space="preserve">Meanwhile, </w:t>
      </w:r>
      <w:r w:rsidRPr="00B305C7">
        <w:rPr>
          <w:b/>
          <w:sz w:val="26"/>
          <w:u w:val="single"/>
        </w:rPr>
        <w:t>even as China grows, its wealth</w:t>
      </w:r>
      <w:r w:rsidRPr="00B305C7">
        <w:rPr>
          <w:u w:val="single"/>
        </w:rPr>
        <w:t xml:space="preserve"> </w:t>
      </w:r>
      <w:r w:rsidRPr="00B305C7">
        <w:rPr>
          <w:b/>
          <w:sz w:val="26"/>
          <w:u w:val="single"/>
        </w:rPr>
        <w:t>remains</w:t>
      </w:r>
      <w:r w:rsidRPr="00B305C7">
        <w:rPr>
          <w:u w:val="single"/>
        </w:rPr>
        <w:t xml:space="preserve"> largely </w:t>
      </w:r>
      <w:r w:rsidRPr="00B305C7">
        <w:rPr>
          <w:b/>
          <w:sz w:val="26"/>
          <w:u w:val="single"/>
        </w:rPr>
        <w:t>with companies and the government</w:t>
      </w:r>
      <w:r w:rsidRPr="00A415B4">
        <w:rPr>
          <w:u w:val="single"/>
        </w:rPr>
        <w:t xml:space="preserve">. </w:t>
      </w:r>
      <w:r w:rsidRPr="00DD410D">
        <w:rPr>
          <w:b/>
          <w:sz w:val="26"/>
          <w:highlight w:val="green"/>
          <w:u w:val="single"/>
        </w:rPr>
        <w:t xml:space="preserve">Individual households </w:t>
      </w:r>
      <w:r w:rsidRPr="00B305C7">
        <w:rPr>
          <w:b/>
          <w:sz w:val="26"/>
          <w:u w:val="single"/>
        </w:rPr>
        <w:t xml:space="preserve">capture only around </w:t>
      </w:r>
      <w:r w:rsidRPr="00DD410D">
        <w:rPr>
          <w:b/>
          <w:sz w:val="26"/>
          <w:highlight w:val="green"/>
          <w:u w:val="single"/>
        </w:rPr>
        <w:t>40 percent</w:t>
      </w:r>
      <w:r w:rsidRPr="00DD410D">
        <w:rPr>
          <w:highlight w:val="green"/>
          <w:u w:val="single"/>
        </w:rPr>
        <w:t xml:space="preserve"> </w:t>
      </w:r>
      <w:r w:rsidRPr="00A415B4">
        <w:rPr>
          <w:u w:val="single"/>
        </w:rPr>
        <w:t xml:space="preserve">of China’s </w:t>
      </w:r>
      <w:r w:rsidRPr="00B305C7">
        <w:rPr>
          <w:highlight w:val="green"/>
          <w:u w:val="single"/>
        </w:rPr>
        <w:t>GDP</w:t>
      </w:r>
      <w:r w:rsidRPr="00A415B4">
        <w:rPr>
          <w:u w:val="single"/>
        </w:rPr>
        <w:t xml:space="preserve"> compared to around 70 percent in the United States. </w:t>
      </w:r>
      <w:r w:rsidRPr="00B305C7">
        <w:rPr>
          <w:b/>
          <w:sz w:val="26"/>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 xml:space="preserve">spend </w:t>
      </w:r>
      <w:r w:rsidRPr="00B305C7">
        <w:rPr>
          <w:b/>
          <w:sz w:val="26"/>
          <w:u w:val="single"/>
        </w:rPr>
        <w:t>as much</w:t>
      </w:r>
      <w:r w:rsidRPr="00B305C7">
        <w:rPr>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B305C7">
        <w:rPr>
          <w:b/>
          <w:sz w:val="26"/>
          <w:u w:val="single"/>
        </w:rPr>
        <w:t>leads to</w:t>
      </w:r>
      <w:r w:rsidRPr="00B305C7">
        <w:rPr>
          <w:u w:val="single"/>
        </w:rPr>
        <w:t xml:space="preserve"> some combination of </w:t>
      </w:r>
      <w:r w:rsidRPr="00B305C7">
        <w:rPr>
          <w:b/>
          <w:sz w:val="26"/>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t>Rajan</w:t>
      </w:r>
      <w:proofErr w:type="spellEnd"/>
      <w:r w:rsidRPr="00A415B4">
        <w:t xml:space="preserve"> of the University of Chicago. “They are tied together in so many ways – trade, investment, tourism, student and academic exchanges – as well as distrustful on so many issues,” </w:t>
      </w:r>
      <w:proofErr w:type="spellStart"/>
      <w:r w:rsidRPr="00A415B4">
        <w:t>Rajan</w:t>
      </w:r>
      <w:proofErr w:type="spellEnd"/>
      <w:r w:rsidRPr="00A415B4">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t>Lighthizer</w:t>
      </w:r>
      <w:proofErr w:type="spellEnd"/>
      <w:r w:rsidRPr="00A415B4">
        <w:t xml:space="preserve">; AFL-CIO president Richard </w:t>
      </w:r>
      <w:proofErr w:type="spellStart"/>
      <w:r w:rsidRPr="00A415B4">
        <w:t>Trumka</w:t>
      </w:r>
      <w:proofErr w:type="spellEnd"/>
      <w:r w:rsidRPr="00A415B4">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w:t>
      </w:r>
      <w:r w:rsidRPr="00B305C7">
        <w:t xml:space="preserve">the </w:t>
      </w:r>
      <w:r w:rsidRPr="00B305C7">
        <w:rPr>
          <w:b/>
          <w:sz w:val="26"/>
          <w:u w:val="single"/>
        </w:rPr>
        <w:t>crackdowns began</w:t>
      </w:r>
      <w:r w:rsidRPr="00B305C7">
        <w:t xml:space="preserve">. </w:t>
      </w:r>
      <w:r w:rsidRPr="00B305C7">
        <w:rPr>
          <w:b/>
          <w:sz w:val="26"/>
          <w:u w:val="single"/>
        </w:rPr>
        <w:t>Labor NGOs</w:t>
      </w:r>
      <w:r w:rsidRPr="00B305C7">
        <w:t xml:space="preserve">, labor studies professors, progressive labor lawyers, and even Marxist students have been </w:t>
      </w:r>
      <w:r w:rsidRPr="00B305C7">
        <w:rPr>
          <w:b/>
          <w:sz w:val="26"/>
          <w:u w:val="single"/>
        </w:rPr>
        <w:t>shut down</w:t>
      </w:r>
      <w:r w:rsidRPr="00B305C7">
        <w:t xml:space="preserve">, arrested or otherwise silenced. “Although China enacted a series of </w:t>
      </w:r>
      <w:r w:rsidRPr="00B305C7">
        <w:rPr>
          <w:b/>
          <w:sz w:val="26"/>
          <w:u w:val="single"/>
        </w:rPr>
        <w:t>pro-worker laws</w:t>
      </w:r>
      <w:r w:rsidRPr="00B305C7">
        <w:t xml:space="preserve"> in the late 2000s, many of these provisions </w:t>
      </w:r>
      <w:r w:rsidRPr="00B305C7">
        <w:rPr>
          <w:b/>
          <w:sz w:val="26"/>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B305C7">
        <w:rPr>
          <w:b/>
          <w:sz w:val="26"/>
          <w:u w:val="single"/>
        </w:rPr>
        <w:t>China would</w:t>
      </w:r>
      <w:r w:rsidRPr="00B305C7">
        <w:rPr>
          <w:u w:val="single"/>
        </w:rPr>
        <w:t xml:space="preserve"> likely </w:t>
      </w:r>
      <w:r w:rsidRPr="00B305C7">
        <w:rPr>
          <w:b/>
          <w:sz w:val="26"/>
          <w:u w:val="single"/>
        </w:rPr>
        <w:t xml:space="preserve">experience reduced inequality and </w:t>
      </w:r>
      <w:r w:rsidRPr="00DD410D">
        <w:rPr>
          <w:b/>
          <w:sz w:val="26"/>
          <w:highlight w:val="green"/>
          <w:u w:val="single"/>
        </w:rPr>
        <w:t xml:space="preserve">greater </w:t>
      </w:r>
      <w:r w:rsidRPr="00B305C7">
        <w:rPr>
          <w:b/>
          <w:sz w:val="26"/>
          <w:u w:val="single"/>
        </w:rPr>
        <w:t xml:space="preserve">domestic </w:t>
      </w:r>
      <w:r w:rsidRPr="00DD410D">
        <w:rPr>
          <w:b/>
          <w:sz w:val="26"/>
          <w:highlight w:val="green"/>
          <w:u w:val="single"/>
        </w:rPr>
        <w:t>consumption</w:t>
      </w:r>
      <w:r w:rsidRPr="00DD410D">
        <w:rPr>
          <w:highlight w:val="green"/>
          <w:u w:val="single"/>
        </w:rPr>
        <w:t xml:space="preserve"> </w:t>
      </w:r>
      <w:r w:rsidRPr="00DD410D">
        <w:rPr>
          <w:b/>
          <w:sz w:val="26"/>
          <w:highlight w:val="green"/>
          <w:u w:val="single"/>
          <w:bdr w:val="single" w:sz="18" w:space="0" w:color="auto"/>
        </w:rPr>
        <w:t xml:space="preserve">if </w:t>
      </w:r>
      <w:r w:rsidRPr="00B305C7">
        <w:rPr>
          <w:b/>
          <w:sz w:val="26"/>
          <w:u w:val="single"/>
          <w:bdr w:val="single" w:sz="18" w:space="0" w:color="auto"/>
        </w:rPr>
        <w:t xml:space="preserve">independent trade </w:t>
      </w:r>
      <w:r w:rsidRPr="00DD410D">
        <w:rPr>
          <w:b/>
          <w:sz w:val="26"/>
          <w:highlight w:val="green"/>
          <w:u w:val="single"/>
          <w:bdr w:val="single" w:sz="18" w:space="0" w:color="auto"/>
        </w:rPr>
        <w:t xml:space="preserve">unions </w:t>
      </w:r>
      <w:r w:rsidRPr="00B305C7">
        <w:rPr>
          <w:b/>
          <w:sz w:val="26"/>
          <w:u w:val="single"/>
          <w:bdr w:val="single" w:sz="18" w:space="0" w:color="auto"/>
        </w:rPr>
        <w:t xml:space="preserve">were allowed to </w:t>
      </w:r>
      <w:r w:rsidRPr="00DD410D">
        <w:rPr>
          <w:b/>
          <w:sz w:val="26"/>
          <w:highlight w:val="green"/>
          <w:u w:val="single"/>
          <w:bdr w:val="single" w:sz="18" w:space="0" w:color="auto"/>
        </w:rPr>
        <w:t xml:space="preserve">flourish </w:t>
      </w:r>
      <w:r w:rsidRPr="00A415B4">
        <w:rPr>
          <w:u w:val="single"/>
        </w:rPr>
        <w:t>— thus advancing their own stated policy aims.</w:t>
      </w:r>
    </w:p>
    <w:p w14:paraId="22B04684" w14:textId="77777777" w:rsidR="0098612A" w:rsidRPr="00C46568" w:rsidRDefault="0098612A" w:rsidP="0098612A">
      <w:pPr>
        <w:pStyle w:val="Heading4"/>
      </w:pPr>
      <w:r>
        <w:t xml:space="preserve">China’s Economy is on the </w:t>
      </w:r>
      <w:r>
        <w:rPr>
          <w:u w:val="single"/>
        </w:rPr>
        <w:t>brink of collapse</w:t>
      </w:r>
      <w:r>
        <w:t xml:space="preserve"> – only solving poverty can </w:t>
      </w:r>
      <w:r>
        <w:rPr>
          <w:u w:val="single"/>
        </w:rPr>
        <w:t>reverse it</w:t>
      </w:r>
      <w:r>
        <w:t>.</w:t>
      </w:r>
    </w:p>
    <w:p w14:paraId="5F8DE8C1" w14:textId="77777777" w:rsidR="0098612A" w:rsidRPr="00C46568" w:rsidRDefault="0098612A" w:rsidP="0098612A">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622713CC" w14:textId="77777777" w:rsidR="0098612A" w:rsidRPr="003A31FC" w:rsidRDefault="0098612A" w:rsidP="0098612A">
      <w:pPr>
        <w:rPr>
          <w:u w:val="single"/>
        </w:rPr>
      </w:pPr>
      <w:r w:rsidRPr="00B305C7">
        <w:rPr>
          <w:b/>
          <w:sz w:val="26"/>
          <w:u w:val="single"/>
        </w:rPr>
        <w:t>China's economy</w:t>
      </w:r>
      <w:r w:rsidRPr="00B305C7">
        <w:rPr>
          <w:u w:val="single"/>
        </w:rPr>
        <w:t xml:space="preserve"> — the 2nd-largest in the world — </w:t>
      </w:r>
      <w:r w:rsidRPr="00B305C7">
        <w:rPr>
          <w:b/>
          <w:sz w:val="26"/>
          <w:u w:val="single"/>
          <w:bdr w:val="single" w:sz="18" w:space="0" w:color="auto"/>
        </w:rPr>
        <w:t xml:space="preserve">is teetering on the </w:t>
      </w:r>
      <w:r w:rsidRPr="00B305C7">
        <w:rPr>
          <w:b/>
          <w:sz w:val="26"/>
          <w:highlight w:val="green"/>
          <w:u w:val="single"/>
          <w:bdr w:val="single" w:sz="18" w:space="0" w:color="auto"/>
        </w:rPr>
        <w:t>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B305C7">
        <w:rPr>
          <w:highlight w:val="green"/>
          <w:u w:val="single"/>
        </w:rPr>
        <w:t>i</w:t>
      </w:r>
      <w:r w:rsidRPr="00C46568">
        <w:rPr>
          <w:u w:val="single"/>
        </w:rPr>
        <w:t xml:space="preserve">nitial </w:t>
      </w:r>
      <w:r w:rsidRPr="00B305C7">
        <w:rPr>
          <w:b/>
          <w:sz w:val="26"/>
          <w:highlight w:val="green"/>
          <w:u w:val="single"/>
        </w:rPr>
        <w:t>p</w:t>
      </w:r>
      <w:r w:rsidRPr="00B305C7">
        <w:rPr>
          <w:b/>
          <w:sz w:val="26"/>
          <w:u w:val="single"/>
        </w:rPr>
        <w:t xml:space="preserve">ublic </w:t>
      </w:r>
      <w:r w:rsidRPr="00DD410D">
        <w:rPr>
          <w:b/>
          <w:sz w:val="26"/>
          <w:highlight w:val="green"/>
          <w:u w:val="single"/>
        </w:rPr>
        <w:t>o</w:t>
      </w:r>
      <w:r w:rsidRPr="00B305C7">
        <w:rPr>
          <w:b/>
          <w:sz w:val="26"/>
          <w:u w:val="single"/>
        </w:rPr>
        <w:t>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B305C7">
        <w:rPr>
          <w:b/>
          <w:sz w:val="26"/>
          <w:u w:val="single"/>
        </w:rPr>
        <w:t>upheaval</w:t>
      </w:r>
      <w:r w:rsidRPr="00B305C7">
        <w:rPr>
          <w:u w:val="single"/>
        </w:rPr>
        <w:t xml:space="preserve">, spanning multiple industries and vast swaths of the country, </w:t>
      </w:r>
      <w:r w:rsidRPr="00B305C7">
        <w:rPr>
          <w:b/>
          <w:sz w:val="26"/>
          <w:u w:val="single"/>
        </w:rPr>
        <w:t>is</w:t>
      </w:r>
      <w:r w:rsidRPr="00B305C7">
        <w:rPr>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w:t>
      </w:r>
      <w:r w:rsidRPr="00B305C7">
        <w:rPr>
          <w:b/>
          <w:sz w:val="26"/>
          <w:u w:val="single"/>
        </w:rPr>
        <w:t xml:space="preserve">or buy </w:t>
      </w:r>
      <w:r w:rsidRPr="00B305C7">
        <w:rPr>
          <w:u w:val="single"/>
        </w:rPr>
        <w:t xml:space="preserve">its </w:t>
      </w:r>
      <w:r w:rsidRPr="00B305C7">
        <w:rPr>
          <w:b/>
          <w:sz w:val="26"/>
          <w:u w:val="single"/>
        </w:rPr>
        <w:t xml:space="preserve">way </w:t>
      </w:r>
      <w:r w:rsidRPr="00DD410D">
        <w:rPr>
          <w:b/>
          <w:sz w:val="26"/>
          <w:highlight w:val="green"/>
          <w:u w:val="single"/>
        </w:rPr>
        <w:t xml:space="preserve">out of its </w:t>
      </w:r>
      <w:r w:rsidRPr="00B305C7">
        <w:rPr>
          <w:b/>
          <w:sz w:val="26"/>
          <w:u w:val="single"/>
          <w:bdr w:val="single" w:sz="18" w:space="0" w:color="auto"/>
        </w:rPr>
        <w:t xml:space="preserve">current </w:t>
      </w:r>
      <w:r w:rsidRPr="00B305C7">
        <w:rPr>
          <w:b/>
          <w:sz w:val="26"/>
          <w:highlight w:val="green"/>
          <w:u w:val="single"/>
          <w:bdr w:val="single" w:sz="18" w:space="0" w:color="auto"/>
        </w:rPr>
        <w:t>economic</w:t>
      </w:r>
      <w:r w:rsidRPr="00B305C7">
        <w:rPr>
          <w:b/>
          <w:sz w:val="26"/>
          <w:u w:val="single"/>
          <w:bdr w:val="single" w:sz="18" w:space="0" w:color="auto"/>
        </w:rPr>
        <w:t xml:space="preserve"> </w:t>
      </w:r>
      <w:r w:rsidRPr="00DD410D">
        <w:rPr>
          <w:b/>
          <w:sz w:val="26"/>
          <w:highlight w:val="green"/>
          <w:u w:val="single"/>
          <w:bdr w:val="single" w:sz="18" w:space="0" w:color="auto"/>
        </w:rPr>
        <w:t>crisis</w:t>
      </w:r>
      <w:r w:rsidRPr="00C46568">
        <w:rPr>
          <w:u w:val="single"/>
        </w:rPr>
        <w:t xml:space="preserve">. </w:t>
      </w:r>
      <w:r w:rsidRPr="00B305C7">
        <w:rPr>
          <w:b/>
          <w:sz w:val="26"/>
          <w:u w:val="single"/>
        </w:rPr>
        <w:t>For decades</w:t>
      </w:r>
      <w:r w:rsidRPr="00B305C7">
        <w:rPr>
          <w:u w:val="single"/>
        </w:rPr>
        <w:t xml:space="preserve">, the country </w:t>
      </w:r>
      <w:r w:rsidRPr="00B305C7">
        <w:rPr>
          <w:b/>
          <w:sz w:val="26"/>
          <w:u w:val="single"/>
        </w:rPr>
        <w:t>relied on cheap labor</w:t>
      </w:r>
      <w:r w:rsidRPr="00B305C7">
        <w:rPr>
          <w:u w:val="single"/>
        </w:rPr>
        <w:t xml:space="preserve"> and eye-popping amounts of debt, handed out by government-owned banks, to fuel economic growth — pouring money into massive apartment developments, factories, bridges, and other projects at lightning speed. </w:t>
      </w:r>
      <w:r w:rsidRPr="00B305C7">
        <w:rPr>
          <w:b/>
          <w:sz w:val="26"/>
          <w:u w:val="single"/>
        </w:rPr>
        <w:t>Now</w:t>
      </w:r>
      <w:r w:rsidRPr="00B305C7">
        <w:rPr>
          <w:u w:val="single"/>
        </w:rPr>
        <w:t xml:space="preserve"> the </w:t>
      </w:r>
      <w:r w:rsidRPr="00B305C7">
        <w:rPr>
          <w:b/>
          <w:sz w:val="26"/>
          <w:u w:val="single"/>
        </w:rPr>
        <w:t>country</w:t>
      </w:r>
      <w:r w:rsidRPr="00B305C7">
        <w:rPr>
          <w:u w:val="single"/>
        </w:rPr>
        <w:t xml:space="preserve"> </w:t>
      </w:r>
      <w:r w:rsidRPr="00B305C7">
        <w:rPr>
          <w:b/>
          <w:sz w:val="26"/>
          <w:u w:val="single"/>
        </w:rPr>
        <w:t>needs people to actually use</w:t>
      </w:r>
      <w:r w:rsidRPr="00B305C7">
        <w:rPr>
          <w:u w:val="single"/>
        </w:rPr>
        <w:t xml:space="preserve">, </w:t>
      </w:r>
      <w:r w:rsidRPr="00B305C7">
        <w:rPr>
          <w:b/>
          <w:sz w:val="26"/>
          <w:u w:val="single"/>
        </w:rPr>
        <w:t>and pay for</w:t>
      </w:r>
      <w:r w:rsidRPr="00B305C7">
        <w:rPr>
          <w:u w:val="single"/>
        </w:rPr>
        <w:t xml:space="preserve">, </w:t>
      </w:r>
      <w:r w:rsidRPr="00B305C7">
        <w:rPr>
          <w:b/>
          <w:sz w:val="26"/>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F44ECA">
        <w:rPr>
          <w:sz w:val="8"/>
          <w:szCs w:val="8"/>
        </w:rPr>
        <w:t>the  local</w:t>
      </w:r>
      <w:proofErr w:type="gramEnd"/>
      <w:r w:rsidRPr="00F44ECA">
        <w:rPr>
          <w:sz w:val="8"/>
          <w:szCs w:val="8"/>
        </w:rPr>
        <w:t xml:space="preserve"> governments that had helped finance them. But officials gave the sector a jolt by tearing down slums and relocating residents into new buildings. </w:t>
      </w:r>
      <w:proofErr w:type="spellStart"/>
      <w:r w:rsidRPr="00F44ECA">
        <w:rPr>
          <w:sz w:val="8"/>
          <w:szCs w:val="8"/>
        </w:rPr>
        <w:t>china</w:t>
      </w:r>
      <w:proofErr w:type="spellEnd"/>
      <w:r w:rsidRPr="00F44ECA">
        <w:rPr>
          <w:sz w:val="8"/>
          <w:szCs w:val="8"/>
        </w:rPr>
        <w:t xml:space="preserve"> apartment construction Chinese developers have used debt to build thousands of office and apartment buildings that are still sitting vacant — and now pose a threat to the economy's stability. Zhang Peng/</w:t>
      </w:r>
      <w:proofErr w:type="spellStart"/>
      <w:r w:rsidRPr="00F44ECA">
        <w:rPr>
          <w:sz w:val="8"/>
          <w:szCs w:val="8"/>
        </w:rPr>
        <w:t>LightRocket</w:t>
      </w:r>
      <w:proofErr w:type="spellEnd"/>
      <w:r w:rsidRPr="00F44ECA">
        <w:rPr>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F44ECA">
        <w:rPr>
          <w:sz w:val="8"/>
          <w:szCs w:val="8"/>
        </w:rPr>
        <w:t>Xi</w:t>
      </w:r>
      <w:proofErr w:type="gramEnd"/>
      <w:r w:rsidRPr="00F44ECA">
        <w:rPr>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F44ECA">
        <w:rPr>
          <w:sz w:val="8"/>
          <w:szCs w:val="8"/>
        </w:rPr>
        <w:t>supertycoons</w:t>
      </w:r>
      <w:proofErr w:type="spellEnd"/>
      <w:r w:rsidRPr="00F44ECA">
        <w:rPr>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F44ECA">
        <w:rPr>
          <w:sz w:val="8"/>
          <w:szCs w:val="8"/>
        </w:rPr>
        <w:t>Xi</w:t>
      </w:r>
      <w:proofErr w:type="gramEnd"/>
      <w:r w:rsidRPr="00F44ECA">
        <w:rPr>
          <w:sz w:val="8"/>
          <w:szCs w:val="8"/>
        </w:rPr>
        <w:t xml:space="preserve"> is effectively hoarding power for himself and the CCP. Jack Ma, the billionaire founder of Alibaba, was once a ubiquitous presence in Chinese society. But since the government started clamping down on his businesses, he's largely disappeared from view. The founder of </w:t>
      </w:r>
      <w:proofErr w:type="spellStart"/>
      <w:r w:rsidRPr="00F44ECA">
        <w:rPr>
          <w:sz w:val="8"/>
          <w:szCs w:val="8"/>
        </w:rPr>
        <w:t>ByteDance</w:t>
      </w:r>
      <w:proofErr w:type="spellEnd"/>
      <w:r w:rsidRPr="00F44ECA">
        <w:rPr>
          <w:sz w:val="8"/>
          <w:szCs w:val="8"/>
        </w:rPr>
        <w:t xml:space="preserve">, the company that owns </w:t>
      </w:r>
      <w:proofErr w:type="spellStart"/>
      <w:r w:rsidRPr="00F44ECA">
        <w:rPr>
          <w:sz w:val="8"/>
          <w:szCs w:val="8"/>
        </w:rPr>
        <w:t>TikTok</w:t>
      </w:r>
      <w:proofErr w:type="spellEnd"/>
      <w:r w:rsidRPr="00F44ECA">
        <w:rPr>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F44ECA">
        <w:rPr>
          <w:sz w:val="8"/>
          <w:szCs w:val="8"/>
        </w:rPr>
        <w:t>Schiefelbein</w:t>
      </w:r>
      <w:proofErr w:type="spellEnd"/>
      <w:r w:rsidRPr="00F44ECA">
        <w:rPr>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w:t>
      </w:r>
      <w:proofErr w:type="gramStart"/>
      <w:r w:rsidRPr="00F44ECA">
        <w:rPr>
          <w:sz w:val="8"/>
          <w:szCs w:val="8"/>
        </w:rPr>
        <w:t>Xi</w:t>
      </w:r>
      <w:proofErr w:type="gramEnd"/>
      <w:r w:rsidRPr="00F44ECA">
        <w:rPr>
          <w:sz w:val="8"/>
          <w:szCs w:val="8"/>
        </w:rPr>
        <w:t xml:space="preserve">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B305C7">
        <w:rPr>
          <w:b/>
          <w:sz w:val="26"/>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B305C7">
        <w:rPr>
          <w:b/>
          <w:sz w:val="26"/>
          <w:u w:val="single"/>
        </w:rPr>
        <w:t>if</w:t>
      </w:r>
      <w:r w:rsidRPr="00B305C7">
        <w:t xml:space="preserve"> Xi's attempts to sort out </w:t>
      </w:r>
      <w:r w:rsidRPr="00B305C7">
        <w:rPr>
          <w:b/>
          <w:sz w:val="26"/>
          <w:u w:val="single"/>
        </w:rPr>
        <w:t>China's</w:t>
      </w:r>
      <w:r w:rsidRPr="00B305C7">
        <w:t xml:space="preserve"> economic discrepancies cause that </w:t>
      </w:r>
      <w:r w:rsidRPr="00B305C7">
        <w:rPr>
          <w:b/>
          <w:sz w:val="26"/>
          <w:u w:val="single"/>
        </w:rPr>
        <w:t>growth</w:t>
      </w:r>
      <w:r w:rsidRPr="00B305C7">
        <w:t xml:space="preserve"> to </w:t>
      </w:r>
      <w:r w:rsidRPr="00B305C7">
        <w:rPr>
          <w:b/>
          <w:sz w:val="26"/>
          <w:u w:val="single"/>
        </w:rPr>
        <w:t>evaporate</w:t>
      </w:r>
      <w:r w:rsidRPr="00B305C7">
        <w:t xml:space="preserve">, social stability could well vanish along with it. If that happens, </w:t>
      </w:r>
      <w:r w:rsidRPr="00B305C7">
        <w:rPr>
          <w:b/>
          <w:sz w:val="26"/>
          <w:u w:val="single"/>
        </w:rPr>
        <w:t xml:space="preserve">we </w:t>
      </w:r>
      <w:r w:rsidRPr="00B305C7">
        <w:rPr>
          <w:b/>
          <w:sz w:val="26"/>
          <w:highlight w:val="green"/>
          <w:u w:val="single"/>
        </w:rPr>
        <w:t>risk</w:t>
      </w:r>
      <w:r w:rsidRPr="00B305C7">
        <w:t xml:space="preserve"> </w:t>
      </w:r>
      <w:r w:rsidRPr="003A31FC">
        <w:t xml:space="preserve">more than </w:t>
      </w:r>
      <w:r w:rsidRPr="00B305C7">
        <w:rPr>
          <w:b/>
          <w:sz w:val="26"/>
          <w:u w:val="single"/>
        </w:rPr>
        <w:t xml:space="preserve">the </w:t>
      </w:r>
      <w:r w:rsidRPr="00DD410D">
        <w:rPr>
          <w:b/>
          <w:sz w:val="26"/>
          <w:highlight w:val="green"/>
          <w:u w:val="single"/>
        </w:rPr>
        <w:t>collapse of the global economic order</w:t>
      </w:r>
      <w:r w:rsidRPr="003A31FC">
        <w:t>; we risk the shattering of global peace as well.</w:t>
      </w:r>
    </w:p>
    <w:p w14:paraId="102F513A" w14:textId="77777777" w:rsidR="0098612A" w:rsidRPr="003432AE" w:rsidRDefault="0098612A" w:rsidP="0098612A">
      <w:pPr>
        <w:pStyle w:val="Heading4"/>
      </w:pPr>
      <w:r>
        <w:t xml:space="preserve">Chinese Economic Decline leads to </w:t>
      </w:r>
      <w:r>
        <w:rPr>
          <w:u w:val="single"/>
        </w:rPr>
        <w:t>all-out War</w:t>
      </w:r>
      <w:r>
        <w:t xml:space="preserve"> – specifically over </w:t>
      </w:r>
      <w:r>
        <w:rPr>
          <w:u w:val="single"/>
        </w:rPr>
        <w:t>Taiwan</w:t>
      </w:r>
      <w:r>
        <w:t>.</w:t>
      </w:r>
    </w:p>
    <w:p w14:paraId="024BE8EE" w14:textId="77777777" w:rsidR="0098612A" w:rsidRPr="00065A8D" w:rsidRDefault="0098612A" w:rsidP="0098612A">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533912F" w14:textId="77777777" w:rsidR="0098612A" w:rsidRPr="00065A8D" w:rsidRDefault="0098612A" w:rsidP="0098612A">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B305C7">
        <w:rPr>
          <w:b/>
          <w:sz w:val="26"/>
          <w:highlight w:val="green"/>
          <w:u w:val="single"/>
        </w:rPr>
        <w:t>arise</w:t>
      </w:r>
      <w:r w:rsidRPr="00B305C7">
        <w:rPr>
          <w:b/>
          <w:sz w:val="26"/>
          <w:u w:val="single"/>
        </w:rPr>
        <w:t xml:space="preserve"> </w:t>
      </w:r>
      <w:r w:rsidRPr="00DD410D">
        <w:rPr>
          <w:b/>
          <w:sz w:val="26"/>
          <w:highlight w:val="green"/>
          <w:u w:val="single"/>
        </w:rPr>
        <w:t>from</w:t>
      </w:r>
      <w:r w:rsidRPr="00DD410D">
        <w:rPr>
          <w:highlight w:val="green"/>
          <w:u w:val="single"/>
        </w:rPr>
        <w:t xml:space="preserve"> </w:t>
      </w:r>
      <w:r w:rsidRPr="00065A8D">
        <w:rPr>
          <w:u w:val="single"/>
        </w:rPr>
        <w:t xml:space="preserve">the unpredictable </w:t>
      </w:r>
      <w:r w:rsidRPr="00B305C7">
        <w:rPr>
          <w:b/>
          <w:sz w:val="26"/>
          <w:u w:val="single"/>
          <w:bdr w:val="single" w:sz="18" w:space="0" w:color="auto"/>
        </w:rPr>
        <w:t xml:space="preserve">political impact of a </w:t>
      </w:r>
      <w:r w:rsidRPr="00DD410D">
        <w:rPr>
          <w:b/>
          <w:sz w:val="26"/>
          <w:highlight w:val="green"/>
          <w:u w:val="single"/>
          <w:bdr w:val="single" w:sz="18" w:space="0" w:color="auto"/>
        </w:rPr>
        <w:t>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w:t>
      </w:r>
      <w:r w:rsidRPr="00B305C7">
        <w:rPr>
          <w:u w:val="single"/>
        </w:rPr>
        <w:t>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w:t>
      </w:r>
      <w:proofErr w:type="spellStart"/>
      <w:r w:rsidRPr="00065A8D">
        <w:t>Minxin</w:t>
      </w:r>
      <w:proofErr w:type="spellEnd"/>
      <w:r w:rsidRPr="00065A8D">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w:t>
      </w:r>
      <w:r w:rsidRPr="003F6039">
        <w:t xml:space="preserve">and </w:t>
      </w:r>
      <w:r w:rsidRPr="003F6039">
        <w:rPr>
          <w:b/>
          <w:sz w:val="26"/>
          <w:u w:val="single"/>
        </w:rPr>
        <w:t xml:space="preserve">set off </w:t>
      </w:r>
      <w:r w:rsidRPr="00DD410D">
        <w:rPr>
          <w:b/>
          <w:sz w:val="26"/>
          <w:highlight w:val="green"/>
          <w:u w:val="single"/>
          <w:bdr w:val="single" w:sz="18" w:space="0" w:color="auto"/>
        </w:rPr>
        <w:t xml:space="preserve">intense competition </w:t>
      </w:r>
      <w:r w:rsidRPr="003F6039">
        <w:rPr>
          <w:b/>
          <w:sz w:val="26"/>
          <w:highlight w:val="green"/>
          <w:u w:val="single"/>
          <w:bdr w:val="single" w:sz="18" w:space="0" w:color="auto"/>
        </w:rPr>
        <w:t>between</w:t>
      </w:r>
      <w:r w:rsidRPr="003F6039">
        <w:rPr>
          <w:b/>
          <w:sz w:val="26"/>
          <w:u w:val="single"/>
          <w:bdr w:val="single" w:sz="18" w:space="0" w:color="auto"/>
        </w:rPr>
        <w:t xml:space="preserve"> corrupt </w:t>
      </w:r>
      <w:r w:rsidRPr="00DD410D">
        <w:rPr>
          <w:b/>
          <w:sz w:val="26"/>
          <w:highlight w:val="green"/>
          <w:u w:val="single"/>
          <w:bdr w:val="single" w:sz="18" w:space="0" w:color="auto"/>
        </w:rPr>
        <w:t>factions</w:t>
      </w:r>
      <w:r w:rsidRPr="00065A8D">
        <w:t xml:space="preserve"> for control of China. Bo </w:t>
      </w:r>
      <w:proofErr w:type="spellStart"/>
      <w:r w:rsidRPr="00065A8D">
        <w:t>Xilai</w:t>
      </w:r>
      <w:proofErr w:type="spellEnd"/>
      <w:r w:rsidRPr="00065A8D">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6557DB0" w14:textId="77777777" w:rsidR="0098612A" w:rsidRDefault="0098612A" w:rsidP="0098612A">
      <w:pPr>
        <w:pStyle w:val="Heading4"/>
      </w:pPr>
      <w:r>
        <w:t>Taiwan goes Nuclear.</w:t>
      </w:r>
    </w:p>
    <w:p w14:paraId="68C38999" w14:textId="77777777" w:rsidR="0098612A" w:rsidRPr="007B7203" w:rsidRDefault="0098612A" w:rsidP="0098612A">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3082A96B" w14:textId="77777777" w:rsidR="0098612A" w:rsidRDefault="0098612A" w:rsidP="0098612A">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3F6039">
        <w:rPr>
          <w:b/>
          <w:sz w:val="26"/>
          <w:highlight w:val="green"/>
          <w:u w:val="single"/>
        </w:rPr>
        <w:t>with</w:t>
      </w:r>
      <w:r w:rsidRPr="003F6039">
        <w:rPr>
          <w:b/>
          <w:sz w:val="26"/>
          <w:u w:val="single"/>
        </w:rPr>
        <w:t xml:space="preserve"> its </w:t>
      </w:r>
      <w:r w:rsidRPr="00DD410D">
        <w:rPr>
          <w:b/>
          <w:sz w:val="26"/>
          <w:highlight w:val="green"/>
          <w:u w:val="single"/>
        </w:rPr>
        <w:t>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3F6039">
        <w:rPr>
          <w:b/>
          <w:sz w:val="26"/>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3F6039">
        <w:rPr>
          <w:b/>
          <w:sz w:val="26"/>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3F6039">
        <w:rPr>
          <w:u w:val="single"/>
        </w:rPr>
        <w:t xml:space="preserve">, </w:t>
      </w:r>
      <w:r w:rsidRPr="003F6039">
        <w:rPr>
          <w:b/>
          <w:sz w:val="26"/>
          <w:u w:val="single"/>
        </w:rPr>
        <w:t>Beijing might</w:t>
      </w:r>
      <w:r w:rsidRPr="00C30ECF">
        <w:rPr>
          <w:u w:val="single"/>
        </w:rPr>
        <w:t xml:space="preserve"> reluctantly </w:t>
      </w:r>
      <w:r w:rsidRPr="003F6039">
        <w:rPr>
          <w:b/>
          <w:sz w:val="26"/>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3F6039">
        <w:rPr>
          <w:b/>
          <w:sz w:val="26"/>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t>How</w:t>
      </w:r>
      <w:proofErr w:type="gramEnd"/>
      <w:r w:rsidRPr="00C30ECF">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FAA4ADC" w14:textId="77777777" w:rsidR="0098612A" w:rsidRDefault="0098612A" w:rsidP="0098612A">
      <w:pPr>
        <w:pStyle w:val="Heading4"/>
      </w:pPr>
      <w:r>
        <w:t xml:space="preserve">Nuke war causes extinction AND outweighs </w:t>
      </w:r>
      <w:r w:rsidRPr="00C339DB">
        <w:rPr>
          <w:u w:val="single"/>
        </w:rPr>
        <w:t>other</w:t>
      </w:r>
      <w:r>
        <w:t xml:space="preserve"> existential risks</w:t>
      </w:r>
    </w:p>
    <w:p w14:paraId="63069D5B" w14:textId="77777777" w:rsidR="0098612A" w:rsidRPr="005E50AE" w:rsidRDefault="0098612A" w:rsidP="0098612A">
      <w:pPr>
        <w:pStyle w:val="ListParagraph"/>
        <w:numPr>
          <w:ilvl w:val="0"/>
          <w:numId w:val="11"/>
        </w:numPr>
      </w:pPr>
      <w:r>
        <w:t>Checked</w:t>
      </w:r>
    </w:p>
    <w:p w14:paraId="0FCF982F" w14:textId="77777777" w:rsidR="0098612A" w:rsidRPr="00E530E8" w:rsidRDefault="0098612A" w:rsidP="0098612A">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2A0DFAAC" w14:textId="51CE4793" w:rsidR="0098612A" w:rsidRDefault="0098612A" w:rsidP="0098612A">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3F6039">
        <w:rPr>
          <w:rStyle w:val="StyleUnderline"/>
          <w:sz w:val="24"/>
          <w:highlight w:val="green"/>
        </w:rPr>
        <w:t>w</w:t>
      </w:r>
      <w:r w:rsidRPr="003F6039">
        <w:rPr>
          <w:rStyle w:val="StyleUnderline"/>
          <w:sz w:val="24"/>
        </w:rPr>
        <w:t>ill still make</w:t>
      </w:r>
      <w:r w:rsidRPr="003F6039">
        <w:t xml:space="preserve"> 'our' country (and </w:t>
      </w:r>
      <w:r w:rsidRPr="003F6039">
        <w:rPr>
          <w:rStyle w:val="StyleUnderline"/>
          <w:sz w:val="24"/>
        </w:rPr>
        <w:t xml:space="preserve">the rest of the </w:t>
      </w:r>
      <w:r w:rsidRPr="00DD410D">
        <w:rPr>
          <w:rStyle w:val="StyleUnderline"/>
          <w:sz w:val="24"/>
          <w:highlight w:val="green"/>
        </w:rPr>
        <w:t>world</w:t>
      </w:r>
      <w:r w:rsidRPr="00391E10">
        <w:t xml:space="preserve">) </w:t>
      </w:r>
      <w:r w:rsidRPr="00DD410D">
        <w:rPr>
          <w:rStyle w:val="Emphasis"/>
          <w:sz w:val="24"/>
          <w:highlight w:val="green"/>
        </w:rPr>
        <w:t>uninhabitable</w:t>
      </w:r>
      <w:r w:rsidRPr="00391E10">
        <w:t xml:space="preserve">, potentially </w:t>
      </w:r>
      <w:r w:rsidRPr="003F6039">
        <w:rPr>
          <w:rStyle w:val="StyleUnderline"/>
          <w:sz w:val="24"/>
        </w:rPr>
        <w:t xml:space="preserve">inducing </w:t>
      </w:r>
      <w:r w:rsidRPr="00DD410D">
        <w:rPr>
          <w:rStyle w:val="StyleUnderline"/>
          <w:sz w:val="24"/>
          <w:highlight w:val="green"/>
        </w:rPr>
        <w:t xml:space="preserve">global famine </w:t>
      </w:r>
      <w:r w:rsidRPr="003F6039">
        <w:rPr>
          <w:rStyle w:val="StyleUnderline"/>
          <w:sz w:val="24"/>
        </w:rPr>
        <w:t>lasting</w:t>
      </w:r>
      <w:r w:rsidRPr="00391E10">
        <w:t xml:space="preserve"> up to </w:t>
      </w:r>
      <w:r w:rsidRPr="003F6039">
        <w:rPr>
          <w:rStyle w:val="Emphasis"/>
          <w:sz w:val="24"/>
        </w:rPr>
        <w:t>decades</w:t>
      </w:r>
      <w:r w:rsidRPr="00391E10">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t xml:space="preserve"> in ‘Self Assured Destruction’, in the Bulletin of Atomic Scientists 68/5, 2012, that: 13. “</w:t>
      </w:r>
      <w:r w:rsidRPr="003F6039">
        <w:rPr>
          <w:u w:val="single"/>
        </w:rPr>
        <w:t xml:space="preserve">A nuclear war between Russia and the United States, even after the arsenal reductions planned under New START, could produce a </w:t>
      </w:r>
      <w:r w:rsidRPr="00DD410D">
        <w:rPr>
          <w:highlight w:val="green"/>
          <w:u w:val="single"/>
        </w:rPr>
        <w:t>nuclear winter</w:t>
      </w:r>
      <w:r w:rsidRPr="00391E10">
        <w:t xml:space="preserve">. Hence, an attack by either side could be suicidal, </w:t>
      </w:r>
      <w:r w:rsidRPr="003F6039">
        <w:rPr>
          <w:rStyle w:val="StyleUnderline"/>
          <w:sz w:val="24"/>
        </w:rPr>
        <w:t xml:space="preserve">resulting in </w:t>
      </w:r>
      <w:proofErr w:type="spellStart"/>
      <w:r w:rsidRPr="00DD410D">
        <w:rPr>
          <w:rStyle w:val="Emphasis"/>
          <w:sz w:val="24"/>
          <w:highlight w:val="green"/>
        </w:rPr>
        <w:t>self assured</w:t>
      </w:r>
      <w:proofErr w:type="spellEnd"/>
      <w:r w:rsidRPr="00DD410D">
        <w:rPr>
          <w:rStyle w:val="Emphasis"/>
          <w:sz w:val="24"/>
          <w:highlight w:val="green"/>
        </w:rPr>
        <w:t xml:space="preserve">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w:t>
      </w:r>
      <w:r w:rsidRPr="003F6039">
        <w:rPr>
          <w:rStyle w:val="StyleUnderline"/>
          <w:sz w:val="24"/>
          <w:highlight w:val="green"/>
        </w:rPr>
        <w:t>nuclear</w:t>
      </w:r>
      <w:r w:rsidRPr="003F6039">
        <w:rPr>
          <w:rStyle w:val="StyleUnderline"/>
          <w:sz w:val="24"/>
        </w:rPr>
        <w:t xml:space="preserve"> </w:t>
      </w:r>
      <w:r w:rsidRPr="00DD410D">
        <w:rPr>
          <w:rStyle w:val="StyleUnderline"/>
          <w:sz w:val="24"/>
          <w:highlight w:val="green"/>
        </w:rPr>
        <w:t xml:space="preserve">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w:t>
      </w:r>
      <w:r w:rsidRPr="003F6039">
        <w:rPr>
          <w:rStyle w:val="StyleUnderline"/>
          <w:sz w:val="24"/>
          <w:highlight w:val="green"/>
        </w:rPr>
        <w:t>ozone</w:t>
      </w:r>
      <w:r w:rsidRPr="00391E10">
        <w:rPr>
          <w:rStyle w:val="StyleUnderline"/>
          <w:sz w:val="24"/>
        </w:rPr>
        <w:t xml:space="preserve"> </w:t>
      </w:r>
      <w:r w:rsidRPr="003F6039">
        <w:rPr>
          <w:rStyle w:val="StyleUnderline"/>
          <w:sz w:val="24"/>
          <w:highlight w:val="green"/>
        </w:rPr>
        <w:t>depletion</w:t>
      </w:r>
      <w:r w:rsidRPr="00391E10">
        <w:rPr>
          <w:rStyle w:val="StyleUnderline"/>
          <w:sz w:val="24"/>
        </w:rPr>
        <w:t xml:space="preserve">, </w:t>
      </w:r>
      <w:r w:rsidRPr="003F6039">
        <w:rPr>
          <w:rStyle w:val="StyleUnderline"/>
          <w:sz w:val="24"/>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3F6039">
        <w:rPr>
          <w:rStyle w:val="Emphasis"/>
          <w:sz w:val="24"/>
        </w:rPr>
        <w:t>studies</w:t>
      </w:r>
      <w:r w:rsidRPr="003F6039">
        <w:rPr>
          <w:rStyle w:val="StyleUnderline"/>
          <w:sz w:val="24"/>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3F6039">
        <w:rPr>
          <w:rStyle w:val="StyleUnderline"/>
          <w:sz w:val="24"/>
        </w:rPr>
        <w:t xml:space="preserve">would </w:t>
      </w:r>
      <w:r w:rsidRPr="00DD410D">
        <w:rPr>
          <w:rStyle w:val="StyleUnderline"/>
          <w:sz w:val="24"/>
          <w:highlight w:val="green"/>
        </w:rPr>
        <w:t>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3F6039">
        <w:rPr>
          <w:rStyle w:val="StyleUnderline"/>
          <w:sz w:val="24"/>
        </w:rPr>
        <w:t xml:space="preserve">cause the </w:t>
      </w:r>
      <w:r w:rsidRPr="003F6039">
        <w:rPr>
          <w:rStyle w:val="StyleUnderline"/>
          <w:sz w:val="24"/>
          <w:highlight w:val="green"/>
        </w:rPr>
        <w:t>deaths of</w:t>
      </w:r>
      <w:r w:rsidRPr="003F6039">
        <w:rPr>
          <w:rStyle w:val="StyleUnderline"/>
          <w:sz w:val="24"/>
        </w:rPr>
        <w:t xml:space="preserve"> most/nearly all/</w:t>
      </w:r>
      <w:r w:rsidRPr="003F6039">
        <w:rPr>
          <w:rStyle w:val="Emphasis"/>
          <w:sz w:val="24"/>
          <w:highlight w:val="green"/>
        </w:rPr>
        <w:t>all humans</w:t>
      </w:r>
      <w:r w:rsidRPr="003F6039">
        <w:rPr>
          <w:rStyle w:val="StyleUnderline"/>
          <w:sz w:val="24"/>
        </w:rPr>
        <w:t xml:space="preserve"> (</w:t>
      </w:r>
      <w:r w:rsidRPr="003F6039">
        <w:rPr>
          <w:rStyle w:val="StyleUnderline"/>
          <w:sz w:val="24"/>
          <w:highlight w:val="green"/>
        </w:rPr>
        <w:t>and</w:t>
      </w:r>
      <w:r w:rsidRPr="003F6039">
        <w:rPr>
          <w:rStyle w:val="StyleUnderline"/>
          <w:sz w:val="24"/>
        </w:rPr>
        <w:t xml:space="preserve"> severely impact/extinguish </w:t>
      </w:r>
      <w:r w:rsidRPr="003F6039">
        <w:rPr>
          <w:rStyle w:val="Emphasis"/>
          <w:sz w:val="24"/>
          <w:highlight w:val="green"/>
        </w:rPr>
        <w:t>other species</w:t>
      </w:r>
      <w:r w:rsidRPr="003F6039">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F6039">
        <w:rPr>
          <w:rStyle w:val="StyleUnderline"/>
          <w:sz w:val="24"/>
        </w:rPr>
        <w:t>tonnes</w:t>
      </w:r>
      <w:proofErr w:type="spellEnd"/>
      <w:r w:rsidRPr="003F6039">
        <w:rPr>
          <w:rStyle w:val="StyleUnderline"/>
          <w:sz w:val="24"/>
        </w:rPr>
        <w:t xml:space="preserve"> of very black soot into the stratosphere where it would remain for decades</w:t>
      </w:r>
      <w:r w:rsidRPr="003F6039">
        <w:t xml:space="preserve">. 15. </w:t>
      </w:r>
      <w:r w:rsidRPr="003F6039">
        <w:rPr>
          <w:rStyle w:val="StyleUnderline"/>
          <w:sz w:val="24"/>
        </w:rPr>
        <w:t>Though human ingenuity and resilience shouldn't be underestimated, human survival itself is arguably problematic</w:t>
      </w:r>
      <w:r w:rsidRPr="003F6039">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F6039">
        <w:rPr>
          <w:rStyle w:val="Emphasis"/>
          <w:sz w:val="24"/>
        </w:rPr>
        <w:t>Gareth Evans</w:t>
      </w:r>
      <w:r w:rsidRPr="003F6039">
        <w:rPr>
          <w:rStyle w:val="StyleUnderline"/>
          <w:sz w:val="24"/>
        </w:rPr>
        <w:t>’ ICNND (International Commission on Nuclear Non-proliferation and Disarmament) Report made it clear that it saw the threat posed by nuclear weapons use as one that</w:t>
      </w:r>
      <w:r w:rsidRPr="003F6039">
        <w:t xml:space="preserve"> at least threatens what we now call 'civilization' and that potentially </w:t>
      </w:r>
      <w:r w:rsidRPr="003F6039">
        <w:rPr>
          <w:rStyle w:val="Emphasis"/>
          <w:sz w:val="24"/>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719CB6A7" w14:textId="24182639" w:rsidR="0098612A" w:rsidRDefault="0098612A" w:rsidP="0098612A"/>
    <w:p w14:paraId="1E5974DE" w14:textId="77777777" w:rsidR="0098612A" w:rsidRDefault="0098612A" w:rsidP="0098612A">
      <w:pPr>
        <w:pStyle w:val="Heading4"/>
      </w:pPr>
      <w:r>
        <w:t>Chinese leadership solves existential threats and establishes global governance.</w:t>
      </w:r>
    </w:p>
    <w:p w14:paraId="68E5397E" w14:textId="77777777" w:rsidR="0098612A" w:rsidRPr="0032464D" w:rsidRDefault="0098612A" w:rsidP="0098612A">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5" w:history="1">
        <w:r w:rsidRPr="0032464D">
          <w:rPr>
            <w:rStyle w:val="Hyperlink"/>
          </w:rPr>
          <w:t>http://www.caifc.org.cn/en/content.aspx?id=4491</w:t>
        </w:r>
      </w:hyperlink>
    </w:p>
    <w:p w14:paraId="3CDB969A" w14:textId="77777777" w:rsidR="0098612A" w:rsidRDefault="0098612A" w:rsidP="0098612A">
      <w:pPr>
        <w:rPr>
          <w:rStyle w:val="StyleUnderline"/>
          <w:b/>
          <w:bCs/>
          <w:sz w:val="24"/>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1D3009">
        <w:rPr>
          <w:rStyle w:val="Emphasis"/>
          <w:sz w:val="24"/>
        </w:rPr>
        <w:t>shortcomings” of the existing global governance system are prominent, which can hardly ensure global 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iCs/>
          <w:sz w:val="24"/>
        </w:rPr>
        <w:t>.</w:t>
      </w:r>
      <w:r w:rsidRPr="00BC7441">
        <w:rPr>
          <w:rStyle w:val="StyleUnderline"/>
          <w:sz w:val="24"/>
        </w:rPr>
        <w:t xml:space="preserve"> The US and Europe</w:t>
      </w:r>
      <w:r w:rsidRPr="00411529">
        <w:t xml:space="preserve"> that used to dominate the global governance system </w:t>
      </w:r>
      <w:r w:rsidRPr="00BC7441">
        <w:rPr>
          <w:rStyle w:val="StyleUnderline"/>
          <w:sz w:val="24"/>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w:t>
      </w:r>
      <w:r w:rsidRPr="001D3009">
        <w:rPr>
          <w:highlight w:val="green"/>
        </w:rPr>
        <w:t>developing countries</w:t>
      </w:r>
      <w:r w:rsidRPr="00411529">
        <w:t xml:space="preserve"> as a whole have </w:t>
      </w:r>
      <w:r w:rsidRPr="001D3009">
        <w:rPr>
          <w:highlight w:val="green"/>
        </w:rPr>
        <w:t>made 80 percent</w:t>
      </w:r>
      <w:r w:rsidRPr="00411529">
        <w:t xml:space="preserve"> of the </w:t>
      </w:r>
      <w:r w:rsidRPr="001D3009">
        <w:rPr>
          <w:highlight w:val="green"/>
        </w:rPr>
        <w:t>contributions to</w:t>
      </w:r>
      <w:r w:rsidRPr="00411529">
        <w:t xml:space="preserve"> global economic </w:t>
      </w:r>
      <w:r w:rsidRPr="001D3009">
        <w:rPr>
          <w:highlight w:val="green"/>
        </w:rPr>
        <w:t>growth</w:t>
      </w:r>
      <w:r w:rsidRPr="00411529">
        <w:t xml:space="preserve">.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1D3009">
        <w:rPr>
          <w:rStyle w:val="Emphasis"/>
          <w:sz w:val="24"/>
        </w:rPr>
        <w:t>traditional</w:t>
      </w:r>
      <w:r w:rsidRPr="00BC7441">
        <w:rPr>
          <w:rStyle w:val="Emphasis"/>
          <w:sz w:val="24"/>
        </w:rPr>
        <w:t xml:space="preserve"> governance </w:t>
      </w:r>
      <w:r w:rsidRPr="001D3009">
        <w:rPr>
          <w:rStyle w:val="Emphasis"/>
          <w:sz w:val="24"/>
        </w:rPr>
        <w:t>mechanisms such as the</w:t>
      </w:r>
      <w:r w:rsidRPr="00DD410D">
        <w:rPr>
          <w:rStyle w:val="Emphasis"/>
          <w:sz w:val="24"/>
          <w:highlight w:val="green"/>
        </w:rPr>
        <w:t xml:space="preserve"> World Bank, IMF</w:t>
      </w:r>
      <w:r w:rsidRPr="00BC7441">
        <w:rPr>
          <w:rStyle w:val="Emphasis"/>
          <w:sz w:val="24"/>
        </w:rPr>
        <w:t xml:space="preserve"> and G7 </w:t>
      </w:r>
      <w:r w:rsidRPr="00DD410D">
        <w:rPr>
          <w:rStyle w:val="Emphasis"/>
          <w:sz w:val="24"/>
          <w:highlight w:val="green"/>
        </w:rPr>
        <w:t>fail</w:t>
      </w:r>
      <w:r w:rsidRPr="001D3009">
        <w:rPr>
          <w:rStyle w:val="Emphasis"/>
          <w:sz w:val="24"/>
        </w:rPr>
        <w:t>ed</w:t>
      </w:r>
      <w:r w:rsidRPr="00DD410D">
        <w:rPr>
          <w:rStyle w:val="Emphasis"/>
          <w:sz w:val="24"/>
          <w:highlight w:val="green"/>
        </w:rPr>
        <w:t xml:space="preserve"> to reflect </w:t>
      </w:r>
      <w:r w:rsidRPr="001D3009">
        <w:rPr>
          <w:rStyle w:val="Emphasis"/>
          <w:sz w:val="24"/>
        </w:rPr>
        <w:t xml:space="preserve">the </w:t>
      </w:r>
      <w:r w:rsidRPr="00DD410D">
        <w:rPr>
          <w:rStyle w:val="Emphasis"/>
          <w:sz w:val="24"/>
          <w:highlight w:val="green"/>
        </w:rPr>
        <w:t xml:space="preserve">demand of </w:t>
      </w:r>
      <w:r w:rsidRPr="001D3009">
        <w:rPr>
          <w:rStyle w:val="Emphasis"/>
          <w:sz w:val="24"/>
        </w:rPr>
        <w:t xml:space="preserve">the </w:t>
      </w:r>
      <w:r w:rsidRPr="00DD410D">
        <w:rPr>
          <w:rStyle w:val="Emphasis"/>
          <w:sz w:val="24"/>
          <w:highlight w:val="green"/>
        </w:rPr>
        <w:t>new pattern</w:t>
      </w:r>
      <w:r w:rsidRPr="00BC7441">
        <w:rPr>
          <w:rStyle w:val="Emphasis"/>
          <w:sz w:val="24"/>
        </w:rPr>
        <w:t xml:space="preserve">, </w:t>
      </w:r>
      <w:r w:rsidRPr="001D3009">
        <w:rPr>
          <w:rStyle w:val="Emphasis"/>
          <w:sz w:val="24"/>
        </w:rPr>
        <w:t xml:space="preserve">in addition to their </w:t>
      </w:r>
      <w:r w:rsidRPr="00DD410D">
        <w:rPr>
          <w:rStyle w:val="Emphasis"/>
          <w:sz w:val="24"/>
          <w:highlight w:val="green"/>
        </w:rPr>
        <w:t xml:space="preserve">lack </w:t>
      </w:r>
      <w:r w:rsidRPr="001D3009">
        <w:rPr>
          <w:rStyle w:val="Emphasis"/>
          <w:sz w:val="24"/>
        </w:rPr>
        <w:t xml:space="preserve">of </w:t>
      </w:r>
      <w:r w:rsidRPr="001D3009">
        <w:rPr>
          <w:rStyle w:val="Emphasis"/>
          <w:sz w:val="24"/>
          <w:highlight w:val="green"/>
        </w:rPr>
        <w:t>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sz w:val="24"/>
        </w:rPr>
        <w:t xml:space="preserve">Since the beginning of this year, </w:t>
      </w:r>
      <w:r w:rsidRPr="001D3009">
        <w:rPr>
          <w:rStyle w:val="StyleUnderline"/>
          <w:sz w:val="24"/>
        </w:rPr>
        <w:t xml:space="preserve">there have been </w:t>
      </w:r>
      <w:r w:rsidRPr="00DD410D">
        <w:rPr>
          <w:rStyle w:val="StyleUnderline"/>
          <w:sz w:val="24"/>
          <w:highlight w:val="green"/>
        </w:rPr>
        <w:t xml:space="preserve">risks </w:t>
      </w:r>
      <w:r w:rsidRPr="00BC7441">
        <w:rPr>
          <w:rStyle w:val="StyleUnderline"/>
          <w:sz w:val="24"/>
        </w:rPr>
        <w:t>of running into an acephalous state</w:t>
      </w:r>
      <w:r w:rsidRPr="00BC7441">
        <w:rPr>
          <w:rStyle w:val="StyleUnderline"/>
          <w:i/>
          <w:iCs/>
          <w:sz w:val="24"/>
        </w:rPr>
        <w:t xml:space="preserve"> </w:t>
      </w:r>
      <w:r w:rsidRPr="00DD410D">
        <w:rPr>
          <w:rStyle w:val="Emphasis"/>
          <w:sz w:val="24"/>
          <w:highlight w:val="green"/>
        </w:rPr>
        <w:t xml:space="preserve">in </w:t>
      </w:r>
      <w:r w:rsidRPr="001D3009">
        <w:rPr>
          <w:rStyle w:val="Emphasis"/>
          <w:sz w:val="24"/>
        </w:rPr>
        <w:t>such key areas as</w:t>
      </w:r>
      <w:r w:rsidRPr="00BC7441">
        <w:rPr>
          <w:rStyle w:val="Emphasis"/>
          <w:sz w:val="24"/>
        </w:rPr>
        <w:t xml:space="preserve"> global </w:t>
      </w:r>
      <w:r w:rsidRPr="00DD410D">
        <w:rPr>
          <w:rStyle w:val="Emphasis"/>
          <w:sz w:val="24"/>
          <w:highlight w:val="green"/>
        </w:rPr>
        <w:t xml:space="preserve">economic </w:t>
      </w:r>
      <w:r w:rsidRPr="001D3009">
        <w:rPr>
          <w:rStyle w:val="Emphasis"/>
          <w:sz w:val="24"/>
          <w:highlight w:val="green"/>
        </w:rPr>
        <w:t>governance</w:t>
      </w:r>
      <w:r w:rsidRPr="001D3009">
        <w:rPr>
          <w:rStyle w:val="Emphasis"/>
          <w:sz w:val="24"/>
        </w:rPr>
        <w:t xml:space="preserve"> and </w:t>
      </w:r>
      <w:r w:rsidRPr="00DD410D">
        <w:rPr>
          <w:rStyle w:val="Emphasis"/>
          <w:sz w:val="24"/>
          <w:highlight w:val="green"/>
        </w:rPr>
        <w:t>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 xml:space="preserve">nuclear security </w:t>
      </w:r>
      <w:r w:rsidRPr="001D3009">
        <w:rPr>
          <w:rStyle w:val="Emphasis"/>
          <w:sz w:val="24"/>
          <w:bdr w:val="single" w:sz="4" w:space="0" w:color="auto"/>
        </w:rPr>
        <w:t>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t>things</w:t>
      </w:r>
      <w:proofErr w:type="gramEnd"/>
      <w:r w:rsidRPr="00411529">
        <w:t xml:space="preserve"> silently. Nevertheless, </w:t>
      </w:r>
      <w:r w:rsidRPr="0089008A">
        <w:rPr>
          <w:rStyle w:val="StyleUnderline"/>
          <w:sz w:val="24"/>
        </w:rPr>
        <w:t xml:space="preserve">in the existing international system guided by the </w:t>
      </w:r>
      <w:r w:rsidRPr="00DD410D">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rPr>
        <w:t>civilizations</w:t>
      </w:r>
      <w:r w:rsidRPr="00411529">
        <w:rPr>
          <w:i/>
          <w:iCs/>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1D3009">
        <w:rPr>
          <w:rStyle w:val="Emphasis"/>
          <w:sz w:val="24"/>
        </w:rPr>
        <w:t xml:space="preserve">can be directly </w:t>
      </w:r>
      <w:r w:rsidRPr="00DD410D">
        <w:rPr>
          <w:rStyle w:val="Emphasis"/>
          <w:sz w:val="24"/>
          <w:highlight w:val="green"/>
        </w:rPr>
        <w:t xml:space="preserve">attributed to lack </w:t>
      </w:r>
      <w:r w:rsidRPr="001D3009">
        <w:rPr>
          <w:rStyle w:val="Emphasis"/>
          <w:sz w:val="24"/>
          <w:highlight w:val="green"/>
        </w:rPr>
        <w:t>of</w:t>
      </w:r>
      <w:r w:rsidRPr="001D3009">
        <w:rPr>
          <w:rStyle w:val="Emphasis"/>
          <w:sz w:val="24"/>
        </w:rPr>
        <w:t xml:space="preserve"> exchanges, communication and </w:t>
      </w:r>
      <w:r w:rsidRPr="00DD410D">
        <w:rPr>
          <w:rStyle w:val="Emphasis"/>
          <w:sz w:val="24"/>
          <w:highlight w:val="green"/>
        </w:rPr>
        <w:t xml:space="preserve">integration </w:t>
      </w:r>
      <w:r w:rsidRPr="001D3009">
        <w:rPr>
          <w:rStyle w:val="Emphasis"/>
          <w:sz w:val="24"/>
        </w:rPr>
        <w:t>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sz w:val="24"/>
          <w:highlight w:val="green"/>
        </w:rPr>
        <w:t xml:space="preserve">China will rebalance </w:t>
      </w:r>
      <w:r w:rsidRPr="001D3009">
        <w:rPr>
          <w:rStyle w:val="StyleUnderline"/>
          <w:sz w:val="24"/>
        </w:rPr>
        <w:t xml:space="preserve">the international pattern </w:t>
      </w:r>
      <w:r w:rsidRPr="001D3009">
        <w:rPr>
          <w:rStyle w:val="StyleUnderline"/>
          <w:sz w:val="24"/>
          <w:highlight w:val="green"/>
        </w:rPr>
        <w:t>from a</w:t>
      </w:r>
      <w:r w:rsidRPr="001D3009">
        <w:rPr>
          <w:rStyle w:val="StyleUnderline"/>
          <w:sz w:val="24"/>
        </w:rPr>
        <w:t xml:space="preserve"> more </w:t>
      </w:r>
      <w:r w:rsidRPr="001D3009">
        <w:rPr>
          <w:rStyle w:val="StyleUnderline"/>
          <w:sz w:val="24"/>
          <w:highlight w:val="green"/>
        </w:rPr>
        <w:t>inclusive</w:t>
      </w:r>
      <w:r w:rsidRPr="001D3009">
        <w:rPr>
          <w:rStyle w:val="StyleUnderline"/>
          <w:sz w:val="24"/>
        </w:rPr>
        <w:t xml:space="preserve"> civilization </w:t>
      </w:r>
      <w:r w:rsidRPr="001D3009">
        <w:rPr>
          <w:rStyle w:val="StyleUnderline"/>
          <w:sz w:val="24"/>
          <w:highlight w:val="green"/>
        </w:rPr>
        <w:t>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1D3009">
        <w:rPr>
          <w:rStyle w:val="StyleUnderline"/>
          <w:sz w:val="24"/>
        </w:rPr>
        <w:t xml:space="preserve">China </w:t>
      </w:r>
      <w:r w:rsidRPr="00DD410D">
        <w:rPr>
          <w:rStyle w:val="StyleUnderline"/>
          <w:sz w:val="24"/>
          <w:highlight w:val="green"/>
        </w:rPr>
        <w:t xml:space="preserve">has </w:t>
      </w:r>
      <w:r w:rsidRPr="00DD410D">
        <w:rPr>
          <w:rStyle w:val="StyleUnderline"/>
          <w:bCs/>
          <w:sz w:val="24"/>
          <w:highlight w:val="green"/>
          <w:bdr w:val="single" w:sz="4" w:space="0" w:color="auto"/>
        </w:rPr>
        <w:t>become a source of stability</w:t>
      </w:r>
      <w:r w:rsidRPr="00DD410D">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sz w:val="24"/>
        </w:rPr>
        <w:t xml:space="preserve">Encouraged by the “four confidences”, the whole of the Chinese society has </w:t>
      </w:r>
      <w:r w:rsidRPr="00DD410D">
        <w:rPr>
          <w:rStyle w:val="StyleUnderline"/>
          <w:sz w:val="24"/>
          <w:highlight w:val="green"/>
        </w:rPr>
        <w:t xml:space="preserve">burst out innovation vitality </w:t>
      </w:r>
      <w:r w:rsidRPr="00BC7441">
        <w:rPr>
          <w:rStyle w:val="StyleUnderline"/>
          <w:sz w:val="24"/>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DD410D">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t xml:space="preserve"> </w:t>
      </w:r>
      <w:proofErr w:type="spellStart"/>
      <w:r w:rsidRPr="00411529">
        <w:t>II.Path</w:t>
      </w:r>
      <w:proofErr w:type="spellEnd"/>
      <w:r w:rsidRPr="00411529">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rPr>
        <w:t>.</w:t>
      </w:r>
      <w:r w:rsidRPr="00411529">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DD410D">
        <w:rPr>
          <w:rStyle w:val="StyleUnderline"/>
          <w:sz w:val="24"/>
          <w:highlight w:val="green"/>
        </w:rPr>
        <w:t xml:space="preserve">China is </w:t>
      </w:r>
      <w:r w:rsidRPr="0089008A">
        <w:rPr>
          <w:rStyle w:val="StyleUnderline"/>
          <w:sz w:val="24"/>
        </w:rPr>
        <w:t xml:space="preserve">actively </w:t>
      </w:r>
      <w:r w:rsidRPr="00DD410D">
        <w:rPr>
          <w:rStyle w:val="StyleUnderline"/>
          <w:sz w:val="24"/>
          <w:highlight w:val="green"/>
        </w:rPr>
        <w:t xml:space="preserve">promoting </w:t>
      </w:r>
      <w:r w:rsidRPr="0089008A">
        <w:rPr>
          <w:rStyle w:val="StyleUnderline"/>
          <w:sz w:val="24"/>
        </w:rPr>
        <w:t xml:space="preserve">the transforming process of such recently emerged </w:t>
      </w:r>
      <w:r w:rsidRPr="00DD410D">
        <w:rPr>
          <w:rStyle w:val="StyleUnderline"/>
          <w:sz w:val="24"/>
          <w:highlight w:val="green"/>
        </w:rPr>
        <w:t xml:space="preserve">international mechanisms </w:t>
      </w:r>
      <w:r w:rsidRPr="0089008A">
        <w:rPr>
          <w:rStyle w:val="StyleUnderline"/>
          <w:sz w:val="24"/>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t>Boao</w:t>
      </w:r>
      <w:proofErr w:type="spellEnd"/>
      <w:r w:rsidRPr="00411529">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1D3009">
        <w:rPr>
          <w:rStyle w:val="Emphasis"/>
          <w:sz w:val="24"/>
        </w:rPr>
        <w:t>China has proactively undertaken international responsibilities</w:t>
      </w:r>
      <w:r w:rsidRPr="0089008A">
        <w:rPr>
          <w:rStyle w:val="Emphasis"/>
          <w:sz w:val="24"/>
        </w:rPr>
        <w:t>, but has to do everything in its power and act according to its ability.</w:t>
      </w:r>
      <w:r w:rsidRPr="00411529">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w:t>
      </w:r>
      <w:r w:rsidRPr="001D3009">
        <w:rPr>
          <w:rStyle w:val="Emphasis"/>
          <w:sz w:val="24"/>
          <w:highlight w:val="green"/>
        </w:rPr>
        <w:t>international</w:t>
      </w:r>
      <w:r w:rsidRPr="0089008A">
        <w:rPr>
          <w:rStyle w:val="Emphasis"/>
          <w:sz w:val="24"/>
        </w:rPr>
        <w:t xml:space="preserve"> public </w:t>
      </w:r>
      <w:r w:rsidRPr="001D3009">
        <w:rPr>
          <w:rStyle w:val="Emphasis"/>
          <w:sz w:val="24"/>
          <w:highlight w:val="green"/>
        </w:rPr>
        <w:t>security</w:t>
      </w:r>
      <w:r w:rsidRPr="0089008A">
        <w:rPr>
          <w:rStyle w:val="Emphasis"/>
          <w:sz w:val="24"/>
        </w:rPr>
        <w:t xml:space="preserve"> views on </w:t>
      </w:r>
      <w:r w:rsidRPr="001D3009">
        <w:rPr>
          <w:rStyle w:val="Emphasis"/>
          <w:sz w:val="24"/>
          <w:bdr w:val="single" w:sz="4" w:space="0" w:color="auto"/>
        </w:rPr>
        <w:t>nuclear security, maritime cooperation and cyber space order</w:t>
      </w:r>
      <w:r w:rsidRPr="001D3009">
        <w:rPr>
          <w:rStyle w:val="Emphasis"/>
          <w:sz w:val="24"/>
        </w:rPr>
        <w:t>,</w:t>
      </w:r>
      <w:r w:rsidRPr="0089008A">
        <w:rPr>
          <w:rStyle w:val="Emphasis"/>
          <w:sz w:val="24"/>
        </w:rPr>
        <w:t xml:space="preserve">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t>theseplatforms</w:t>
      </w:r>
      <w:proofErr w:type="spellEnd"/>
      <w:r w:rsidRPr="00411529">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w:t>
      </w:r>
      <w:proofErr w:type="gramStart"/>
      <w:r w:rsidRPr="00BC7441">
        <w:rPr>
          <w:rStyle w:val="StyleUnderline"/>
          <w:sz w:val="24"/>
        </w:rPr>
        <w:t>fast growing</w:t>
      </w:r>
      <w:proofErr w:type="gramEnd"/>
      <w:r w:rsidRPr="00BC7441">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410D">
        <w:rPr>
          <w:rStyle w:val="StyleUnderline"/>
          <w:bCs/>
          <w:sz w:val="24"/>
          <w:highlight w:val="green"/>
        </w:rPr>
        <w:t xml:space="preserve">helping </w:t>
      </w:r>
      <w:r w:rsidRPr="00411529">
        <w:rPr>
          <w:rStyle w:val="StyleUnderline"/>
          <w:bCs/>
          <w:sz w:val="24"/>
        </w:rPr>
        <w:t xml:space="preserve">other developing countries to </w:t>
      </w:r>
      <w:r w:rsidRPr="00DD410D">
        <w:rPr>
          <w:rStyle w:val="StyleUnderline"/>
          <w:bCs/>
          <w:sz w:val="24"/>
          <w:highlight w:val="green"/>
        </w:rPr>
        <w:t xml:space="preserve">respond to </w:t>
      </w:r>
      <w:r w:rsidRPr="00411529">
        <w:rPr>
          <w:rStyle w:val="StyleUnderline"/>
          <w:bCs/>
          <w:sz w:val="24"/>
        </w:rPr>
        <w:t xml:space="preserve">such challenges as </w:t>
      </w:r>
      <w:r w:rsidRPr="00DD410D">
        <w:rPr>
          <w:rStyle w:val="StyleUnderline"/>
          <w:bCs/>
          <w:sz w:val="24"/>
          <w:highlight w:val="green"/>
        </w:rPr>
        <w:t>famine</w:t>
      </w:r>
      <w:r w:rsidRPr="00411529">
        <w:rPr>
          <w:rStyle w:val="StyleUnderline"/>
          <w:bCs/>
          <w:sz w:val="24"/>
        </w:rPr>
        <w:t xml:space="preserve">, </w:t>
      </w:r>
      <w:r w:rsidRPr="00DD410D">
        <w:rPr>
          <w:rStyle w:val="StyleUnderline"/>
          <w:bCs/>
          <w:sz w:val="24"/>
          <w:highlight w:val="green"/>
        </w:rPr>
        <w:t>refugees</w:t>
      </w:r>
      <w:r w:rsidRPr="00411529">
        <w:rPr>
          <w:rStyle w:val="StyleUnderline"/>
          <w:bCs/>
          <w:sz w:val="24"/>
        </w:rPr>
        <w:t>, climate change and public hygiene by debt forgiveness and assistance.</w:t>
      </w:r>
    </w:p>
    <w:p w14:paraId="4B148DE6" w14:textId="77777777" w:rsidR="002F798C" w:rsidRPr="00FF0CF7" w:rsidRDefault="002F798C" w:rsidP="002F798C">
      <w:pPr>
        <w:pStyle w:val="Heading4"/>
        <w:rPr>
          <w:rFonts w:cs="Calibri"/>
        </w:rPr>
      </w:pPr>
      <w:r w:rsidRPr="00FF0CF7">
        <w:rPr>
          <w:rFonts w:cs="Calibri"/>
        </w:rPr>
        <w:t>They presume a closed system and refuse action on the basis that “nothing will change” and ignore the history of Black resistance.</w:t>
      </w:r>
    </w:p>
    <w:p w14:paraId="6E949B2D" w14:textId="77777777" w:rsidR="002F798C" w:rsidRPr="00FF0CF7" w:rsidRDefault="002F798C" w:rsidP="002F798C">
      <w:r w:rsidRPr="00FF0CF7">
        <w:rPr>
          <w:rStyle w:val="Style13ptBold"/>
        </w:rPr>
        <w:t>Gordon 15</w:t>
      </w:r>
      <w:r w:rsidRPr="00FF0CF7">
        <w:t xml:space="preserve"> (GOAT, the leading scholar of Fanon in the US, PhD from Yale, Professor of Philosophy and African American Studies at UConn) (Lewis, Lewis Gordon presents "What Fanon Said", Speech at Red Emma’s hosted by former Towson debater Ben Morgan, 6/10/2015, http://ontologicalummah.tumblr.com/post/122600387439/there-is-this-discussion-going-on-and-a-lot-of)</w:t>
      </w:r>
    </w:p>
    <w:p w14:paraId="5611F965" w14:textId="77777777" w:rsidR="002F798C" w:rsidRPr="00FF0CF7" w:rsidRDefault="002F798C" w:rsidP="002F798C">
      <w:r w:rsidRPr="00FF0CF7">
        <w:t xml:space="preserve">The first thing to bear in mind you may wonder why in the beginning of the talk I talked about philosophical anthropology. And many people when they are trying to talk about social change, they never think about what a human being is and this is something Fanon pays attention to. Many people want to have closed conceptions of human beings because then human beings can be predicable. And in fact, in Fanon’s writing he gave an example in which he said: one of the problems is that when he would walk in reason seems to walk out. Now, </w:t>
      </w:r>
      <w:r w:rsidRPr="00FF0CF7">
        <w:rPr>
          <w:rStyle w:val="Emphasis"/>
        </w:rPr>
        <w:t xml:space="preserve">one problem we have to bear in mind when </w:t>
      </w:r>
      <w:r w:rsidRPr="00C07B92">
        <w:rPr>
          <w:rStyle w:val="Emphasis"/>
          <w:highlight w:val="green"/>
        </w:rPr>
        <w:t xml:space="preserve">we try </w:t>
      </w:r>
      <w:r w:rsidRPr="00FF0CF7">
        <w:rPr>
          <w:rStyle w:val="Emphasis"/>
        </w:rPr>
        <w:t>to look at the question of human beings in terms of rigid closed systems is that we often are trying</w:t>
      </w:r>
      <w:r w:rsidRPr="00C07B92">
        <w:rPr>
          <w:rStyle w:val="Emphasis"/>
          <w:highlight w:val="green"/>
        </w:rPr>
        <w:t xml:space="preserve"> to get</w:t>
      </w:r>
      <w:r w:rsidRPr="00FF0CF7">
        <w:rPr>
          <w:rStyle w:val="Emphasis"/>
        </w:rPr>
        <w:t xml:space="preserve"> as </w:t>
      </w:r>
      <w:r w:rsidRPr="00C07B92">
        <w:rPr>
          <w:rStyle w:val="Emphasis"/>
          <w:highlight w:val="green"/>
        </w:rPr>
        <w:t>a model</w:t>
      </w:r>
      <w:r w:rsidRPr="00FF0CF7">
        <w:rPr>
          <w:rStyle w:val="Emphasis"/>
        </w:rPr>
        <w:t xml:space="preserve"> of how we work as theorists on issues of social change that are actually </w:t>
      </w:r>
      <w:r w:rsidRPr="00C07B92">
        <w:rPr>
          <w:rStyle w:val="Emphasis"/>
          <w:highlight w:val="green"/>
        </w:rPr>
        <w:t xml:space="preserve">based </w:t>
      </w:r>
      <w:r w:rsidRPr="00FF0CF7">
        <w:rPr>
          <w:rStyle w:val="Emphasis"/>
        </w:rPr>
        <w:t>on what we can call law like</w:t>
      </w:r>
      <w:r w:rsidRPr="00C07B92">
        <w:rPr>
          <w:rStyle w:val="Emphasis"/>
          <w:highlight w:val="green"/>
        </w:rPr>
        <w:t xml:space="preserve"> generalizations</w:t>
      </w:r>
      <w:r w:rsidRPr="00FF0CF7">
        <w:t xml:space="preserve">. Now what is a law like generalization? It is when you make sure that whatever you say has no contradiction down the line. </w:t>
      </w:r>
      <w:proofErr w:type="gramStart"/>
      <w:r w:rsidRPr="00FF0CF7">
        <w:t>So</w:t>
      </w:r>
      <w:proofErr w:type="gramEnd"/>
      <w:r w:rsidRPr="00FF0CF7">
        <w:t xml:space="preserve"> if you are to say this much, the next stage must be consistent with that, and the next stage until you are maximally consistent. Do you get that? But here is the problem—and I can just put it in a nut shell—nobody,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w:t>
      </w:r>
      <w:r w:rsidRPr="00C07B92">
        <w:rPr>
          <w:rStyle w:val="Emphasis"/>
          <w:highlight w:val="green"/>
        </w:rPr>
        <w:t>the mistake</w:t>
      </w:r>
      <w:r w:rsidRPr="00FF0CF7">
        <w:rPr>
          <w:rStyle w:val="Emphasis"/>
        </w:rPr>
        <w:t xml:space="preserve"> many of us make </w:t>
      </w:r>
      <w:r w:rsidRPr="00C07B92">
        <w:rPr>
          <w:rStyle w:val="Emphasis"/>
          <w:highlight w:val="green"/>
        </w:rPr>
        <w:t>is we</w:t>
      </w:r>
      <w:r w:rsidRPr="00FF0CF7">
        <w:rPr>
          <w:rStyle w:val="Emphasis"/>
        </w:rPr>
        <w:t xml:space="preserve"> want to </w:t>
      </w:r>
      <w:r w:rsidRPr="00C07B92">
        <w:rPr>
          <w:rStyle w:val="Emphasis"/>
          <w:highlight w:val="green"/>
        </w:rPr>
        <w:t>push the human</w:t>
      </w:r>
      <w:r w:rsidRPr="00FF0CF7">
        <w:rPr>
          <w:rStyle w:val="Emphasis"/>
        </w:rPr>
        <w:t xml:space="preserve"> being </w:t>
      </w:r>
      <w:r w:rsidRPr="00C07B92">
        <w:rPr>
          <w:rStyle w:val="Emphasis"/>
          <w:highlight w:val="green"/>
        </w:rPr>
        <w:t>into that</w:t>
      </w:r>
      <w:r w:rsidRPr="00FF0CF7">
        <w:rPr>
          <w:rStyle w:val="Emphasis"/>
        </w:rPr>
        <w:t xml:space="preserve"> maximized law like generalization </w:t>
      </w:r>
      <w:r w:rsidRPr="00C07B92">
        <w:rPr>
          <w:rStyle w:val="Emphasis"/>
          <w:highlight w:val="green"/>
        </w:rPr>
        <w:t>model</w:t>
      </w:r>
      <w:r w:rsidRPr="00FF0CF7">
        <w:t xml:space="preserve">. </w:t>
      </w:r>
      <w:proofErr w:type="gramStart"/>
      <w:r w:rsidRPr="00FF0CF7">
        <w:t>So</w:t>
      </w:r>
      <w:proofErr w:type="gramEnd"/>
      <w:r w:rsidRPr="00FF0CF7">
        <w:t xml:space="preserve"> when we think about our philosophical anthropology, some people, the question about intersectionality for instance, what some people don’t understand is that what intersectionality is raising is important insight. </w:t>
      </w:r>
      <w:r w:rsidRPr="00C07B92">
        <w:rPr>
          <w:rStyle w:val="Emphasis"/>
          <w:highlight w:val="green"/>
        </w:rPr>
        <w:t xml:space="preserve">Nowhere is there </w:t>
      </w:r>
      <w:r w:rsidRPr="00FF0CF7">
        <w:rPr>
          <w:rStyle w:val="Emphasis"/>
        </w:rPr>
        <w:t xml:space="preserve">ever </w:t>
      </w:r>
      <w:r w:rsidRPr="00C07B92">
        <w:rPr>
          <w:rStyle w:val="Emphasis"/>
          <w:highlight w:val="green"/>
        </w:rPr>
        <w:t xml:space="preserve">a </w:t>
      </w:r>
      <w:r w:rsidRPr="00FF0CF7">
        <w:rPr>
          <w:rStyle w:val="Emphasis"/>
        </w:rPr>
        <w:t xml:space="preserve">human </w:t>
      </w:r>
      <w:r w:rsidRPr="00C07B92">
        <w:rPr>
          <w:rStyle w:val="Emphasis"/>
          <w:highlight w:val="green"/>
        </w:rPr>
        <w:t>being who is one identity</w:t>
      </w:r>
      <w:r w:rsidRPr="00FF0CF7">
        <w:t>. People talk about race; do you ever really see a race walking? You see a racialized man or woman, or transman or transwoman, or [</w:t>
      </w:r>
      <w:proofErr w:type="spellStart"/>
      <w:r w:rsidRPr="00FF0CF7">
        <w:t>inaud</w:t>
      </w:r>
      <w:proofErr w:type="spellEnd"/>
      <w:r w:rsidRPr="00FF0CF7">
        <w:t xml:space="preserve">], you see what I’m getting at. Do you ever see a class walking? Class is embodied in flesh and blood people. And we can go on and on, a man, a woman, a color, and so forth. </w:t>
      </w:r>
      <w:proofErr w:type="gramStart"/>
      <w:r w:rsidRPr="00FF0CF7">
        <w:t>So</w:t>
      </w:r>
      <w:proofErr w:type="gramEnd"/>
      <w:r w:rsidRPr="00FF0CF7">
        <w:t xml:space="preserve"> if we enrich our philosophical anthropology, we begin to notice certain other things. And one of the other things we begin to realize is that </w:t>
      </w:r>
      <w:r w:rsidRPr="00FF0CF7">
        <w:rPr>
          <w:rStyle w:val="Emphasis"/>
        </w:rPr>
        <w:t xml:space="preserve">we commit a serious problem when we do political work. And the problem is this. The question about </w:t>
      </w:r>
      <w:proofErr w:type="spellStart"/>
      <w:r w:rsidRPr="00FF0CF7">
        <w:rPr>
          <w:rStyle w:val="Emphasis"/>
        </w:rPr>
        <w:t>Wilderson</w:t>
      </w:r>
      <w:proofErr w:type="spellEnd"/>
      <w:r w:rsidRPr="00FF0CF7">
        <w:rPr>
          <w:rStyle w:val="Emphasis"/>
        </w:rPr>
        <w:t xml:space="preserve"> for instance.</w:t>
      </w:r>
      <w:r w:rsidRPr="00FF0CF7">
        <w:t xml:space="preserve"> There is this discussion going on, and a lot of people build it on my early books. I have a category that I call, as a metaphor, an ‘anti-Black world’ – you notice the indefinite article: AN anti-Black world. The reason I say that is because </w:t>
      </w:r>
      <w:r w:rsidRPr="00C07B92">
        <w:rPr>
          <w:rStyle w:val="StyleUnderline"/>
          <w:highlight w:val="green"/>
        </w:rPr>
        <w:t>THE world is different from an anti-Black world</w:t>
      </w:r>
      <w:r w:rsidRPr="00C07B92">
        <w:rPr>
          <w:highlight w:val="green"/>
        </w:rPr>
        <w:t xml:space="preserve">. </w:t>
      </w:r>
      <w:r w:rsidRPr="00C07B92">
        <w:rPr>
          <w:rStyle w:val="StyleUnderline"/>
          <w:highlight w:val="green"/>
        </w:rPr>
        <w:t>The project of racism is to create a world that would be anti-Black</w:t>
      </w:r>
      <w:r w:rsidRPr="00FF0CF7">
        <w:t xml:space="preserve">, anti-woman. Although that’s a project, </w:t>
      </w:r>
      <w:r w:rsidRPr="00FF0CF7">
        <w:rPr>
          <w:rStyle w:val="StyleUnderline"/>
        </w:rPr>
        <w:t>it’s not a fait accompli.</w:t>
      </w:r>
      <w:r w:rsidRPr="00FF0CF7">
        <w:t xml:space="preserve"> </w:t>
      </w:r>
      <w:r w:rsidRPr="00FF0CF7">
        <w:rPr>
          <w:rStyle w:val="StyleUnderline"/>
        </w:rPr>
        <w:t>People don’t</w:t>
      </w:r>
      <w:r w:rsidRPr="00FF0CF7">
        <w:t xml:space="preserve"> seem to </w:t>
      </w:r>
      <w:r w:rsidRPr="00FF0CF7">
        <w:rPr>
          <w:rStyle w:val="StyleUnderline"/>
        </w:rPr>
        <w:t>understand how recent this phenomenon</w:t>
      </w:r>
      <w:r w:rsidRPr="00FF0CF7">
        <w:t xml:space="preserve"> we’re talking about </w:t>
      </w:r>
      <w:r w:rsidRPr="00FF0CF7">
        <w:rPr>
          <w:rStyle w:val="StyleUnderline"/>
        </w:rPr>
        <w:t>is</w:t>
      </w:r>
      <w:r w:rsidRPr="00FF0CF7">
        <w:t xml:space="preserve">… </w:t>
      </w:r>
      <w:r w:rsidRPr="00C07B92">
        <w:rPr>
          <w:rStyle w:val="StyleUnderline"/>
          <w:highlight w:val="green"/>
        </w:rPr>
        <w:t xml:space="preserve">From </w:t>
      </w:r>
      <w:r w:rsidRPr="00FF0CF7">
        <w:rPr>
          <w:rStyle w:val="StyleUnderline"/>
        </w:rPr>
        <w:t xml:space="preserve">the perspective of </w:t>
      </w:r>
      <w:r w:rsidRPr="00C07B92">
        <w:rPr>
          <w:rStyle w:val="StyleUnderline"/>
          <w:highlight w:val="green"/>
        </w:rPr>
        <w:t>a species</w:t>
      </w:r>
      <w:r w:rsidRPr="00FF0CF7">
        <w:rPr>
          <w:rStyle w:val="StyleUnderline"/>
        </w:rPr>
        <w:t xml:space="preserve"> that’s </w:t>
      </w:r>
      <w:r w:rsidRPr="00C07B92">
        <w:rPr>
          <w:rStyle w:val="StyleUnderline"/>
          <w:highlight w:val="green"/>
        </w:rPr>
        <w:t xml:space="preserve">220,000 years old, what </w:t>
      </w:r>
      <w:r w:rsidRPr="00FF0CF7">
        <w:rPr>
          <w:rStyle w:val="StyleUnderline"/>
        </w:rPr>
        <w:t xml:space="preserve">the hell </w:t>
      </w:r>
      <w:r w:rsidRPr="00C07B92">
        <w:rPr>
          <w:rStyle w:val="StyleUnderline"/>
          <w:highlight w:val="green"/>
        </w:rPr>
        <w:t>is 500 years</w:t>
      </w:r>
      <w:r w:rsidRPr="00FF0CF7">
        <w:t xml:space="preserve">? And </w:t>
      </w:r>
      <w:r w:rsidRPr="00FF0CF7">
        <w:rPr>
          <w:rStyle w:val="StyleUnderline"/>
        </w:rPr>
        <w:t xml:space="preserve">we create a false model of how we study those 500 years when </w:t>
      </w:r>
      <w:r w:rsidRPr="00C07B92">
        <w:rPr>
          <w:rStyle w:val="StyleUnderline"/>
          <w:highlight w:val="green"/>
        </w:rPr>
        <w:t>we forget</w:t>
      </w:r>
      <w:r w:rsidRPr="00FF0CF7">
        <w:rPr>
          <w:rStyle w:val="StyleUnderline"/>
        </w:rPr>
        <w:t xml:space="preserve"> that </w:t>
      </w:r>
      <w:r w:rsidRPr="00C07B92">
        <w:rPr>
          <w:rStyle w:val="StyleUnderline"/>
          <w:highlight w:val="green"/>
        </w:rPr>
        <w:t xml:space="preserve">people have been </w:t>
      </w:r>
      <w:r w:rsidRPr="00C07B92">
        <w:rPr>
          <w:rStyle w:val="Emphasis"/>
          <w:highlight w:val="green"/>
        </w:rPr>
        <w:t>fighting and resisting</w:t>
      </w:r>
      <w:r w:rsidRPr="00FF0CF7">
        <w:rPr>
          <w:rStyle w:val="Emphasis"/>
        </w:rPr>
        <w:t>. Had they not been fighting and resisting, we wouldn’t be here. The</w:t>
      </w:r>
      <w:r w:rsidRPr="00FF0CF7">
        <w:rPr>
          <w:rStyle w:val="StyleUnderline"/>
        </w:rPr>
        <w:t xml:space="preserve"> problem in the formulation of </w:t>
      </w:r>
      <w:r w:rsidRPr="00C07B92">
        <w:rPr>
          <w:rStyle w:val="StyleUnderline"/>
          <w:highlight w:val="green"/>
        </w:rPr>
        <w:t xml:space="preserve">pessimism </w:t>
      </w:r>
      <w:r w:rsidRPr="00C07B92">
        <w:rPr>
          <w:rStyle w:val="Emphasis"/>
          <w:highlight w:val="green"/>
        </w:rPr>
        <w:t>and optimism</w:t>
      </w:r>
      <w:r w:rsidRPr="00FF0CF7">
        <w:rPr>
          <w:rStyle w:val="Emphasis"/>
        </w:rPr>
        <w:t xml:space="preserve"> is they </w:t>
      </w:r>
      <w:r w:rsidRPr="00C07B92">
        <w:rPr>
          <w:rStyle w:val="Emphasis"/>
          <w:highlight w:val="green"/>
        </w:rPr>
        <w:t>are</w:t>
      </w:r>
      <w:r w:rsidRPr="00FF0CF7">
        <w:rPr>
          <w:rStyle w:val="Emphasis"/>
        </w:rPr>
        <w:t xml:space="preserve"> both </w:t>
      </w:r>
      <w:r w:rsidRPr="00C07B92">
        <w:rPr>
          <w:rStyle w:val="Emphasis"/>
          <w:highlight w:val="green"/>
        </w:rPr>
        <w:t>based on</w:t>
      </w:r>
      <w:r w:rsidRPr="00FF0CF7">
        <w:rPr>
          <w:rStyle w:val="Emphasis"/>
        </w:rPr>
        <w:t xml:space="preserve"> forecasted knowledge, a </w:t>
      </w:r>
      <w:r w:rsidRPr="00C07B92">
        <w:rPr>
          <w:rStyle w:val="Emphasis"/>
          <w:highlight w:val="green"/>
        </w:rPr>
        <w:t xml:space="preserve">prior knowledge. </w:t>
      </w:r>
      <w:r w:rsidRPr="00FF0CF7">
        <w:rPr>
          <w:rStyle w:val="Emphasis"/>
        </w:rPr>
        <w:t xml:space="preserve">But </w:t>
      </w:r>
      <w:r w:rsidRPr="00C07B92">
        <w:rPr>
          <w:rStyle w:val="Emphasis"/>
          <w:highlight w:val="green"/>
        </w:rPr>
        <w:t xml:space="preserve">humans don’t have </w:t>
      </w:r>
      <w:r w:rsidRPr="00FF0CF7">
        <w:rPr>
          <w:rStyle w:val="Emphasis"/>
        </w:rPr>
        <w:t>prior knowledge. And in fact, what in the world are we if we need to have prior knowledge to act</w:t>
      </w:r>
      <w:r w:rsidRPr="00FF0CF7">
        <w:rPr>
          <w:rStyle w:val="StyleUnderline"/>
        </w:rPr>
        <w:t>?</w:t>
      </w:r>
      <w:r w:rsidRPr="00FF0CF7">
        <w:t xml:space="preserve"> </w:t>
      </w:r>
      <w:r w:rsidRPr="00FF0CF7">
        <w:rPr>
          <w:rStyle w:val="StyleUnderline"/>
        </w:rPr>
        <w:t>You know what you call such people? Cowards</w:t>
      </w:r>
      <w:r w:rsidRPr="00FF0CF7">
        <w:t xml:space="preserve">. The fact is, </w:t>
      </w:r>
      <w:r w:rsidRPr="00FF0CF7">
        <w:rPr>
          <w:rStyle w:val="StyleUnderline"/>
        </w:rPr>
        <w:t xml:space="preserve">our </w:t>
      </w:r>
      <w:r w:rsidRPr="00FF0CF7">
        <w:t xml:space="preserve">ancestors, </w:t>
      </w:r>
      <w:r w:rsidRPr="00C07B92">
        <w:rPr>
          <w:rStyle w:val="Emphasis"/>
          <w:highlight w:val="green"/>
        </w:rPr>
        <w:t>e</w:t>
      </w:r>
      <w:r w:rsidRPr="00C07B92">
        <w:rPr>
          <w:rStyle w:val="StyleUnderline"/>
          <w:highlight w:val="green"/>
        </w:rPr>
        <w:t>nslaved ancestors</w:t>
      </w:r>
      <w:r w:rsidRPr="00FF0CF7">
        <w:rPr>
          <w:rStyle w:val="StyleUnderline"/>
        </w:rPr>
        <w:t xml:space="preserve"> who were </w:t>
      </w:r>
      <w:r w:rsidRPr="00C07B92">
        <w:rPr>
          <w:rStyle w:val="StyleUnderline"/>
          <w:highlight w:val="green"/>
        </w:rPr>
        <w:t>burning down the plantations</w:t>
      </w:r>
      <w:r w:rsidRPr="00FF0CF7">
        <w:t xml:space="preserve"> and finding clever ways to poison the masters, </w:t>
      </w:r>
      <w:r w:rsidRPr="00FF0CF7">
        <w:rPr>
          <w:rStyle w:val="StyleUnderline"/>
        </w:rPr>
        <w:t>who were organizing meetings for rebellions</w:t>
      </w:r>
      <w:r w:rsidRPr="00FF0CF7">
        <w:t xml:space="preserve"> – </w:t>
      </w:r>
      <w:r w:rsidRPr="00C07B92">
        <w:rPr>
          <w:rStyle w:val="StyleUnderline"/>
          <w:highlight w:val="green"/>
        </w:rPr>
        <w:t xml:space="preserve">none </w:t>
      </w:r>
      <w:r w:rsidRPr="00FF0CF7">
        <w:rPr>
          <w:rStyle w:val="StyleUnderline"/>
        </w:rPr>
        <w:t>of them</w:t>
      </w:r>
      <w:r w:rsidRPr="00C07B92">
        <w:rPr>
          <w:rStyle w:val="StyleUnderline"/>
          <w:highlight w:val="green"/>
        </w:rPr>
        <w:t xml:space="preserve"> had any clue of what the future would be 100 years later</w:t>
      </w:r>
      <w:r w:rsidRPr="00FF0CF7">
        <w:t>… But you know why they fought? Because they knew it wasn’t for them.</w:t>
      </w:r>
    </w:p>
    <w:p w14:paraId="4F2D6723" w14:textId="77777777" w:rsidR="0098612A" w:rsidRPr="004132F2" w:rsidRDefault="0098612A" w:rsidP="0098612A">
      <w:pPr>
        <w:pStyle w:val="Heading4"/>
        <w:rPr>
          <w:rFonts w:cs="Arial"/>
        </w:rPr>
      </w:pPr>
      <w:r w:rsidRPr="004132F2">
        <w:rPr>
          <w:rFonts w:cs="Arial"/>
        </w:rPr>
        <w:t>Effective global governance prevents unregulated emergent tech – prevents extinction</w:t>
      </w:r>
    </w:p>
    <w:p w14:paraId="1BDA97B6" w14:textId="77777777" w:rsidR="0098612A" w:rsidRPr="00D67849" w:rsidRDefault="0098612A" w:rsidP="0098612A">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w:t>
      </w:r>
      <w:proofErr w:type="gramStart"/>
      <w:r w:rsidRPr="00D67849">
        <w:t>governance?,</w:t>
      </w:r>
      <w:proofErr w:type="gramEnd"/>
      <w:r w:rsidRPr="00D67849">
        <w:t xml:space="preserve">" Vision of Earth, </w:t>
      </w:r>
      <w:hyperlink r:id="rId16" w:history="1">
        <w:r w:rsidRPr="0079773E">
          <w:rPr>
            <w:rStyle w:val="Hyperlink"/>
          </w:rPr>
          <w:t>https://www.visionofearth.org/social-change/global-governance/</w:t>
        </w:r>
      </w:hyperlink>
      <w:r>
        <w:t xml:space="preserve"> </w:t>
      </w:r>
    </w:p>
    <w:p w14:paraId="2BFAED78" w14:textId="77777777" w:rsidR="0098612A" w:rsidRPr="00400F5E" w:rsidRDefault="0098612A" w:rsidP="0098612A">
      <w:pPr>
        <w:rPr>
          <w:rStyle w:val="StyleUnderline"/>
        </w:rPr>
      </w:pPr>
      <w:r w:rsidRPr="001D3009">
        <w:rPr>
          <w:rStyle w:val="StyleUnderline"/>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1D3009">
        <w:rPr>
          <w:rStyle w:val="Emphasis"/>
        </w:rPr>
        <w:t>The most important challenge for humanity 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1D3009">
        <w:rPr>
          <w:rStyle w:val="Emphasis"/>
        </w:rPr>
        <w:t>The progress of technological research exposes us to new dangers such</w:t>
      </w:r>
      <w:r w:rsidRPr="004132F2">
        <w:rPr>
          <w:rStyle w:val="Emphasis"/>
        </w:rPr>
        <w:t xml:space="preserve"> as </w:t>
      </w:r>
      <w:r w:rsidRPr="00DD410D">
        <w:rPr>
          <w:rStyle w:val="Emphasis"/>
          <w:highlight w:val="green"/>
        </w:rPr>
        <w:t>bioengineered superbugs, nanotechnologi</w:t>
      </w:r>
      <w:r w:rsidRPr="001D3009">
        <w:rPr>
          <w:rStyle w:val="Emphasis"/>
        </w:rPr>
        <w:t>cal</w:t>
      </w:r>
      <w:r w:rsidRPr="00DD410D">
        <w:rPr>
          <w:rStyle w:val="Emphasis"/>
          <w:highlight w:val="green"/>
        </w:rPr>
        <w:t xml:space="preserve"> </w:t>
      </w:r>
      <w:r w:rsidRPr="001D3009">
        <w:rPr>
          <w:rStyle w:val="Emphasis"/>
        </w:rPr>
        <w:t>menaces, and the risk of an</w:t>
      </w:r>
      <w:r w:rsidRPr="00DD410D">
        <w:rPr>
          <w:rStyle w:val="Emphasis"/>
          <w:highlight w:val="green"/>
        </w:rPr>
        <w:t xml:space="preserve"> out-of-control a</w:t>
      </w:r>
      <w:r w:rsidRPr="001D3009">
        <w:rPr>
          <w:rStyle w:val="Emphasis"/>
        </w:rPr>
        <w:t>rtificial</w:t>
      </w:r>
      <w:r w:rsidRPr="00DD410D">
        <w:rPr>
          <w:rStyle w:val="Emphasis"/>
          <w:highlight w:val="green"/>
        </w:rPr>
        <w:t xml:space="preserve"> i</w:t>
      </w:r>
      <w:r w:rsidRPr="001D3009">
        <w:rPr>
          <w:rStyle w:val="Emphasis"/>
        </w:rPr>
        <w:t>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 xml:space="preserve">needed </w:t>
      </w:r>
      <w:r w:rsidRPr="001D3009">
        <w:rPr>
          <w:rStyle w:val="StyleUnderline"/>
        </w:rPr>
        <w:t>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w:t>
      </w:r>
      <w:r w:rsidRPr="001D3009">
        <w:rPr>
          <w:rStyle w:val="StyleUnderline"/>
        </w:rPr>
        <w:t xml:space="preserve">is key </w:t>
      </w:r>
      <w:r w:rsidRPr="004132F2">
        <w:rPr>
          <w:rStyle w:val="StyleUnderline"/>
        </w:rPr>
        <w:t xml:space="preserve">to solving global problems. </w:t>
      </w:r>
      <w:r w:rsidRPr="001D3009">
        <w:rPr>
          <w:rStyle w:val="Emphasis"/>
        </w:rPr>
        <w:t xml:space="preserve">Without it, we may not be able to </w:t>
      </w:r>
      <w:r w:rsidRPr="00DD410D">
        <w:rPr>
          <w:rStyle w:val="Emphasis"/>
          <w:highlight w:val="green"/>
        </w:rPr>
        <w:t xml:space="preserve">avoid weakest-link existential risks or regulate new </w:t>
      </w:r>
      <w:r w:rsidRPr="001D3009">
        <w:rPr>
          <w:rStyle w:val="Emphasis"/>
        </w:rPr>
        <w:t xml:space="preserve">and dangerous </w:t>
      </w:r>
      <w:r w:rsidRPr="00DD410D">
        <w:rPr>
          <w:rStyle w:val="Emphasis"/>
          <w:highlight w:val="green"/>
        </w:rPr>
        <w:t>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4D7F0E6E" w14:textId="77777777" w:rsidR="0098612A" w:rsidRDefault="0098612A" w:rsidP="0098612A"/>
    <w:p w14:paraId="5E7F1DF1" w14:textId="77777777" w:rsidR="0098612A" w:rsidRPr="0098612A" w:rsidRDefault="0098612A" w:rsidP="0098612A"/>
    <w:p w14:paraId="61159E5E" w14:textId="77777777" w:rsidR="000F719F" w:rsidRDefault="000F719F" w:rsidP="000F719F">
      <w:pPr>
        <w:pStyle w:val="Heading4"/>
      </w:pPr>
      <w:r>
        <w:t xml:space="preserve">Our narrative around China’s Rise </w:t>
      </w:r>
      <w:r>
        <w:rPr>
          <w:u w:val="single"/>
        </w:rPr>
        <w:t>ruptures</w:t>
      </w:r>
      <w:r>
        <w:t xml:space="preserve"> Western understandings of IR.</w:t>
      </w:r>
    </w:p>
    <w:p w14:paraId="15695DC8" w14:textId="77777777" w:rsidR="000F719F" w:rsidRPr="00313BAC" w:rsidRDefault="000F719F" w:rsidP="000F719F">
      <w:r w:rsidRPr="00313BAC">
        <w:rPr>
          <w:rStyle w:val="Style13ptBold"/>
        </w:rPr>
        <w:t>Cho</w:t>
      </w:r>
      <w:r>
        <w:rPr>
          <w:rStyle w:val="Style13ptBold"/>
        </w:rPr>
        <w:t xml:space="preserve"> and Hwang 20</w:t>
      </w:r>
      <w:r w:rsidRPr="00313BAC">
        <w:t xml:space="preserve">, Young </w:t>
      </w:r>
      <w:proofErr w:type="spellStart"/>
      <w:r w:rsidRPr="00313BAC">
        <w:t>Chul</w:t>
      </w:r>
      <w:proofErr w:type="spellEnd"/>
      <w:r w:rsidRPr="00313BAC">
        <w:t xml:space="preserve">, and </w:t>
      </w:r>
      <w:proofErr w:type="spellStart"/>
      <w:r w:rsidRPr="00313BAC">
        <w:t>Yih</w:t>
      </w:r>
      <w:proofErr w:type="spellEnd"/>
      <w:r w:rsidRPr="00313BAC">
        <w:t xml:space="preserve">-Jye Hwang. "Mainstream IR theoretical perspectives and rising China Vis-À-Vis the west: The logic of conquest, conversion and </w:t>
      </w:r>
      <w:proofErr w:type="spellStart"/>
      <w:r w:rsidRPr="00313BAC">
        <w:t>socialisation</w:t>
      </w:r>
      <w:proofErr w:type="spellEnd"/>
      <w:r w:rsidRPr="00313BAC">
        <w:t>." Journal of Chinese Political Science 25.2 (2020): 175-198.</w:t>
      </w:r>
      <w:r>
        <w:t xml:space="preserve"> (</w:t>
      </w:r>
      <w:r w:rsidRPr="00610353">
        <w:rPr>
          <w:rFonts w:asciiTheme="minorHAnsi" w:hAnsiTheme="minorHAnsi" w:cstheme="minorHAnsi"/>
        </w:rPr>
        <w:t xml:space="preserve">The School of International Studies, </w:t>
      </w:r>
      <w:proofErr w:type="spellStart"/>
      <w:r w:rsidRPr="00610353">
        <w:rPr>
          <w:rFonts w:asciiTheme="minorHAnsi" w:hAnsiTheme="minorHAnsi" w:cstheme="minorHAnsi"/>
        </w:rPr>
        <w:t>Chonbuk</w:t>
      </w:r>
      <w:proofErr w:type="spellEnd"/>
      <w:r w:rsidRPr="00610353">
        <w:rPr>
          <w:rFonts w:asciiTheme="minorHAnsi" w:hAnsiTheme="minorHAnsi" w:cstheme="minorHAnsi"/>
        </w:rPr>
        <w:t xml:space="preserve"> National University</w:t>
      </w:r>
      <w:r>
        <w:rPr>
          <w:rFonts w:asciiTheme="minorHAnsi" w:hAnsiTheme="minorHAnsi" w:cstheme="minorHAnsi"/>
        </w:rPr>
        <w:t xml:space="preserve">)//Elmer </w:t>
      </w:r>
    </w:p>
    <w:p w14:paraId="063F8F23" w14:textId="77777777" w:rsidR="000F719F" w:rsidRPr="0049303C" w:rsidRDefault="000F719F" w:rsidP="000F719F">
      <w:r w:rsidRPr="00313BAC">
        <w:rPr>
          <w:u w:val="single"/>
        </w:rPr>
        <w:t xml:space="preserve">Embedded Orientalism in Mainstream IR </w:t>
      </w:r>
      <w:r w:rsidRPr="00DD410D">
        <w:rPr>
          <w:b/>
          <w:sz w:val="26"/>
          <w:highlight w:val="green"/>
          <w:u w:val="single"/>
        </w:rPr>
        <w:t>Mainstream IR scholarship</w:t>
      </w:r>
      <w:r w:rsidRPr="00313BAC">
        <w:rPr>
          <w:u w:val="single"/>
        </w:rPr>
        <w:t xml:space="preserve">, under the cloak of objective scientific knowledge production, thus </w:t>
      </w:r>
      <w:r w:rsidRPr="00DD410D">
        <w:rPr>
          <w:b/>
          <w:sz w:val="26"/>
          <w:highlight w:val="green"/>
          <w:u w:val="single"/>
        </w:rPr>
        <w:t>reflects</w:t>
      </w:r>
      <w:r w:rsidRPr="00DD410D">
        <w:rPr>
          <w:highlight w:val="green"/>
          <w:u w:val="single"/>
        </w:rPr>
        <w:t xml:space="preserve"> </w:t>
      </w:r>
      <w:r w:rsidRPr="00313BAC">
        <w:rPr>
          <w:u w:val="single"/>
        </w:rPr>
        <w:t xml:space="preserve">the identity and </w:t>
      </w:r>
      <w:r w:rsidRPr="00DD410D">
        <w:rPr>
          <w:b/>
          <w:sz w:val="26"/>
          <w:highlight w:val="green"/>
          <w:u w:val="single"/>
        </w:rPr>
        <w:t>interests of the West</w:t>
      </w:r>
      <w:r w:rsidRPr="00313BAC">
        <w:rPr>
          <w:u w:val="single"/>
        </w:rPr>
        <w:t xml:space="preserve">, specifically the Anglo- American world, </w:t>
      </w:r>
      <w:r w:rsidRPr="00DD410D">
        <w:rPr>
          <w:b/>
          <w:sz w:val="26"/>
          <w:highlight w:val="green"/>
          <w:u w:val="single"/>
        </w:rPr>
        <w:t>by encouraging</w:t>
      </w:r>
      <w:r w:rsidRPr="00DD410D">
        <w:rPr>
          <w:highlight w:val="green"/>
          <w:u w:val="single"/>
        </w:rPr>
        <w:t xml:space="preserve"> </w:t>
      </w:r>
      <w:r w:rsidRPr="00313BAC">
        <w:rPr>
          <w:u w:val="single"/>
        </w:rPr>
        <w:t xml:space="preserve">its </w:t>
      </w:r>
      <w:r w:rsidRPr="00DD410D">
        <w:rPr>
          <w:b/>
          <w:sz w:val="26"/>
          <w:highlight w:val="green"/>
          <w:u w:val="single"/>
        </w:rPr>
        <w:t xml:space="preserve">scholars to exclude non-Western systems of thought </w:t>
      </w:r>
      <w:r w:rsidRPr="00313BAC">
        <w:rPr>
          <w:u w:val="single"/>
        </w:rPr>
        <w:t xml:space="preserve">and using its theoretical perspectives </w:t>
      </w:r>
      <w:r w:rsidRPr="00DD410D">
        <w:rPr>
          <w:b/>
          <w:sz w:val="26"/>
          <w:highlight w:val="green"/>
          <w:u w:val="single"/>
        </w:rPr>
        <w:t>to</w:t>
      </w:r>
      <w:r w:rsidRPr="00DD410D">
        <w:rPr>
          <w:highlight w:val="green"/>
          <w:u w:val="single"/>
        </w:rPr>
        <w:t xml:space="preserve"> </w:t>
      </w:r>
      <w:r w:rsidRPr="00313BAC">
        <w:rPr>
          <w:u w:val="single"/>
        </w:rPr>
        <w:t xml:space="preserve">justify and </w:t>
      </w:r>
      <w:r w:rsidRPr="00DD410D">
        <w:rPr>
          <w:b/>
          <w:sz w:val="26"/>
          <w:highlight w:val="green"/>
          <w:u w:val="single"/>
        </w:rPr>
        <w:t>perpetuate Western hegemony</w:t>
      </w:r>
      <w:r w:rsidRPr="00313BAC">
        <w:rPr>
          <w:u w:val="single"/>
        </w:rPr>
        <w:t xml:space="preserve"> ([42, 95]: 167–83).</w:t>
      </w:r>
      <w:r w:rsidRPr="00313BAC">
        <w:t xml:space="preserve"> Our analysis of the Self/Other relations in each mainstream IR perspective suggests that realist, liberalist, and constructivist perspectives are ‘problem-solving’ approaches, as opposed to critical approaches ([18]: 204–54). To paraphrase Cox’s [18] renowned statement — ‘Theory is always for someone and for some purpose’ — mainstream IR theoretical perspectives are always for great, hegemonic powers and for the purpose of securing an international system designed for the security and interests of those great hegemonic powers. In international affairs, the Self is the hegemon (often the West), and the Other is the subordinate (often the Rest). The Self is the proactive subject, and the Other is a mere object to be controlled by the Self for the Other’s own good. The Other’s subjectivity is often missing or ignored. Normatively and meta-theoretically, this way of thinking is tied to logocentrism, ‘which at once differentiates one term from another, prefers one to the other, and arranges them hierarchically, displacing the subordinate term beyond the boundary of what is significant and desirable in context’ ([36]: xvi). </w:t>
      </w:r>
      <w:r w:rsidRPr="00313BAC">
        <w:rPr>
          <w:u w:val="single"/>
        </w:rPr>
        <w:t xml:space="preserve">From Plato through to the present time, logocentrism has been the dominant mode of producing meaning in Western culture. In the context of Jacques Derrida, </w:t>
      </w:r>
      <w:proofErr w:type="spellStart"/>
      <w:r w:rsidRPr="00313BAC">
        <w:rPr>
          <w:u w:val="single"/>
        </w:rPr>
        <w:t>Delanty</w:t>
      </w:r>
      <w:proofErr w:type="spellEnd"/>
      <w:r w:rsidRPr="00313BAC">
        <w:rPr>
          <w:u w:val="single"/>
        </w:rPr>
        <w:t xml:space="preserve"> [21] says that logocentrism is ethnocentric because it privileges Western thought over all other forms of thought and makes Western reason the sole criterion for ‘correct and universal’ knowledge.</w:t>
      </w:r>
      <w:r w:rsidRPr="00313BAC">
        <w:t xml:space="preserve"> It is easily discernible that logocentrism is theoretically akin to Said’s [93] notion of Orientalism, which notices the Orient as the most recurring image of the Other, the West’s ‘contrasting image, idea, personality, and experience’ that helps to define what the ‘West’ is. In critical IR literature on China, </w:t>
      </w:r>
      <w:proofErr w:type="spellStart"/>
      <w:r w:rsidRPr="00313BAC">
        <w:t>Chengxin</w:t>
      </w:r>
      <w:proofErr w:type="spellEnd"/>
      <w:r w:rsidRPr="00313BAC">
        <w:t xml:space="preserve"> Pan’s study on Western representations of China’s rise is particularly illuminating. In Knowledge, Desire, and Power in Global Politics [82], </w:t>
      </w:r>
      <w:r w:rsidRPr="00313BAC">
        <w:rPr>
          <w:u w:val="single"/>
        </w:rPr>
        <w:t xml:space="preserve">Pan first provocatively asserts that ‘China watching rarely watches itself’. He argues that although it is commonly held as ‘objective truth’, </w:t>
      </w:r>
      <w:r w:rsidRPr="00DD410D">
        <w:rPr>
          <w:b/>
          <w:sz w:val="26"/>
          <w:highlight w:val="green"/>
          <w:u w:val="single"/>
        </w:rPr>
        <w:t>Western knowledge of China’s rise is</w:t>
      </w:r>
      <w:r w:rsidRPr="00DD410D">
        <w:rPr>
          <w:highlight w:val="green"/>
          <w:u w:val="single"/>
        </w:rPr>
        <w:t xml:space="preserve"> </w:t>
      </w:r>
      <w:r w:rsidRPr="00313BAC">
        <w:rPr>
          <w:u w:val="single"/>
        </w:rPr>
        <w:t xml:space="preserve">in </w:t>
      </w:r>
      <w:r w:rsidRPr="00313BAC">
        <w:rPr>
          <w:b/>
          <w:sz w:val="26"/>
          <w:u w:val="single"/>
        </w:rPr>
        <w:t xml:space="preserve">fact </w:t>
      </w:r>
      <w:r w:rsidRPr="00DD410D">
        <w:rPr>
          <w:b/>
          <w:sz w:val="26"/>
          <w:highlight w:val="green"/>
          <w:u w:val="single"/>
        </w:rPr>
        <w:t>less about ‘China’; rather</w:t>
      </w:r>
      <w:r w:rsidRPr="00313BAC">
        <w:rPr>
          <w:u w:val="single"/>
        </w:rPr>
        <w:t xml:space="preserve">, it is </w:t>
      </w:r>
      <w:r w:rsidRPr="00DD410D">
        <w:rPr>
          <w:b/>
          <w:sz w:val="26"/>
          <w:highlight w:val="green"/>
          <w:u w:val="single"/>
        </w:rPr>
        <w:t>a reflection of</w:t>
      </w:r>
      <w:r w:rsidRPr="00313BAC">
        <w:rPr>
          <w:u w:val="single"/>
        </w:rPr>
        <w:t xml:space="preserve"> ‘a certain </w:t>
      </w:r>
      <w:r w:rsidRPr="00DD410D">
        <w:rPr>
          <w:b/>
          <w:sz w:val="26"/>
          <w:highlight w:val="green"/>
          <w:u w:val="single"/>
        </w:rPr>
        <w:t>Western self-imagination and its quest for</w:t>
      </w:r>
      <w:r w:rsidRPr="00313BAC">
        <w:rPr>
          <w:u w:val="single"/>
        </w:rPr>
        <w:t xml:space="preserve"> certainty and </w:t>
      </w:r>
      <w:r w:rsidRPr="00DD410D">
        <w:rPr>
          <w:b/>
          <w:sz w:val="26"/>
          <w:highlight w:val="green"/>
          <w:u w:val="single"/>
        </w:rPr>
        <w:t>identity’</w:t>
      </w:r>
      <w:r w:rsidRPr="00313BAC">
        <w:rPr>
          <w:u w:val="single"/>
        </w:rPr>
        <w:t xml:space="preserve"> ([82]: viii).</w:t>
      </w:r>
      <w:r w:rsidRPr="00313BAC">
        <w:t xml:space="preserve"> Pan then persuasively demonstrates the ways in which two prominent Western ‘paradigms’ – </w:t>
      </w:r>
      <w:r w:rsidRPr="00313BAC">
        <w:rPr>
          <w:u w:val="single"/>
        </w:rPr>
        <w:t xml:space="preserve">namely: </w:t>
      </w:r>
      <w:r w:rsidRPr="00DD410D">
        <w:rPr>
          <w:b/>
          <w:sz w:val="26"/>
          <w:highlight w:val="green"/>
          <w:u w:val="single"/>
        </w:rPr>
        <w:t>China</w:t>
      </w:r>
      <w:r w:rsidRPr="00313BAC">
        <w:rPr>
          <w:u w:val="single"/>
        </w:rPr>
        <w:t xml:space="preserve"> the </w:t>
      </w:r>
      <w:r w:rsidRPr="00DD410D">
        <w:rPr>
          <w:highlight w:val="green"/>
          <w:u w:val="single"/>
        </w:rPr>
        <w:t>‘</w:t>
      </w:r>
      <w:r w:rsidRPr="00DD410D">
        <w:rPr>
          <w:b/>
          <w:sz w:val="26"/>
          <w:highlight w:val="green"/>
          <w:u w:val="single"/>
        </w:rPr>
        <w:t>threat’</w:t>
      </w:r>
      <w:r w:rsidRPr="00DD410D">
        <w:rPr>
          <w:highlight w:val="green"/>
          <w:u w:val="single"/>
        </w:rPr>
        <w:t xml:space="preserve"> </w:t>
      </w:r>
      <w:r w:rsidRPr="00313BAC">
        <w:rPr>
          <w:u w:val="single"/>
        </w:rPr>
        <w:t xml:space="preserve">and China the ‘opportunity’ – have steered and </w:t>
      </w:r>
      <w:r w:rsidRPr="00DD410D">
        <w:rPr>
          <w:b/>
          <w:sz w:val="26"/>
          <w:highlight w:val="green"/>
          <w:u w:val="single"/>
          <w:bdr w:val="single" w:sz="18" w:space="0" w:color="auto"/>
        </w:rPr>
        <w:t>shaped Western understandings</w:t>
      </w:r>
      <w:r w:rsidRPr="00DD410D">
        <w:rPr>
          <w:highlight w:val="green"/>
          <w:u w:val="single"/>
        </w:rPr>
        <w:t xml:space="preserve"> </w:t>
      </w:r>
      <w:r w:rsidRPr="00313BAC">
        <w:rPr>
          <w:u w:val="single"/>
        </w:rPr>
        <w:t>of China, determining ‘certain acceptable ways of making sense of China and facilitate the production of knowledge along those lines’ ([82]: 22).</w:t>
      </w:r>
      <w:r w:rsidRPr="00313BAC">
        <w:t xml:space="preserve"> To him, these two paradigms are produced by a longstanding ‘colonial desire’ of the West towards China. Whereas ‘the ‘China threat’ paradigm bears the stamp of fears, the ‘China opportunity’ paradigm can be best seen as manifestations of modern fantasies’ ([82]: 16). In addition, the presumed superiority of the West over its Others suggests that only one single (Western) path leads to the end form of human </w:t>
      </w:r>
      <w:proofErr w:type="spellStart"/>
      <w:r w:rsidRPr="00313BAC">
        <w:t>civilisation</w:t>
      </w:r>
      <w:proofErr w:type="spellEnd"/>
      <w:r w:rsidRPr="00313BAC">
        <w:t xml:space="preserve"> or history [31], that is, the one represented by Western </w:t>
      </w:r>
      <w:proofErr w:type="spellStart"/>
      <w:r w:rsidRPr="00313BAC">
        <w:t>civilisation</w:t>
      </w:r>
      <w:proofErr w:type="spellEnd"/>
      <w:r w:rsidRPr="00313BAC">
        <w:t xml:space="preserve">. Western </w:t>
      </w:r>
      <w:proofErr w:type="spellStart"/>
      <w:r w:rsidRPr="00313BAC">
        <w:t>civilisation</w:t>
      </w:r>
      <w:proofErr w:type="spellEnd"/>
      <w:r w:rsidRPr="00313BAC">
        <w:t xml:space="preserve"> is thus understood to be not only different from its Eastern counterpart, but far superior to it. Western-centrism in this sense is prescriptively built upon the assumption that the totality of Western culture is universal. External geographical or cultural differences thus come to be represented as Others that could constitute a threat to Western universality. </w:t>
      </w:r>
      <w:r w:rsidRPr="00313BAC">
        <w:rPr>
          <w:u w:val="single"/>
        </w:rPr>
        <w:t xml:space="preserve">In such a Manichaean world of morality, the Self and the Other are essentially different, and </w:t>
      </w:r>
      <w:r w:rsidRPr="00DD410D">
        <w:rPr>
          <w:highlight w:val="green"/>
          <w:u w:val="single"/>
        </w:rPr>
        <w:t xml:space="preserve">the </w:t>
      </w:r>
      <w:r w:rsidRPr="00DD410D">
        <w:rPr>
          <w:b/>
          <w:sz w:val="26"/>
          <w:highlight w:val="green"/>
          <w:u w:val="single"/>
        </w:rPr>
        <w:t>temptation</w:t>
      </w:r>
      <w:r w:rsidRPr="00DD410D">
        <w:rPr>
          <w:highlight w:val="green"/>
          <w:u w:val="single"/>
        </w:rPr>
        <w:t xml:space="preserve"> </w:t>
      </w:r>
      <w:r w:rsidRPr="00313BAC">
        <w:rPr>
          <w:u w:val="single"/>
        </w:rPr>
        <w:t xml:space="preserve">is strong </w:t>
      </w:r>
      <w:r w:rsidRPr="00DD410D">
        <w:rPr>
          <w:b/>
          <w:sz w:val="26"/>
          <w:highlight w:val="green"/>
          <w:u w:val="single"/>
        </w:rPr>
        <w:t>to translate Self/Other into</w:t>
      </w:r>
      <w:r w:rsidRPr="00DD410D">
        <w:rPr>
          <w:highlight w:val="green"/>
          <w:u w:val="single"/>
        </w:rPr>
        <w:t xml:space="preserve"> </w:t>
      </w:r>
      <w:r w:rsidRPr="00313BAC">
        <w:rPr>
          <w:u w:val="single"/>
        </w:rPr>
        <w:t xml:space="preserve">a logocentric </w:t>
      </w:r>
      <w:r w:rsidRPr="00DD410D">
        <w:rPr>
          <w:b/>
          <w:sz w:val="26"/>
          <w:highlight w:val="green"/>
          <w:u w:val="single"/>
        </w:rPr>
        <w:t>good/evil binary</w:t>
      </w:r>
      <w:r w:rsidRPr="00DD410D">
        <w:rPr>
          <w:highlight w:val="green"/>
          <w:u w:val="single"/>
        </w:rPr>
        <w:t xml:space="preserve"> </w:t>
      </w:r>
      <w:r w:rsidRPr="00313BAC">
        <w:rPr>
          <w:u w:val="single"/>
        </w:rPr>
        <w:t xml:space="preserve">framework </w:t>
      </w:r>
      <w:r w:rsidRPr="00DD410D">
        <w:rPr>
          <w:b/>
          <w:sz w:val="26"/>
          <w:highlight w:val="green"/>
          <w:u w:val="single"/>
          <w:bdr w:val="single" w:sz="18" w:space="0" w:color="auto"/>
        </w:rPr>
        <w:t>that provides a moral basis for conquest</w:t>
      </w:r>
      <w:r w:rsidRPr="00313BAC">
        <w:rPr>
          <w:u w:val="single"/>
        </w:rPr>
        <w:t xml:space="preserve">, conversion, and </w:t>
      </w:r>
      <w:proofErr w:type="spellStart"/>
      <w:r w:rsidRPr="00313BAC">
        <w:rPr>
          <w:u w:val="single"/>
        </w:rPr>
        <w:t>socialisation</w:t>
      </w:r>
      <w:proofErr w:type="spellEnd"/>
      <w:r w:rsidRPr="00313BAC">
        <w:rPr>
          <w:u w:val="single"/>
        </w:rPr>
        <w:t>. IR examples of this are US President Ronald Regan’s use of ‘evil empire’ to describe the Soviet Union in 1983 and US President George W. Bush’s 2002 State of the Union Address describing Iran, Iraq, and North Korea as the ‘axis of evil.’</w:t>
      </w:r>
      <w:r w:rsidRPr="00313BAC">
        <w:t xml:space="preserve"> Thus, the logic of conquest, conversion, and </w:t>
      </w:r>
      <w:proofErr w:type="spellStart"/>
      <w:r w:rsidRPr="00313BAC">
        <w:t>socialisation</w:t>
      </w:r>
      <w:proofErr w:type="spellEnd"/>
      <w:r w:rsidRPr="00313BAC">
        <w:t xml:space="preserve"> when dealing with Others is often justified by stealth in mainstream IR perspectives. Realism, liberalism, and constructivism never provide value-free IR knowledge; rather, they are normative theories for the hegemon. Logocentrism and Orientalism have here been shown to constitute the hidden normative underpinning of those mainstream IR theoretical perspectives. As Pan [81] rightly noted, the US perception of the Other (i.e., China) as a threat is closely linked to how US policymakers see themselves ‘as representatives of the indispensable, security-conscious nation.’ By tracing mainstream IR’s understanding, explanation, and interpretation of its practices, we have shown how logocentrism and Orientalism manifest themselves in the discipline. Therefore, in the rest of this article, we turn to a case study — the rise of China — to examine our deliberation of Self-Other relations in world politics and test our initial proposition about the mechanisms through which and the conditions under which Self-Other relations function when </w:t>
      </w:r>
      <w:proofErr w:type="spellStart"/>
      <w:r w:rsidRPr="00313BAC">
        <w:t>theorising</w:t>
      </w:r>
      <w:proofErr w:type="spellEnd"/>
      <w:r w:rsidRPr="00313BAC">
        <w:t xml:space="preserve"> about international relations.</w:t>
      </w:r>
    </w:p>
    <w:p w14:paraId="4F62DE26" w14:textId="77777777" w:rsidR="000F719F" w:rsidRPr="00AF4374" w:rsidRDefault="000F719F" w:rsidP="000F719F">
      <w:pPr>
        <w:pStyle w:val="Heading4"/>
      </w:pPr>
      <w:r>
        <w:t xml:space="preserve">Reject Sweeping Claims about IR – IR is a </w:t>
      </w:r>
      <w:r>
        <w:rPr>
          <w:u w:val="single"/>
        </w:rPr>
        <w:t>good</w:t>
      </w:r>
      <w:r>
        <w:t xml:space="preserve">, </w:t>
      </w:r>
      <w:r>
        <w:rPr>
          <w:u w:val="single"/>
        </w:rPr>
        <w:t>minimalist theory</w:t>
      </w:r>
      <w:r>
        <w:t xml:space="preserve"> to explain war and governance – abstract critiques have </w:t>
      </w:r>
      <w:r>
        <w:rPr>
          <w:u w:val="single"/>
        </w:rPr>
        <w:t>zero</w:t>
      </w:r>
      <w:r>
        <w:t xml:space="preserve"> concrete solvency. </w:t>
      </w:r>
    </w:p>
    <w:p w14:paraId="1EF126A2" w14:textId="77777777" w:rsidR="000F719F" w:rsidRPr="000B404C" w:rsidRDefault="000F719F" w:rsidP="000F719F">
      <w:proofErr w:type="spellStart"/>
      <w:r w:rsidRPr="00F30AD6">
        <w:rPr>
          <w:rStyle w:val="Style13ptBold"/>
          <w:rFonts w:asciiTheme="minorHAnsi" w:hAnsiTheme="minorHAnsi" w:cstheme="minorHAnsi"/>
        </w:rPr>
        <w:t>Wæver</w:t>
      </w:r>
      <w:proofErr w:type="spellEnd"/>
      <w:r w:rsidRPr="00F30AD6">
        <w:rPr>
          <w:rStyle w:val="Style13ptBold"/>
          <w:rFonts w:asciiTheme="minorHAnsi" w:hAnsiTheme="minorHAnsi" w:cstheme="minorHAnsi"/>
        </w:rPr>
        <w:t xml:space="preserve"> </w:t>
      </w:r>
      <w:r>
        <w:rPr>
          <w:rStyle w:val="Style13ptBold"/>
          <w:rFonts w:asciiTheme="minorHAnsi" w:hAnsiTheme="minorHAnsi" w:cstheme="minorHAnsi"/>
        </w:rPr>
        <w:t>and</w:t>
      </w:r>
      <w:r w:rsidRPr="00F30AD6">
        <w:rPr>
          <w:rFonts w:asciiTheme="minorHAnsi" w:hAnsiTheme="minorHAnsi" w:cstheme="minorHAnsi"/>
        </w:rPr>
        <w:t xml:space="preserve"> </w:t>
      </w:r>
      <w:r w:rsidRPr="00F30AD6">
        <w:rPr>
          <w:rStyle w:val="Style13ptBold"/>
          <w:rFonts w:asciiTheme="minorHAnsi" w:hAnsiTheme="minorHAnsi" w:cstheme="minorHAnsi"/>
        </w:rPr>
        <w:t>Buzan</w:t>
      </w:r>
      <w:r>
        <w:rPr>
          <w:b/>
          <w:bCs/>
          <w:sz w:val="26"/>
          <w:szCs w:val="26"/>
        </w:rPr>
        <w:t xml:space="preserve"> </w:t>
      </w:r>
      <w:r w:rsidRPr="00F30AD6">
        <w:rPr>
          <w:rStyle w:val="Style13ptBold"/>
          <w:rFonts w:asciiTheme="minorHAnsi" w:hAnsiTheme="minorHAnsi" w:cstheme="minorHAnsi"/>
        </w:rPr>
        <w:t>20</w:t>
      </w:r>
      <w:r>
        <w:t xml:space="preserve"> [Ole and Barry; May 15th; </w:t>
      </w:r>
      <w:r w:rsidRPr="00BF704C">
        <w:t>Professor of International Relation</w:t>
      </w:r>
      <w:r>
        <w:t xml:space="preserve">s at the </w:t>
      </w:r>
      <w:r w:rsidRPr="00BF704C">
        <w:t>University of Copenhagen</w:t>
      </w:r>
      <w:r>
        <w:t xml:space="preserve">; </w:t>
      </w:r>
      <w:r w:rsidRPr="00BF704C">
        <w:t>Emeritus Professor of International Relations at the London School of Economics;</w:t>
      </w:r>
      <w:r>
        <w:t xml:space="preserve"> KU, </w:t>
      </w:r>
      <w:r w:rsidRPr="00281959">
        <w:t>“</w:t>
      </w:r>
      <w:r w:rsidRPr="00BF704C">
        <w:t>Racism and Responsibility -- The Critical Limits of Deep-Fake Methodology in Security Studies: A reply to Howell and Richter-Montpetit</w:t>
      </w:r>
      <w:r>
        <w:t xml:space="preserve">,” </w:t>
      </w:r>
      <w:r w:rsidRPr="00BF704C">
        <w:t>Racism and Responsibility -- The Critical Limits of Deep-Fake Methodology in Security Studies: A reply to Howell and Richter-Montpetit</w:t>
      </w:r>
      <w:r>
        <w:t>; GR]</w:t>
      </w:r>
    </w:p>
    <w:p w14:paraId="2463CBA0" w14:textId="77777777" w:rsidR="000F719F" w:rsidRPr="00D4670B" w:rsidRDefault="000F719F" w:rsidP="000F719F">
      <w:pPr>
        <w:rPr>
          <w:rFonts w:asciiTheme="minorHAnsi" w:hAnsiTheme="minorHAnsi" w:cstheme="minorHAnsi"/>
        </w:rPr>
      </w:pPr>
      <w:r w:rsidRPr="00F30AD6">
        <w:rPr>
          <w:rFonts w:asciiTheme="minorHAnsi" w:hAnsiTheme="minorHAnsi" w:cstheme="minorHAnsi"/>
        </w:rPr>
        <w:t xml:space="preserve">Racism is a powerful, malignant force in world politics, and our discipline, IR, has deeply problematic entanglements with it. It is a serious matter both to come intellectually to grips with this and to find the most effective strategies to act on it. </w:t>
      </w:r>
      <w:r w:rsidRPr="00F30AD6">
        <w:rPr>
          <w:rStyle w:val="StyleUnderline"/>
          <w:rFonts w:asciiTheme="minorHAnsi" w:hAnsiTheme="minorHAnsi" w:cstheme="minorHAnsi"/>
        </w:rPr>
        <w:t>We worry that</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more serious </w:t>
      </w:r>
      <w:r w:rsidRPr="00DD410D">
        <w:rPr>
          <w:rStyle w:val="Emphasis"/>
          <w:rFonts w:asciiTheme="minorHAnsi" w:hAnsiTheme="minorHAnsi" w:cstheme="minorHAnsi"/>
          <w:highlight w:val="green"/>
        </w:rPr>
        <w:t>problems</w:t>
      </w:r>
      <w:r w:rsidRPr="00F30AD6">
        <w:rPr>
          <w:rFonts w:asciiTheme="minorHAnsi" w:hAnsiTheme="minorHAnsi" w:cstheme="minorHAnsi"/>
        </w:rPr>
        <w:t xml:space="preserve"> </w:t>
      </w:r>
      <w:r w:rsidRPr="00DD410D">
        <w:rPr>
          <w:rStyle w:val="StyleUnderline"/>
          <w:rFonts w:asciiTheme="minorHAnsi" w:hAnsiTheme="minorHAnsi" w:cstheme="minorHAnsi"/>
          <w:highlight w:val="green"/>
        </w:rPr>
        <w:t xml:space="preserve">and </w:t>
      </w:r>
      <w:r w:rsidRPr="00DD410D">
        <w:rPr>
          <w:rStyle w:val="Emphasis"/>
          <w:rFonts w:asciiTheme="minorHAnsi" w:hAnsiTheme="minorHAnsi" w:cstheme="minorHAnsi"/>
          <w:highlight w:val="green"/>
        </w:rPr>
        <w:t>possibilities</w:t>
      </w:r>
      <w:r w:rsidRPr="00DD410D">
        <w:rPr>
          <w:rStyle w:val="StyleUnderline"/>
          <w:rFonts w:asciiTheme="minorHAnsi" w:hAnsiTheme="minorHAnsi" w:cstheme="minorHAnsi"/>
          <w:highlight w:val="green"/>
        </w:rPr>
        <w:t xml:space="preserve"> are </w:t>
      </w:r>
      <w:proofErr w:type="spellStart"/>
      <w:r w:rsidRPr="00DD410D">
        <w:rPr>
          <w:rStyle w:val="Emphasis"/>
          <w:rFonts w:asciiTheme="minorHAnsi" w:hAnsiTheme="minorHAnsi" w:cstheme="minorHAnsi"/>
          <w:highlight w:val="green"/>
        </w:rPr>
        <w:t>marginalised</w:t>
      </w:r>
      <w:proofErr w:type="spellEnd"/>
      <w:r w:rsidRPr="00F30AD6">
        <w:rPr>
          <w:rFonts w:asciiTheme="minorHAnsi" w:hAnsiTheme="minorHAnsi" w:cstheme="minorHAnsi"/>
        </w:rPr>
        <w:t xml:space="preserve"> </w:t>
      </w:r>
      <w:r w:rsidRPr="00DD410D">
        <w:rPr>
          <w:rStyle w:val="StyleUnderline"/>
          <w:rFonts w:asciiTheme="minorHAnsi" w:hAnsiTheme="minorHAnsi" w:cstheme="minorHAnsi"/>
          <w:highlight w:val="green"/>
        </w:rPr>
        <w:t>by an</w:t>
      </w:r>
      <w:r w:rsidRPr="00F30AD6">
        <w:rPr>
          <w:rStyle w:val="StyleUnderline"/>
          <w:rFonts w:asciiTheme="minorHAnsi" w:hAnsiTheme="minorHAnsi" w:cstheme="minorHAnsi"/>
        </w:rPr>
        <w:t xml:space="preserve"> ultimately very </w:t>
      </w:r>
      <w:r w:rsidRPr="00DD410D">
        <w:rPr>
          <w:rStyle w:val="Emphasis"/>
          <w:rFonts w:asciiTheme="minorHAnsi" w:hAnsiTheme="minorHAnsi" w:cstheme="minorHAnsi"/>
          <w:highlight w:val="green"/>
        </w:rPr>
        <w:t>inward-looking</w:t>
      </w:r>
      <w:r w:rsidRPr="00F30AD6">
        <w:rPr>
          <w:rStyle w:val="StyleUnderline"/>
          <w:rFonts w:asciiTheme="minorHAnsi" w:hAnsiTheme="minorHAnsi" w:cstheme="minorHAnsi"/>
        </w:rPr>
        <w:t xml:space="preserve"> and </w:t>
      </w:r>
      <w:r w:rsidRPr="00DD410D">
        <w:rPr>
          <w:rStyle w:val="Emphasis"/>
          <w:rFonts w:asciiTheme="minorHAnsi" w:hAnsiTheme="minorHAnsi" w:cstheme="minorHAnsi"/>
          <w:highlight w:val="green"/>
        </w:rPr>
        <w:t>scholastic exercise</w:t>
      </w:r>
      <w:r w:rsidRPr="00F30AD6">
        <w:rPr>
          <w:rFonts w:asciiTheme="minorHAnsi" w:hAnsiTheme="minorHAnsi" w:cstheme="minorHAnsi"/>
        </w:rPr>
        <w:t xml:space="preserve"> </w:t>
      </w:r>
      <w:r w:rsidRPr="00DD410D">
        <w:rPr>
          <w:rStyle w:val="StyleUnderline"/>
          <w:rFonts w:asciiTheme="minorHAnsi" w:hAnsiTheme="minorHAnsi" w:cstheme="minorHAnsi"/>
          <w:highlight w:val="green"/>
        </w:rPr>
        <w:t>where a</w:t>
      </w:r>
      <w:r w:rsidRPr="00F30AD6">
        <w:rPr>
          <w:rStyle w:val="StyleUnderline"/>
          <w:rFonts w:asciiTheme="minorHAnsi" w:hAnsiTheme="minorHAnsi" w:cstheme="minorHAnsi"/>
        </w:rPr>
        <w:t xml:space="preserve"> particular definition of racism and</w:t>
      </w:r>
      <w:r w:rsidRPr="00F30AD6">
        <w:rPr>
          <w:rFonts w:asciiTheme="minorHAnsi" w:hAnsiTheme="minorHAnsi" w:cstheme="minorHAnsi"/>
        </w:rPr>
        <w:t xml:space="preserve"> a specific </w:t>
      </w:r>
      <w:r w:rsidRPr="00F30AD6">
        <w:rPr>
          <w:rStyle w:val="StyleUnderline"/>
          <w:rFonts w:asciiTheme="minorHAnsi" w:hAnsiTheme="minorHAnsi" w:cstheme="minorHAnsi"/>
        </w:rPr>
        <w:t xml:space="preserve">theoretical </w:t>
      </w:r>
      <w:r w:rsidRPr="00DD410D">
        <w:rPr>
          <w:rStyle w:val="StyleUnderline"/>
          <w:rFonts w:asciiTheme="minorHAnsi" w:hAnsiTheme="minorHAnsi" w:cstheme="minorHAnsi"/>
          <w:highlight w:val="green"/>
        </w:rPr>
        <w:t>perspective</w:t>
      </w:r>
      <w:r w:rsidRPr="00F30AD6">
        <w:rPr>
          <w:rStyle w:val="StyleUnderline"/>
          <w:rFonts w:asciiTheme="minorHAnsi" w:hAnsiTheme="minorHAnsi" w:cstheme="minorHAnsi"/>
        </w:rPr>
        <w:t xml:space="preserve"> makes it possible to </w:t>
      </w:r>
      <w:r w:rsidRPr="00DD410D">
        <w:rPr>
          <w:rStyle w:val="StyleUnderline"/>
          <w:rFonts w:asciiTheme="minorHAnsi" w:hAnsiTheme="minorHAnsi" w:cstheme="minorHAnsi"/>
          <w:highlight w:val="green"/>
        </w:rPr>
        <w:t>deem the</w:t>
      </w:r>
      <w:r w:rsidRPr="00F30AD6">
        <w:rPr>
          <w:rStyle w:val="StyleUnderline"/>
          <w:rFonts w:asciiTheme="minorHAnsi" w:hAnsiTheme="minorHAnsi" w:cstheme="minorHAnsi"/>
        </w:rPr>
        <w:t xml:space="preserve"> vast </w:t>
      </w:r>
      <w:r w:rsidRPr="00DD410D">
        <w:rPr>
          <w:rStyle w:val="StyleUnderline"/>
          <w:rFonts w:asciiTheme="minorHAnsi" w:hAnsiTheme="minorHAnsi" w:cstheme="minorHAnsi"/>
          <w:highlight w:val="green"/>
        </w:rPr>
        <w:t>majority of</w:t>
      </w:r>
      <w:r w:rsidRPr="00F30AD6">
        <w:rPr>
          <w:rStyle w:val="StyleUnderline"/>
          <w:rFonts w:asciiTheme="minorHAnsi" w:hAnsiTheme="minorHAnsi" w:cstheme="minorHAnsi"/>
        </w:rPr>
        <w:t xml:space="preserve"> scholarship in </w:t>
      </w:r>
      <w:r w:rsidRPr="00DD410D">
        <w:rPr>
          <w:rStyle w:val="StyleUnderline"/>
          <w:rFonts w:asciiTheme="minorHAnsi" w:hAnsiTheme="minorHAnsi" w:cstheme="minorHAnsi"/>
          <w:highlight w:val="green"/>
        </w:rPr>
        <w:t>IR</w:t>
      </w:r>
      <w:r w:rsidRPr="00F30AD6">
        <w:rPr>
          <w:rStyle w:val="StyleUnderline"/>
          <w:rFonts w:asciiTheme="minorHAnsi" w:hAnsiTheme="minorHAnsi" w:cstheme="minorHAnsi"/>
        </w:rPr>
        <w:t xml:space="preserve"> ‘racist’, ‘methodologically white’ and ‘</w:t>
      </w:r>
      <w:r w:rsidRPr="00DD410D">
        <w:rPr>
          <w:rStyle w:val="StyleUnderline"/>
          <w:rFonts w:asciiTheme="minorHAnsi" w:hAnsiTheme="minorHAnsi" w:cstheme="minorHAnsi"/>
          <w:highlight w:val="green"/>
        </w:rPr>
        <w:t>antiblack’</w:t>
      </w:r>
      <w:r w:rsidRPr="00F30AD6">
        <w:rPr>
          <w:rStyle w:val="StyleUnderline"/>
          <w:rFonts w:asciiTheme="minorHAnsi" w:hAnsiTheme="minorHAnsi" w:cstheme="minorHAnsi"/>
        </w:rPr>
        <w:t>- every work that does not explicitly follow one exact version of anti-racist scholarship</w:t>
      </w:r>
      <w:r w:rsidRPr="00F30AD6">
        <w:rPr>
          <w:rFonts w:asciiTheme="minorHAnsi" w:hAnsiTheme="minorHAnsi" w:cstheme="minorHAnsi"/>
        </w:rPr>
        <w:t xml:space="preserve">. Especially, </w:t>
      </w:r>
      <w:r w:rsidRPr="00F30AD6">
        <w:rPr>
          <w:rStyle w:val="StyleUnderline"/>
          <w:rFonts w:asciiTheme="minorHAnsi" w:hAnsiTheme="minorHAnsi" w:cstheme="minorHAnsi"/>
        </w:rPr>
        <w:t>the role played</w:t>
      </w:r>
      <w:r w:rsidRPr="00F30AD6">
        <w:rPr>
          <w:rFonts w:asciiTheme="minorHAnsi" w:hAnsiTheme="minorHAnsi" w:cstheme="minorHAnsi"/>
        </w:rPr>
        <w:t xml:space="preserve"> in H&amp;RM’s argumentation </w:t>
      </w:r>
      <w:r w:rsidRPr="00F30AD6">
        <w:rPr>
          <w:rStyle w:val="StyleUnderline"/>
          <w:rFonts w:asciiTheme="minorHAnsi" w:hAnsiTheme="minorHAnsi" w:cstheme="minorHAnsi"/>
        </w:rPr>
        <w:t>by</w:t>
      </w:r>
      <w:r w:rsidRPr="00F30AD6">
        <w:rPr>
          <w:rFonts w:asciiTheme="minorHAnsi" w:hAnsiTheme="minorHAnsi" w:cstheme="minorHAnsi"/>
        </w:rPr>
        <w:t xml:space="preserve"> our </w:t>
      </w:r>
      <w:r w:rsidRPr="00F30AD6">
        <w:rPr>
          <w:rStyle w:val="Emphasis"/>
          <w:rFonts w:asciiTheme="minorHAnsi" w:hAnsiTheme="minorHAnsi" w:cstheme="minorHAnsi"/>
        </w:rPr>
        <w:t>sins of omission</w:t>
      </w:r>
      <w:r w:rsidRPr="00F30AD6">
        <w:rPr>
          <w:rFonts w:asciiTheme="minorHAnsi" w:hAnsiTheme="minorHAnsi" w:cstheme="minorHAnsi"/>
        </w:rPr>
        <w:t xml:space="preserve"> </w:t>
      </w:r>
      <w:r w:rsidRPr="00F30AD6">
        <w:rPr>
          <w:rStyle w:val="StyleUnderline"/>
          <w:rFonts w:asciiTheme="minorHAnsi" w:hAnsiTheme="minorHAnsi" w:cstheme="minorHAnsi"/>
        </w:rPr>
        <w:t>does</w:t>
      </w:r>
      <w:r w:rsidRPr="00F30AD6">
        <w:rPr>
          <w:rFonts w:asciiTheme="minorHAnsi" w:hAnsiTheme="minorHAnsi" w:cstheme="minorHAnsi"/>
        </w:rPr>
        <w:t xml:space="preserve"> ultimately seem to </w:t>
      </w:r>
      <w:r w:rsidRPr="00F30AD6">
        <w:rPr>
          <w:rStyle w:val="StyleUnderline"/>
          <w:rFonts w:asciiTheme="minorHAnsi" w:hAnsiTheme="minorHAnsi" w:cstheme="minorHAnsi"/>
        </w:rPr>
        <w:t xml:space="preserve">rest on the premise that </w:t>
      </w:r>
      <w:r w:rsidRPr="00F30AD6">
        <w:rPr>
          <w:rStyle w:val="Emphasis"/>
          <w:rFonts w:asciiTheme="minorHAnsi" w:hAnsiTheme="minorHAnsi" w:cstheme="minorHAnsi"/>
        </w:rPr>
        <w:t>only</w:t>
      </w:r>
      <w:r w:rsidRPr="00F30AD6">
        <w:rPr>
          <w:rStyle w:val="StyleUnderline"/>
          <w:rFonts w:asciiTheme="minorHAnsi" w:hAnsiTheme="minorHAnsi" w:cstheme="minorHAnsi"/>
        </w:rPr>
        <w:t xml:space="preserve"> their </w:t>
      </w:r>
      <w:r w:rsidRPr="00F30AD6">
        <w:rPr>
          <w:rStyle w:val="Emphasis"/>
          <w:rFonts w:asciiTheme="minorHAnsi" w:hAnsiTheme="minorHAnsi" w:cstheme="minorHAnsi"/>
        </w:rPr>
        <w:t>distinct form</w:t>
      </w:r>
      <w:r w:rsidRPr="00F30AD6">
        <w:rPr>
          <w:rFonts w:asciiTheme="minorHAnsi" w:hAnsiTheme="minorHAnsi" w:cstheme="minorHAnsi"/>
        </w:rPr>
        <w:t xml:space="preserve"> </w:t>
      </w:r>
      <w:r w:rsidRPr="00F30AD6">
        <w:rPr>
          <w:rStyle w:val="StyleUnderline"/>
          <w:rFonts w:asciiTheme="minorHAnsi" w:hAnsiTheme="minorHAnsi" w:cstheme="minorHAnsi"/>
        </w:rPr>
        <w:t>of scholarship can be redeemed</w:t>
      </w:r>
      <w:r w:rsidRPr="00F30AD6">
        <w:rPr>
          <w:rFonts w:asciiTheme="minorHAnsi" w:hAnsiTheme="minorHAnsi" w:cstheme="minorHAnsi"/>
        </w:rPr>
        <w:t xml:space="preserve">, because even post-colonial scholarship and critiques of euro-centrism are not enough; </w:t>
      </w:r>
      <w:r w:rsidRPr="00F30AD6">
        <w:rPr>
          <w:rStyle w:val="StyleUnderline"/>
          <w:rFonts w:asciiTheme="minorHAnsi" w:hAnsiTheme="minorHAnsi" w:cstheme="minorHAnsi"/>
        </w:rPr>
        <w:t>you are a racist if you do not follow exactly this particular route</w:t>
      </w:r>
      <w:r w:rsidRPr="00F30AD6">
        <w:rPr>
          <w:rFonts w:asciiTheme="minorHAnsi" w:hAnsiTheme="minorHAnsi" w:cstheme="minorHAnsi"/>
        </w:rPr>
        <w:t xml:space="preserve">. It is not important whether your scholarship actually supports or hinders anti-racist analysis or political engagement; </w:t>
      </w:r>
      <w:r w:rsidRPr="00DD410D">
        <w:rPr>
          <w:rStyle w:val="StyleUnderline"/>
          <w:rFonts w:asciiTheme="minorHAnsi" w:hAnsiTheme="minorHAnsi" w:cstheme="minorHAnsi"/>
          <w:highlight w:val="green"/>
        </w:rPr>
        <w:t xml:space="preserve">it is all about </w:t>
      </w:r>
      <w:r w:rsidRPr="00DD410D">
        <w:rPr>
          <w:rStyle w:val="Emphasis"/>
          <w:rFonts w:asciiTheme="minorHAnsi" w:hAnsiTheme="minorHAnsi" w:cstheme="minorHAnsi"/>
          <w:highlight w:val="green"/>
        </w:rPr>
        <w:t>who you cite</w:t>
      </w:r>
      <w:r w:rsidRPr="00F30AD6">
        <w:rPr>
          <w:rFonts w:asciiTheme="minorHAnsi" w:hAnsiTheme="minorHAnsi" w:cstheme="minorHAnsi"/>
        </w:rPr>
        <w:t xml:space="preserve"> </w:t>
      </w:r>
      <w:r w:rsidRPr="00DD410D">
        <w:rPr>
          <w:rStyle w:val="StyleUnderline"/>
          <w:rFonts w:asciiTheme="minorHAnsi" w:hAnsiTheme="minorHAnsi" w:cstheme="minorHAnsi"/>
          <w:highlight w:val="green"/>
        </w:rPr>
        <w:t>and</w:t>
      </w:r>
      <w:r w:rsidRPr="00F30AD6">
        <w:rPr>
          <w:rStyle w:val="StyleUnderline"/>
          <w:rFonts w:asciiTheme="minorHAnsi" w:hAnsiTheme="minorHAnsi" w:cstheme="minorHAnsi"/>
        </w:rPr>
        <w:t xml:space="preserve"> what </w:t>
      </w:r>
      <w:r w:rsidRPr="00DD410D">
        <w:rPr>
          <w:rStyle w:val="Emphasis"/>
          <w:rFonts w:asciiTheme="minorHAnsi" w:hAnsiTheme="minorHAnsi" w:cstheme="minorHAnsi"/>
          <w:highlight w:val="green"/>
        </w:rPr>
        <w:t>declarations</w:t>
      </w:r>
      <w:r w:rsidRPr="00F30AD6">
        <w:rPr>
          <w:rStyle w:val="Emphasis"/>
          <w:rFonts w:asciiTheme="minorHAnsi" w:hAnsiTheme="minorHAnsi" w:cstheme="minorHAnsi"/>
        </w:rPr>
        <w:t xml:space="preserve"> you make</w:t>
      </w:r>
      <w:r w:rsidRPr="00F30AD6">
        <w:rPr>
          <w:rFonts w:asciiTheme="minorHAnsi" w:hAnsiTheme="minorHAnsi" w:cstheme="minorHAnsi"/>
        </w:rPr>
        <w:t xml:space="preserve">. </w:t>
      </w:r>
      <w:r w:rsidRPr="00F30AD6">
        <w:rPr>
          <w:rStyle w:val="Emphasis"/>
          <w:rFonts w:asciiTheme="minorHAnsi" w:hAnsiTheme="minorHAnsi" w:cstheme="minorHAnsi"/>
        </w:rPr>
        <w:t>Here</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a </w:t>
      </w:r>
      <w:r w:rsidRPr="00DD410D">
        <w:rPr>
          <w:rStyle w:val="StyleUnderline"/>
          <w:rFonts w:asciiTheme="minorHAnsi" w:hAnsiTheme="minorHAnsi" w:cstheme="minorHAnsi"/>
          <w:highlight w:val="green"/>
        </w:rPr>
        <w:t xml:space="preserve">theory is not judged by </w:t>
      </w:r>
      <w:r w:rsidRPr="00DD410D">
        <w:rPr>
          <w:rStyle w:val="Emphasis"/>
          <w:rFonts w:asciiTheme="minorHAnsi" w:hAnsiTheme="minorHAnsi" w:cstheme="minorHAnsi"/>
          <w:highlight w:val="green"/>
        </w:rPr>
        <w:t>what can be done with it</w:t>
      </w:r>
      <w:r w:rsidRPr="00F30AD6">
        <w:rPr>
          <w:rFonts w:asciiTheme="minorHAnsi" w:hAnsiTheme="minorHAnsi" w:cstheme="minorHAnsi"/>
        </w:rPr>
        <w:t xml:space="preserve">, </w:t>
      </w:r>
      <w:r w:rsidRPr="00DD410D">
        <w:rPr>
          <w:rStyle w:val="StyleUnderline"/>
          <w:rFonts w:asciiTheme="minorHAnsi" w:hAnsiTheme="minorHAnsi" w:cstheme="minorHAnsi"/>
          <w:highlight w:val="green"/>
        </w:rPr>
        <w:t>but</w:t>
      </w:r>
      <w:r w:rsidRPr="00F30AD6">
        <w:rPr>
          <w:rStyle w:val="StyleUnderline"/>
          <w:rFonts w:asciiTheme="minorHAnsi" w:hAnsiTheme="minorHAnsi" w:cstheme="minorHAnsi"/>
        </w:rPr>
        <w:t xml:space="preserve"> by the question </w:t>
      </w:r>
      <w:r w:rsidRPr="00DD410D">
        <w:rPr>
          <w:rStyle w:val="StyleUnderline"/>
          <w:rFonts w:asciiTheme="minorHAnsi" w:hAnsiTheme="minorHAnsi" w:cstheme="minorHAnsi"/>
          <w:highlight w:val="green"/>
        </w:rPr>
        <w:t xml:space="preserve">whether </w:t>
      </w:r>
      <w:r w:rsidRPr="00DD410D">
        <w:rPr>
          <w:rStyle w:val="Emphasis"/>
          <w:rFonts w:asciiTheme="minorHAnsi" w:hAnsiTheme="minorHAnsi" w:cstheme="minorHAnsi"/>
          <w:highlight w:val="green"/>
        </w:rPr>
        <w:t>self-appointed anti-racists</w:t>
      </w:r>
      <w:r w:rsidRPr="00DD410D">
        <w:rPr>
          <w:rStyle w:val="StyleUnderline"/>
          <w:rFonts w:asciiTheme="minorHAnsi" w:hAnsiTheme="minorHAnsi" w:cstheme="minorHAnsi"/>
          <w:highlight w:val="green"/>
        </w:rPr>
        <w:t xml:space="preserve"> can find </w:t>
      </w:r>
      <w:r w:rsidRPr="00DD410D">
        <w:rPr>
          <w:rStyle w:val="Emphasis"/>
          <w:rFonts w:asciiTheme="minorHAnsi" w:hAnsiTheme="minorHAnsi" w:cstheme="minorHAnsi"/>
          <w:highlight w:val="green"/>
        </w:rPr>
        <w:t>supposedly problematic sentences</w:t>
      </w:r>
      <w:r w:rsidRPr="00F30AD6">
        <w:rPr>
          <w:rStyle w:val="StyleUnderline"/>
          <w:rFonts w:asciiTheme="minorHAnsi" w:hAnsiTheme="minorHAnsi" w:cstheme="minorHAnsi"/>
        </w:rPr>
        <w:t xml:space="preserve"> somewhere </w:t>
      </w:r>
      <w:r w:rsidRPr="00DD410D">
        <w:rPr>
          <w:rStyle w:val="StyleUnderline"/>
          <w:rFonts w:asciiTheme="minorHAnsi" w:hAnsiTheme="minorHAnsi" w:cstheme="minorHAnsi"/>
          <w:highlight w:val="green"/>
        </w:rPr>
        <w:t>in its</w:t>
      </w:r>
      <w:r w:rsidRPr="00F30AD6">
        <w:rPr>
          <w:rStyle w:val="StyleUnderline"/>
          <w:rFonts w:asciiTheme="minorHAnsi" w:hAnsiTheme="minorHAnsi" w:cstheme="minorHAnsi"/>
        </w:rPr>
        <w:t xml:space="preserve"> key </w:t>
      </w:r>
      <w:r w:rsidRPr="00DD410D">
        <w:rPr>
          <w:rStyle w:val="StyleUnderline"/>
          <w:rFonts w:asciiTheme="minorHAnsi" w:hAnsiTheme="minorHAnsi" w:cstheme="minorHAnsi"/>
          <w:highlight w:val="green"/>
        </w:rPr>
        <w:t>texts</w:t>
      </w:r>
      <w:r w:rsidRPr="00F30AD6">
        <w:rPr>
          <w:rFonts w:asciiTheme="minorHAnsi" w:hAnsiTheme="minorHAnsi" w:cstheme="minorHAnsi"/>
        </w:rPr>
        <w:t>. In this section, we will first point out that the H&amp;RM article is a personal attack on us for racism, despite their reassurances about the opposite. Then, we discuss what an analysis of structural racism (systems of power) could amount to, given that they claim to do one but utterly fail to do so, resorting instead to a pretend examination of the foundations of ST. Next, we discuss what could be methodological guidelines for actually proving whether or not a theory like ST is racist.</w:t>
      </w:r>
      <w:r>
        <w:rPr>
          <w:rFonts w:asciiTheme="minorHAnsi" w:hAnsiTheme="minorHAnsi" w:cstheme="minorHAnsi"/>
        </w:rPr>
        <w:t xml:space="preserve"> </w:t>
      </w:r>
      <w:r w:rsidRPr="00F30AD6">
        <w:rPr>
          <w:rStyle w:val="StyleUnderline"/>
          <w:rFonts w:asciiTheme="minorHAnsi" w:hAnsiTheme="minorHAnsi" w:cstheme="minorHAnsi"/>
        </w:rPr>
        <w:t xml:space="preserve">H&amp;RM’s usage of the term racism for all scholarship that does not foreground race as the primary theme, means that </w:t>
      </w:r>
      <w:r w:rsidRPr="00F30AD6">
        <w:rPr>
          <w:rStyle w:val="Emphasis"/>
          <w:rFonts w:asciiTheme="minorHAnsi" w:hAnsiTheme="minorHAnsi" w:cstheme="minorHAnsi"/>
        </w:rPr>
        <w:t>99% of IR will be ‘racist’</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There will be </w:t>
      </w:r>
      <w:r w:rsidRPr="00F30AD6">
        <w:rPr>
          <w:rStyle w:val="Emphasis"/>
          <w:rFonts w:asciiTheme="minorHAnsi" w:hAnsiTheme="minorHAnsi" w:cstheme="minorHAnsi"/>
        </w:rPr>
        <w:t>no room</w:t>
      </w:r>
      <w:r w:rsidRPr="00F30AD6">
        <w:rPr>
          <w:rStyle w:val="StyleUnderline"/>
          <w:rFonts w:asciiTheme="minorHAnsi" w:hAnsiTheme="minorHAnsi" w:cstheme="minorHAnsi"/>
        </w:rPr>
        <w:t xml:space="preserve"> for any other scholarship</w:t>
      </w:r>
      <w:r w:rsidRPr="00F30AD6">
        <w:rPr>
          <w:rFonts w:asciiTheme="minorHAnsi" w:hAnsiTheme="minorHAnsi" w:cstheme="minorHAnsi"/>
        </w:rPr>
        <w:t xml:space="preserve"> (unless you will live with the moniker of being racist). </w:t>
      </w:r>
      <w:r w:rsidRPr="00DD410D">
        <w:rPr>
          <w:rStyle w:val="StyleUnderline"/>
          <w:rFonts w:asciiTheme="minorHAnsi" w:hAnsiTheme="minorHAnsi" w:cstheme="minorHAnsi"/>
          <w:highlight w:val="green"/>
        </w:rPr>
        <w:t>Not only does this seem</w:t>
      </w:r>
      <w:r w:rsidRPr="00F30AD6">
        <w:rPr>
          <w:rStyle w:val="StyleUnderline"/>
          <w:rFonts w:asciiTheme="minorHAnsi" w:hAnsiTheme="minorHAnsi" w:cstheme="minorHAnsi"/>
        </w:rPr>
        <w:t xml:space="preserve"> </w:t>
      </w:r>
      <w:r w:rsidRPr="00F30AD6">
        <w:rPr>
          <w:rStyle w:val="Emphasis"/>
          <w:rFonts w:asciiTheme="minorHAnsi" w:hAnsiTheme="minorHAnsi" w:cstheme="minorHAnsi"/>
        </w:rPr>
        <w:t xml:space="preserve">very </w:t>
      </w:r>
      <w:r w:rsidRPr="00DD410D">
        <w:rPr>
          <w:rStyle w:val="Emphasis"/>
          <w:rFonts w:asciiTheme="minorHAnsi" w:hAnsiTheme="minorHAnsi" w:cstheme="minorHAnsi"/>
          <w:highlight w:val="green"/>
        </w:rPr>
        <w:t>unproductive</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in terms of disciplinary conversations, not to talk of </w:t>
      </w:r>
      <w:r w:rsidRPr="00F30AD6">
        <w:rPr>
          <w:rStyle w:val="Emphasis"/>
          <w:rFonts w:asciiTheme="minorHAnsi" w:hAnsiTheme="minorHAnsi" w:cstheme="minorHAnsi"/>
        </w:rPr>
        <w:t>diversity</w:t>
      </w:r>
      <w:r w:rsidRPr="00F30AD6">
        <w:rPr>
          <w:rStyle w:val="StyleUnderline"/>
          <w:rFonts w:asciiTheme="minorHAnsi" w:hAnsiTheme="minorHAnsi" w:cstheme="minorHAnsi"/>
        </w:rPr>
        <w:t xml:space="preserve"> and </w:t>
      </w:r>
      <w:r w:rsidRPr="00F30AD6">
        <w:rPr>
          <w:rStyle w:val="Emphasis"/>
          <w:rFonts w:asciiTheme="minorHAnsi" w:hAnsiTheme="minorHAnsi" w:cstheme="minorHAnsi"/>
        </w:rPr>
        <w:t>pluralism</w:t>
      </w:r>
      <w:r w:rsidRPr="00F30AD6">
        <w:rPr>
          <w:rStyle w:val="StyleUnderline"/>
          <w:rFonts w:asciiTheme="minorHAnsi" w:hAnsiTheme="minorHAnsi" w:cstheme="minorHAnsi"/>
        </w:rPr>
        <w:t xml:space="preserve">, </w:t>
      </w:r>
      <w:r w:rsidRPr="00DD410D">
        <w:rPr>
          <w:rStyle w:val="StyleUnderline"/>
          <w:rFonts w:asciiTheme="minorHAnsi" w:hAnsiTheme="minorHAnsi" w:cstheme="minorHAnsi"/>
          <w:highlight w:val="green"/>
        </w:rPr>
        <w:t>it</w:t>
      </w:r>
      <w:r w:rsidRPr="00F30AD6">
        <w:rPr>
          <w:rFonts w:asciiTheme="minorHAnsi" w:hAnsiTheme="minorHAnsi" w:cstheme="minorHAnsi"/>
        </w:rPr>
        <w:t xml:space="preserve"> also </w:t>
      </w:r>
      <w:r w:rsidRPr="00DD410D">
        <w:rPr>
          <w:rStyle w:val="StyleUnderline"/>
          <w:rFonts w:asciiTheme="minorHAnsi" w:hAnsiTheme="minorHAnsi" w:cstheme="minorHAnsi"/>
          <w:highlight w:val="green"/>
        </w:rPr>
        <w:t>means</w:t>
      </w:r>
      <w:r w:rsidRPr="00F30AD6">
        <w:rPr>
          <w:rStyle w:val="StyleUnderline"/>
          <w:rFonts w:asciiTheme="minorHAnsi" w:hAnsiTheme="minorHAnsi" w:cstheme="minorHAnsi"/>
        </w:rPr>
        <w:t xml:space="preserve"> that </w:t>
      </w:r>
      <w:r w:rsidRPr="00DD410D">
        <w:rPr>
          <w:rStyle w:val="StyleUnderline"/>
          <w:rFonts w:asciiTheme="minorHAnsi" w:hAnsiTheme="minorHAnsi" w:cstheme="minorHAnsi"/>
          <w:highlight w:val="green"/>
        </w:rPr>
        <w:t xml:space="preserve">it becomes </w:t>
      </w:r>
      <w:r w:rsidRPr="00F30AD6">
        <w:rPr>
          <w:rStyle w:val="Emphasis"/>
          <w:rFonts w:asciiTheme="minorHAnsi" w:hAnsiTheme="minorHAnsi" w:cstheme="minorHAnsi"/>
        </w:rPr>
        <w:t xml:space="preserve">very </w:t>
      </w:r>
      <w:r w:rsidRPr="00DD410D">
        <w:rPr>
          <w:rStyle w:val="Emphasis"/>
          <w:rFonts w:asciiTheme="minorHAnsi" w:hAnsiTheme="minorHAnsi" w:cstheme="minorHAnsi"/>
          <w:highlight w:val="green"/>
        </w:rPr>
        <w:t>hard</w:t>
      </w:r>
      <w:r w:rsidRPr="00DD410D">
        <w:rPr>
          <w:rStyle w:val="StyleUnderline"/>
          <w:rFonts w:asciiTheme="minorHAnsi" w:hAnsiTheme="minorHAnsi" w:cstheme="minorHAnsi"/>
          <w:highlight w:val="green"/>
        </w:rPr>
        <w:t xml:space="preserve"> to use</w:t>
      </w:r>
      <w:r w:rsidRPr="00F30AD6">
        <w:rPr>
          <w:rStyle w:val="StyleUnderline"/>
          <w:rFonts w:asciiTheme="minorHAnsi" w:hAnsiTheme="minorHAnsi" w:cstheme="minorHAnsi"/>
        </w:rPr>
        <w:t xml:space="preserve"> the category of </w:t>
      </w:r>
      <w:r w:rsidRPr="00DD410D">
        <w:rPr>
          <w:rStyle w:val="StyleUnderline"/>
          <w:rFonts w:asciiTheme="minorHAnsi" w:hAnsiTheme="minorHAnsi" w:cstheme="minorHAnsi"/>
          <w:highlight w:val="green"/>
        </w:rPr>
        <w:t xml:space="preserve">‘racism’ for </w:t>
      </w:r>
      <w:r w:rsidRPr="00F30AD6">
        <w:rPr>
          <w:rStyle w:val="Emphasis"/>
          <w:rFonts w:asciiTheme="minorHAnsi" w:hAnsiTheme="minorHAnsi" w:cstheme="minorHAnsi"/>
        </w:rPr>
        <w:t xml:space="preserve">critical </w:t>
      </w:r>
      <w:r w:rsidRPr="00DD410D">
        <w:rPr>
          <w:rStyle w:val="Emphasis"/>
          <w:rFonts w:asciiTheme="minorHAnsi" w:hAnsiTheme="minorHAnsi" w:cstheme="minorHAnsi"/>
          <w:highlight w:val="green"/>
        </w:rPr>
        <w:t>purposes</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for those cases </w:t>
      </w:r>
      <w:r w:rsidRPr="00DD410D">
        <w:rPr>
          <w:rStyle w:val="StyleUnderline"/>
          <w:rFonts w:asciiTheme="minorHAnsi" w:hAnsiTheme="minorHAnsi" w:cstheme="minorHAnsi"/>
          <w:highlight w:val="green"/>
        </w:rPr>
        <w:t xml:space="preserve">where it </w:t>
      </w:r>
      <w:r w:rsidRPr="00DD410D">
        <w:rPr>
          <w:rStyle w:val="Emphasis"/>
          <w:rFonts w:asciiTheme="minorHAnsi" w:hAnsiTheme="minorHAnsi" w:cstheme="minorHAnsi"/>
          <w:highlight w:val="green"/>
        </w:rPr>
        <w:t>actually is at stake</w:t>
      </w:r>
      <w:r w:rsidRPr="00F30AD6">
        <w:rPr>
          <w:rFonts w:asciiTheme="minorHAnsi" w:hAnsiTheme="minorHAnsi" w:cstheme="minorHAnsi"/>
        </w:rPr>
        <w:t xml:space="preserve"> in a sense closer to what the rest of the discipline, and indeed the public discourse, means by it. </w:t>
      </w:r>
      <w:r w:rsidRPr="00DD410D">
        <w:rPr>
          <w:rStyle w:val="StyleUnderline"/>
          <w:rFonts w:asciiTheme="minorHAnsi" w:hAnsiTheme="minorHAnsi" w:cstheme="minorHAnsi"/>
          <w:highlight w:val="green"/>
        </w:rPr>
        <w:t xml:space="preserve">It has been </w:t>
      </w:r>
      <w:r w:rsidRPr="00DD410D">
        <w:rPr>
          <w:rStyle w:val="Emphasis"/>
          <w:rFonts w:asciiTheme="minorHAnsi" w:hAnsiTheme="minorHAnsi" w:cstheme="minorHAnsi"/>
          <w:highlight w:val="green"/>
        </w:rPr>
        <w:t>watered down</w:t>
      </w:r>
      <w:r w:rsidRPr="00F30AD6">
        <w:rPr>
          <w:rFonts w:asciiTheme="minorHAnsi" w:hAnsiTheme="minorHAnsi" w:cstheme="minorHAnsi"/>
        </w:rPr>
        <w:t xml:space="preserve"> </w:t>
      </w:r>
      <w:r w:rsidRPr="00DD410D">
        <w:rPr>
          <w:rStyle w:val="StyleUnderline"/>
          <w:rFonts w:asciiTheme="minorHAnsi" w:hAnsiTheme="minorHAnsi" w:cstheme="minorHAnsi"/>
          <w:highlight w:val="green"/>
        </w:rPr>
        <w:t>by the fact that everyone</w:t>
      </w:r>
      <w:r w:rsidRPr="00F30AD6">
        <w:rPr>
          <w:rStyle w:val="StyleUnderline"/>
          <w:rFonts w:asciiTheme="minorHAnsi" w:hAnsiTheme="minorHAnsi" w:cstheme="minorHAnsi"/>
        </w:rPr>
        <w:t xml:space="preserve"> but those in critical whiteness studies </w:t>
      </w:r>
      <w:r w:rsidRPr="00DD410D">
        <w:rPr>
          <w:rStyle w:val="StyleUnderline"/>
          <w:rFonts w:asciiTheme="minorHAnsi" w:hAnsiTheme="minorHAnsi" w:cstheme="minorHAnsi"/>
          <w:highlight w:val="green"/>
        </w:rPr>
        <w:t>have been deemed racist</w:t>
      </w:r>
      <w:r w:rsidRPr="00F30AD6">
        <w:rPr>
          <w:rFonts w:asciiTheme="minorHAnsi" w:hAnsiTheme="minorHAnsi" w:cstheme="minorHAnsi"/>
        </w:rPr>
        <w:t xml:space="preserve">, one by one, where we just happened to get the special </w:t>
      </w:r>
      <w:proofErr w:type="spellStart"/>
      <w:r w:rsidRPr="00F30AD6">
        <w:rPr>
          <w:rFonts w:asciiTheme="minorHAnsi" w:hAnsiTheme="minorHAnsi" w:cstheme="minorHAnsi"/>
        </w:rPr>
        <w:t>honour</w:t>
      </w:r>
      <w:proofErr w:type="spellEnd"/>
      <w:r w:rsidRPr="00F30AD6">
        <w:rPr>
          <w:rFonts w:asciiTheme="minorHAnsi" w:hAnsiTheme="minorHAnsi" w:cstheme="minorHAnsi"/>
        </w:rPr>
        <w:t xml:space="preserve"> of being among the first. </w:t>
      </w:r>
      <w:r w:rsidRPr="00F30AD6">
        <w:rPr>
          <w:rStyle w:val="StyleUnderline"/>
          <w:rFonts w:asciiTheme="minorHAnsi" w:hAnsiTheme="minorHAnsi" w:cstheme="minorHAnsi"/>
        </w:rPr>
        <w:t xml:space="preserve">H&amp;RM might protest that this is not their plan, but we </w:t>
      </w:r>
      <w:r w:rsidRPr="00F30AD6">
        <w:rPr>
          <w:rStyle w:val="Emphasis"/>
          <w:rFonts w:asciiTheme="minorHAnsi" w:hAnsiTheme="minorHAnsi" w:cstheme="minorHAnsi"/>
        </w:rPr>
        <w:t>fail to see how this can be avoided</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when the logic they apply is that the term racist can be based primarily on </w:t>
      </w:r>
      <w:r w:rsidRPr="00F30AD6">
        <w:rPr>
          <w:rStyle w:val="Emphasis"/>
          <w:rFonts w:asciiTheme="minorHAnsi" w:hAnsiTheme="minorHAnsi" w:cstheme="minorHAnsi"/>
        </w:rPr>
        <w:t>sins of omission</w:t>
      </w:r>
      <w:r w:rsidRPr="00F30AD6">
        <w:rPr>
          <w:rFonts w:asciiTheme="minorHAnsi" w:hAnsiTheme="minorHAnsi" w:cstheme="minorHAnsi"/>
        </w:rPr>
        <w:t xml:space="preserve"> </w:t>
      </w:r>
      <w:r w:rsidRPr="00F30AD6">
        <w:rPr>
          <w:rStyle w:val="StyleUnderline"/>
          <w:rFonts w:asciiTheme="minorHAnsi" w:hAnsiTheme="minorHAnsi" w:cstheme="minorHAnsi"/>
        </w:rPr>
        <w:t>in the sense of a theory being focused around other categories</w:t>
      </w:r>
      <w:r w:rsidRPr="00F30AD6">
        <w:rPr>
          <w:rFonts w:asciiTheme="minorHAnsi" w:hAnsiTheme="minorHAnsi" w:cstheme="minorHAnsi"/>
        </w:rPr>
        <w:t>.</w:t>
      </w:r>
      <w:r>
        <w:rPr>
          <w:rFonts w:asciiTheme="minorHAnsi" w:hAnsiTheme="minorHAnsi" w:cstheme="minorHAnsi"/>
        </w:rPr>
        <w:t xml:space="preserve"> </w:t>
      </w:r>
      <w:r w:rsidRPr="00F30AD6">
        <w:rPr>
          <w:rFonts w:asciiTheme="minorHAnsi" w:hAnsiTheme="minorHAnsi" w:cstheme="minorHAnsi"/>
        </w:rPr>
        <w:t xml:space="preserve">As documented above, they claim numerous times that ST ‘occludes’ or ‘refuses’ various dynamics relating to race that they find important, but they never offer any basis for concluding that the theory makes it harder to see these things, only that it does not as such zoom in on them. This does not have to do with a choice particularly regarding race but the structure and nature of the theory as a general analytical apparatus that can be applied to all instances where actors try to securitize or </w:t>
      </w:r>
      <w:proofErr w:type="spellStart"/>
      <w:r w:rsidRPr="00F30AD6">
        <w:rPr>
          <w:rFonts w:asciiTheme="minorHAnsi" w:hAnsiTheme="minorHAnsi" w:cstheme="minorHAnsi"/>
        </w:rPr>
        <w:t>desecuritize</w:t>
      </w:r>
      <w:proofErr w:type="spellEnd"/>
      <w:r w:rsidRPr="00F30AD6">
        <w:rPr>
          <w:rFonts w:asciiTheme="minorHAnsi" w:hAnsiTheme="minorHAnsi" w:cstheme="minorHAnsi"/>
        </w:rPr>
        <w:t xml:space="preserve"> something, and the user is free then to include race more or less in this analysis, just as the theory is not deciding how important nationalism is or gender51, but it enables the analysis of the way different categories and distinctions become politically </w:t>
      </w:r>
      <w:proofErr w:type="spellStart"/>
      <w:r w:rsidRPr="00F30AD6">
        <w:rPr>
          <w:rFonts w:asciiTheme="minorHAnsi" w:hAnsiTheme="minorHAnsi" w:cstheme="minorHAnsi"/>
        </w:rPr>
        <w:t>mobilised</w:t>
      </w:r>
      <w:proofErr w:type="spellEnd"/>
      <w:r w:rsidRPr="00F30AD6">
        <w:rPr>
          <w:rFonts w:asciiTheme="minorHAnsi" w:hAnsiTheme="minorHAnsi" w:cstheme="minorHAnsi"/>
        </w:rPr>
        <w:t xml:space="preserve"> in security struggles.</w:t>
      </w:r>
      <w:r>
        <w:rPr>
          <w:rFonts w:asciiTheme="minorHAnsi" w:hAnsiTheme="minorHAnsi" w:cstheme="minorHAnsi"/>
        </w:rPr>
        <w:t xml:space="preserve"> </w:t>
      </w:r>
      <w:r w:rsidRPr="00F30AD6">
        <w:rPr>
          <w:rStyle w:val="StyleUnderline"/>
          <w:rFonts w:asciiTheme="minorHAnsi" w:hAnsiTheme="minorHAnsi" w:cstheme="minorHAnsi"/>
        </w:rPr>
        <w:t xml:space="preserve">H&amp;RM will probably argue </w:t>
      </w:r>
      <w:r w:rsidRPr="00DD410D">
        <w:rPr>
          <w:rStyle w:val="StyleUnderline"/>
          <w:rFonts w:asciiTheme="minorHAnsi" w:hAnsiTheme="minorHAnsi" w:cstheme="minorHAnsi"/>
          <w:highlight w:val="green"/>
        </w:rPr>
        <w:t>that if you do not mention race</w:t>
      </w:r>
      <w:r w:rsidRPr="00F30AD6">
        <w:rPr>
          <w:rStyle w:val="StyleUnderline"/>
          <w:rFonts w:asciiTheme="minorHAnsi" w:hAnsiTheme="minorHAnsi" w:cstheme="minorHAnsi"/>
        </w:rPr>
        <w:t xml:space="preserve"> in these contexts, </w:t>
      </w:r>
      <w:r w:rsidRPr="00DD410D">
        <w:rPr>
          <w:rStyle w:val="StyleUnderline"/>
          <w:rFonts w:asciiTheme="minorHAnsi" w:hAnsiTheme="minorHAnsi" w:cstheme="minorHAnsi"/>
          <w:highlight w:val="green"/>
        </w:rPr>
        <w:t>you ‘</w:t>
      </w:r>
      <w:r w:rsidRPr="00DD410D">
        <w:rPr>
          <w:rStyle w:val="Emphasis"/>
          <w:rFonts w:asciiTheme="minorHAnsi" w:hAnsiTheme="minorHAnsi" w:cstheme="minorHAnsi"/>
          <w:highlight w:val="green"/>
        </w:rPr>
        <w:t>hide’ it</w:t>
      </w:r>
      <w:r w:rsidRPr="00F30AD6">
        <w:rPr>
          <w:rFonts w:asciiTheme="minorHAnsi" w:hAnsiTheme="minorHAnsi" w:cstheme="minorHAnsi"/>
        </w:rPr>
        <w:t xml:space="preserve">. </w:t>
      </w:r>
      <w:r w:rsidRPr="00DD410D">
        <w:rPr>
          <w:rStyle w:val="Emphasis"/>
          <w:rFonts w:asciiTheme="minorHAnsi" w:hAnsiTheme="minorHAnsi" w:cstheme="minorHAnsi"/>
          <w:highlight w:val="green"/>
        </w:rPr>
        <w:t>Three answers</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1) </w:t>
      </w:r>
      <w:r w:rsidRPr="00DD410D">
        <w:rPr>
          <w:rStyle w:val="Emphasis"/>
          <w:rFonts w:asciiTheme="minorHAnsi" w:hAnsiTheme="minorHAnsi" w:cstheme="minorHAnsi"/>
          <w:highlight w:val="green"/>
        </w:rPr>
        <w:t>no</w:t>
      </w:r>
      <w:r w:rsidRPr="00F30AD6">
        <w:rPr>
          <w:rStyle w:val="StyleUnderline"/>
          <w:rFonts w:asciiTheme="minorHAnsi" w:hAnsiTheme="minorHAnsi" w:cstheme="minorHAnsi"/>
        </w:rPr>
        <w:t xml:space="preserve">, </w:t>
      </w:r>
      <w:r w:rsidRPr="00DD410D">
        <w:rPr>
          <w:rStyle w:val="StyleUnderline"/>
          <w:rFonts w:asciiTheme="minorHAnsi" w:hAnsiTheme="minorHAnsi" w:cstheme="minorHAnsi"/>
          <w:highlight w:val="green"/>
        </w:rPr>
        <w:t xml:space="preserve">there is a difference between </w:t>
      </w:r>
      <w:r w:rsidRPr="00DD410D">
        <w:rPr>
          <w:rStyle w:val="Emphasis"/>
          <w:rFonts w:asciiTheme="minorHAnsi" w:hAnsiTheme="minorHAnsi" w:cstheme="minorHAnsi"/>
          <w:highlight w:val="green"/>
        </w:rPr>
        <w:t>not mentioning</w:t>
      </w:r>
      <w:r w:rsidRPr="00DD410D">
        <w:rPr>
          <w:rStyle w:val="StyleUnderline"/>
          <w:rFonts w:asciiTheme="minorHAnsi" w:hAnsiTheme="minorHAnsi" w:cstheme="minorHAnsi"/>
          <w:highlight w:val="green"/>
        </w:rPr>
        <w:t xml:space="preserve"> and </w:t>
      </w:r>
      <w:r w:rsidRPr="00DD410D">
        <w:rPr>
          <w:rStyle w:val="Emphasis"/>
          <w:highlight w:val="green"/>
        </w:rPr>
        <w:t>hiding</w:t>
      </w:r>
      <w:r w:rsidRPr="00F30AD6">
        <w:rPr>
          <w:rStyle w:val="StyleUnderline"/>
          <w:rFonts w:asciiTheme="minorHAnsi" w:hAnsiTheme="minorHAnsi" w:cstheme="minorHAnsi"/>
        </w:rPr>
        <w:t xml:space="preserve">, it takes a step more of the critic to show that the theory </w:t>
      </w:r>
      <w:r w:rsidRPr="00F30AD6">
        <w:rPr>
          <w:rStyle w:val="Emphasis"/>
          <w:rFonts w:asciiTheme="minorHAnsi" w:hAnsiTheme="minorHAnsi" w:cstheme="minorHAnsi"/>
        </w:rPr>
        <w:t>prevents</w:t>
      </w:r>
      <w:r w:rsidRPr="00F30AD6">
        <w:rPr>
          <w:rStyle w:val="StyleUnderline"/>
          <w:rFonts w:asciiTheme="minorHAnsi" w:hAnsiTheme="minorHAnsi" w:cstheme="minorHAnsi"/>
        </w:rPr>
        <w:t xml:space="preserve"> something from being articulated</w:t>
      </w:r>
      <w:r w:rsidRPr="00F30AD6">
        <w:rPr>
          <w:rFonts w:asciiTheme="minorHAnsi" w:hAnsiTheme="minorHAnsi" w:cstheme="minorHAnsi"/>
        </w:rPr>
        <w:t xml:space="preserve"> or that it uses abstractions that stand in the way of articulating race; that certainly is the case for some theories, so it is a legitimate avenue of critique, but they haven’t shown this, </w:t>
      </w:r>
      <w:r w:rsidRPr="00F30AD6">
        <w:rPr>
          <w:rStyle w:val="StyleUnderline"/>
          <w:rFonts w:asciiTheme="minorHAnsi" w:hAnsiTheme="minorHAnsi" w:cstheme="minorHAnsi"/>
        </w:rPr>
        <w:t xml:space="preserve">2) </w:t>
      </w:r>
      <w:r w:rsidRPr="00DD410D">
        <w:rPr>
          <w:rStyle w:val="StyleUnderline"/>
          <w:rFonts w:asciiTheme="minorHAnsi" w:hAnsiTheme="minorHAnsi" w:cstheme="minorHAnsi"/>
          <w:highlight w:val="green"/>
        </w:rPr>
        <w:t xml:space="preserve">the theory is </w:t>
      </w:r>
      <w:r w:rsidRPr="00DD410D">
        <w:rPr>
          <w:rStyle w:val="Emphasis"/>
          <w:rFonts w:asciiTheme="minorHAnsi" w:hAnsiTheme="minorHAnsi" w:cstheme="minorHAnsi"/>
          <w:highlight w:val="green"/>
        </w:rPr>
        <w:t>intentionally</w:t>
      </w:r>
      <w:r w:rsidRPr="00F30AD6">
        <w:rPr>
          <w:rFonts w:asciiTheme="minorHAnsi" w:hAnsiTheme="minorHAnsi" w:cstheme="minorHAnsi"/>
        </w:rPr>
        <w:t xml:space="preserve"> (as we have explained numerous times) </w:t>
      </w:r>
      <w:r w:rsidRPr="00DD410D">
        <w:rPr>
          <w:rStyle w:val="Emphasis"/>
          <w:rFonts w:asciiTheme="minorHAnsi" w:hAnsiTheme="minorHAnsi" w:cstheme="minorHAnsi"/>
          <w:highlight w:val="green"/>
        </w:rPr>
        <w:t>minimalist</w:t>
      </w:r>
      <w:r w:rsidRPr="00F30AD6">
        <w:rPr>
          <w:rFonts w:asciiTheme="minorHAnsi" w:hAnsiTheme="minorHAnsi" w:cstheme="minorHAnsi"/>
        </w:rPr>
        <w:t xml:space="preserve"> in having a clear conceptual core and then </w:t>
      </w:r>
      <w:r w:rsidRPr="00F30AD6">
        <w:rPr>
          <w:rStyle w:val="StyleUnderline"/>
          <w:rFonts w:asciiTheme="minorHAnsi" w:hAnsiTheme="minorHAnsi" w:cstheme="minorHAnsi"/>
        </w:rPr>
        <w:t xml:space="preserve">not putting all kinds of factors like the role of media or populism into the theory </w:t>
      </w:r>
      <w:r>
        <w:rPr>
          <w:rStyle w:val="StyleUnderline"/>
          <w:rFonts w:asciiTheme="minorHAnsi" w:hAnsiTheme="minorHAnsi" w:cstheme="minorHAnsi"/>
        </w:rPr>
        <w:t>--</w:t>
      </w:r>
      <w:r w:rsidRPr="00F30AD6">
        <w:rPr>
          <w:rStyle w:val="StyleUnderline"/>
          <w:rFonts w:asciiTheme="minorHAnsi" w:hAnsiTheme="minorHAnsi" w:cstheme="minorHAnsi"/>
        </w:rPr>
        <w:t xml:space="preserve"> </w:t>
      </w:r>
      <w:r w:rsidRPr="00DD410D">
        <w:rPr>
          <w:rStyle w:val="Emphasis"/>
          <w:rFonts w:asciiTheme="minorHAnsi" w:hAnsiTheme="minorHAnsi" w:cstheme="minorHAnsi"/>
          <w:highlight w:val="green"/>
        </w:rPr>
        <w:t>not</w:t>
      </w:r>
      <w:r w:rsidRPr="00F30AD6">
        <w:rPr>
          <w:rStyle w:val="StyleUnderline"/>
          <w:rFonts w:asciiTheme="minorHAnsi" w:hAnsiTheme="minorHAnsi" w:cstheme="minorHAnsi"/>
        </w:rPr>
        <w:t xml:space="preserve"> </w:t>
      </w:r>
      <w:r w:rsidRPr="00DD410D">
        <w:rPr>
          <w:rStyle w:val="StyleUnderline"/>
          <w:rFonts w:asciiTheme="minorHAnsi" w:hAnsiTheme="minorHAnsi" w:cstheme="minorHAnsi"/>
          <w:highlight w:val="green"/>
        </w:rPr>
        <w:t xml:space="preserve">because we haven’t noticed </w:t>
      </w:r>
      <w:r w:rsidRPr="00F30AD6">
        <w:rPr>
          <w:rStyle w:val="StyleUnderline"/>
          <w:rFonts w:asciiTheme="minorHAnsi" w:hAnsiTheme="minorHAnsi" w:cstheme="minorHAnsi"/>
        </w:rPr>
        <w:t xml:space="preserve">these </w:t>
      </w:r>
      <w:r w:rsidRPr="00DD410D">
        <w:rPr>
          <w:rStyle w:val="StyleUnderline"/>
          <w:rFonts w:asciiTheme="minorHAnsi" w:hAnsiTheme="minorHAnsi" w:cstheme="minorHAnsi"/>
          <w:highlight w:val="green"/>
        </w:rPr>
        <w:t>factors but</w:t>
      </w:r>
      <w:r w:rsidRPr="00F30AD6">
        <w:rPr>
          <w:rStyle w:val="StyleUnderline"/>
          <w:rFonts w:asciiTheme="minorHAnsi" w:hAnsiTheme="minorHAnsi" w:cstheme="minorHAnsi"/>
        </w:rPr>
        <w:t xml:space="preserve"> because </w:t>
      </w:r>
      <w:r w:rsidRPr="00DD410D">
        <w:rPr>
          <w:rStyle w:val="StyleUnderline"/>
          <w:rFonts w:asciiTheme="minorHAnsi" w:hAnsiTheme="minorHAnsi" w:cstheme="minorHAnsi"/>
          <w:highlight w:val="green"/>
        </w:rPr>
        <w:t xml:space="preserve">they </w:t>
      </w:r>
      <w:r w:rsidRPr="00DD410D">
        <w:rPr>
          <w:rStyle w:val="Emphasis"/>
          <w:rFonts w:asciiTheme="minorHAnsi" w:hAnsiTheme="minorHAnsi" w:cstheme="minorHAnsi"/>
          <w:highlight w:val="green"/>
        </w:rPr>
        <w:t>belong in applications</w:t>
      </w:r>
      <w:r w:rsidRPr="00F30AD6">
        <w:rPr>
          <w:rStyle w:val="StyleUnderline"/>
          <w:rFonts w:asciiTheme="minorHAnsi" w:hAnsiTheme="minorHAnsi" w:cstheme="minorHAnsi"/>
        </w:rPr>
        <w:t xml:space="preserve">, and the theory exactly allows you to study these phenomena, 3) </w:t>
      </w:r>
      <w:r w:rsidRPr="00DD410D">
        <w:rPr>
          <w:rStyle w:val="StyleUnderline"/>
          <w:rFonts w:asciiTheme="minorHAnsi" w:hAnsiTheme="minorHAnsi" w:cstheme="minorHAnsi"/>
          <w:highlight w:val="green"/>
        </w:rPr>
        <w:t>we are</w:t>
      </w:r>
      <w:r w:rsidRPr="00F30AD6">
        <w:rPr>
          <w:rFonts w:asciiTheme="minorHAnsi" w:hAnsiTheme="minorHAnsi" w:cstheme="minorHAnsi"/>
        </w:rPr>
        <w:t xml:space="preserve"> very </w:t>
      </w:r>
      <w:r w:rsidRPr="00DD410D">
        <w:rPr>
          <w:rStyle w:val="StyleUnderline"/>
          <w:rFonts w:asciiTheme="minorHAnsi" w:hAnsiTheme="minorHAnsi" w:cstheme="minorHAnsi"/>
          <w:highlight w:val="green"/>
        </w:rPr>
        <w:t>explicit that</w:t>
      </w:r>
      <w:r w:rsidRPr="00F30AD6">
        <w:rPr>
          <w:rStyle w:val="StyleUnderline"/>
          <w:rFonts w:asciiTheme="minorHAnsi" w:hAnsiTheme="minorHAnsi" w:cstheme="minorHAnsi"/>
        </w:rPr>
        <w:t xml:space="preserve"> one of the </w:t>
      </w:r>
      <w:r w:rsidRPr="00DD410D">
        <w:rPr>
          <w:rStyle w:val="Emphasis"/>
          <w:rFonts w:asciiTheme="minorHAnsi" w:hAnsiTheme="minorHAnsi" w:cstheme="minorHAnsi"/>
          <w:highlight w:val="green"/>
        </w:rPr>
        <w:t>advantages of a minimalist theory</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is the ability to </w:t>
      </w:r>
      <w:r w:rsidRPr="00F30AD6">
        <w:rPr>
          <w:rStyle w:val="Emphasis"/>
          <w:rFonts w:asciiTheme="minorHAnsi" w:hAnsiTheme="minorHAnsi" w:cstheme="minorHAnsi"/>
        </w:rPr>
        <w:t>combine it</w:t>
      </w:r>
      <w:r w:rsidRPr="00F30AD6">
        <w:rPr>
          <w:rStyle w:val="StyleUnderline"/>
          <w:rFonts w:asciiTheme="minorHAnsi" w:hAnsiTheme="minorHAnsi" w:cstheme="minorHAnsi"/>
        </w:rPr>
        <w:t xml:space="preserve"> with other theories</w:t>
      </w:r>
      <w:r w:rsidRPr="00F30AD6">
        <w:rPr>
          <w:rFonts w:asciiTheme="minorHAnsi" w:hAnsiTheme="minorHAnsi" w:cstheme="minorHAnsi"/>
        </w:rPr>
        <w:t xml:space="preserve"> especially general theories </w:t>
      </w:r>
      <w:r w:rsidRPr="00F30AD6">
        <w:rPr>
          <w:rStyle w:val="StyleUnderline"/>
          <w:rFonts w:asciiTheme="minorHAnsi" w:hAnsiTheme="minorHAnsi" w:cstheme="minorHAnsi"/>
        </w:rPr>
        <w:t>about the nature and structures of society</w:t>
      </w:r>
      <w:r w:rsidRPr="00F30AD6">
        <w:rPr>
          <w:rFonts w:asciiTheme="minorHAnsi" w:hAnsiTheme="minorHAnsi" w:cstheme="minorHAnsi"/>
        </w:rPr>
        <w:t>; one should not build out ST to become a general theory of society or international relations, better in any specific usage of the theory combine it with the theories one finds productive for the particular research project. (</w:t>
      </w:r>
      <w:proofErr w:type="spellStart"/>
      <w:r w:rsidRPr="00F30AD6">
        <w:rPr>
          <w:rFonts w:asciiTheme="minorHAnsi" w:hAnsiTheme="minorHAnsi" w:cstheme="minorHAnsi"/>
        </w:rPr>
        <w:t>Wæver</w:t>
      </w:r>
      <w:proofErr w:type="spellEnd"/>
      <w:r w:rsidRPr="00F30AD6">
        <w:rPr>
          <w:rFonts w:asciiTheme="minorHAnsi" w:hAnsiTheme="minorHAnsi" w:cstheme="minorHAnsi"/>
        </w:rPr>
        <w:t xml:space="preserve"> 2011, 2015) The latter point has come up in replies to the ‘sociological’ version of ST (</w:t>
      </w:r>
      <w:proofErr w:type="spellStart"/>
      <w:r w:rsidRPr="00F30AD6">
        <w:rPr>
          <w:rFonts w:asciiTheme="minorHAnsi" w:hAnsiTheme="minorHAnsi" w:cstheme="minorHAnsi"/>
        </w:rPr>
        <w:t>Balzacq</w:t>
      </w:r>
      <w:proofErr w:type="spellEnd"/>
      <w:r w:rsidRPr="00F30AD6">
        <w:rPr>
          <w:rFonts w:asciiTheme="minorHAnsi" w:hAnsiTheme="minorHAnsi" w:cstheme="minorHAnsi"/>
        </w:rPr>
        <w:t>), which has more of a tendency to add all relevant factors to the theory, while the classical Copenhagen version is tight and invites combination with theories that complement it, which could exactly be theories of race and racism. Our ultimate concern here is: how do we actually get to study racism in world politics in a practically and politically helpful way?</w:t>
      </w:r>
      <w:r>
        <w:rPr>
          <w:rFonts w:asciiTheme="minorHAnsi" w:hAnsiTheme="minorHAnsi" w:cstheme="minorHAnsi"/>
        </w:rPr>
        <w:t xml:space="preserve"> </w:t>
      </w:r>
      <w:r w:rsidRPr="00F30AD6">
        <w:rPr>
          <w:rFonts w:asciiTheme="minorHAnsi" w:hAnsiTheme="minorHAnsi" w:cstheme="minorHAnsi"/>
        </w:rPr>
        <w:t xml:space="preserve">When developing our own framework, ST, </w:t>
      </w:r>
      <w:r w:rsidRPr="00F30AD6">
        <w:rPr>
          <w:rStyle w:val="StyleUnderline"/>
          <w:rFonts w:asciiTheme="minorHAnsi" w:hAnsiTheme="minorHAnsi" w:cstheme="minorHAnsi"/>
        </w:rPr>
        <w:t xml:space="preserve">we took </w:t>
      </w:r>
      <w:r w:rsidRPr="00F30AD6">
        <w:rPr>
          <w:rStyle w:val="Emphasis"/>
          <w:rFonts w:asciiTheme="minorHAnsi" w:hAnsiTheme="minorHAnsi" w:cstheme="minorHAnsi"/>
        </w:rPr>
        <w:t>care</w:t>
      </w:r>
      <w:r w:rsidRPr="00F30AD6">
        <w:rPr>
          <w:rFonts w:asciiTheme="minorHAnsi" w:hAnsiTheme="minorHAnsi" w:cstheme="minorHAnsi"/>
        </w:rPr>
        <w:t xml:space="preserve"> </w:t>
      </w:r>
      <w:r w:rsidRPr="00F30AD6">
        <w:rPr>
          <w:rStyle w:val="StyleUnderline"/>
          <w:rFonts w:asciiTheme="minorHAnsi" w:hAnsiTheme="minorHAnsi" w:cstheme="minorHAnsi"/>
        </w:rPr>
        <w:t>to make sure it could do critical work in concrete analyses, in our view on racism as well</w:t>
      </w:r>
      <w:r w:rsidRPr="00F30AD6">
        <w:rPr>
          <w:rFonts w:asciiTheme="minorHAnsi" w:hAnsiTheme="minorHAnsi" w:cstheme="minorHAnsi"/>
        </w:rPr>
        <w:t xml:space="preserve">, and H&amp;RM fail to show that this is not the case. In addition, we have then on a more mundane, human level engaged ourselves in various ways to foster non-Western scholarship and theories in IR (Tickner &amp; </w:t>
      </w:r>
      <w:proofErr w:type="spellStart"/>
      <w:r w:rsidRPr="00F30AD6">
        <w:rPr>
          <w:rFonts w:asciiTheme="minorHAnsi" w:hAnsiTheme="minorHAnsi" w:cstheme="minorHAnsi"/>
        </w:rPr>
        <w:t>Wæver</w:t>
      </w:r>
      <w:proofErr w:type="spellEnd"/>
      <w:r w:rsidRPr="00F30AD6">
        <w:rPr>
          <w:rFonts w:asciiTheme="minorHAnsi" w:hAnsiTheme="minorHAnsi" w:cstheme="minorHAnsi"/>
        </w:rPr>
        <w:t xml:space="preserve"> 2009; Acharya &amp; Buzan 2010, 2019). One has for instance co-founded a book-series with the aim to identify “alternatives for thinking about the ‘international’ that are more in tune with local concerns and traditions outside the West” and “provincializing the West” (quoting from the Routledge homepage of the book series); the other has amongst many other things re-written this history of the IR discipline to show both that it has ignored non-Western contributions and that the Western part of it is indebted to ‘scientific racism’ (Buzan &amp; Lawson 2015; Acharya and Buzan 2019). Closer to ST, the project in Buzan &amp; </w:t>
      </w:r>
      <w:proofErr w:type="spellStart"/>
      <w:r w:rsidRPr="00F30AD6">
        <w:rPr>
          <w:rFonts w:asciiTheme="minorHAnsi" w:hAnsiTheme="minorHAnsi" w:cstheme="minorHAnsi"/>
        </w:rPr>
        <w:t>Wæver</w:t>
      </w:r>
      <w:proofErr w:type="spellEnd"/>
      <w:r w:rsidRPr="00F30AD6">
        <w:rPr>
          <w:rFonts w:asciiTheme="minorHAnsi" w:hAnsiTheme="minorHAnsi" w:cstheme="minorHAnsi"/>
        </w:rPr>
        <w:t xml:space="preserve"> 2003 was to a large extent to challenge the euro-centrism enshrined in dominant conceptions of polarity and of the relationship between global and regional, to enable theories to be more attentive to actual security dynamics in ‘most of the world’.</w:t>
      </w:r>
      <w:r>
        <w:rPr>
          <w:rFonts w:asciiTheme="minorHAnsi" w:hAnsiTheme="minorHAnsi" w:cstheme="minorHAnsi"/>
        </w:rPr>
        <w:t xml:space="preserve"> </w:t>
      </w:r>
      <w:r w:rsidRPr="00F30AD6">
        <w:rPr>
          <w:rFonts w:asciiTheme="minorHAnsi" w:hAnsiTheme="minorHAnsi" w:cstheme="minorHAnsi"/>
        </w:rPr>
        <w:t xml:space="preserve">Surely, all of these efforts can be critically assessed as to what has been helpful and what hasn’t. But we find it strange that H&amp;RM choose to ignore completely the possibility of assessing the ability of ST to form the basis for helpful analyses of racism. They neither look at those analyses that have actually been done, nor do they show systematically why it would be impossible to do so. On the contrary, </w:t>
      </w:r>
      <w:r w:rsidRPr="00F30AD6">
        <w:rPr>
          <w:rStyle w:val="StyleUnderline"/>
          <w:rFonts w:asciiTheme="minorHAnsi" w:hAnsiTheme="minorHAnsi" w:cstheme="minorHAnsi"/>
        </w:rPr>
        <w:t>they limit themselves to highly abstract and indirect attributions of racism to the theory as such through various unconvincing routes</w:t>
      </w:r>
      <w:r w:rsidRPr="00F30AD6">
        <w:rPr>
          <w:rFonts w:asciiTheme="minorHAnsi" w:hAnsiTheme="minorHAnsi" w:cstheme="minorHAnsi"/>
        </w:rPr>
        <w:t>. From this they deduce (without any discussion) that ST can’t inform studies of racism (and when it has actually done it, they presumably are able to magically make those publications go away) (see section 6 below).</w:t>
      </w:r>
      <w:r>
        <w:rPr>
          <w:rFonts w:asciiTheme="minorHAnsi" w:hAnsiTheme="minorHAnsi" w:cstheme="minorHAnsi"/>
        </w:rPr>
        <w:t xml:space="preserve"> </w:t>
      </w:r>
      <w:r w:rsidRPr="00F30AD6">
        <w:rPr>
          <w:rStyle w:val="StyleUnderline"/>
          <w:rFonts w:asciiTheme="minorHAnsi" w:hAnsiTheme="minorHAnsi" w:cstheme="minorHAnsi"/>
        </w:rPr>
        <w:t xml:space="preserve">H&amp;RM offer </w:t>
      </w:r>
      <w:r w:rsidRPr="00DD410D">
        <w:rPr>
          <w:rStyle w:val="Emphasis"/>
          <w:rFonts w:asciiTheme="minorHAnsi" w:hAnsiTheme="minorHAnsi" w:cstheme="minorHAnsi"/>
          <w:highlight w:val="green"/>
        </w:rPr>
        <w:t>no explanation</w:t>
      </w:r>
      <w:r w:rsidRPr="00F30AD6">
        <w:rPr>
          <w:rFonts w:asciiTheme="minorHAnsi" w:hAnsiTheme="minorHAnsi" w:cstheme="minorHAnsi"/>
        </w:rPr>
        <w:t xml:space="preserve"> </w:t>
      </w:r>
      <w:r w:rsidRPr="00DD410D">
        <w:rPr>
          <w:rStyle w:val="StyleUnderline"/>
          <w:rFonts w:asciiTheme="minorHAnsi" w:hAnsiTheme="minorHAnsi" w:cstheme="minorHAnsi"/>
          <w:highlight w:val="green"/>
        </w:rPr>
        <w:t>as to how their</w:t>
      </w:r>
      <w:r w:rsidRPr="00F30AD6">
        <w:rPr>
          <w:rStyle w:val="StyleUnderline"/>
          <w:rFonts w:asciiTheme="minorHAnsi" w:hAnsiTheme="minorHAnsi" w:cstheme="minorHAnsi"/>
        </w:rPr>
        <w:t xml:space="preserve"> type of </w:t>
      </w:r>
      <w:r w:rsidRPr="00DD410D">
        <w:rPr>
          <w:rStyle w:val="StyleUnderline"/>
          <w:rFonts w:asciiTheme="minorHAnsi" w:hAnsiTheme="minorHAnsi" w:cstheme="minorHAnsi"/>
          <w:highlight w:val="green"/>
        </w:rPr>
        <w:t>analysis helps</w:t>
      </w:r>
      <w:r w:rsidRPr="00F30AD6">
        <w:rPr>
          <w:rStyle w:val="StyleUnderline"/>
          <w:rFonts w:asciiTheme="minorHAnsi" w:hAnsiTheme="minorHAnsi" w:cstheme="minorHAnsi"/>
        </w:rPr>
        <w:t xml:space="preserve"> in </w:t>
      </w:r>
      <w:r w:rsidRPr="00DD410D">
        <w:rPr>
          <w:rStyle w:val="StyleUnderline"/>
          <w:rFonts w:asciiTheme="minorHAnsi" w:hAnsiTheme="minorHAnsi" w:cstheme="minorHAnsi"/>
          <w:highlight w:val="green"/>
        </w:rPr>
        <w:t>combating racism</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It is </w:t>
      </w:r>
      <w:r w:rsidRPr="00F30AD6">
        <w:rPr>
          <w:rStyle w:val="Emphasis"/>
          <w:rFonts w:asciiTheme="minorHAnsi" w:hAnsiTheme="minorHAnsi" w:cstheme="minorHAnsi"/>
        </w:rPr>
        <w:t>unclear</w:t>
      </w:r>
      <w:r w:rsidRPr="00F30AD6">
        <w:rPr>
          <w:rFonts w:asciiTheme="minorHAnsi" w:hAnsiTheme="minorHAnsi" w:cstheme="minorHAnsi"/>
        </w:rPr>
        <w:t xml:space="preserve"> </w:t>
      </w:r>
      <w:r w:rsidRPr="00F30AD6">
        <w:rPr>
          <w:rStyle w:val="StyleUnderline"/>
          <w:rFonts w:asciiTheme="minorHAnsi" w:hAnsiTheme="minorHAnsi" w:cstheme="minorHAnsi"/>
        </w:rPr>
        <w:t xml:space="preserve">if it is a kind of </w:t>
      </w:r>
      <w:r w:rsidRPr="00F30AD6">
        <w:rPr>
          <w:rStyle w:val="Emphasis"/>
          <w:rFonts w:asciiTheme="minorHAnsi" w:hAnsiTheme="minorHAnsi" w:cstheme="minorHAnsi"/>
        </w:rPr>
        <w:t>ground clearing operation</w:t>
      </w:r>
      <w:r w:rsidRPr="00F30AD6">
        <w:rPr>
          <w:rFonts w:asciiTheme="minorHAnsi" w:hAnsiTheme="minorHAnsi" w:cstheme="minorHAnsi"/>
        </w:rPr>
        <w:t xml:space="preserve"> </w:t>
      </w:r>
      <w:r w:rsidRPr="00F30AD6">
        <w:rPr>
          <w:rStyle w:val="StyleUnderline"/>
          <w:rFonts w:asciiTheme="minorHAnsi" w:hAnsiTheme="minorHAnsi" w:cstheme="minorHAnsi"/>
        </w:rPr>
        <w:t>to be followed up by new and better theories after getting us out of the way</w:t>
      </w:r>
      <w:r w:rsidRPr="00F30AD6">
        <w:rPr>
          <w:rFonts w:asciiTheme="minorHAnsi" w:hAnsiTheme="minorHAnsi" w:cstheme="minorHAnsi"/>
        </w:rPr>
        <w:t xml:space="preserve">. </w:t>
      </w:r>
      <w:r w:rsidRPr="00F30AD6">
        <w:rPr>
          <w:rStyle w:val="StyleUnderline"/>
          <w:rFonts w:asciiTheme="minorHAnsi" w:hAnsiTheme="minorHAnsi" w:cstheme="minorHAnsi"/>
        </w:rPr>
        <w:t>Or whether they believe that we are so much a part of the oppressive structures that attacking us is in itself liberating</w:t>
      </w:r>
      <w:r w:rsidRPr="00F30AD6">
        <w:rPr>
          <w:rFonts w:asciiTheme="minorHAnsi" w:hAnsiTheme="minorHAnsi" w:cstheme="minorHAnsi"/>
        </w:rPr>
        <w:t xml:space="preserve">. Or </w:t>
      </w:r>
      <w:r>
        <w:rPr>
          <w:rFonts w:asciiTheme="minorHAnsi" w:hAnsiTheme="minorHAnsi" w:cstheme="minorHAnsi"/>
        </w:rPr>
        <w:t>--</w:t>
      </w:r>
      <w:r w:rsidRPr="00F30AD6">
        <w:rPr>
          <w:rFonts w:asciiTheme="minorHAnsi" w:hAnsiTheme="minorHAnsi" w:cstheme="minorHAnsi"/>
        </w:rPr>
        <w:t xml:space="preserve"> as we will consider below in more detail </w:t>
      </w:r>
      <w:r>
        <w:rPr>
          <w:rFonts w:asciiTheme="minorHAnsi" w:hAnsiTheme="minorHAnsi" w:cstheme="minorHAnsi"/>
        </w:rPr>
        <w:t>--</w:t>
      </w:r>
      <w:r w:rsidRPr="00F30AD6">
        <w:rPr>
          <w:rFonts w:asciiTheme="minorHAnsi" w:hAnsiTheme="minorHAnsi" w:cstheme="minorHAnsi"/>
        </w:rPr>
        <w:t xml:space="preserve"> the whole exercise is more about making universities more inclusive and hospitable to students and scholars of </w:t>
      </w:r>
      <w:proofErr w:type="spellStart"/>
      <w:r w:rsidRPr="00F30AD6">
        <w:rPr>
          <w:rFonts w:asciiTheme="minorHAnsi" w:hAnsiTheme="minorHAnsi" w:cstheme="minorHAnsi"/>
        </w:rPr>
        <w:t>colour</w:t>
      </w:r>
      <w:proofErr w:type="spellEnd"/>
      <w:r w:rsidRPr="00F30AD6">
        <w:rPr>
          <w:rFonts w:asciiTheme="minorHAnsi" w:hAnsiTheme="minorHAnsi" w:cstheme="minorHAnsi"/>
        </w:rPr>
        <w:t xml:space="preserve">. Closely linked to the latter option, </w:t>
      </w:r>
      <w:r w:rsidRPr="00F30AD6">
        <w:rPr>
          <w:rStyle w:val="StyleUnderline"/>
          <w:rFonts w:asciiTheme="minorHAnsi" w:hAnsiTheme="minorHAnsi" w:cstheme="minorHAnsi"/>
        </w:rPr>
        <w:t>their rationale could be that the attack is meant more as a kind of ‘happening’ drawing attention to the question of race</w:t>
      </w:r>
      <w:r w:rsidRPr="00F30AD6">
        <w:rPr>
          <w:rFonts w:asciiTheme="minorHAnsi" w:hAnsiTheme="minorHAnsi" w:cstheme="minorHAnsi"/>
        </w:rPr>
        <w:t xml:space="preserve">. </w:t>
      </w:r>
      <w:r w:rsidRPr="00F30AD6">
        <w:rPr>
          <w:rStyle w:val="StyleUnderline"/>
          <w:rFonts w:asciiTheme="minorHAnsi" w:hAnsiTheme="minorHAnsi" w:cstheme="minorHAnsi"/>
        </w:rPr>
        <w:t>Especially in the latter case, it would be intentional that the article plays ambiguously with making a very personal attack while pretending not to</w:t>
      </w:r>
      <w:r w:rsidRPr="00F30AD6">
        <w:rPr>
          <w:rFonts w:asciiTheme="minorHAnsi" w:hAnsiTheme="minorHAnsi" w:cstheme="minorHAnsi"/>
        </w:rPr>
        <w:t>.</w:t>
      </w:r>
    </w:p>
    <w:p w14:paraId="23878A80" w14:textId="77777777" w:rsidR="000F719F" w:rsidRDefault="000F719F" w:rsidP="000F719F">
      <w:pPr>
        <w:pStyle w:val="Heading4"/>
      </w:pPr>
      <w:r w:rsidRPr="000968B2">
        <w:t>Root cause explanations of international politics don’t exist – methodological pluralism is necessary to reclaim IR as emancipatory praxis and avoid endless political violence.</w:t>
      </w:r>
    </w:p>
    <w:p w14:paraId="21D90E05" w14:textId="77777777" w:rsidR="000F719F" w:rsidRPr="006A7A4C" w:rsidRDefault="000F719F" w:rsidP="000F719F">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1EFB8E2A" w14:textId="60D88747" w:rsidR="000F719F" w:rsidRDefault="000F719F" w:rsidP="000F719F">
      <w:r w:rsidRPr="006A7A4C">
        <w:t xml:space="preserve">This book is part of an increasing trend of scholarly works that have embraced </w:t>
      </w:r>
      <w:proofErr w:type="spellStart"/>
      <w:r w:rsidRPr="006A7A4C">
        <w:t>poststructural</w:t>
      </w:r>
      <w:proofErr w:type="spellEnd"/>
      <w:r w:rsidRPr="006A7A4C">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t xml:space="preserve">innovative, sophisticated, and convincing. A superb scholarly achievement. </w:t>
      </w:r>
      <w:r w:rsidRPr="00832610">
        <w:rPr>
          <w:u w:val="single"/>
        </w:rPr>
        <w:t xml:space="preserve">For Levine, </w:t>
      </w:r>
      <w:r w:rsidRPr="00DD410D">
        <w:rPr>
          <w:b/>
          <w:highlight w:val="green"/>
          <w:u w:val="single"/>
        </w:rPr>
        <w:t>the key challenge in</w:t>
      </w:r>
      <w:r w:rsidRPr="00DD410D">
        <w:rPr>
          <w:highlight w:val="green"/>
          <w:u w:val="single"/>
        </w:rPr>
        <w:t xml:space="preserve"> </w:t>
      </w:r>
      <w:r w:rsidRPr="00832610">
        <w:rPr>
          <w:u w:val="single"/>
        </w:rPr>
        <w:t>international relations (</w:t>
      </w:r>
      <w:r w:rsidRPr="00DD410D">
        <w:rPr>
          <w:b/>
          <w:highlight w:val="green"/>
          <w:u w:val="single"/>
        </w:rPr>
        <w:t>IR</w:t>
      </w:r>
      <w:r w:rsidRPr="00832610">
        <w:rPr>
          <w:u w:val="single"/>
        </w:rPr>
        <w:t xml:space="preserve">) scholarship </w:t>
      </w:r>
      <w:r w:rsidRPr="00DD410D">
        <w:rPr>
          <w:b/>
          <w:highlight w:val="green"/>
          <w:u w:val="single"/>
        </w:rPr>
        <w:t>is</w:t>
      </w:r>
      <w:r w:rsidRPr="00DD410D">
        <w:rPr>
          <w:highlight w:val="green"/>
          <w:u w:val="single"/>
        </w:rPr>
        <w:t xml:space="preserve"> </w:t>
      </w:r>
      <w:r w:rsidRPr="00832610">
        <w:rPr>
          <w:u w:val="single"/>
        </w:rPr>
        <w:t>what he calls “</w:t>
      </w:r>
      <w:r w:rsidRPr="00DD410D">
        <w:rPr>
          <w:b/>
          <w:highlight w:val="green"/>
          <w:u w:val="single"/>
        </w:rPr>
        <w:t>unchecked reification</w:t>
      </w:r>
      <w:r w:rsidRPr="00832610">
        <w:rPr>
          <w:u w:val="single"/>
        </w:rPr>
        <w:t xml:space="preserve">”: the widespread and </w:t>
      </w:r>
      <w:r w:rsidRPr="00DD410D">
        <w:rPr>
          <w:b/>
          <w:highlight w:val="green"/>
          <w:u w:val="single"/>
        </w:rPr>
        <w:t>dangerous</w:t>
      </w:r>
      <w:r w:rsidRPr="00DD410D">
        <w:rPr>
          <w:highlight w:val="green"/>
          <w:u w:val="single"/>
        </w:rPr>
        <w:t xml:space="preserve"> </w:t>
      </w:r>
      <w:r w:rsidRPr="00832610">
        <w:rPr>
          <w:u w:val="single"/>
        </w:rPr>
        <w:t xml:space="preserve">process of </w:t>
      </w:r>
      <w:r w:rsidRPr="00DD410D">
        <w:rPr>
          <w:b/>
          <w:highlight w:val="green"/>
          <w:u w:val="single"/>
        </w:rPr>
        <w:t>forgetting</w:t>
      </w:r>
      <w:r w:rsidRPr="00DD410D">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DD410D">
        <w:rPr>
          <w:b/>
          <w:highlight w:val="green"/>
          <w:u w:val="single"/>
        </w:rPr>
        <w:t>IR deals with</w:t>
      </w:r>
      <w:r w:rsidRPr="00DD410D">
        <w:rPr>
          <w:highlight w:val="green"/>
          <w:u w:val="single"/>
        </w:rPr>
        <w:t xml:space="preserve"> </w:t>
      </w:r>
      <w:r w:rsidRPr="00832610">
        <w:rPr>
          <w:u w:val="single"/>
        </w:rPr>
        <w:t xml:space="preserve">some of the most </w:t>
      </w:r>
      <w:r w:rsidRPr="00DD410D">
        <w:rPr>
          <w:b/>
          <w:highlight w:val="green"/>
          <w:u w:val="single"/>
        </w:rPr>
        <w:t>difficult issues</w:t>
      </w:r>
      <w:r w:rsidRPr="00832610">
        <w:rPr>
          <w:u w:val="single"/>
        </w:rPr>
        <w:t xml:space="preserve">, from genocides to war. </w:t>
      </w:r>
      <w:r w:rsidRPr="00DD410D">
        <w:rPr>
          <w:b/>
          <w:highlight w:val="green"/>
          <w:u w:val="single"/>
        </w:rPr>
        <w:t>Upholding one subjective position</w:t>
      </w:r>
      <w:r w:rsidRPr="00DD410D">
        <w:rPr>
          <w:highlight w:val="green"/>
          <w:u w:val="single"/>
        </w:rPr>
        <w:t xml:space="preserve"> </w:t>
      </w:r>
      <w:r w:rsidRPr="00DD410D">
        <w:rPr>
          <w:b/>
          <w:highlight w:val="green"/>
          <w:u w:val="single"/>
        </w:rPr>
        <w:t>without critical scrutiny can</w:t>
      </w:r>
      <w:r w:rsidRPr="00832610">
        <w:rPr>
          <w:u w:val="single"/>
        </w:rPr>
        <w:t xml:space="preserve"> thus </w:t>
      </w:r>
      <w:r w:rsidRPr="00DD410D">
        <w:rPr>
          <w:b/>
          <w:highlight w:val="green"/>
          <w:u w:val="single"/>
        </w:rPr>
        <w:t>have far-reaching consequences</w:t>
      </w:r>
      <w:r w:rsidRPr="00832610">
        <w:rPr>
          <w:u w:val="single"/>
        </w:rPr>
        <w:t>.</w:t>
      </w:r>
      <w:r w:rsidRPr="00832610">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t>Carr</w:t>
      </w:r>
      <w:proofErr w:type="spellEnd"/>
      <w:r w:rsidRPr="00832610">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w:t>
      </w:r>
      <w:proofErr w:type="gramStart"/>
      <w:r w:rsidRPr="00832610">
        <w:t>sustainable critique faces</w:t>
      </w:r>
      <w:proofErr w:type="gramEnd"/>
      <w:r w:rsidRPr="00832610">
        <w:t xml:space="preserve">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D410D">
        <w:rPr>
          <w:b/>
          <w:highlight w:val="green"/>
          <w:u w:val="single"/>
        </w:rPr>
        <w:t>Methodological pluralism</w:t>
      </w:r>
      <w:r w:rsidRPr="00832610">
        <w:t xml:space="preserve"> lies at the heart of Levine's sustainable critique. He borrows from what Adorno calls a “constellation”: an attempt to juxtapose, rather than integrate, different perspectives. It is in this spirit that Levine advocates </w:t>
      </w:r>
      <w:r w:rsidRPr="00DD410D">
        <w:rPr>
          <w:b/>
          <w:highlight w:val="green"/>
          <w:u w:val="single"/>
        </w:rPr>
        <w:t>multiple methods to understand the same event or phenomena.</w:t>
      </w:r>
      <w:r w:rsidRPr="00832610">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DD410D">
        <w:rPr>
          <w:b/>
          <w:highlight w:val="green"/>
          <w:u w:val="single"/>
        </w:rPr>
        <w:t>No single method can ever adequately</w:t>
      </w:r>
      <w:r w:rsidRPr="00DD410D">
        <w:rPr>
          <w:highlight w:val="green"/>
          <w:u w:val="single"/>
        </w:rPr>
        <w:t xml:space="preserve"> </w:t>
      </w:r>
      <w:r w:rsidRPr="00DD410D">
        <w:rPr>
          <w:b/>
          <w:bCs/>
          <w:highlight w:val="green"/>
          <w:u w:val="single"/>
        </w:rPr>
        <w:t>represent</w:t>
      </w:r>
      <w:r w:rsidRPr="00DD410D">
        <w:rPr>
          <w:b/>
          <w:highlight w:val="green"/>
          <w:u w:val="single"/>
        </w:rPr>
        <w:t xml:space="preserve"> the event or should gain the upper hand.</w:t>
      </w:r>
      <w:r w:rsidRPr="00832610">
        <w:rPr>
          <w:u w:val="single"/>
        </w:rPr>
        <w:t xml:space="preserve"> But </w:t>
      </w:r>
      <w:r w:rsidRPr="00DD410D">
        <w:rPr>
          <w:b/>
          <w:highlight w:val="green"/>
          <w:u w:val="single"/>
        </w:rPr>
        <w:t>each should</w:t>
      </w:r>
      <w:r w:rsidRPr="00832610">
        <w:rPr>
          <w:u w:val="single"/>
        </w:rPr>
        <w:t xml:space="preserve">, in a way, </w:t>
      </w:r>
      <w:r w:rsidRPr="00DD410D">
        <w:rPr>
          <w:b/>
          <w:highlight w:val="green"/>
          <w:u w:val="single"/>
        </w:rPr>
        <w:t>recognize and capture</w:t>
      </w:r>
      <w:r w:rsidRPr="00DD410D">
        <w:rPr>
          <w:highlight w:val="green"/>
          <w:u w:val="single"/>
        </w:rPr>
        <w:t xml:space="preserve"> </w:t>
      </w:r>
      <w:r w:rsidRPr="00832610">
        <w:rPr>
          <w:u w:val="single"/>
        </w:rPr>
        <w:t xml:space="preserve">details or </w:t>
      </w:r>
      <w:r w:rsidRPr="00DD410D">
        <w:rPr>
          <w:b/>
          <w:highlight w:val="green"/>
          <w:u w:val="single"/>
        </w:rPr>
        <w:t>perspectives</w:t>
      </w:r>
      <w:r w:rsidRPr="00DD410D">
        <w:rPr>
          <w:highlight w:val="green"/>
          <w:u w:val="single"/>
        </w:rPr>
        <w:t xml:space="preserve"> </w:t>
      </w:r>
      <w:r w:rsidRPr="00832610">
        <w:rPr>
          <w:u w:val="single"/>
        </w:rPr>
        <w:t xml:space="preserve">that the </w:t>
      </w:r>
      <w:r w:rsidRPr="00DD410D">
        <w:rPr>
          <w:b/>
          <w:highlight w:val="green"/>
          <w:u w:val="single"/>
        </w:rPr>
        <w:t>others cannot</w:t>
      </w:r>
      <w:r w:rsidRPr="00DD410D">
        <w:rPr>
          <w:highlight w:val="green"/>
          <w:u w:val="single"/>
        </w:rPr>
        <w:t xml:space="preserve"> </w:t>
      </w:r>
      <w:r w:rsidRPr="00832610">
        <w:rPr>
          <w:u w:val="single"/>
        </w:rPr>
        <w:t xml:space="preserve">(p. 102). In practical terms, this </w:t>
      </w:r>
      <w:r w:rsidRPr="00DD410D">
        <w:rPr>
          <w:b/>
          <w:bCs/>
          <w:highlight w:val="green"/>
          <w:u w:val="single"/>
        </w:rPr>
        <w:t>means</w:t>
      </w:r>
      <w:r w:rsidRPr="00832610">
        <w:rPr>
          <w:u w:val="single"/>
        </w:rPr>
        <w:t xml:space="preserve"> </w:t>
      </w:r>
      <w:r w:rsidRPr="00DD410D">
        <w:rPr>
          <w:b/>
          <w:highlight w:val="green"/>
          <w:u w:val="single"/>
        </w:rPr>
        <w:t>combining</w:t>
      </w:r>
      <w:r w:rsidRPr="00DD410D">
        <w:rPr>
          <w:highlight w:val="green"/>
          <w:u w:val="single"/>
        </w:rPr>
        <w:t xml:space="preserve"> </w:t>
      </w:r>
      <w:r w:rsidRPr="00832610">
        <w:rPr>
          <w:u w:val="single"/>
        </w:rPr>
        <w:t xml:space="preserve">a range of </w:t>
      </w:r>
      <w:r w:rsidRPr="00DD410D">
        <w:rPr>
          <w:b/>
          <w:highlight w:val="green"/>
          <w:u w:val="single"/>
        </w:rPr>
        <w:t>methods</w:t>
      </w:r>
      <w:r w:rsidRPr="00DD410D">
        <w:rPr>
          <w:highlight w:val="green"/>
          <w:u w:val="single"/>
        </w:rPr>
        <w:t xml:space="preserve"> </w:t>
      </w:r>
      <w:r w:rsidRPr="00832610">
        <w:rPr>
          <w:u w:val="single"/>
        </w:rPr>
        <w:t xml:space="preserve">even when—or, rather, precisely </w:t>
      </w:r>
      <w:r w:rsidRPr="00DD410D">
        <w:rPr>
          <w:b/>
          <w:highlight w:val="green"/>
          <w:u w:val="single"/>
        </w:rPr>
        <w:t>when</w:t>
      </w:r>
      <w:r w:rsidRPr="00832610">
        <w:rPr>
          <w:u w:val="single"/>
        </w:rPr>
        <w:t>—</w:t>
      </w:r>
      <w:r w:rsidRPr="00DD410D">
        <w:rPr>
          <w:b/>
          <w:highlight w:val="green"/>
          <w:u w:val="single"/>
        </w:rPr>
        <w:t>they are deemed incompatible</w:t>
      </w:r>
      <w:r w:rsidRPr="00832610">
        <w:rPr>
          <w:u w:val="single"/>
        </w:rPr>
        <w:t>.</w:t>
      </w:r>
      <w:r w:rsidRPr="00832610">
        <w:t xml:space="preserve"> They can range from </w:t>
      </w:r>
      <w:proofErr w:type="spellStart"/>
      <w:r w:rsidRPr="00832610">
        <w:t>poststructual</w:t>
      </w:r>
      <w:proofErr w:type="spellEnd"/>
      <w:r w:rsidRPr="00832610">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DD410D">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t xml:space="preserve"> It is in this sense that Levine's approach is not really post-foundational but, rather, an attempt to “balance </w:t>
      </w:r>
      <w:proofErr w:type="spellStart"/>
      <w:r w:rsidRPr="006A7A4C">
        <w:t>foundationalisms</w:t>
      </w:r>
      <w:proofErr w:type="spellEnd"/>
      <w:r w:rsidRPr="006A7A4C">
        <w:t xml:space="preserve"> against one another” (p. 14). There are strong parallels here with arguments advanced by assemblage thinking and complexity theory—links that could have been explored in more detail. </w:t>
      </w:r>
    </w:p>
    <w:p w14:paraId="6DCA98F7" w14:textId="105B2455" w:rsidR="002F798C" w:rsidRDefault="002F798C" w:rsidP="000F719F"/>
    <w:p w14:paraId="3A62C2F8" w14:textId="77777777" w:rsidR="002F798C" w:rsidRDefault="002F798C" w:rsidP="002F798C">
      <w:pPr>
        <w:pStyle w:val="Heading4"/>
      </w:pPr>
      <w:r>
        <w:t xml:space="preserve">Fears of Chinese Rise are rooted in White Western Colonial Narratives. </w:t>
      </w:r>
    </w:p>
    <w:p w14:paraId="79DE6F65" w14:textId="77777777" w:rsidR="002F798C" w:rsidRPr="000145A9" w:rsidRDefault="002F798C" w:rsidP="002F798C">
      <w:r w:rsidRPr="000145A9">
        <w:rPr>
          <w:rStyle w:val="Style13ptBold"/>
        </w:rPr>
        <w:t>Singh 18</w:t>
      </w:r>
      <w:r>
        <w:t xml:space="preserve"> </w:t>
      </w:r>
      <w:proofErr w:type="spellStart"/>
      <w:r>
        <w:t>Ajit</w:t>
      </w:r>
      <w:proofErr w:type="spellEnd"/>
      <w:r>
        <w:t xml:space="preserve"> Singh 4-9-2018 “China’s rise threatens U.S. imperialism, not American people” </w:t>
      </w:r>
      <w:hyperlink r:id="rId17" w:history="1">
        <w:r w:rsidRPr="0079773E">
          <w:rPr>
            <w:rStyle w:val="Hyperlink"/>
          </w:rPr>
          <w:t>https://mronline.org/2018/04/09/chinas-rise-threatens-u-s-imperialism-not-american-people/</w:t>
        </w:r>
      </w:hyperlink>
      <w:r>
        <w:t xml:space="preserve"> (Lawyer and </w:t>
      </w:r>
      <w:proofErr w:type="gramStart"/>
      <w:r>
        <w:t>Writer)SEM</w:t>
      </w:r>
      <w:proofErr w:type="gramEnd"/>
      <w:r>
        <w:t xml:space="preserve">//re-cut by Elmer </w:t>
      </w:r>
    </w:p>
    <w:p w14:paraId="65646495" w14:textId="77777777" w:rsidR="002F798C" w:rsidRPr="00C531E2" w:rsidRDefault="002F798C" w:rsidP="002F798C">
      <w:r w:rsidRPr="00C531E2">
        <w:t>When beginning its reform, China sought to “keep a low profile” and “bide its time, while building up strength”, as the U.S. led an international offensive, destructively imposing neoliberalism on countries throughout the global South. Today, we are in the midst of a turning point. Announcing to the world that it is entering a “new era” at last year’s National Congress of the Communist Party, China is playing a more assertive and leading role in global affairs. The country’s trillion-dollar Belt and Road Initiative—called “the largest single infrastructure program in human history”—involves over 70 countries and 1,700 development projects connecting Asia, Africa, Latin America, and Europe. Meanwhile, mired in economic stagnation and decline, the U.S. is its losing international authority. In particular, during the “America First”-era, the country’s reputation has plummeted, as the Trump administration unilaterally withdraws from international institutions and agreements, displays open bigotry towards developing countries, and eschews diplomacy for insulting arrogance and genocidal threats. U.S. hostility towards China increases That China and the U.S. are moving in opposite directions is not a new phenomenon, but this trend has been brought into sharp focus under Trump. Growing anxious about its diminishing global dominance, the U.S. demonstrates increasing hostility towards China. In a series of recent policy statements – the National Security Strategy, National Defense Strategy, Nuclear Posture Review, and State of the Union address – the Trump administration has repeatedly identified the “threat” posed by “economic and military ascendance” of China, declaring that “[</w:t>
      </w:r>
      <w:proofErr w:type="spellStart"/>
      <w:r w:rsidRPr="00C531E2">
        <w:t>i</w:t>
      </w:r>
      <w:proofErr w:type="spellEnd"/>
      <w:r w:rsidRPr="00C531E2">
        <w:t>]</w:t>
      </w:r>
      <w:proofErr w:type="spellStart"/>
      <w:r w:rsidRPr="00C531E2">
        <w:t>nter</w:t>
      </w:r>
      <w:proofErr w:type="spellEnd"/>
      <w:r w:rsidRPr="00C531E2">
        <w:t xml:space="preserve">-state strategic competition, not terrorism, is now the primary concern in U.S. national security.” It is claimed that China, along with Russia, “want to shape a world antithetical to U.S. values and interests.” In response to this “danger,” the Trump administration is pursuing a substantial buildup in U.S. military forces, viewing “more lethal” and “unmatched power [as] the surest means of our defense.” Trump’s 2019 budget proposes a massive increase in Pentagon spending to $716 billion and he has assembled a war cabinet to make use of it, including extreme hawks and noted anti-China hardliners such as John Bolton, Mike Pompeo and Peter Navarro. These moves come after top U.S. military officer, General Joseph Dunford, called China the country’s “greatest threat” and U.S. Pacific Commander Admiral Harry Harris, new ambassador to Australia, told Congress in February that the U.S. must prepare for war with China. Washington is increasing military pressure on Beijing: ratcheting up tensions on the Korean peninsula; taking steps to construct a “quadrilateral” alliance with right-wing governments in India, Japan and Australia, targeting China; and passing the Taiwan Travel Act which violates the “One China” policy and encourages the U.S. “to send senior officials to Taiwan to meet Taiwanese counterparts and vice versa” On the economic front, the Trump administration seeks to launch a “trade war” with Beijing and form a broad anti-China alliance, proposing $50 billion in tariffs targeting Chinese imports (and threatening $100 billion more), launching an investigation into technology transfers to China, and lodging formal complaints at the World Trade Organization on “the state’s pervasive role in the Chinese economy.” Washington is increasingly regulating and monitoring inbound Chinese investment, outbound U.S. investment in China, and joint ventures. Viewing technological dominance as a pillar of its international authority, Washington considers China’s development and technological advance to be an “existential economic threat.” </w:t>
      </w:r>
      <w:r w:rsidRPr="00C531E2">
        <w:rPr>
          <w:u w:val="single"/>
        </w:rPr>
        <w:t xml:space="preserve">As this animosity increases, </w:t>
      </w:r>
      <w:r w:rsidRPr="00DD410D">
        <w:rPr>
          <w:b/>
          <w:sz w:val="26"/>
          <w:highlight w:val="green"/>
          <w:u w:val="single"/>
        </w:rPr>
        <w:t>U.S. rhetoric towards China calls to mind</w:t>
      </w:r>
      <w:r w:rsidRPr="00DD410D">
        <w:rPr>
          <w:highlight w:val="green"/>
          <w:u w:val="single"/>
        </w:rPr>
        <w:t xml:space="preserve"> </w:t>
      </w:r>
      <w:r w:rsidRPr="00C531E2">
        <w:rPr>
          <w:u w:val="single"/>
        </w:rPr>
        <w:t xml:space="preserve">the virulent anti-communism of the Cold War and </w:t>
      </w:r>
      <w:r w:rsidRPr="00DD410D">
        <w:rPr>
          <w:b/>
          <w:sz w:val="26"/>
          <w:highlight w:val="green"/>
          <w:u w:val="single"/>
          <w:bdr w:val="single" w:sz="18" w:space="0" w:color="auto"/>
        </w:rPr>
        <w:t>racist “yellow peril” phantoms</w:t>
      </w:r>
      <w:r w:rsidRPr="00C531E2">
        <w:rPr>
          <w:b/>
          <w:sz w:val="26"/>
          <w:u w:val="single"/>
          <w:bdr w:val="single" w:sz="18" w:space="0" w:color="auto"/>
        </w:rPr>
        <w:t xml:space="preserve"> </w:t>
      </w:r>
      <w:r w:rsidRPr="00C531E2">
        <w:rPr>
          <w:u w:val="single"/>
        </w:rPr>
        <w:t>of decades past</w:t>
      </w:r>
      <w:r w:rsidRPr="00C531E2">
        <w:t xml:space="preserve">. Newly appointed Secretary of State Mike Pompeo recently warned that China was trying “to infiltrate the United States with spies – with people who are going to work on behalf of the Chinese government against America … We see it in our schools. We see it in our hospitals and medicals systems. We see it throughout corporate America. It’s also true in other parts of the world … including Europe and the UK.” Similarly, FBI director Christopher Wray told Congress in February that “the whole of Chinese society” is a threat to the U.S. </w:t>
      </w:r>
      <w:r w:rsidRPr="00C531E2">
        <w:rPr>
          <w:u w:val="single"/>
        </w:rPr>
        <w:t>That such belligerent statements can be made towards 1.4 billion people, one-fifth of humanity, without receiving any challenge from Democrats, Republicans or the corporate-owned media, is an indication of the consensus around the “China threat” theory in the U.S. establishment, and the danger this poses</w:t>
      </w:r>
      <w:r w:rsidRPr="00C531E2">
        <w:t xml:space="preserve">. A new Cold War Washington’s hostility towards Beijing is rooted in the foundation of modern U.S. foreign policy. The fall of the Soviet Union in 1991 and end of the Cold War, ushered in an era during which the U.S. has sought to establish unipolar global dominance. Explicitly outlined in a 1992 Defense Policy Guidance paper authored under neoconservative Paul Wolfowitz, the principal objective of U.S. foreign policy in this period has been “to prevent the re-emergence of a new rival” capable of challenging U.S. aspirations for global hegemony. In the quarter-century since, the U.S. has aggressively pursued this aim, engaging in endless wars, “regime change” efforts, and military build-ups around the world, now operating over 900 military bases globally. Despite these most destructive efforts, the U.S. has been unable to stop China’s momentous rise, which has emerged as the primary obstacle to U.S. aims for unipolar dominance. Although Washington has sought regime change in Beijing ever since the socialist revolution of 1949, the U.S. has generally pursued a strategy of “containment through engagement” following the </w:t>
      </w:r>
      <w:proofErr w:type="spellStart"/>
      <w:r w:rsidRPr="00C531E2">
        <w:t>normalisation</w:t>
      </w:r>
      <w:proofErr w:type="spellEnd"/>
      <w:r w:rsidRPr="00C531E2">
        <w:t xml:space="preserve"> of bilateral relations in the 1970s. In part, Washington had hoped that China’s economic reform and the fall of the Soviet Union would lead to political reform in Beijing and the abandonment of Communist Party leadership and socialism with Chinese characteristics, in </w:t>
      </w:r>
      <w:proofErr w:type="spellStart"/>
      <w:r w:rsidRPr="00C531E2">
        <w:t>favour</w:t>
      </w:r>
      <w:proofErr w:type="spellEnd"/>
      <w:r w:rsidRPr="00C531E2">
        <w:t xml:space="preserve"> of Western-oriented neoliberalism. History has confirmed that China has no such intention. Recognizing its own declining leverage and that China will not become “more like us”, Washington is attempting to launch a new Cold War against China. The identification of China as the primary target of U.S. foreign policy originated during the Obama era with the “Asia pivot” seeking to encircle China, shifting 60 percent of U.S. naval assets to Asia by 2020. As Secretary of State, Hillary Clinton argued that the U.S. must reorient the focus of its foreign policy from the Middle East to the Asia-Pacific to ensure “continued American leadership well into this century.” The developments under Trump, mark an escalation of this bipartisan strategy. The unipolar-multipolar struggle </w:t>
      </w:r>
      <w:proofErr w:type="gramStart"/>
      <w:r w:rsidRPr="00C531E2">
        <w:t>The</w:t>
      </w:r>
      <w:proofErr w:type="gramEnd"/>
      <w:r w:rsidRPr="00C531E2">
        <w:t xml:space="preserve"> importance of U.S.-China relations cannot be overstated, with the two countries at the core of a broader unipolar-multipolar struggle over the shape of the international order. While the U.S. seeks to secure global dominance, China’s rise is central to a </w:t>
      </w:r>
      <w:proofErr w:type="spellStart"/>
      <w:r w:rsidRPr="00C531E2">
        <w:t>multipolarisation</w:t>
      </w:r>
      <w:proofErr w:type="spellEnd"/>
      <w:r w:rsidRPr="00C531E2">
        <w:t xml:space="preserve"> trend, in which multiple </w:t>
      </w:r>
      <w:proofErr w:type="spellStart"/>
      <w:r w:rsidRPr="00C531E2">
        <w:t>centres</w:t>
      </w:r>
      <w:proofErr w:type="spellEnd"/>
      <w:r w:rsidRPr="00C531E2">
        <w:t xml:space="preserve"> of power are emerging to shape a negotiated, more democratic world. </w:t>
      </w:r>
      <w:r w:rsidRPr="00DD410D">
        <w:rPr>
          <w:b/>
          <w:sz w:val="26"/>
          <w:highlight w:val="green"/>
          <w:u w:val="single"/>
        </w:rPr>
        <w:t>China’s political orientation has been</w:t>
      </w:r>
      <w:r w:rsidRPr="00C531E2">
        <w:rPr>
          <w:u w:val="single"/>
        </w:rPr>
        <w:t xml:space="preserve"> fundamentally </w:t>
      </w:r>
      <w:r w:rsidRPr="00DD410D">
        <w:rPr>
          <w:b/>
          <w:sz w:val="26"/>
          <w:highlight w:val="green"/>
          <w:u w:val="single"/>
        </w:rPr>
        <w:t>shaped by its</w:t>
      </w:r>
      <w:r w:rsidRPr="00DD410D">
        <w:rPr>
          <w:highlight w:val="green"/>
          <w:u w:val="single"/>
        </w:rPr>
        <w:t xml:space="preserve"> </w:t>
      </w:r>
      <w:r w:rsidRPr="00C531E2">
        <w:rPr>
          <w:u w:val="single"/>
        </w:rPr>
        <w:t xml:space="preserve">history of </w:t>
      </w:r>
      <w:r w:rsidRPr="00DD410D">
        <w:rPr>
          <w:b/>
          <w:sz w:val="26"/>
          <w:highlight w:val="green"/>
          <w:u w:val="single"/>
        </w:rPr>
        <w:t>subjugation to foreign powers</w:t>
      </w:r>
      <w:r w:rsidRPr="00C531E2">
        <w:rPr>
          <w:u w:val="single"/>
        </w:rPr>
        <w:t xml:space="preserve"> during its “century of humiliation” </w:t>
      </w:r>
      <w:r w:rsidRPr="00DD410D">
        <w:rPr>
          <w:b/>
          <w:sz w:val="26"/>
          <w:highlight w:val="green"/>
          <w:u w:val="single"/>
        </w:rPr>
        <w:t>and anti-imperialist struggle for national liberation</w:t>
      </w:r>
      <w:r w:rsidRPr="00C531E2">
        <w:rPr>
          <w:u w:val="single"/>
        </w:rPr>
        <w:t xml:space="preserve">. Under the leadership of the Communist Party, </w:t>
      </w:r>
      <w:r w:rsidRPr="00DD410D">
        <w:rPr>
          <w:b/>
          <w:sz w:val="26"/>
          <w:highlight w:val="green"/>
          <w:u w:val="single"/>
        </w:rPr>
        <w:t>China</w:t>
      </w:r>
      <w:r w:rsidRPr="00DD410D">
        <w:rPr>
          <w:highlight w:val="green"/>
          <w:u w:val="single"/>
        </w:rPr>
        <w:t xml:space="preserve"> has </w:t>
      </w:r>
      <w:r w:rsidRPr="00DD410D">
        <w:rPr>
          <w:b/>
          <w:sz w:val="26"/>
          <w:highlight w:val="green"/>
          <w:u w:val="single"/>
        </w:rPr>
        <w:t>always identified</w:t>
      </w:r>
      <w:r w:rsidRPr="00DD410D">
        <w:rPr>
          <w:highlight w:val="green"/>
          <w:u w:val="single"/>
        </w:rPr>
        <w:t xml:space="preserve"> </w:t>
      </w:r>
      <w:r w:rsidRPr="00C531E2">
        <w:rPr>
          <w:u w:val="single"/>
        </w:rPr>
        <w:t xml:space="preserve">itself </w:t>
      </w:r>
      <w:r w:rsidRPr="00DD410D">
        <w:rPr>
          <w:b/>
          <w:sz w:val="26"/>
          <w:highlight w:val="green"/>
          <w:u w:val="single"/>
        </w:rPr>
        <w:t>as part of the</w:t>
      </w:r>
      <w:r w:rsidRPr="00DD410D">
        <w:rPr>
          <w:highlight w:val="green"/>
          <w:u w:val="single"/>
        </w:rPr>
        <w:t xml:space="preserve"> </w:t>
      </w:r>
      <w:r w:rsidRPr="00C531E2">
        <w:rPr>
          <w:u w:val="single"/>
        </w:rPr>
        <w:t xml:space="preserve">Third World or </w:t>
      </w:r>
      <w:r w:rsidRPr="00DD410D">
        <w:rPr>
          <w:b/>
          <w:sz w:val="26"/>
          <w:highlight w:val="green"/>
          <w:u w:val="single"/>
        </w:rPr>
        <w:t>global South and</w:t>
      </w:r>
      <w:r w:rsidRPr="00DD410D">
        <w:rPr>
          <w:highlight w:val="green"/>
          <w:u w:val="single"/>
        </w:rPr>
        <w:t xml:space="preserve"> </w:t>
      </w:r>
      <w:r w:rsidRPr="00C531E2">
        <w:rPr>
          <w:u w:val="single"/>
        </w:rPr>
        <w:t xml:space="preserve">the </w:t>
      </w:r>
      <w:r w:rsidRPr="00DD410D">
        <w:rPr>
          <w:b/>
          <w:sz w:val="26"/>
          <w:highlight w:val="green"/>
          <w:u w:val="single"/>
        </w:rPr>
        <w:t>collective struggle</w:t>
      </w:r>
      <w:r w:rsidRPr="00DD410D">
        <w:rPr>
          <w:highlight w:val="green"/>
          <w:u w:val="single"/>
        </w:rPr>
        <w:t xml:space="preserve"> of</w:t>
      </w:r>
      <w:r w:rsidRPr="00C531E2">
        <w:rPr>
          <w:u w:val="single"/>
        </w:rPr>
        <w:t xml:space="preserve"> formerly colonized and oppressed nations </w:t>
      </w:r>
      <w:r w:rsidRPr="00DD410D">
        <w:rPr>
          <w:b/>
          <w:sz w:val="26"/>
          <w:highlight w:val="green"/>
          <w:u w:val="single"/>
        </w:rPr>
        <w:t>against</w:t>
      </w:r>
      <w:r w:rsidRPr="00C531E2">
        <w:rPr>
          <w:u w:val="single"/>
        </w:rPr>
        <w:t xml:space="preserve"> the global inequality wrought by </w:t>
      </w:r>
      <w:r w:rsidRPr="00DD410D">
        <w:rPr>
          <w:b/>
          <w:sz w:val="26"/>
          <w:highlight w:val="green"/>
          <w:u w:val="single"/>
        </w:rPr>
        <w:t>imperialism</w:t>
      </w:r>
      <w:r w:rsidRPr="00C531E2">
        <w:rPr>
          <w:u w:val="single"/>
        </w:rPr>
        <w:t>.</w:t>
      </w:r>
      <w:r w:rsidRPr="00C531E2">
        <w:t xml:space="preserve"> Under the banner of “South-South cooperation”, China continues to champion this collective struggle today, promoting greater say for developing countries in global governance and the construction of a rules-based international order in place of the unilateral actions of major powers, in particular the U.S. More than mere rhetoric, China provides crucial investment, infrastructure construction, technology transfers, debt forgiveness, and diplomatic support to developing countries. </w:t>
      </w:r>
      <w:r w:rsidRPr="00C531E2">
        <w:rPr>
          <w:u w:val="single"/>
        </w:rPr>
        <w:t xml:space="preserve">Most importantly, </w:t>
      </w:r>
      <w:r w:rsidRPr="00DD410D">
        <w:rPr>
          <w:b/>
          <w:sz w:val="26"/>
          <w:highlight w:val="green"/>
          <w:u w:val="single"/>
        </w:rPr>
        <w:t>unlike the U.S.</w:t>
      </w:r>
      <w:r w:rsidRPr="00C531E2">
        <w:rPr>
          <w:u w:val="single"/>
        </w:rPr>
        <w:t xml:space="preserve"> and West </w:t>
      </w:r>
      <w:r w:rsidRPr="00DD410D">
        <w:rPr>
          <w:b/>
          <w:sz w:val="26"/>
          <w:highlight w:val="green"/>
          <w:u w:val="single"/>
        </w:rPr>
        <w:t>which engage in destructive foreign interventions, China abides by</w:t>
      </w:r>
      <w:r w:rsidRPr="00C531E2">
        <w:rPr>
          <w:u w:val="single"/>
        </w:rPr>
        <w:t xml:space="preserve"> the principle of </w:t>
      </w:r>
      <w:r w:rsidRPr="00DD410D">
        <w:rPr>
          <w:b/>
          <w:sz w:val="26"/>
          <w:highlight w:val="green"/>
          <w:u w:val="single"/>
        </w:rPr>
        <w:t>non-interference</w:t>
      </w:r>
      <w:r w:rsidRPr="00C531E2">
        <w:rPr>
          <w:u w:val="single"/>
        </w:rPr>
        <w:t xml:space="preserve"> in the internal affairs of other countries and does not impose conditions on its relations. China’s respect for the self-determination of other countries has made it an indispensable partner for nations resisting foreign domination and pursuing independent development, </w:t>
      </w:r>
      <w:r w:rsidRPr="00C531E2">
        <w:rPr>
          <w:b/>
          <w:bCs/>
          <w:u w:val="single"/>
        </w:rPr>
        <w:t>including Cuba, Venezuela, Bolivia, Zimbabwe, Syria, Iran, and North Korea</w:t>
      </w:r>
      <w:r w:rsidRPr="00C531E2">
        <w:t xml:space="preserve">. It is for this reason that the late Cuban revolutionary Fidel Castro declared in 2004 that “China has objectively become the most promising hope and the best example for all Third World countries … an important element of balance, progress and safeguard of world peace and stability.” Venezuelan foreign minister Jorge Arreaza echoed these sentiments last December, saying “Thank God humanity can count on China,” as his country faces sanctions, economic sabotage, and threats of regime change from the U.S. </w:t>
      </w:r>
      <w:r w:rsidRPr="00C531E2">
        <w:rPr>
          <w:u w:val="single"/>
        </w:rPr>
        <w:t xml:space="preserve">Contributing to the declining global authority of the U.S, </w:t>
      </w:r>
      <w:r w:rsidRPr="00DD410D">
        <w:rPr>
          <w:b/>
          <w:sz w:val="26"/>
          <w:highlight w:val="green"/>
          <w:u w:val="single"/>
        </w:rPr>
        <w:t>China’s</w:t>
      </w:r>
      <w:r w:rsidRPr="00C531E2">
        <w:rPr>
          <w:u w:val="single"/>
        </w:rPr>
        <w:t xml:space="preserve"> international </w:t>
      </w:r>
      <w:r w:rsidRPr="00DD410D">
        <w:rPr>
          <w:b/>
          <w:sz w:val="26"/>
          <w:highlight w:val="green"/>
          <w:u w:val="single"/>
        </w:rPr>
        <w:t>relations have prompted Washington to</w:t>
      </w:r>
      <w:r w:rsidRPr="00C531E2">
        <w:rPr>
          <w:u w:val="single"/>
        </w:rPr>
        <w:t xml:space="preserve"> cynically </w:t>
      </w:r>
      <w:r w:rsidRPr="00DD410D">
        <w:rPr>
          <w:b/>
          <w:sz w:val="26"/>
          <w:highlight w:val="green"/>
          <w:u w:val="single"/>
        </w:rPr>
        <w:t>accuse China of</w:t>
      </w:r>
      <w:r w:rsidRPr="00C531E2">
        <w:rPr>
          <w:u w:val="single"/>
        </w:rPr>
        <w:t xml:space="preserve"> fostering dependency in Africa and </w:t>
      </w:r>
      <w:r w:rsidRPr="00DD410D">
        <w:rPr>
          <w:b/>
          <w:sz w:val="26"/>
          <w:highlight w:val="green"/>
          <w:u w:val="single"/>
        </w:rPr>
        <w:t>being an “imperial power”</w:t>
      </w:r>
      <w:r w:rsidRPr="00DD410D">
        <w:rPr>
          <w:highlight w:val="green"/>
          <w:u w:val="single"/>
        </w:rPr>
        <w:t xml:space="preserve"> t</w:t>
      </w:r>
      <w:r w:rsidRPr="00C531E2">
        <w:rPr>
          <w:u w:val="single"/>
        </w:rPr>
        <w:t xml:space="preserve">owards Latin America. In fact, </w:t>
      </w:r>
      <w:r w:rsidRPr="00DD410D">
        <w:rPr>
          <w:b/>
          <w:sz w:val="26"/>
          <w:highlight w:val="green"/>
          <w:u w:val="single"/>
        </w:rPr>
        <w:t>rather than behaving</w:t>
      </w:r>
      <w:r w:rsidRPr="00DD410D">
        <w:rPr>
          <w:highlight w:val="green"/>
          <w:u w:val="single"/>
        </w:rPr>
        <w:t xml:space="preserve"> </w:t>
      </w:r>
      <w:r w:rsidRPr="00C531E2">
        <w:rPr>
          <w:u w:val="single"/>
        </w:rPr>
        <w:t xml:space="preserve">in a </w:t>
      </w:r>
      <w:r w:rsidRPr="00DD410D">
        <w:rPr>
          <w:b/>
          <w:sz w:val="26"/>
          <w:highlight w:val="green"/>
          <w:u w:val="single"/>
        </w:rPr>
        <w:t>predatory</w:t>
      </w:r>
      <w:r w:rsidRPr="00DD410D">
        <w:rPr>
          <w:highlight w:val="green"/>
          <w:u w:val="single"/>
        </w:rPr>
        <w:t xml:space="preserve"> </w:t>
      </w:r>
      <w:r w:rsidRPr="00C531E2">
        <w:rPr>
          <w:u w:val="single"/>
        </w:rPr>
        <w:t xml:space="preserve">manner, </w:t>
      </w:r>
      <w:r w:rsidRPr="00DD410D">
        <w:rPr>
          <w:b/>
          <w:sz w:val="26"/>
          <w:highlight w:val="green"/>
          <w:u w:val="single"/>
        </w:rPr>
        <w:t xml:space="preserve">China provides </w:t>
      </w:r>
      <w:r w:rsidRPr="00C531E2">
        <w:rPr>
          <w:u w:val="single"/>
        </w:rPr>
        <w:t xml:space="preserve">sorely needed </w:t>
      </w:r>
      <w:r w:rsidRPr="00DD410D">
        <w:rPr>
          <w:b/>
          <w:sz w:val="26"/>
          <w:highlight w:val="green"/>
          <w:u w:val="single"/>
        </w:rPr>
        <w:t>funding</w:t>
      </w:r>
      <w:r w:rsidRPr="00C531E2">
        <w:rPr>
          <w:u w:val="single"/>
        </w:rPr>
        <w:t xml:space="preserve">, on favorable terms, </w:t>
      </w:r>
      <w:r w:rsidRPr="00DD410D">
        <w:rPr>
          <w:b/>
          <w:sz w:val="26"/>
          <w:highlight w:val="green"/>
          <w:u w:val="single"/>
        </w:rPr>
        <w:t>to African borrowers</w:t>
      </w:r>
      <w:r w:rsidRPr="00C531E2">
        <w:rPr>
          <w:u w:val="single"/>
        </w:rPr>
        <w:t xml:space="preserve">, </w:t>
      </w:r>
      <w:r w:rsidRPr="00DD410D">
        <w:rPr>
          <w:b/>
          <w:sz w:val="26"/>
          <w:highlight w:val="green"/>
          <w:u w:val="single"/>
        </w:rPr>
        <w:t>and</w:t>
      </w:r>
      <w:r w:rsidRPr="00DD410D">
        <w:rPr>
          <w:highlight w:val="green"/>
          <w:u w:val="single"/>
        </w:rPr>
        <w:t xml:space="preserve"> </w:t>
      </w:r>
      <w:r w:rsidRPr="00C531E2">
        <w:rPr>
          <w:u w:val="single"/>
        </w:rPr>
        <w:t xml:space="preserve">as we have seen above China </w:t>
      </w:r>
      <w:r w:rsidRPr="00DD410D">
        <w:rPr>
          <w:b/>
          <w:sz w:val="26"/>
          <w:highlight w:val="green"/>
          <w:u w:val="single"/>
        </w:rPr>
        <w:t>supports Latin America’s struggle against imperialism</w:t>
      </w:r>
      <w:r w:rsidRPr="00C531E2">
        <w:t xml:space="preserve">. </w:t>
      </w:r>
      <w:r w:rsidRPr="00C531E2">
        <w:rPr>
          <w:b/>
          <w:bCs/>
          <w:u w:val="single"/>
        </w:rPr>
        <w:t xml:space="preserve">That </w:t>
      </w:r>
      <w:r w:rsidRPr="00987EBC">
        <w:rPr>
          <w:b/>
          <w:bCs/>
          <w:highlight w:val="green"/>
          <w:u w:val="single"/>
        </w:rPr>
        <w:t>China is praised by fiercely independent nations of the global South</w:t>
      </w:r>
      <w:r w:rsidRPr="00C531E2">
        <w:rPr>
          <w:b/>
          <w:bCs/>
          <w:u w:val="single"/>
        </w:rPr>
        <w:t xml:space="preserve"> and faces such charges from the U.S.—the most powerful empire in history—reveals the absurdity of such claims</w:t>
      </w:r>
      <w:r w:rsidRPr="00C531E2">
        <w:t xml:space="preserve">. Anxious about its own decline, the U.S. seeks to both drive a wedge between China and the South, and also restrict the right of developing nations to choose their own partners and path. China has demonstrated that its rise is compatible with the self-determination of other nations—whether capitalist or socialist; what it comes into contradiction with is U.S. imperialism. It is important to recognize that U.S. hostility towards China is not simply a product of narrow competition with the Asian power, it is a resistance to the empowerment of the global South and democratization of international relations. China is the primary target of U.S. imperialism because of its strategic importance at the heart of the world </w:t>
      </w:r>
      <w:proofErr w:type="spellStart"/>
      <w:r w:rsidRPr="00C531E2">
        <w:t>multipolarisation</w:t>
      </w:r>
      <w:proofErr w:type="spellEnd"/>
      <w:r w:rsidRPr="00C531E2">
        <w:t xml:space="preserve"> trend, which threatens to bring an end to U.S. international supremacy and 500 years of Western global dominance. An opportunity for ordinary Americans </w:t>
      </w:r>
      <w:proofErr w:type="gramStart"/>
      <w:r w:rsidRPr="00C531E2">
        <w:t>For</w:t>
      </w:r>
      <w:proofErr w:type="gramEnd"/>
      <w:r w:rsidRPr="00C531E2">
        <w:t xml:space="preserve"> years, the U.S. political establishment has sought to leverage American workers in its struggle against China. Endless rhetoric about how China is “stealing U.S. jobs” seeks to stir up xenophobia and racism in order divert attention from the fact that it was Washington and U.S. corporations that implemented the neoliberal reforms which hollowed out America’s economy. On a near daily basis, the corporate-owned media further promotes hostility towards China with hawkish, sensationalized and dishonest reporting. In recent months, Americans have been told that China, with its “model of totalitarianism for the 21st century”, “has a plan to rule the world”, that its “‘long arm’ of influence stretches ever further”, its “fingerprints are everywhere” as </w:t>
      </w:r>
      <w:proofErr w:type="gramStart"/>
      <w:r w:rsidRPr="00C531E2">
        <w:t>it</w:t>
      </w:r>
      <w:proofErr w:type="gramEnd"/>
      <w:r w:rsidRPr="00C531E2">
        <w:t xml:space="preserve"> “infiltrates” U.S. classrooms, colleges, and more. The message is clear: be afraid. </w:t>
      </w:r>
      <w:r w:rsidRPr="00C531E2">
        <w:rPr>
          <w:u w:val="single"/>
        </w:rPr>
        <w:t>However, for ordinary Americans, multipolarity and the strengthening of international forces, like China, which challenge U.S. imperialism are not a threat. Instead, this offers the potential for progressive advances for the American people in their own struggles</w:t>
      </w:r>
      <w:r w:rsidRPr="00C531E2">
        <w:t xml:space="preserve">. The 20th century provides a historical precedent for this, where the existence of the Soviet Union and a concrete socialist alternative to capitalism along with the wave of Third World national liberation struggles, placed pressure on Western capitalist countries, including the U.S., to respond to their own people’s demands for progressive social and economic policies, such as the welfare state, higher taxes on the wealthy, and anti-racist measures. Similarly, today, as the U.S. and the world face tremendous social, economic and environmental challenges, Chinese socialism is demonstrating a concrete alternative to the dominant capitalist system: pledging to eradicate poverty by 2020; with wage growth soaring and real income for the bottom half of earners growing 401 percent since 1978 (compared to falling by one percent in the U.S. during that time); declaring healthcare to be a universal human right; praised for having the “best response to the world’s environmental crisis” and reducing pollution in cities by an average of 32% in just four years since declaring a “war on pollution”; becoming “a world leader in wind, solar, nuclear and electric vehicles”; building the world’s longest bullet-train network, spending more on infrastructure than the U.S. and Europe combined; and announcing that inequality, not economic underdevelopment, is now the “principal contradiction” to be addressed in Chinese society. China is able to prioritize social and environmental policies—while sustaining rapid, crisis-free economic growth for four decades—because, unlike the U.S., the interests of corporations and wealthy do not rise above political authority. China’s wealthy regularly face severe repercussions for criminal </w:t>
      </w:r>
      <w:proofErr w:type="spellStart"/>
      <w:r w:rsidRPr="00C531E2">
        <w:t>behaviour</w:t>
      </w:r>
      <w:proofErr w:type="spellEnd"/>
      <w:r w:rsidRPr="00C531E2">
        <w:t xml:space="preserve"> (instead of bailouts). For example, an annual list of China’s richest citizens is commonly called the “death list” or “kill pigs list” because those named are often later imprisoned or executed—according to one study 17% of the time. While China is not a perfect society and continues to face many challenges, the system of socialism with Chinese characteristics has been able to respond to a number of pressing issues facing the world today, better than the U.S. capitalist system. This is likely why China leads the world in optimism, with 87% feeling the country is headed in the right direction, compared to only 43% feeling the same in the U.S. The new Cold War that Washington seeks to launch against China requires massive increases in military spending, paid for by ordinary Americans with massive cuts to already inadequate social programs, housing support and health care. If the American people can reject the Cold War mentality of their ruling class and arrogant notions of “American exceptionalism”, China’s rise could offer them the opportunity to learn how to build a society that better meets their needs.</w:t>
      </w:r>
    </w:p>
    <w:p w14:paraId="138D9A3D" w14:textId="77777777" w:rsidR="002F798C" w:rsidRDefault="002F798C" w:rsidP="000F719F"/>
    <w:p w14:paraId="3471377E" w14:textId="766AB51C" w:rsidR="00996D28" w:rsidRDefault="00996D28" w:rsidP="000F719F"/>
    <w:p w14:paraId="76B2F94A" w14:textId="77777777" w:rsidR="00996D28" w:rsidRPr="00D4670B" w:rsidRDefault="00996D28" w:rsidP="000F719F"/>
    <w:p w14:paraId="64DC9CBD" w14:textId="77777777" w:rsidR="000F719F" w:rsidRDefault="000F719F" w:rsidP="000F719F">
      <w:pPr>
        <w:pStyle w:val="Heading3"/>
      </w:pPr>
      <w:r>
        <w:t>1AC: Framework</w:t>
      </w:r>
    </w:p>
    <w:p w14:paraId="7E75E72E" w14:textId="77777777" w:rsidR="000F719F" w:rsidRDefault="000F719F" w:rsidP="000F719F">
      <w:pPr>
        <w:pStyle w:val="Heading4"/>
        <w:shd w:val="clear" w:color="auto" w:fill="FFFFFF"/>
        <w:rPr>
          <w:rFonts w:cs="Calibri"/>
          <w:color w:val="222222"/>
          <w:szCs w:val="26"/>
        </w:rPr>
      </w:pPr>
      <w:r>
        <w:rPr>
          <w:rFonts w:cs="Calibri"/>
          <w:color w:val="222222"/>
          <w:szCs w:val="26"/>
        </w:rPr>
        <w:t>The standard is maximizing expected wellbeing.</w:t>
      </w:r>
    </w:p>
    <w:p w14:paraId="0C32DED4" w14:textId="77777777" w:rsidR="000F719F" w:rsidRDefault="000F719F" w:rsidP="000F719F">
      <w:pPr>
        <w:pStyle w:val="Heading4"/>
        <w:shd w:val="clear" w:color="auto" w:fill="FFFFFF"/>
        <w:rPr>
          <w:rFonts w:cs="Calibri"/>
          <w:color w:val="222222"/>
          <w:szCs w:val="26"/>
        </w:rPr>
      </w:pPr>
      <w:r>
        <w:rPr>
          <w:rFonts w:cs="Calibri"/>
          <w:color w:val="222222"/>
          <w:szCs w:val="26"/>
        </w:rPr>
        <w:t>1] Actor spec—governments must use util because they </w:t>
      </w:r>
      <w:r>
        <w:rPr>
          <w:rFonts w:cs="Calibri"/>
          <w:color w:val="222222"/>
          <w:szCs w:val="26"/>
          <w:u w:val="single"/>
        </w:rPr>
        <w:t>don’t have intentions</w:t>
      </w:r>
      <w:r>
        <w:rPr>
          <w:rFonts w:cs="Calibri"/>
          <w:color w:val="222222"/>
          <w:szCs w:val="26"/>
        </w:rPr>
        <w:t> and are </w:t>
      </w:r>
      <w:r>
        <w:rPr>
          <w:rFonts w:cs="Calibri"/>
          <w:color w:val="222222"/>
          <w:szCs w:val="26"/>
          <w:u w:val="single"/>
        </w:rPr>
        <w:t>constantly</w:t>
      </w:r>
      <w:r>
        <w:rPr>
          <w:rFonts w:cs="Calibri"/>
          <w:color w:val="222222"/>
          <w:szCs w:val="26"/>
        </w:rPr>
        <w:t> dealing with tradeoffs—takes out calc indicts since they are empirically denied.</w:t>
      </w:r>
    </w:p>
    <w:p w14:paraId="169B1C19" w14:textId="77777777" w:rsidR="000F719F" w:rsidRDefault="000F719F" w:rsidP="000F719F">
      <w:pPr>
        <w:pStyle w:val="Heading4"/>
        <w:shd w:val="clear" w:color="auto" w:fill="FFFFFF"/>
        <w:rPr>
          <w:rFonts w:cs="Calibri"/>
          <w:color w:val="222222"/>
          <w:szCs w:val="26"/>
        </w:rPr>
      </w:pPr>
      <w:r>
        <w:rPr>
          <w:rFonts w:cs="Calibri"/>
          <w:color w:val="222222"/>
          <w:szCs w:val="26"/>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57919D95" w14:textId="77777777" w:rsidR="000F719F" w:rsidRDefault="000F719F" w:rsidP="000F719F">
      <w:pPr>
        <w:pStyle w:val="Heading4"/>
        <w:shd w:val="clear" w:color="auto" w:fill="FFFFFF"/>
        <w:rPr>
          <w:rFonts w:cs="Calibri"/>
          <w:color w:val="222222"/>
          <w:szCs w:val="26"/>
        </w:rPr>
      </w:pPr>
      <w:r>
        <w:rPr>
          <w:rFonts w:cs="Calibri"/>
          <w:color w:val="222222"/>
          <w:szCs w:val="26"/>
        </w:rPr>
        <w:t>3] Pleasure and pain are the starting point for moral reasoning—they’re our most baseline desires and the only things that explain the intrinsic value of objects or actions</w:t>
      </w:r>
    </w:p>
    <w:p w14:paraId="0857474E" w14:textId="77777777" w:rsidR="000F719F" w:rsidRDefault="000F719F" w:rsidP="000F719F">
      <w:pPr>
        <w:shd w:val="clear" w:color="auto" w:fill="FFFFFF"/>
        <w:rPr>
          <w:color w:val="222222"/>
        </w:rPr>
      </w:pPr>
      <w:r>
        <w:rPr>
          <w:b/>
          <w:bCs/>
          <w:color w:val="222222"/>
          <w:sz w:val="26"/>
          <w:szCs w:val="26"/>
        </w:rPr>
        <w:t>Moen 16</w:t>
      </w:r>
      <w:r>
        <w:rPr>
          <w:color w:val="000000"/>
        </w:rPr>
        <w:t>, Ole M</w:t>
      </w:r>
      <w:r>
        <w:rPr>
          <w:color w:val="222222"/>
        </w:rPr>
        <w:t>artin (PhD, Research Fellow in Philosophy at University of Oslo). "An Argument for Hedonism." Journal of Value Inquiry 50.2 (2016): 267.</w:t>
      </w:r>
    </w:p>
    <w:p w14:paraId="17573D93" w14:textId="77777777" w:rsidR="000F719F" w:rsidRDefault="000F719F" w:rsidP="000F719F">
      <w:pPr>
        <w:shd w:val="clear" w:color="auto" w:fill="FFFFFF"/>
        <w:rPr>
          <w:color w:val="222222"/>
        </w:rPr>
      </w:pPr>
      <w:r>
        <w:rPr>
          <w:color w:val="222222"/>
          <w:sz w:val="12"/>
          <w:szCs w:val="12"/>
        </w:rPr>
        <w:t>Let us start by observing, empirically, that </w:t>
      </w:r>
      <w:r>
        <w:rPr>
          <w:b/>
          <w:bCs/>
          <w:color w:val="222222"/>
        </w:rPr>
        <w:t>a widely shared judgment about intrinsic value</w:t>
      </w:r>
      <w:r>
        <w:rPr>
          <w:color w:val="222222"/>
          <w:sz w:val="12"/>
          <w:szCs w:val="12"/>
        </w:rPr>
        <w:t> and disvalue </w:t>
      </w:r>
      <w:r>
        <w:rPr>
          <w:b/>
          <w:bCs/>
          <w:color w:val="222222"/>
        </w:rPr>
        <w:t>is that </w:t>
      </w:r>
      <w:r>
        <w:rPr>
          <w:b/>
          <w:bCs/>
          <w:color w:val="222222"/>
          <w:shd w:val="clear" w:color="auto" w:fill="00FF00"/>
        </w:rPr>
        <w:t>pleasure is intrinsically valuable and pain is </w:t>
      </w:r>
      <w:r>
        <w:rPr>
          <w:b/>
          <w:bCs/>
          <w:color w:val="222222"/>
        </w:rPr>
        <w:t>intrinsically </w:t>
      </w:r>
      <w:proofErr w:type="spellStart"/>
      <w:r>
        <w:rPr>
          <w:b/>
          <w:bCs/>
          <w:color w:val="222222"/>
          <w:shd w:val="clear" w:color="auto" w:fill="00FF00"/>
        </w:rPr>
        <w:t>disvaluable</w:t>
      </w:r>
      <w:proofErr w:type="spellEnd"/>
      <w:r>
        <w:rPr>
          <w:color w:val="222222"/>
          <w:sz w:val="12"/>
          <w:szCs w:val="12"/>
        </w:rPr>
        <w:t>. On virtually any proposed list of intrinsic values and disvalues (we will look at some of them below), pleasure is included among the intrinsic values and pain among the intrinsic disvalues. This inclusion makes intuitive sense, moreover, for </w:t>
      </w:r>
      <w:r>
        <w:rPr>
          <w:b/>
          <w:bCs/>
          <w:color w:val="222222"/>
        </w:rPr>
        <w:t>there is something undeniably good about the way pleasure feels and something undeniably bad about the way pain feels</w:t>
      </w:r>
      <w:r>
        <w:rPr>
          <w:color w:val="222222"/>
          <w:sz w:val="12"/>
          <w:szCs w:val="12"/>
        </w:rPr>
        <w:t>, and neither the goodness of pleasure nor the badness of pain seems to be exhausted by the further effects that these experiences might have. “Pleasure” and “pain” </w:t>
      </w:r>
      <w:r>
        <w:rPr>
          <w:b/>
          <w:bCs/>
          <w:color w:val="222222"/>
        </w:rPr>
        <w:t>are</w:t>
      </w:r>
      <w:r>
        <w:rPr>
          <w:color w:val="222222"/>
          <w:sz w:val="12"/>
          <w:szCs w:val="12"/>
        </w:rPr>
        <w:t> here </w:t>
      </w:r>
      <w:r>
        <w:rPr>
          <w:b/>
          <w:bCs/>
          <w:color w:val="222222"/>
        </w:rPr>
        <w:t>understood inclusively</w:t>
      </w:r>
      <w:r>
        <w:rPr>
          <w:color w:val="222222"/>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b/>
          <w:bCs/>
          <w:color w:val="222222"/>
        </w:rPr>
        <w:t>, I might ask: “What for</w:t>
      </w:r>
      <w:r>
        <w:rPr>
          <w:color w:val="222222"/>
          <w:sz w:val="12"/>
          <w:szCs w:val="12"/>
        </w:rPr>
        <w:t>?”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b/>
          <w:bCs/>
          <w:color w:val="222222"/>
        </w:rPr>
        <w:t>The reason is that the pleasure is not good for anything further; it is simply that for which going to the convenience store and buying the soda is good</w:t>
      </w:r>
      <w:r>
        <w:rPr>
          <w:color w:val="222222"/>
          <w:sz w:val="12"/>
          <w:szCs w:val="12"/>
        </w:rPr>
        <w:t>. 3 As Aristotle observes: “</w:t>
      </w:r>
      <w:r>
        <w:rPr>
          <w:b/>
          <w:bCs/>
          <w:color w:val="222222"/>
          <w:shd w:val="clear" w:color="auto" w:fill="00FF00"/>
        </w:rPr>
        <w:t>We never ask</w:t>
      </w:r>
      <w:r>
        <w:rPr>
          <w:color w:val="222222"/>
          <w:sz w:val="12"/>
          <w:szCs w:val="12"/>
        </w:rPr>
        <w:t> [a man] </w:t>
      </w:r>
      <w:r>
        <w:rPr>
          <w:b/>
          <w:bCs/>
          <w:color w:val="222222"/>
          <w:shd w:val="clear" w:color="auto" w:fill="00FF00"/>
        </w:rPr>
        <w:t>what</w:t>
      </w:r>
      <w:r>
        <w:rPr>
          <w:color w:val="222222"/>
          <w:sz w:val="12"/>
          <w:szCs w:val="12"/>
        </w:rPr>
        <w:t> his </w:t>
      </w:r>
      <w:r>
        <w:rPr>
          <w:b/>
          <w:bCs/>
          <w:color w:val="222222"/>
          <w:shd w:val="clear" w:color="auto" w:fill="00FF00"/>
        </w:rPr>
        <w:t>end is in being pleased, because we assume that pleasure is choice worthy in itself</w:t>
      </w:r>
      <w:r>
        <w:rPr>
          <w:color w:val="222222"/>
          <w:sz w:val="12"/>
          <w:szCs w:val="12"/>
        </w:rPr>
        <w:t>.”4 Presumably, a similar story can be told in the case of pains, for if someone says “This is painful!” we never respond by asking: “And why is that a problem?” We take for granted that </w:t>
      </w:r>
      <w:r>
        <w:rPr>
          <w:b/>
          <w:bCs/>
          <w:color w:val="222222"/>
          <w:shd w:val="clear" w:color="auto" w:fill="00FF00"/>
        </w:rPr>
        <w:t>if something is painful, we have a sufficient explanation of why it is bad</w:t>
      </w:r>
      <w:r>
        <w:rPr>
          <w:color w:val="222222"/>
          <w:sz w:val="12"/>
          <w:szCs w:val="12"/>
        </w:rPr>
        <w:t>. If we are onto something in our everyday reasoning about values, it seems that </w:t>
      </w:r>
      <w:r>
        <w:rPr>
          <w:b/>
          <w:bCs/>
          <w:color w:val="222222"/>
          <w:shd w:val="clear" w:color="auto" w:fill="00FF00"/>
        </w:rPr>
        <w:t>pleasure and pain are both places where we reach the end </w:t>
      </w:r>
      <w:r>
        <w:rPr>
          <w:b/>
          <w:bCs/>
          <w:color w:val="222222"/>
        </w:rPr>
        <w:t>of the line </w:t>
      </w:r>
      <w:r>
        <w:rPr>
          <w:b/>
          <w:bCs/>
          <w:color w:val="222222"/>
          <w:shd w:val="clear" w:color="auto" w:fill="00FF00"/>
        </w:rPr>
        <w:t>in matters of value</w:t>
      </w:r>
      <w:r>
        <w:rPr>
          <w:color w:val="222222"/>
          <w:sz w:val="12"/>
          <w:szCs w:val="12"/>
        </w:rPr>
        <w:t>. Although </w:t>
      </w:r>
      <w:r>
        <w:rPr>
          <w:b/>
          <w:bCs/>
          <w:color w:val="222222"/>
        </w:rPr>
        <w:t>pleasure and pain thus seem to be good candidates for intrinsic value and disvalue</w:t>
      </w:r>
      <w:r>
        <w:rPr>
          <w:color w:val="222222"/>
          <w:sz w:val="12"/>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color w:val="222222"/>
          <w:sz w:val="12"/>
          <w:szCs w:val="12"/>
        </w:rPr>
        <w:t>disvaluable</w:t>
      </w:r>
      <w:proofErr w:type="spellEnd"/>
      <w:r>
        <w:rPr>
          <w:color w:val="222222"/>
          <w:sz w:val="12"/>
          <w:szCs w:val="12"/>
        </w:rPr>
        <w:t xml:space="preserve"> (so-called “noble pains”), and (4) that pain asymbolia, masochism, and practices such as wiggling a loose tooth render it implausible that pain is intrinsically </w:t>
      </w:r>
      <w:proofErr w:type="spellStart"/>
      <w:r>
        <w:rPr>
          <w:color w:val="222222"/>
          <w:sz w:val="12"/>
          <w:szCs w:val="12"/>
        </w:rPr>
        <w:t>disvaluable</w:t>
      </w:r>
      <w:proofErr w:type="spellEnd"/>
      <w:r>
        <w:rPr>
          <w:color w:val="222222"/>
          <w:sz w:val="12"/>
          <w:szCs w:val="12"/>
        </w:rPr>
        <w:t>. I shall argue that these objections fail. Though it is, of course, an open question whether other objections to P1 might be more successful, I shall assume that if (1)</w:t>
      </w:r>
      <w:proofErr w:type="gramStart"/>
      <w:r>
        <w:rPr>
          <w:color w:val="222222"/>
          <w:sz w:val="12"/>
          <w:szCs w:val="12"/>
        </w:rPr>
        <w:t>–(</w:t>
      </w:r>
      <w:proofErr w:type="gramEnd"/>
      <w:r>
        <w:rPr>
          <w:color w:val="222222"/>
          <w:sz w:val="12"/>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color w:val="222222"/>
          <w:sz w:val="12"/>
          <w:szCs w:val="12"/>
        </w:rPr>
        <w:t>that rights</w:t>
      </w:r>
      <w:proofErr w:type="gramEnd"/>
      <w:r>
        <w:rPr>
          <w:color w:val="222222"/>
          <w:sz w:val="12"/>
          <w:szCs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8E1F9C3" w14:textId="77777777" w:rsidR="000F719F" w:rsidRDefault="000F719F" w:rsidP="000F719F">
      <w:pPr>
        <w:pStyle w:val="Heading4"/>
        <w:shd w:val="clear" w:color="auto" w:fill="FFFFFF"/>
        <w:rPr>
          <w:rFonts w:cs="Calibri"/>
          <w:color w:val="222222"/>
          <w:szCs w:val="26"/>
        </w:rPr>
      </w:pPr>
      <w:r>
        <w:rPr>
          <w:rFonts w:cs="Calibri"/>
          <w:color w:val="222222"/>
          <w:szCs w:val="26"/>
        </w:rPr>
        <w:t>4] Extinction outweighs</w:t>
      </w:r>
    </w:p>
    <w:p w14:paraId="60375AA5" w14:textId="77777777" w:rsidR="000F719F" w:rsidRDefault="000F719F" w:rsidP="000F719F">
      <w:pPr>
        <w:shd w:val="clear" w:color="auto" w:fill="FFFFFF"/>
        <w:rPr>
          <w:color w:val="222222"/>
        </w:rPr>
      </w:pPr>
      <w:r>
        <w:rPr>
          <w:b/>
          <w:bCs/>
          <w:color w:val="222222"/>
          <w:sz w:val="26"/>
          <w:szCs w:val="26"/>
        </w:rPr>
        <w:t>MacAskill 14</w:t>
      </w:r>
      <w:r>
        <w:rPr>
          <w:color w:val="222222"/>
        </w:rPr>
        <w:t> </w:t>
      </w:r>
      <w:r>
        <w:rPr>
          <w:color w:val="222222"/>
          <w:sz w:val="16"/>
          <w:szCs w:val="16"/>
        </w:rPr>
        <w:t>[William, Oxford Philosopher and youngest tenured philosopher in the world, Normative Uncertainty, 2014]</w:t>
      </w:r>
    </w:p>
    <w:p w14:paraId="469D5D9C" w14:textId="77777777" w:rsidR="000F719F" w:rsidRDefault="000F719F" w:rsidP="000F719F">
      <w:pPr>
        <w:shd w:val="clear" w:color="auto" w:fill="FFFFFF"/>
        <w:rPr>
          <w:color w:val="222222"/>
        </w:rPr>
      </w:pPr>
      <w:r>
        <w:rPr>
          <w:color w:val="222222"/>
        </w:rPr>
        <w:t>The human race might go extinct </w:t>
      </w:r>
      <w:r>
        <w:rPr>
          <w:color w:val="222222"/>
          <w:sz w:val="14"/>
          <w:szCs w:val="14"/>
        </w:rPr>
        <w:t xml:space="preserve">from a number of causes: asteroids, </w:t>
      </w:r>
      <w:proofErr w:type="spellStart"/>
      <w:r>
        <w:rPr>
          <w:color w:val="222222"/>
          <w:sz w:val="14"/>
          <w:szCs w:val="14"/>
        </w:rPr>
        <w:t>supervolcanoes</w:t>
      </w:r>
      <w:proofErr w:type="spellEnd"/>
      <w:r>
        <w:rPr>
          <w:color w:val="222222"/>
          <w:sz w:val="14"/>
          <w:szCs w:val="14"/>
        </w:rPr>
        <w:t>, runaway climate change, pandemics, nuclear war, and the development and use of dangerous new technologies such as synthetic biology, all pose risks (even if very small) to the continued survival of the human race.184 And </w:t>
      </w:r>
      <w:r>
        <w:rPr>
          <w:color w:val="222222"/>
        </w:rPr>
        <w:t>different moral views give opposing answers to question of whether this would be a </w:t>
      </w:r>
      <w:r>
        <w:rPr>
          <w:color w:val="222222"/>
          <w:sz w:val="14"/>
          <w:szCs w:val="14"/>
        </w:rPr>
        <w:t>good</w:t>
      </w:r>
      <w:r>
        <w:rPr>
          <w:color w:val="222222"/>
        </w:rPr>
        <w:t> </w:t>
      </w:r>
      <w:r>
        <w:rPr>
          <w:color w:val="222222"/>
          <w:sz w:val="14"/>
          <w:szCs w:val="14"/>
        </w:rPr>
        <w:t>or a </w:t>
      </w:r>
      <w:r>
        <w:rPr>
          <w:color w:val="222222"/>
        </w:rPr>
        <w:t>bad thing</w:t>
      </w:r>
      <w:r>
        <w:rPr>
          <w:color w:val="222222"/>
          <w:sz w:val="14"/>
          <w:szCs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color w:val="222222"/>
          <w:sz w:val="14"/>
          <w:szCs w:val="14"/>
        </w:rPr>
        <w:t>thing.For</w:t>
      </w:r>
      <w:proofErr w:type="spellEnd"/>
      <w:proofErr w:type="gramEnd"/>
      <w:r>
        <w:rPr>
          <w:color w:val="222222"/>
          <w:sz w:val="14"/>
          <w:szCs w:val="14"/>
        </w:rPr>
        <w:t xml:space="preserve"> example, one might regard the prevention of </w:t>
      </w:r>
      <w:proofErr w:type="spellStart"/>
      <w:r>
        <w:rPr>
          <w:color w:val="222222"/>
          <w:sz w:val="14"/>
          <w:szCs w:val="14"/>
        </w:rPr>
        <w:t>bads</w:t>
      </w:r>
      <w:proofErr w:type="spellEnd"/>
      <w:r>
        <w:rPr>
          <w:color w:val="222222"/>
          <w:sz w:val="14"/>
          <w:szCs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color w:val="222222"/>
          <w:sz w:val="14"/>
          <w:szCs w:val="14"/>
        </w:rPr>
        <w:t>bads</w:t>
      </w:r>
      <w:proofErr w:type="spellEnd"/>
      <w:r>
        <w:rPr>
          <w:color w:val="222222"/>
          <w:sz w:val="14"/>
          <w:szCs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color w:val="222222"/>
          <w:sz w:val="14"/>
          <w:szCs w:val="14"/>
        </w:rPr>
        <w:t>bads</w:t>
      </w:r>
      <w:proofErr w:type="spellEnd"/>
      <w:r>
        <w:rPr>
          <w:color w:val="222222"/>
          <w:sz w:val="14"/>
          <w:szCs w:val="14"/>
        </w:rPr>
        <w:t xml:space="preserve"> as well as objective goods. So, if one weights the </w:t>
      </w:r>
      <w:proofErr w:type="spellStart"/>
      <w:r>
        <w:rPr>
          <w:color w:val="222222"/>
          <w:sz w:val="14"/>
          <w:szCs w:val="14"/>
        </w:rPr>
        <w:t>bads</w:t>
      </w:r>
      <w:proofErr w:type="spellEnd"/>
      <w:r>
        <w:rPr>
          <w:color w:val="222222"/>
          <w:sz w:val="14"/>
          <w:szCs w:val="14"/>
        </w:rPr>
        <w:t xml:space="preserve"> sufficiently heavily against the goods, or if one is sufficiently pessimistic about humanity’s ability to achieve good outcomes, then one will regard human extinction as a good thing.187 </w:t>
      </w:r>
      <w:r>
        <w:rPr>
          <w:color w:val="222222"/>
        </w:rPr>
        <w:t>However, even if we believe in a moral view </w:t>
      </w:r>
      <w:r>
        <w:rPr>
          <w:color w:val="222222"/>
          <w:sz w:val="14"/>
          <w:szCs w:val="14"/>
        </w:rPr>
        <w:t>according to </w:t>
      </w:r>
      <w:r>
        <w:rPr>
          <w:color w:val="222222"/>
        </w:rPr>
        <w:t>which human extinction would be a good thing, </w:t>
      </w:r>
      <w:r>
        <w:rPr>
          <w:color w:val="222222"/>
          <w:shd w:val="clear" w:color="auto" w:fill="00FF00"/>
        </w:rPr>
        <w:t>we </w:t>
      </w:r>
      <w:r>
        <w:rPr>
          <w:color w:val="222222"/>
        </w:rPr>
        <w:t>still </w:t>
      </w:r>
      <w:r>
        <w:rPr>
          <w:color w:val="222222"/>
          <w:shd w:val="clear" w:color="auto" w:fill="00FF00"/>
        </w:rPr>
        <w:t>have strong reason to prevent near-term</w:t>
      </w:r>
      <w:r>
        <w:rPr>
          <w:color w:val="222222"/>
        </w:rPr>
        <w:t> </w:t>
      </w:r>
      <w:r>
        <w:rPr>
          <w:color w:val="222222"/>
          <w:sz w:val="14"/>
          <w:szCs w:val="14"/>
        </w:rPr>
        <w:t>human</w:t>
      </w:r>
      <w:r>
        <w:rPr>
          <w:color w:val="222222"/>
        </w:rPr>
        <w:t> </w:t>
      </w:r>
      <w:r>
        <w:rPr>
          <w:color w:val="222222"/>
          <w:shd w:val="clear" w:color="auto" w:fill="00FF00"/>
        </w:rPr>
        <w:t>extinction</w:t>
      </w:r>
      <w:r>
        <w:rPr>
          <w:color w:val="222222"/>
          <w:sz w:val="14"/>
          <w:szCs w:val="14"/>
        </w:rPr>
        <w:t>. To see this, we must note three points. </w:t>
      </w:r>
      <w:r>
        <w:rPr>
          <w:color w:val="222222"/>
        </w:rPr>
        <w:t>First</w:t>
      </w:r>
      <w:r>
        <w:rPr>
          <w:color w:val="222222"/>
          <w:sz w:val="14"/>
          <w:szCs w:val="14"/>
        </w:rPr>
        <w:t>, we should note that the </w:t>
      </w:r>
      <w:r>
        <w:rPr>
          <w:color w:val="222222"/>
        </w:rPr>
        <w:t>extinction</w:t>
      </w:r>
      <w:r>
        <w:rPr>
          <w:color w:val="222222"/>
          <w:sz w:val="14"/>
          <w:szCs w:val="14"/>
        </w:rPr>
        <w:t> of the human race </w:t>
      </w:r>
      <w:r>
        <w:rPr>
          <w:color w:val="222222"/>
        </w:rPr>
        <w:t>is </w:t>
      </w:r>
      <w:r>
        <w:rPr>
          <w:color w:val="222222"/>
          <w:sz w:val="14"/>
          <w:szCs w:val="14"/>
        </w:rPr>
        <w:t>an </w:t>
      </w:r>
      <w:r>
        <w:rPr>
          <w:color w:val="222222"/>
          <w:shd w:val="clear" w:color="auto" w:fill="00FF00"/>
        </w:rPr>
        <w:t>extremely high stakes</w:t>
      </w:r>
      <w:r>
        <w:rPr>
          <w:color w:val="222222"/>
          <w:sz w:val="14"/>
          <w:szCs w:val="14"/>
        </w:rPr>
        <w:t> moral issue. Humanity could be around for a very long time: if humans survive as long as the median mammal species, we will last another two million years. On this estimate, </w:t>
      </w:r>
      <w:r>
        <w:rPr>
          <w:color w:val="222222"/>
        </w:rPr>
        <w:t>the number of humans in existence </w:t>
      </w:r>
      <w:r>
        <w:rPr>
          <w:color w:val="222222"/>
          <w:sz w:val="14"/>
          <w:szCs w:val="14"/>
        </w:rPr>
        <w:t>in the</w:t>
      </w:r>
      <w:r>
        <w:rPr>
          <w:color w:val="222222"/>
        </w:rPr>
        <w:t> </w:t>
      </w:r>
      <w:proofErr w:type="spellStart"/>
      <w:proofErr w:type="gramStart"/>
      <w:r>
        <w:rPr>
          <w:color w:val="222222"/>
          <w:sz w:val="14"/>
          <w:szCs w:val="14"/>
        </w:rPr>
        <w:t>The</w:t>
      </w:r>
      <w:proofErr w:type="spellEnd"/>
      <w:proofErr w:type="gramEnd"/>
      <w:r>
        <w:rPr>
          <w:color w:val="222222"/>
          <w:sz w:val="14"/>
          <w:szCs w:val="14"/>
        </w:rPr>
        <w:t xml:space="preserve"> future, </w:t>
      </w:r>
      <w:r>
        <w:rPr>
          <w:color w:val="222222"/>
        </w:rPr>
        <w:t>given that we don’t go extinct</w:t>
      </w:r>
      <w:r>
        <w:rPr>
          <w:color w:val="222222"/>
          <w:sz w:val="14"/>
          <w:szCs w:val="14"/>
        </w:rPr>
        <w:t> any time soon, </w:t>
      </w:r>
      <w:r>
        <w:rPr>
          <w:color w:val="222222"/>
        </w:rPr>
        <w:t>would be 2×10^14</w:t>
      </w:r>
      <w:r>
        <w:rPr>
          <w:color w:val="222222"/>
          <w:sz w:val="14"/>
          <w:szCs w:val="14"/>
        </w:rPr>
        <w:t>. </w:t>
      </w:r>
      <w:proofErr w:type="gramStart"/>
      <w:r>
        <w:rPr>
          <w:color w:val="222222"/>
        </w:rPr>
        <w:t>So</w:t>
      </w:r>
      <w:proofErr w:type="gramEnd"/>
      <w:r>
        <w:rPr>
          <w:color w:val="222222"/>
        </w:rPr>
        <w:t xml:space="preserve"> if it is good to bring new people into existence, then it’s very good to prevent </w:t>
      </w:r>
      <w:r>
        <w:rPr>
          <w:color w:val="222222"/>
          <w:sz w:val="14"/>
          <w:szCs w:val="14"/>
        </w:rPr>
        <w:t>human</w:t>
      </w:r>
      <w:r>
        <w:rPr>
          <w:color w:val="222222"/>
        </w:rPr>
        <w:t> extinction. Second</w:t>
      </w:r>
      <w:r>
        <w:rPr>
          <w:color w:val="222222"/>
          <w:sz w:val="14"/>
          <w:szCs w:val="14"/>
        </w:rPr>
        <w:t>, human </w:t>
      </w:r>
      <w:r>
        <w:rPr>
          <w:color w:val="222222"/>
          <w:shd w:val="clear" w:color="auto" w:fill="00FF00"/>
        </w:rPr>
        <w:t>extinction is</w:t>
      </w:r>
      <w:r>
        <w:rPr>
          <w:color w:val="222222"/>
        </w:rPr>
        <w:t> </w:t>
      </w:r>
      <w:r>
        <w:rPr>
          <w:color w:val="222222"/>
          <w:sz w:val="14"/>
          <w:szCs w:val="14"/>
        </w:rPr>
        <w:t>by its nature an </w:t>
      </w:r>
      <w:r>
        <w:rPr>
          <w:color w:val="222222"/>
          <w:shd w:val="clear" w:color="auto" w:fill="00FF00"/>
        </w:rPr>
        <w:t>irreversible</w:t>
      </w:r>
      <w:r>
        <w:rPr>
          <w:color w:val="222222"/>
          <w:sz w:val="14"/>
          <w:szCs w:val="14"/>
        </w:rPr>
        <w:t>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color w:val="222222"/>
        </w:rPr>
        <w:t>Third, we should </w:t>
      </w:r>
      <w:r>
        <w:rPr>
          <w:color w:val="222222"/>
          <w:shd w:val="clear" w:color="auto" w:fill="00FF00"/>
        </w:rPr>
        <w:t>expect</w:t>
      </w:r>
      <w:r>
        <w:rPr>
          <w:color w:val="222222"/>
          <w:sz w:val="14"/>
          <w:szCs w:val="14"/>
        </w:rPr>
        <w:t> ourselves </w:t>
      </w:r>
      <w:r>
        <w:rPr>
          <w:color w:val="222222"/>
          <w:shd w:val="clear" w:color="auto" w:fill="00FF00"/>
        </w:rPr>
        <w:t>to progress, morally</w:t>
      </w:r>
      <w:r>
        <w:rPr>
          <w:color w:val="222222"/>
          <w:sz w:val="14"/>
          <w:szCs w:val="14"/>
        </w:rPr>
        <w:t>, over the next few centuries, </w:t>
      </w:r>
      <w:r>
        <w:rPr>
          <w:color w:val="222222"/>
          <w:shd w:val="clear" w:color="auto" w:fill="00FF00"/>
        </w:rPr>
        <w:t>as </w:t>
      </w:r>
      <w:r>
        <w:rPr>
          <w:color w:val="222222"/>
        </w:rPr>
        <w:t>we have</w:t>
      </w:r>
      <w:r>
        <w:rPr>
          <w:color w:val="222222"/>
          <w:sz w:val="14"/>
          <w:szCs w:val="14"/>
        </w:rPr>
        <w:t> progressed </w:t>
      </w:r>
      <w:r>
        <w:rPr>
          <w:color w:val="222222"/>
          <w:shd w:val="clear" w:color="auto" w:fill="00FF00"/>
        </w:rPr>
        <w:t>in the past</w:t>
      </w:r>
      <w:r>
        <w:rPr>
          <w:color w:val="222222"/>
        </w:rPr>
        <w:t>.</w:t>
      </w:r>
      <w:r>
        <w:rPr>
          <w:color w:val="222222"/>
          <w:sz w:val="14"/>
          <w:szCs w:val="14"/>
        </w:rPr>
        <w:t> </w:t>
      </w:r>
      <w:proofErr w:type="gramStart"/>
      <w:r>
        <w:rPr>
          <w:color w:val="222222"/>
          <w:sz w:val="14"/>
          <w:szCs w:val="14"/>
        </w:rPr>
        <w:t>So</w:t>
      </w:r>
      <w:proofErr w:type="gramEnd"/>
      <w:r>
        <w:rPr>
          <w:color w:val="222222"/>
          <w:sz w:val="14"/>
          <w:szCs w:val="14"/>
        </w:rPr>
        <w:t xml:space="preserve"> we should expect that </w:t>
      </w:r>
      <w:r>
        <w:rPr>
          <w:color w:val="222222"/>
          <w:shd w:val="clear" w:color="auto" w:fill="00FF00"/>
        </w:rPr>
        <w:t>in </w:t>
      </w:r>
      <w:r>
        <w:rPr>
          <w:color w:val="222222"/>
        </w:rPr>
        <w:t>a few centuries’ </w:t>
      </w:r>
      <w:r>
        <w:rPr>
          <w:color w:val="222222"/>
          <w:shd w:val="clear" w:color="auto" w:fill="00FF00"/>
        </w:rPr>
        <w:t>time we will have better evidence about how to evaluate</w:t>
      </w:r>
      <w:r>
        <w:rPr>
          <w:color w:val="222222"/>
          <w:sz w:val="14"/>
          <w:szCs w:val="14"/>
        </w:rPr>
        <w:t> human </w:t>
      </w:r>
      <w:r>
        <w:rPr>
          <w:color w:val="222222"/>
          <w:shd w:val="clear" w:color="auto" w:fill="00FF00"/>
        </w:rPr>
        <w:t>extinction</w:t>
      </w:r>
      <w:r>
        <w:rPr>
          <w:color w:val="222222"/>
          <w:sz w:val="14"/>
          <w:szCs w:val="14"/>
        </w:rPr>
        <w:t>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color w:val="222222"/>
        </w:rPr>
        <w:t>Suppose that we have</w:t>
      </w:r>
      <w:r>
        <w:rPr>
          <w:color w:val="222222"/>
          <w:sz w:val="14"/>
          <w:szCs w:val="14"/>
        </w:rPr>
        <w:t> 0.8 credence that it is a bad thing to produce new people, and </w:t>
      </w:r>
      <w:r>
        <w:rPr>
          <w:color w:val="222222"/>
        </w:rPr>
        <w:t>0.2</w:t>
      </w:r>
      <w:r>
        <w:rPr>
          <w:color w:val="222222"/>
          <w:sz w:val="14"/>
          <w:szCs w:val="14"/>
        </w:rPr>
        <w:t> </w:t>
      </w:r>
      <w:r>
        <w:rPr>
          <w:color w:val="222222"/>
        </w:rPr>
        <w:t>certain that it’s a good thing to produce new people</w:t>
      </w:r>
      <w:r>
        <w:rPr>
          <w:color w:val="222222"/>
          <w:sz w:val="14"/>
          <w:szCs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color w:val="222222"/>
          <w:sz w:val="14"/>
          <w:szCs w:val="14"/>
        </w:rPr>
        <w:t>credences</w:t>
      </w:r>
      <w:proofErr w:type="spellEnd"/>
      <w:r>
        <w:rPr>
          <w:color w:val="222222"/>
          <w:sz w:val="14"/>
          <w:szCs w:val="14"/>
        </w:rPr>
        <w:t>, the expected benefit of letting the human race go extinct now would be (.8-.</w:t>
      </w:r>
      <w:proofErr w:type="gramStart"/>
      <w:r>
        <w:rPr>
          <w:color w:val="222222"/>
          <w:sz w:val="14"/>
          <w:szCs w:val="14"/>
        </w:rPr>
        <w:t>2)×</w:t>
      </w:r>
      <w:proofErr w:type="gramEnd"/>
      <w:r>
        <w:rPr>
          <w:color w:val="222222"/>
          <w:sz w:val="14"/>
          <w:szCs w:val="14"/>
        </w:rPr>
        <w:t>(2×10^14) = 1.2×(10^14). Suppose that,</w:t>
      </w:r>
      <w:r>
        <w:rPr>
          <w:color w:val="222222"/>
        </w:rPr>
        <w:t> </w:t>
      </w:r>
      <w:r>
        <w:rPr>
          <w:color w:val="222222"/>
          <w:shd w:val="clear" w:color="auto" w:fill="00FF00"/>
        </w:rPr>
        <w:t>if we</w:t>
      </w:r>
      <w:r>
        <w:rPr>
          <w:color w:val="222222"/>
        </w:rPr>
        <w:t> </w:t>
      </w:r>
      <w:r>
        <w:rPr>
          <w:color w:val="222222"/>
          <w:sz w:val="14"/>
          <w:szCs w:val="14"/>
        </w:rPr>
        <w:t>let the human race continue and</w:t>
      </w:r>
      <w:r>
        <w:rPr>
          <w:color w:val="222222"/>
        </w:rPr>
        <w:t> </w:t>
      </w:r>
      <w:r>
        <w:rPr>
          <w:color w:val="222222"/>
          <w:shd w:val="clear" w:color="auto" w:fill="00FF00"/>
        </w:rPr>
        <w:t>did research</w:t>
      </w:r>
      <w:r>
        <w:rPr>
          <w:color w:val="222222"/>
        </w:rPr>
        <w:t> for 300 years, </w:t>
      </w:r>
      <w:r>
        <w:rPr>
          <w:color w:val="222222"/>
          <w:shd w:val="clear" w:color="auto" w:fill="00FF00"/>
        </w:rPr>
        <w:t>we would know for certain whether or not </w:t>
      </w:r>
      <w:r>
        <w:rPr>
          <w:color w:val="222222"/>
        </w:rPr>
        <w:t>additional </w:t>
      </w:r>
      <w:r>
        <w:rPr>
          <w:color w:val="222222"/>
          <w:shd w:val="clear" w:color="auto" w:fill="00FF00"/>
        </w:rPr>
        <w:t>people</w:t>
      </w:r>
      <w:r>
        <w:rPr>
          <w:color w:val="222222"/>
        </w:rPr>
        <w:t> are of </w:t>
      </w:r>
      <w:r>
        <w:rPr>
          <w:color w:val="222222"/>
          <w:shd w:val="clear" w:color="auto" w:fill="00FF00"/>
        </w:rPr>
        <w:t>positive</w:t>
      </w:r>
      <w:r>
        <w:rPr>
          <w:color w:val="222222"/>
          <w:sz w:val="14"/>
          <w:szCs w:val="14"/>
        </w:rPr>
        <w:t> or negative </w:t>
      </w:r>
      <w:r>
        <w:rPr>
          <w:color w:val="222222"/>
        </w:rPr>
        <w:t>value</w:t>
      </w:r>
      <w:r>
        <w:rPr>
          <w:color w:val="222222"/>
          <w:sz w:val="14"/>
          <w:szCs w:val="14"/>
        </w:rPr>
        <w:t xml:space="preserve">. If so, then with the </w:t>
      </w:r>
      <w:proofErr w:type="spellStart"/>
      <w:r>
        <w:rPr>
          <w:color w:val="222222"/>
          <w:sz w:val="14"/>
          <w:szCs w:val="14"/>
        </w:rPr>
        <w:t>credences</w:t>
      </w:r>
      <w:proofErr w:type="spellEnd"/>
      <w:r>
        <w:rPr>
          <w:color w:val="222222"/>
          <w:sz w:val="14"/>
          <w:szCs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color w:val="222222"/>
          <w:sz w:val="14"/>
          <w:szCs w:val="14"/>
        </w:rPr>
        <w:t>×(</w:t>
      </w:r>
      <w:proofErr w:type="gramEnd"/>
      <w:r>
        <w:rPr>
          <w:color w:val="222222"/>
          <w:sz w:val="14"/>
          <w:szCs w:val="14"/>
        </w:rPr>
        <w:t>10^10) (because of the delay of letting the human race go extinct), the expected value of which is 2.4×(10^10). But </w:t>
      </w:r>
      <w:r>
        <w:rPr>
          <w:color w:val="222222"/>
        </w:rPr>
        <w:t>there’s</w:t>
      </w:r>
      <w:r>
        <w:rPr>
          <w:color w:val="222222"/>
          <w:sz w:val="14"/>
          <w:szCs w:val="14"/>
        </w:rPr>
        <w:t> also </w:t>
      </w:r>
      <w:r>
        <w:rPr>
          <w:color w:val="222222"/>
        </w:rPr>
        <w:t>a 20% chance of a gain of 2</w:t>
      </w:r>
      <w:proofErr w:type="gramStart"/>
      <w:r>
        <w:rPr>
          <w:color w:val="222222"/>
        </w:rPr>
        <w:t>×(</w:t>
      </w:r>
      <w:proofErr w:type="gramEnd"/>
      <w:r>
        <w:rPr>
          <w:color w:val="222222"/>
        </w:rPr>
        <w:t>10^14),</w:t>
      </w:r>
      <w:r>
        <w:rPr>
          <w:color w:val="222222"/>
          <w:sz w:val="14"/>
          <w:szCs w:val="14"/>
        </w:rPr>
        <w:t> </w:t>
      </w:r>
      <w:r>
        <w:rPr>
          <w:color w:val="222222"/>
        </w:rPr>
        <w:t>the expected value of which is 4×(10^13).</w:t>
      </w:r>
      <w:r>
        <w:rPr>
          <w:color w:val="222222"/>
          <w:sz w:val="14"/>
          <w:szCs w:val="14"/>
        </w:rPr>
        <w:t> That is, </w:t>
      </w:r>
      <w:r>
        <w:rPr>
          <w:color w:val="222222"/>
        </w:rPr>
        <w:t>in expected value terms, </w:t>
      </w:r>
      <w:r>
        <w:rPr>
          <w:color w:val="222222"/>
          <w:shd w:val="clear" w:color="auto" w:fill="00FF00"/>
        </w:rPr>
        <w:t>the cost of waiting</w:t>
      </w:r>
      <w:r>
        <w:rPr>
          <w:color w:val="222222"/>
        </w:rPr>
        <w:t> </w:t>
      </w:r>
      <w:r>
        <w:rPr>
          <w:color w:val="222222"/>
          <w:sz w:val="14"/>
          <w:szCs w:val="14"/>
        </w:rPr>
        <w:t>for a few hundred years</w:t>
      </w:r>
      <w:r>
        <w:rPr>
          <w:color w:val="222222"/>
        </w:rPr>
        <w:t> </w:t>
      </w:r>
      <w:r>
        <w:rPr>
          <w:color w:val="222222"/>
          <w:shd w:val="clear" w:color="auto" w:fill="00FF00"/>
        </w:rPr>
        <w:t>is </w:t>
      </w:r>
      <w:r>
        <w:rPr>
          <w:color w:val="222222"/>
        </w:rPr>
        <w:t>vanishingly </w:t>
      </w:r>
      <w:r>
        <w:rPr>
          <w:color w:val="222222"/>
          <w:shd w:val="clear" w:color="auto" w:fill="00FF00"/>
        </w:rPr>
        <w:t>small compared with</w:t>
      </w:r>
      <w:r>
        <w:rPr>
          <w:color w:val="222222"/>
        </w:rPr>
        <w:t> </w:t>
      </w:r>
      <w:r>
        <w:rPr>
          <w:color w:val="222222"/>
          <w:sz w:val="14"/>
          <w:szCs w:val="14"/>
        </w:rPr>
        <w:t>the benefit of</w:t>
      </w:r>
      <w:r>
        <w:rPr>
          <w:color w:val="222222"/>
        </w:rPr>
        <w:t> </w:t>
      </w:r>
      <w:r>
        <w:rPr>
          <w:color w:val="222222"/>
          <w:shd w:val="clear" w:color="auto" w:fill="00FF00"/>
        </w:rPr>
        <w:t>keeping </w:t>
      </w:r>
      <w:r>
        <w:rPr>
          <w:color w:val="222222"/>
        </w:rPr>
        <w:t>one’s </w:t>
      </w:r>
      <w:r>
        <w:rPr>
          <w:color w:val="222222"/>
          <w:shd w:val="clear" w:color="auto" w:fill="00FF00"/>
        </w:rPr>
        <w:t>options open</w:t>
      </w:r>
      <w:r>
        <w:rPr>
          <w:color w:val="222222"/>
        </w:rPr>
        <w:t> </w:t>
      </w:r>
      <w:r>
        <w:rPr>
          <w:color w:val="222222"/>
          <w:sz w:val="14"/>
          <w:szCs w:val="14"/>
        </w:rPr>
        <w:t>while one gains new information.</w:t>
      </w:r>
    </w:p>
    <w:p w14:paraId="1E1CF234" w14:textId="77777777" w:rsidR="000F719F" w:rsidRPr="009D004A" w:rsidRDefault="000F719F" w:rsidP="000F719F"/>
    <w:p w14:paraId="44E1C8EF" w14:textId="18E45B82" w:rsidR="000F719F" w:rsidRDefault="0098612A" w:rsidP="0098612A">
      <w:pPr>
        <w:pStyle w:val="Heading3"/>
      </w:pPr>
      <w:r>
        <w:t>1AC: Underview</w:t>
      </w:r>
    </w:p>
    <w:p w14:paraId="73347F19" w14:textId="0D4A99E4" w:rsidR="0098612A" w:rsidRDefault="0098612A" w:rsidP="0098612A"/>
    <w:p w14:paraId="3FFCE5E2" w14:textId="77777777" w:rsidR="0098612A" w:rsidRPr="00944C10" w:rsidRDefault="0098612A" w:rsidP="0098612A">
      <w:pPr>
        <w:pStyle w:val="Heading4"/>
        <w:rPr>
          <w:rFonts w:asciiTheme="minorHAnsi" w:hAnsiTheme="minorHAnsi" w:cstheme="minorHAnsi"/>
        </w:rPr>
      </w:pPr>
      <w:r w:rsidRPr="00944C10">
        <w:rPr>
          <w:rFonts w:asciiTheme="minorHAnsi" w:hAnsiTheme="minorHAnsi" w:cstheme="minorHAnsi"/>
        </w:rPr>
        <w:t xml:space="preserve">Interpretation – </w:t>
      </w:r>
      <w:r>
        <w:rPr>
          <w:rFonts w:asciiTheme="minorHAnsi" w:hAnsiTheme="minorHAnsi" w:cstheme="minorHAnsi"/>
        </w:rPr>
        <w:t>at all toc bid distributing tournaments, D</w:t>
      </w:r>
      <w:r w:rsidRPr="00944C10">
        <w:rPr>
          <w:rFonts w:asciiTheme="minorHAnsi" w:hAnsiTheme="minorHAnsi" w:cstheme="minorHAnsi"/>
        </w:rPr>
        <w:t>ebaters must disclose</w:t>
      </w:r>
      <w:r>
        <w:rPr>
          <w:rFonts w:asciiTheme="minorHAnsi" w:hAnsiTheme="minorHAnsi" w:cstheme="minorHAnsi"/>
        </w:rPr>
        <w:t xml:space="preserve"> </w:t>
      </w:r>
      <w:r w:rsidRPr="00944C10">
        <w:rPr>
          <w:rFonts w:asciiTheme="minorHAnsi" w:hAnsiTheme="minorHAnsi" w:cstheme="minorHAnsi"/>
        </w:rPr>
        <w:t>previously read positions</w:t>
      </w:r>
      <w:r>
        <w:rPr>
          <w:rFonts w:asciiTheme="minorHAnsi" w:hAnsiTheme="minorHAnsi" w:cstheme="minorHAnsi"/>
        </w:rPr>
        <w:t xml:space="preserve"> with popped tags, full citations, and first and last three words of each piece of evidence within 30 minutes of each debate </w:t>
      </w:r>
      <w:r w:rsidRPr="00944C10">
        <w:rPr>
          <w:rFonts w:asciiTheme="minorHAnsi" w:hAnsiTheme="minorHAnsi" w:cstheme="minorHAnsi"/>
        </w:rPr>
        <w:t>on the NDCA 2020-2021 LD wiki</w:t>
      </w:r>
      <w:r>
        <w:rPr>
          <w:rFonts w:asciiTheme="minorHAnsi" w:hAnsiTheme="minorHAnsi" w:cstheme="minorHAnsi"/>
        </w:rPr>
        <w:t>.</w:t>
      </w:r>
    </w:p>
    <w:p w14:paraId="351FD7D0" w14:textId="5CCB451C" w:rsidR="0098612A" w:rsidRPr="005660C4" w:rsidRDefault="0098612A" w:rsidP="0098612A">
      <w:pPr>
        <w:pStyle w:val="Heading4"/>
      </w:pPr>
      <w:r w:rsidRPr="00944C10">
        <w:rPr>
          <w:rFonts w:asciiTheme="minorHAnsi" w:hAnsiTheme="minorHAnsi" w:cstheme="minorHAnsi"/>
        </w:rPr>
        <w:t xml:space="preserve">Violation: </w:t>
      </w:r>
      <w:r w:rsidR="00996D28" w:rsidRPr="00996D28">
        <w:rPr>
          <w:rFonts w:asciiTheme="minorHAnsi" w:hAnsiTheme="minorHAnsi" w:cstheme="minorHAnsi"/>
        </w:rPr>
        <w:drawing>
          <wp:inline distT="0" distB="0" distL="0" distR="0" wp14:anchorId="7D272ACB" wp14:editId="62A1B5F7">
            <wp:extent cx="13813178" cy="640169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3813178" cy="6401693"/>
                    </a:xfrm>
                    <a:prstGeom prst="rect">
                      <a:avLst/>
                    </a:prstGeom>
                  </pic:spPr>
                </pic:pic>
              </a:graphicData>
            </a:graphic>
          </wp:inline>
        </w:drawing>
      </w:r>
    </w:p>
    <w:p w14:paraId="21A722A7" w14:textId="77777777" w:rsidR="0098612A" w:rsidRPr="00944C10" w:rsidRDefault="0098612A" w:rsidP="0098612A">
      <w:pPr>
        <w:pStyle w:val="Heading4"/>
        <w:rPr>
          <w:rFonts w:asciiTheme="minorHAnsi" w:hAnsiTheme="minorHAnsi" w:cstheme="minorHAnsi"/>
        </w:rPr>
      </w:pPr>
      <w:r w:rsidRPr="00944C10">
        <w:rPr>
          <w:rFonts w:asciiTheme="minorHAnsi" w:hAnsiTheme="minorHAnsi" w:cstheme="minorHAnsi"/>
        </w:rPr>
        <w:t xml:space="preserve">Reject semantic I </w:t>
      </w:r>
      <w:proofErr w:type="gramStart"/>
      <w:r w:rsidRPr="00944C10">
        <w:rPr>
          <w:rFonts w:asciiTheme="minorHAnsi" w:hAnsiTheme="minorHAnsi" w:cstheme="minorHAnsi"/>
        </w:rPr>
        <w:t>meets</w:t>
      </w:r>
      <w:proofErr w:type="gramEnd"/>
      <w:r w:rsidRPr="00944C10">
        <w:rPr>
          <w:rFonts w:asciiTheme="minorHAnsi" w:hAnsiTheme="minorHAnsi" w:cstheme="minorHAnsi"/>
        </w:rPr>
        <w:t>- they didn’t disclose anything</w:t>
      </w:r>
    </w:p>
    <w:p w14:paraId="23E91D36" w14:textId="77777777" w:rsidR="0098612A" w:rsidRPr="00944C10" w:rsidRDefault="0098612A" w:rsidP="0098612A">
      <w:pPr>
        <w:pStyle w:val="Heading4"/>
        <w:rPr>
          <w:rFonts w:asciiTheme="minorHAnsi" w:hAnsiTheme="minorHAnsi" w:cstheme="minorHAnsi"/>
        </w:rPr>
      </w:pPr>
      <w:r w:rsidRPr="00944C10">
        <w:rPr>
          <w:rFonts w:asciiTheme="minorHAnsi" w:hAnsiTheme="minorHAnsi" w:cstheme="minorHAnsi"/>
        </w:rPr>
        <w:t xml:space="preserve">[1] </w:t>
      </w:r>
      <w:r>
        <w:rPr>
          <w:rFonts w:asciiTheme="minorHAnsi" w:hAnsiTheme="minorHAnsi" w:cstheme="minorHAnsi"/>
        </w:rPr>
        <w:t>R</w:t>
      </w:r>
      <w:r w:rsidRPr="00944C10">
        <w:rPr>
          <w:rFonts w:asciiTheme="minorHAnsi" w:hAnsiTheme="minorHAnsi" w:cstheme="minorHAnsi"/>
        </w:rPr>
        <w:t xml:space="preserve">esearch- debaters </w:t>
      </w:r>
      <w:proofErr w:type="spellStart"/>
      <w:proofErr w:type="gramStart"/>
      <w:r w:rsidRPr="00944C10">
        <w:rPr>
          <w:rFonts w:asciiTheme="minorHAnsi" w:hAnsiTheme="minorHAnsi" w:cstheme="minorHAnsi"/>
        </w:rPr>
        <w:t>wont</w:t>
      </w:r>
      <w:proofErr w:type="spellEnd"/>
      <w:proofErr w:type="gramEnd"/>
      <w:r w:rsidRPr="00944C10">
        <w:rPr>
          <w:rFonts w:asciiTheme="minorHAnsi" w:hAnsiTheme="minorHAnsi" w:cstheme="minorHAnsi"/>
        </w:rPr>
        <w:t xml:space="preserve"> make it an entire topic with the same c</w:t>
      </w:r>
      <w:r>
        <w:rPr>
          <w:rFonts w:asciiTheme="minorHAnsi" w:hAnsiTheme="minorHAnsi" w:cstheme="minorHAnsi"/>
        </w:rPr>
        <w:t>ase</w:t>
      </w:r>
      <w:r w:rsidRPr="00944C10">
        <w:rPr>
          <w:rFonts w:asciiTheme="minorHAnsi" w:hAnsiTheme="minorHAnsi" w:cstheme="minorHAnsi"/>
        </w:rPr>
        <w:t xml:space="preserve"> unless they update it and frontline nuanced positions—disclosure allows for more specific research and goes into more depth</w:t>
      </w:r>
    </w:p>
    <w:p w14:paraId="41127177" w14:textId="2E76027A" w:rsidR="0098612A" w:rsidRPr="00232DB2" w:rsidRDefault="0098612A" w:rsidP="0098612A">
      <w:pPr>
        <w:pStyle w:val="Heading4"/>
        <w:rPr>
          <w:rFonts w:asciiTheme="minorHAnsi" w:hAnsiTheme="minorHAnsi" w:cstheme="minorHAnsi"/>
        </w:rPr>
      </w:pPr>
      <w:r w:rsidRPr="00944C10">
        <w:rPr>
          <w:rFonts w:asciiTheme="minorHAnsi" w:hAnsiTheme="minorHAnsi" w:cstheme="minorHAnsi"/>
        </w:rPr>
        <w:t xml:space="preserve">[2] Accessibility – disclosure is key to smaller school debaters alleviating big school prep outs – they’re able to scout but small school debaters don’t have the teams to figure out the </w:t>
      </w:r>
      <w:proofErr w:type="spellStart"/>
      <w:r w:rsidRPr="00944C10">
        <w:rPr>
          <w:rFonts w:asciiTheme="minorHAnsi" w:hAnsiTheme="minorHAnsi" w:cstheme="minorHAnsi"/>
        </w:rPr>
        <w:t>affs</w:t>
      </w:r>
      <w:proofErr w:type="spellEnd"/>
      <w:r w:rsidRPr="00944C10">
        <w:rPr>
          <w:rFonts w:asciiTheme="minorHAnsi" w:hAnsiTheme="minorHAnsi" w:cstheme="minorHAnsi"/>
        </w:rPr>
        <w:t xml:space="preserve"> being read.</w:t>
      </w:r>
      <w:r w:rsidRPr="00232DB2">
        <w:rPr>
          <w:rFonts w:asciiTheme="minorHAnsi" w:hAnsiTheme="minorHAnsi" w:cstheme="minorHAnsi"/>
        </w:rPr>
        <w:t xml:space="preserve"> </w:t>
      </w:r>
      <w:r w:rsidRPr="00944C10">
        <w:rPr>
          <w:rFonts w:asciiTheme="minorHAnsi" w:hAnsiTheme="minorHAnsi" w:cstheme="minorHAnsi"/>
        </w:rPr>
        <w:t xml:space="preserve">Disclosure is inevitable – the question is whether it happens on a mutually accessible forum. </w:t>
      </w:r>
      <w:r w:rsidR="00996D28">
        <w:rPr>
          <w:rFonts w:asciiTheme="minorHAnsi" w:hAnsiTheme="minorHAnsi" w:cstheme="minorHAnsi"/>
        </w:rPr>
        <w:t>Not disclosing excludes minorities uniquely which proves accessibility.</w:t>
      </w:r>
    </w:p>
    <w:p w14:paraId="7B97BBB1" w14:textId="31A25FB2" w:rsidR="0098612A" w:rsidRPr="00944C10" w:rsidRDefault="0098612A" w:rsidP="0098612A">
      <w:pPr>
        <w:pStyle w:val="Heading4"/>
        <w:rPr>
          <w:rFonts w:asciiTheme="minorHAnsi" w:hAnsiTheme="minorHAnsi" w:cstheme="minorHAnsi"/>
        </w:rPr>
      </w:pPr>
      <w:r w:rsidRPr="00944C10">
        <w:rPr>
          <w:rFonts w:asciiTheme="minorHAnsi" w:hAnsiTheme="minorHAnsi" w:cstheme="minorHAnsi"/>
        </w:rPr>
        <w:t xml:space="preserve">3] Evidence – disclosure is the only way to verify before round </w:t>
      </w:r>
      <w:proofErr w:type="gramStart"/>
      <w:r w:rsidRPr="00944C10">
        <w:rPr>
          <w:rFonts w:asciiTheme="minorHAnsi" w:hAnsiTheme="minorHAnsi" w:cstheme="minorHAnsi"/>
        </w:rPr>
        <w:t>that cards</w:t>
      </w:r>
      <w:proofErr w:type="gramEnd"/>
      <w:r w:rsidRPr="00944C10">
        <w:rPr>
          <w:rFonts w:asciiTheme="minorHAnsi" w:hAnsiTheme="minorHAnsi" w:cstheme="minorHAnsi"/>
        </w:rPr>
        <w:t xml:space="preserve"> aren’t miscut – otherwise you could have unethically misrepresented authors. </w:t>
      </w:r>
    </w:p>
    <w:p w14:paraId="070870DD" w14:textId="77777777" w:rsidR="0098612A" w:rsidRDefault="0098612A" w:rsidP="0098612A"/>
    <w:p w14:paraId="69DE6FA0" w14:textId="77777777" w:rsidR="0098612A" w:rsidRPr="0098612A" w:rsidRDefault="0098612A" w:rsidP="0098612A">
      <w:pPr>
        <w:pStyle w:val="Heading4"/>
        <w:rPr>
          <w:rFonts w:asciiTheme="minorHAnsi" w:hAnsiTheme="minorHAnsi" w:cstheme="minorHAnsi"/>
        </w:rPr>
      </w:pPr>
      <w:r w:rsidRPr="0098612A">
        <w:rPr>
          <w:rFonts w:asciiTheme="minorHAnsi" w:hAnsiTheme="minorHAnsi" w:cstheme="minorHAnsi"/>
        </w:rPr>
        <w:t xml:space="preserve">Ci DTD - the sole purpose of 1ac theory is to deter arguments and anything else lets the 1nc read it regardless </w:t>
      </w:r>
    </w:p>
    <w:p w14:paraId="156D46D0" w14:textId="77777777" w:rsidR="0098612A" w:rsidRPr="0098612A" w:rsidRDefault="0098612A" w:rsidP="0098612A">
      <w:pPr>
        <w:pStyle w:val="Heading4"/>
        <w:rPr>
          <w:rFonts w:asciiTheme="minorHAnsi" w:hAnsiTheme="minorHAnsi" w:cstheme="minorHAnsi"/>
        </w:rPr>
      </w:pPr>
      <w:r w:rsidRPr="0098612A">
        <w:rPr>
          <w:rFonts w:asciiTheme="minorHAnsi" w:hAnsiTheme="minorHAnsi" w:cstheme="minorHAnsi"/>
        </w:rPr>
        <w:t>No RVIs - otherwise they can spend 7 minutes on the shell and the debate ends right there</w:t>
      </w:r>
    </w:p>
    <w:p w14:paraId="1C424C71" w14:textId="77777777" w:rsidR="0098612A" w:rsidRPr="00F601E6" w:rsidRDefault="0098612A" w:rsidP="0098612A">
      <w:r>
        <w:t xml:space="preserve"> </w:t>
      </w:r>
    </w:p>
    <w:p w14:paraId="0B973D55" w14:textId="77777777" w:rsidR="0098612A" w:rsidRPr="0098612A" w:rsidRDefault="0098612A" w:rsidP="0098612A"/>
    <w:p w14:paraId="23510B5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719F"/>
    <w:rsid w:val="000139A3"/>
    <w:rsid w:val="000F719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798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612A"/>
    <w:rsid w:val="00996D28"/>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EF390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5E22A"/>
  <w15:chartTrackingRefBased/>
  <w15:docId w15:val="{665EAD4D-5CFF-46BF-8CE1-CF1AD521D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719F"/>
    <w:pPr>
      <w:spacing w:after="0" w:line="240" w:lineRule="auto"/>
    </w:pPr>
    <w:rPr>
      <w:rFonts w:ascii="Calibri" w:hAnsi="Calibri" w:cs="Calibri"/>
    </w:rPr>
  </w:style>
  <w:style w:type="paragraph" w:styleId="Heading1">
    <w:name w:val="heading 1"/>
    <w:aliases w:val="Pocket"/>
    <w:basedOn w:val="Normal"/>
    <w:next w:val="Normal"/>
    <w:link w:val="Heading1Char"/>
    <w:qFormat/>
    <w:rsid w:val="000F719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719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719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0F719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F71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719F"/>
  </w:style>
  <w:style w:type="character" w:customStyle="1" w:styleId="Heading1Char">
    <w:name w:val="Heading 1 Char"/>
    <w:aliases w:val="Pocket Char"/>
    <w:basedOn w:val="DefaultParagraphFont"/>
    <w:link w:val="Heading1"/>
    <w:rsid w:val="000F71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719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719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0F719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0F719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719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0F719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0F719F"/>
    <w:rPr>
      <w:color w:val="auto"/>
      <w:u w:val="none"/>
    </w:rPr>
  </w:style>
  <w:style w:type="character" w:styleId="FollowedHyperlink">
    <w:name w:val="FollowedHyperlink"/>
    <w:basedOn w:val="DefaultParagraphFont"/>
    <w:uiPriority w:val="99"/>
    <w:semiHidden/>
    <w:unhideWhenUsed/>
    <w:rsid w:val="000F719F"/>
    <w:rPr>
      <w:color w:val="auto"/>
      <w:u w:val="none"/>
    </w:rPr>
  </w:style>
  <w:style w:type="paragraph" w:customStyle="1" w:styleId="textbold">
    <w:name w:val="text bold"/>
    <w:basedOn w:val="Normal"/>
    <w:link w:val="Emphasis"/>
    <w:uiPriority w:val="7"/>
    <w:qFormat/>
    <w:rsid w:val="000F719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98612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9861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hyperlink" Target="https://mronline.org/2018/04/09/chinas-rise-threatens-u-s-imperialism-not-american-people/" TargetMode="External"/><Relationship Id="rId2" Type="http://schemas.openxmlformats.org/officeDocument/2006/relationships/numbering" Target="numbering.xml"/><Relationship Id="rId16" Type="http://schemas.openxmlformats.org/officeDocument/2006/relationships/hyperlink" Target="https://www.visionofearth.org/social-change/global-governan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www.caifc.org.cn/en/content.aspx?id=4491"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22771</Words>
  <Characters>129797</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2021-12-05T16:58:00Z</dcterms:created>
  <dcterms:modified xsi:type="dcterms:W3CDTF">2021-12-05T16:58:00Z</dcterms:modified>
</cp:coreProperties>
</file>