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1BD2D" w14:textId="77777777" w:rsidR="00E87FE8" w:rsidRDefault="00E87FE8" w:rsidP="00E87FE8">
      <w:pPr>
        <w:pStyle w:val="Heading2"/>
      </w:pPr>
      <w:r>
        <w:t>1AC v3 – UT</w:t>
      </w:r>
    </w:p>
    <w:p w14:paraId="41236A2C" w14:textId="77777777" w:rsidR="00E87FE8" w:rsidRDefault="00E87FE8" w:rsidP="00E87FE8">
      <w:pPr>
        <w:pStyle w:val="Heading3"/>
      </w:pPr>
      <w:r>
        <w:t xml:space="preserve">1AC: Plan </w:t>
      </w:r>
    </w:p>
    <w:p w14:paraId="06ACF986" w14:textId="77777777" w:rsidR="00E87FE8" w:rsidRDefault="00E87FE8" w:rsidP="00E87FE8">
      <w:pPr>
        <w:pStyle w:val="Heading4"/>
      </w:pPr>
      <w:r>
        <w:t xml:space="preserve">Plan – A just government of the People’s Republic of China ought to </w:t>
      </w:r>
      <w:r w:rsidRPr="007A4168">
        <w:t>recognize an unconditional right of workers to strike.</w:t>
      </w:r>
    </w:p>
    <w:p w14:paraId="34ED2D7F" w14:textId="77777777" w:rsidR="00E87FE8" w:rsidRPr="007A4168" w:rsidRDefault="00E87FE8" w:rsidP="00E87FE8">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09F7343C" w14:textId="77777777" w:rsidR="00E87FE8" w:rsidRPr="00A44704" w:rsidRDefault="00E87FE8" w:rsidP="00E87FE8">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 </w:t>
      </w:r>
    </w:p>
    <w:p w14:paraId="6B9BA621" w14:textId="77777777" w:rsidR="00E87FE8" w:rsidRDefault="00E87FE8" w:rsidP="00E87FE8">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sz w:val="26"/>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sz w:val="26"/>
          <w:highlight w:val="green"/>
          <w:u w:val="single"/>
        </w:rPr>
        <w:t>called for the</w:t>
      </w:r>
      <w:r w:rsidRPr="00DD410D">
        <w:rPr>
          <w:highlight w:val="green"/>
          <w:u w:val="single"/>
        </w:rPr>
        <w:t xml:space="preserve"> </w:t>
      </w:r>
      <w:r w:rsidRPr="00DD410D">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sz w:val="26"/>
          <w:highlight w:val="green"/>
          <w:u w:val="single"/>
        </w:rPr>
        <w:t>the right to collective bargaining</w:t>
      </w:r>
      <w:r w:rsidRPr="00FC7D85">
        <w:rPr>
          <w:u w:val="single"/>
        </w:rPr>
        <w:t xml:space="preserve">. After all, </w:t>
      </w:r>
      <w:r w:rsidRPr="00DD410D">
        <w:rPr>
          <w:b/>
          <w:sz w:val="26"/>
          <w:highlight w:val="green"/>
          <w:u w:val="single"/>
        </w:rPr>
        <w:t>why do workers go out on strike</w:t>
      </w:r>
      <w:r w:rsidRPr="00FC7D85">
        <w:rPr>
          <w:u w:val="single"/>
        </w:rPr>
        <w:t xml:space="preserve">? Very simply, they go on strike </w:t>
      </w:r>
      <w:r w:rsidRPr="00DD410D">
        <w:rPr>
          <w:b/>
          <w:sz w:val="26"/>
          <w:highlight w:val="green"/>
          <w:u w:val="single"/>
        </w:rPr>
        <w:t>for higher pay and better working conditions</w:t>
      </w:r>
      <w:r w:rsidRPr="00FC7D85">
        <w:rPr>
          <w:u w:val="single"/>
        </w:rPr>
        <w:t xml:space="preserve">. </w:t>
      </w:r>
      <w:r w:rsidRPr="00DD410D">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DD410D">
        <w:rPr>
          <w:b/>
          <w:sz w:val="26"/>
          <w:highlight w:val="green"/>
          <w:u w:val="single"/>
        </w:rPr>
        <w:t>if the collective bargaining process were more effective</w:t>
      </w:r>
      <w:r w:rsidRPr="00FC7D85">
        <w:rPr>
          <w:u w:val="single"/>
        </w:rPr>
        <w:t xml:space="preserve">, in many cases, </w:t>
      </w:r>
      <w:r w:rsidRPr="00DD410D">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China’s workers want</w:t>
      </w:r>
      <w:r w:rsidRPr="00DD410D">
        <w:rPr>
          <w:b/>
          <w:bCs/>
          <w:highlight w:val="green"/>
          <w:u w:val="single"/>
        </w:rPr>
        <w:t xml:space="preserve"> </w:t>
      </w:r>
      <w:r w:rsidRPr="00FC7D85">
        <w:rPr>
          <w:b/>
          <w:bCs/>
          <w:u w:val="single"/>
        </w:rPr>
        <w:t>and need an alternative</w:t>
      </w:r>
      <w:r w:rsidRPr="00FC7D85">
        <w:t xml:space="preserve">. </w:t>
      </w:r>
      <w:r w:rsidRPr="00FC7D85">
        <w:rPr>
          <w:u w:val="single"/>
        </w:rPr>
        <w:t xml:space="preserve">They want </w:t>
      </w:r>
      <w:r w:rsidRPr="00DD410D">
        <w:rPr>
          <w:b/>
          <w:sz w:val="26"/>
          <w:highlight w:val="green"/>
          <w:u w:val="single"/>
        </w:rPr>
        <w:t>a system</w:t>
      </w:r>
      <w:r w:rsidRPr="00DD410D">
        <w:rPr>
          <w:highlight w:val="green"/>
          <w:u w:val="single"/>
        </w:rPr>
        <w:t xml:space="preserve"> </w:t>
      </w:r>
      <w:r w:rsidRPr="00FC7D85">
        <w:rPr>
          <w:u w:val="single"/>
        </w:rPr>
        <w:t xml:space="preserve">in </w:t>
      </w:r>
      <w:r w:rsidRPr="00DD410D">
        <w:rPr>
          <w:b/>
          <w:sz w:val="26"/>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sz w:val="26"/>
          <w:highlight w:val="green"/>
          <w:u w:val="single"/>
        </w:rPr>
        <w:t>in</w:t>
      </w:r>
      <w:r w:rsidRPr="00DD410D">
        <w:rPr>
          <w:highlight w:val="green"/>
          <w:u w:val="single"/>
        </w:rPr>
        <w:t xml:space="preserve"> </w:t>
      </w:r>
      <w:r w:rsidRPr="00FC7D85">
        <w:rPr>
          <w:u w:val="single"/>
        </w:rPr>
        <w:t xml:space="preserve">peaceful, </w:t>
      </w:r>
      <w:r w:rsidRPr="00DD410D">
        <w:rPr>
          <w:b/>
          <w:sz w:val="26"/>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sz w:val="26"/>
          <w:highlight w:val="green"/>
          <w:u w:val="single"/>
        </w:rPr>
        <w:t>If workers can achieve their goals through peaceful collective bargaining</w:t>
      </w:r>
      <w:r w:rsidRPr="00DD410D">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sz w:val="26"/>
          <w:highlight w:val="green"/>
          <w:u w:val="single"/>
        </w:rPr>
        <w:t>right to strike</w:t>
      </w:r>
      <w:r w:rsidRPr="00DD410D">
        <w:rPr>
          <w:highlight w:val="green"/>
          <w:u w:val="single"/>
        </w:rPr>
        <w:t xml:space="preserve"> </w:t>
      </w:r>
      <w:r w:rsidRPr="00FC7D85">
        <w:rPr>
          <w:u w:val="single"/>
        </w:rPr>
        <w:t xml:space="preserve">is framed in a way that </w:t>
      </w:r>
      <w:r w:rsidRPr="00DD410D">
        <w:rPr>
          <w:b/>
          <w:sz w:val="26"/>
          <w:highlight w:val="green"/>
          <w:u w:val="single"/>
        </w:rPr>
        <w:t>can</w:t>
      </w:r>
      <w:r w:rsidRPr="00DD410D">
        <w:rPr>
          <w:highlight w:val="green"/>
          <w:u w:val="single"/>
        </w:rPr>
        <w:t xml:space="preserve"> </w:t>
      </w:r>
      <w:r w:rsidRPr="00DD410D">
        <w:rPr>
          <w:b/>
          <w:sz w:val="26"/>
          <w:highlight w:val="green"/>
          <w:u w:val="single"/>
        </w:rPr>
        <w:t>liberate workers</w:t>
      </w:r>
      <w:r w:rsidRPr="00DD410D">
        <w:rPr>
          <w:highlight w:val="green"/>
          <w:u w:val="single"/>
        </w:rPr>
        <w:t xml:space="preserve"> </w:t>
      </w:r>
      <w:r w:rsidRPr="00FC7D85">
        <w:rPr>
          <w:u w:val="single"/>
        </w:rPr>
        <w:t xml:space="preserve">and </w:t>
      </w:r>
      <w:r w:rsidRPr="00DD410D">
        <w:rPr>
          <w:b/>
          <w:sz w:val="26"/>
          <w:highlight w:val="green"/>
          <w:u w:val="single"/>
        </w:rPr>
        <w:t>encourage</w:t>
      </w:r>
      <w:r w:rsidRPr="00DD410D">
        <w:rPr>
          <w:highlight w:val="green"/>
          <w:u w:val="single"/>
        </w:rPr>
        <w:t xml:space="preserve"> </w:t>
      </w:r>
      <w:r w:rsidRPr="00DD410D">
        <w:rPr>
          <w:b/>
          <w:sz w:val="26"/>
          <w:highlight w:val="green"/>
          <w:u w:val="single"/>
        </w:rPr>
        <w:t>and empower them to engage in collective bargaining</w:t>
      </w:r>
      <w:r w:rsidRPr="00FC7D85">
        <w:rPr>
          <w:u w:val="single"/>
        </w:rPr>
        <w:t xml:space="preserve">, </w:t>
      </w:r>
      <w:r w:rsidRPr="00DD410D">
        <w:rPr>
          <w:b/>
          <w:sz w:val="26"/>
          <w:highlight w:val="green"/>
          <w:u w:val="single"/>
        </w:rPr>
        <w:t>safe</w:t>
      </w:r>
      <w:r w:rsidRPr="00DD410D">
        <w:rPr>
          <w:highlight w:val="green"/>
          <w:u w:val="single"/>
        </w:rPr>
        <w:t xml:space="preserve"> </w:t>
      </w:r>
      <w:r w:rsidRPr="00DD410D">
        <w:rPr>
          <w:b/>
          <w:sz w:val="26"/>
          <w:highlight w:val="green"/>
          <w:u w:val="single"/>
        </w:rPr>
        <w:t xml:space="preserve">in the knowledge that they have a powerful weapon that can be deployed if necessary,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worker turnover and the loss of production through strike action. </w:t>
      </w:r>
      <w:r w:rsidRPr="00FC7D85">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4D413301" w14:textId="77777777" w:rsidR="00E87FE8" w:rsidRPr="00065A8D" w:rsidRDefault="00E87FE8" w:rsidP="00E87FE8"/>
    <w:p w14:paraId="594E804F" w14:textId="77777777" w:rsidR="00E87FE8" w:rsidRDefault="00E87FE8" w:rsidP="00E87FE8">
      <w:pPr>
        <w:pStyle w:val="Heading3"/>
      </w:pPr>
      <w:r>
        <w:t>1AC: Economy Advantage</w:t>
      </w:r>
    </w:p>
    <w:p w14:paraId="339D3376" w14:textId="77777777" w:rsidR="00E87FE8" w:rsidRPr="007A7A2D" w:rsidRDefault="00E87FE8" w:rsidP="00E87FE8">
      <w:pPr>
        <w:pStyle w:val="Heading4"/>
      </w:pPr>
      <w:r>
        <w:t xml:space="preserve">Lack of Chinese Right to Strike </w:t>
      </w:r>
      <w:r>
        <w:rPr>
          <w:u w:val="single"/>
        </w:rPr>
        <w:t>devastates</w:t>
      </w:r>
      <w:r>
        <w:t xml:space="preserve"> Collective Bargaining – undermines any legal leverage for Strikes.</w:t>
      </w:r>
    </w:p>
    <w:p w14:paraId="30CC0AC3" w14:textId="77777777" w:rsidR="00E87FE8" w:rsidRPr="00DE1165" w:rsidRDefault="00E87FE8" w:rsidP="00E87FE8">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 </w:t>
      </w:r>
    </w:p>
    <w:p w14:paraId="1EC5ACF7" w14:textId="77777777" w:rsidR="00E87FE8" w:rsidRPr="00D74C52" w:rsidRDefault="00E87FE8" w:rsidP="00E87FE8">
      <w:r w:rsidRPr="00D74C52">
        <w:t xml:space="preserve">For many years reform-oriented labour activists and scholars working in China have seen </w:t>
      </w:r>
      <w:r w:rsidRPr="00DD410D">
        <w:rPr>
          <w:b/>
          <w:sz w:val="26"/>
          <w:highlight w:val="green"/>
          <w:u w:val="single"/>
        </w:rPr>
        <w:t>collective bargaining</w:t>
      </w:r>
      <w:r w:rsidRPr="00DD410D">
        <w:rPr>
          <w:highlight w:val="green"/>
          <w:u w:val="single"/>
        </w:rPr>
        <w:t xml:space="preserve"> </w:t>
      </w:r>
      <w:r w:rsidRPr="00FC7D85">
        <w:rPr>
          <w:u w:val="single"/>
        </w:rPr>
        <w:t xml:space="preserve">as the </w:t>
      </w:r>
      <w:r w:rsidRPr="00DD410D">
        <w:rPr>
          <w:b/>
          <w:sz w:val="26"/>
          <w:highlight w:val="green"/>
          <w:u w:val="single"/>
        </w:rPr>
        <w:t xml:space="preserve">cure for </w:t>
      </w:r>
      <w:r w:rsidRPr="00FC7D85">
        <w:rPr>
          <w:u w:val="single"/>
        </w:rPr>
        <w:t xml:space="preserve">the </w:t>
      </w:r>
      <w:r w:rsidRPr="00DD410D">
        <w:rPr>
          <w:b/>
          <w:sz w:val="26"/>
          <w:highlight w:val="green"/>
          <w:u w:val="single"/>
          <w:bdr w:val="single" w:sz="18" w:space="0" w:color="auto"/>
        </w:rPr>
        <w:t>country’s severe labour problems</w:t>
      </w:r>
      <w:r w:rsidRPr="00D74C52">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DD410D">
        <w:rPr>
          <w:b/>
          <w:sz w:val="26"/>
          <w:highlight w:val="green"/>
          <w:u w:val="single"/>
        </w:rPr>
        <w:t>challenges to institutionalising</w:t>
      </w:r>
      <w:r w:rsidRPr="00DD410D">
        <w:rPr>
          <w:highlight w:val="green"/>
          <w:u w:val="single"/>
        </w:rPr>
        <w:t xml:space="preserve"> </w:t>
      </w:r>
      <w:r w:rsidRPr="00D74C52">
        <w:rPr>
          <w:u w:val="single"/>
        </w:rPr>
        <w:t xml:space="preserve">a robust </w:t>
      </w:r>
      <w:r w:rsidRPr="00DD410D">
        <w:rPr>
          <w:b/>
          <w:sz w:val="26"/>
          <w:highlight w:val="green"/>
          <w:u w:val="single"/>
        </w:rPr>
        <w:t>collective bargaining</w:t>
      </w:r>
      <w:r w:rsidRPr="00DD410D">
        <w:rPr>
          <w:highlight w:val="green"/>
          <w:u w:val="single"/>
        </w:rPr>
        <w:t xml:space="preserve"> </w:t>
      </w:r>
      <w:r w:rsidRPr="00D74C52">
        <w:rPr>
          <w:u w:val="single"/>
        </w:rPr>
        <w:t xml:space="preserve">system </w:t>
      </w:r>
      <w:r w:rsidRPr="00DD410D">
        <w:rPr>
          <w:b/>
          <w:sz w:val="26"/>
          <w:highlight w:val="green"/>
          <w:u w:val="single"/>
        </w:rPr>
        <w:t>in</w:t>
      </w:r>
      <w:r w:rsidRPr="00DD410D">
        <w:rPr>
          <w:highlight w:val="green"/>
          <w:u w:val="single"/>
        </w:rPr>
        <w:t xml:space="preserve"> </w:t>
      </w:r>
      <w:r w:rsidRPr="00D74C52">
        <w:rPr>
          <w:u w:val="single"/>
        </w:rPr>
        <w:t xml:space="preserve">the People’s Republic of </w:t>
      </w:r>
      <w:r w:rsidRPr="00DD410D">
        <w:rPr>
          <w:b/>
          <w:sz w:val="26"/>
          <w:highlight w:val="green"/>
          <w:u w:val="single"/>
        </w:rPr>
        <w:t>China</w:t>
      </w:r>
      <w:r w:rsidRPr="00DD410D">
        <w:rPr>
          <w:highlight w:val="green"/>
          <w:u w:val="single"/>
        </w:rPr>
        <w:t xml:space="preserve"> </w:t>
      </w:r>
      <w:r w:rsidRPr="00D74C52">
        <w:rPr>
          <w:u w:val="single"/>
        </w:rPr>
        <w:t xml:space="preserve">(PRC) </w:t>
      </w:r>
      <w:r w:rsidRPr="00DD410D">
        <w:rPr>
          <w:b/>
          <w:sz w:val="26"/>
          <w:highlight w:val="green"/>
          <w:u w:val="single"/>
        </w:rPr>
        <w:t>have</w:t>
      </w:r>
      <w:r w:rsidRPr="00DD410D">
        <w:rPr>
          <w:highlight w:val="green"/>
          <w:u w:val="single"/>
        </w:rPr>
        <w:t xml:space="preserve"> </w:t>
      </w:r>
      <w:r w:rsidRPr="00D74C52">
        <w:rPr>
          <w:u w:val="single"/>
        </w:rPr>
        <w:t xml:space="preserve">always </w:t>
      </w:r>
      <w:r w:rsidRPr="00DD410D">
        <w:rPr>
          <w:b/>
          <w:sz w:val="26"/>
          <w:highlight w:val="green"/>
          <w:u w:val="single"/>
        </w:rPr>
        <w:t>been profound</w:t>
      </w:r>
      <w:r w:rsidRPr="00D74C52">
        <w:rPr>
          <w:u w:val="single"/>
        </w:rPr>
        <w:t xml:space="preserve">. </w:t>
      </w:r>
      <w:r w:rsidRPr="00DD410D">
        <w:rPr>
          <w:b/>
          <w:sz w:val="26"/>
          <w:highlight w:val="green"/>
          <w:u w:val="single"/>
        </w:rPr>
        <w:t>Fundamental</w:t>
      </w:r>
      <w:r w:rsidRPr="00DD410D">
        <w:rPr>
          <w:highlight w:val="green"/>
          <w:u w:val="single"/>
        </w:rPr>
        <w:t xml:space="preserve"> </w:t>
      </w:r>
      <w:r w:rsidRPr="00D74C52">
        <w:rPr>
          <w:u w:val="single"/>
        </w:rPr>
        <w:t xml:space="preserve">to labour relations theory </w:t>
      </w:r>
      <w:r w:rsidRPr="00DD410D">
        <w:rPr>
          <w:b/>
          <w:sz w:val="26"/>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sz w:val="26"/>
          <w:highlight w:val="green"/>
          <w:u w:val="single"/>
          <w:bdr w:val="single" w:sz="18" w:space="0" w:color="auto"/>
        </w:rPr>
        <w:t>right to strike</w:t>
      </w:r>
      <w:r w:rsidRPr="00DD410D">
        <w:rPr>
          <w:highlight w:val="green"/>
        </w:rPr>
        <w:t xml:space="preserve"> </w:t>
      </w:r>
      <w:r w:rsidRPr="00D74C52">
        <w:t>and freedom of association—</w:t>
      </w:r>
      <w:r w:rsidRPr="00DD410D">
        <w:rPr>
          <w:b/>
          <w:sz w:val="26"/>
          <w:highlight w:val="green"/>
          <w:u w:val="single"/>
        </w:rPr>
        <w:t>capital</w:t>
      </w:r>
      <w:r w:rsidRPr="00DD410D">
        <w:rPr>
          <w:highlight w:val="green"/>
        </w:rPr>
        <w:t xml:space="preserve"> </w:t>
      </w:r>
      <w:r w:rsidRPr="00DD410D">
        <w:rPr>
          <w:b/>
          <w:sz w:val="26"/>
          <w:highlight w:val="green"/>
          <w:u w:val="single"/>
        </w:rPr>
        <w:t xml:space="preserve">has no reason to take workers seriously without </w:t>
      </w:r>
      <w:r w:rsidRPr="00DD410D">
        <w:rPr>
          <w:b/>
          <w:sz w:val="26"/>
          <w:highlight w:val="green"/>
          <w:u w:val="single"/>
          <w:bdr w:val="single" w:sz="18" w:space="0" w:color="auto"/>
        </w:rPr>
        <w:t>labour possessing some coercive power</w:t>
      </w:r>
      <w:r w:rsidRPr="00D74C52">
        <w:t xml:space="preserve">. But </w:t>
      </w:r>
      <w:r w:rsidRPr="00D74C52">
        <w:rPr>
          <w:u w:val="single"/>
        </w:rPr>
        <w:t>independent unions have long been an anathema to the Communist Party</w:t>
      </w:r>
      <w:r w:rsidRPr="00D74C52">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DD410D">
        <w:rPr>
          <w:b/>
          <w:bCs/>
          <w:sz w:val="26"/>
          <w:highlight w:val="green"/>
          <w:u w:val="single"/>
        </w:rPr>
        <w:t>collective bargaining in China</w:t>
      </w:r>
      <w:r w:rsidRPr="00DD410D">
        <w:rPr>
          <w:sz w:val="26"/>
          <w:highlight w:val="green"/>
          <w:u w:val="single"/>
        </w:rPr>
        <w:t xml:space="preserve"> </w:t>
      </w:r>
      <w:r w:rsidRPr="00DD410D">
        <w:rPr>
          <w:b/>
          <w:bCs/>
          <w:sz w:val="26"/>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DD410D">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sz w:val="26"/>
          <w:highlight w:val="green"/>
          <w:u w:val="single"/>
        </w:rPr>
        <w:t>formulaic</w:t>
      </w:r>
      <w:r w:rsidRPr="00D74C52">
        <w:rPr>
          <w:u w:val="single"/>
        </w:rPr>
        <w:t xml:space="preserve">: </w:t>
      </w:r>
      <w:r w:rsidRPr="00DD410D">
        <w:rPr>
          <w:b/>
          <w:sz w:val="26"/>
          <w:highlight w:val="green"/>
          <w:u w:val="single"/>
        </w:rPr>
        <w:t>actual bargaining rarely occurs</w:t>
      </w:r>
      <w:r w:rsidRPr="00D74C52">
        <w:rPr>
          <w:u w:val="single"/>
        </w:rPr>
        <w:t xml:space="preserve">, and </w:t>
      </w:r>
      <w:r w:rsidRPr="00DD410D">
        <w:rPr>
          <w:b/>
          <w:sz w:val="26"/>
          <w:highlight w:val="green"/>
          <w:u w:val="single"/>
        </w:rPr>
        <w:t>enforcement is</w:t>
      </w:r>
      <w:r w:rsidRPr="00DD410D">
        <w:rPr>
          <w:highlight w:val="green"/>
          <w:u w:val="single"/>
        </w:rPr>
        <w:t xml:space="preserve"> </w:t>
      </w:r>
      <w:r w:rsidRPr="00D74C52">
        <w:rPr>
          <w:u w:val="single"/>
        </w:rPr>
        <w:t xml:space="preserve">largely </w:t>
      </w:r>
      <w:r w:rsidRPr="00DD410D">
        <w:rPr>
          <w:b/>
          <w:sz w:val="26"/>
          <w:highlight w:val="green"/>
          <w:u w:val="single"/>
        </w:rPr>
        <w:t>non-existent</w:t>
      </w:r>
      <w:r w:rsidRPr="00D74C52">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sz w:val="26"/>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0893635" w14:textId="77777777" w:rsidR="00E87FE8" w:rsidRDefault="00E87FE8" w:rsidP="00E87FE8">
      <w:pPr>
        <w:pStyle w:val="Heading4"/>
      </w:pPr>
      <w:r>
        <w:t xml:space="preserve">Any credible union power is </w:t>
      </w:r>
      <w:r>
        <w:rPr>
          <w:u w:val="single"/>
        </w:rPr>
        <w:t>under-cut</w:t>
      </w:r>
      <w:r>
        <w:t xml:space="preserve"> by detentions of labor activists.</w:t>
      </w:r>
    </w:p>
    <w:p w14:paraId="4AF144C1" w14:textId="77777777" w:rsidR="00E87FE8" w:rsidRPr="00FC7D85" w:rsidRDefault="00E87FE8" w:rsidP="00E87FE8">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 </w:t>
      </w:r>
    </w:p>
    <w:p w14:paraId="24E76E1E" w14:textId="77777777" w:rsidR="00E87FE8" w:rsidRPr="00D74C52" w:rsidRDefault="00E87FE8" w:rsidP="00E87FE8">
      <w:r w:rsidRPr="00DD410D">
        <w:rPr>
          <w:b/>
          <w:sz w:val="26"/>
          <w:highlight w:val="green"/>
          <w:u w:val="single"/>
        </w:rPr>
        <w:t>Authorities</w:t>
      </w:r>
      <w:r w:rsidRPr="00DD410D">
        <w:rPr>
          <w:highlight w:val="green"/>
          <w:u w:val="single"/>
        </w:rPr>
        <w:t xml:space="preserve"> </w:t>
      </w:r>
      <w:r w:rsidRPr="00D74C52">
        <w:rPr>
          <w:u w:val="single"/>
        </w:rPr>
        <w:t xml:space="preserve">in Shenzhen city, Guangdong province, </w:t>
      </w:r>
      <w:r w:rsidRPr="00DD410D">
        <w:rPr>
          <w:b/>
          <w:sz w:val="26"/>
          <w:highlight w:val="green"/>
          <w:u w:val="single"/>
        </w:rPr>
        <w:t>detained</w:t>
      </w:r>
      <w:r w:rsidRPr="00DD410D">
        <w:rPr>
          <w:highlight w:val="green"/>
          <w:u w:val="single"/>
        </w:rPr>
        <w:t xml:space="preserve"> </w:t>
      </w:r>
      <w:r w:rsidRPr="00D74C52">
        <w:rPr>
          <w:u w:val="single"/>
        </w:rPr>
        <w:t xml:space="preserve">migrant worker and </w:t>
      </w:r>
      <w:r w:rsidRPr="00DD410D">
        <w:rPr>
          <w:b/>
          <w:sz w:val="26"/>
          <w:highlight w:val="green"/>
          <w:u w:val="single"/>
        </w:rPr>
        <w:t>labor representative</w:t>
      </w:r>
      <w:r w:rsidRPr="00D74C52">
        <w:rPr>
          <w:u w:val="single"/>
        </w:rPr>
        <w:t xml:space="preserve"> Wu Guijun in May 2013 reportedly </w:t>
      </w:r>
      <w:r w:rsidRPr="00DD410D">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sz w:val="26"/>
          <w:highlight w:val="green"/>
          <w:u w:val="single"/>
        </w:rPr>
        <w:t>illustrates</w:t>
      </w:r>
      <w:r w:rsidRPr="00DD410D">
        <w:rPr>
          <w:highlight w:val="green"/>
          <w:u w:val="single"/>
        </w:rPr>
        <w:t xml:space="preserve"> </w:t>
      </w:r>
      <w:r w:rsidRPr="00D74C52">
        <w:rPr>
          <w:u w:val="single"/>
        </w:rPr>
        <w:t xml:space="preserve">the </w:t>
      </w:r>
      <w:r w:rsidRPr="00DD410D">
        <w:rPr>
          <w:b/>
          <w:sz w:val="26"/>
          <w:highlight w:val="green"/>
          <w:u w:val="single"/>
        </w:rPr>
        <w:t>challenges</w:t>
      </w:r>
      <w:r w:rsidRPr="00DD410D">
        <w:rPr>
          <w:highlight w:val="green"/>
          <w:u w:val="single"/>
        </w:rPr>
        <w:t xml:space="preserve"> </w:t>
      </w:r>
      <w:r w:rsidRPr="00DD410D">
        <w:rPr>
          <w:b/>
          <w:sz w:val="26"/>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sz w:val="26"/>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sz w:val="26"/>
          <w:highlight w:val="green"/>
          <w:u w:val="single"/>
        </w:rPr>
        <w:t>for</w:t>
      </w:r>
      <w:r w:rsidRPr="00DD410D">
        <w:rPr>
          <w:highlight w:val="green"/>
          <w:u w:val="single"/>
        </w:rPr>
        <w:t xml:space="preserve"> </w:t>
      </w:r>
      <w:r w:rsidRPr="00D74C52">
        <w:rPr>
          <w:u w:val="single"/>
        </w:rPr>
        <w:t xml:space="preserve">“gathering a crowd to </w:t>
      </w:r>
      <w:r w:rsidRPr="00DD410D">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sz w:val="26"/>
          <w:highlight w:val="green"/>
          <w:u w:val="single"/>
        </w:rPr>
        <w:t>worker</w:t>
      </w:r>
      <w:r w:rsidRPr="00DD410D">
        <w:rPr>
          <w:b/>
          <w:sz w:val="26"/>
          <w:highlight w:val="green"/>
          <w:u w:val="single"/>
        </w:rPr>
        <w:t xml:space="preserve"> leaders</w:t>
      </w:r>
      <w:r w:rsidRPr="00D74C52">
        <w:rPr>
          <w:u w:val="single"/>
        </w:rPr>
        <w:t xml:space="preserve"> were </w:t>
      </w:r>
      <w:r w:rsidRPr="00DD410D">
        <w:rPr>
          <w:b/>
          <w:sz w:val="26"/>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sz w:val="26"/>
          <w:highlight w:val="green"/>
          <w:u w:val="single"/>
        </w:rPr>
        <w:t>detention</w:t>
      </w:r>
      <w:r w:rsidRPr="00DD410D">
        <w:rPr>
          <w:highlight w:val="green"/>
          <w:u w:val="single"/>
        </w:rPr>
        <w:t xml:space="preserve"> </w:t>
      </w:r>
      <w:r w:rsidRPr="00D74C52">
        <w:rPr>
          <w:u w:val="single"/>
        </w:rPr>
        <w:t>a “</w:t>
      </w:r>
      <w:r w:rsidRPr="00DD410D">
        <w:rPr>
          <w:b/>
          <w:sz w:val="26"/>
          <w:highlight w:val="green"/>
          <w:u w:val="single"/>
        </w:rPr>
        <w:t>bad precedent</w:t>
      </w:r>
      <w:r w:rsidRPr="00D74C52">
        <w:rPr>
          <w:u w:val="single"/>
        </w:rPr>
        <w:t xml:space="preserve">” that would </w:t>
      </w:r>
      <w:r w:rsidRPr="00DD410D">
        <w:rPr>
          <w:b/>
          <w:sz w:val="26"/>
          <w:highlight w:val="green"/>
          <w:u w:val="single"/>
        </w:rPr>
        <w:t>cause</w:t>
      </w:r>
      <w:r w:rsidRPr="00DD410D">
        <w:rPr>
          <w:highlight w:val="green"/>
          <w:u w:val="single"/>
        </w:rPr>
        <w:t xml:space="preserve"> </w:t>
      </w:r>
      <w:r w:rsidRPr="00D74C52">
        <w:rPr>
          <w:u w:val="single"/>
        </w:rPr>
        <w:t>“</w:t>
      </w:r>
      <w:r w:rsidRPr="00DD410D">
        <w:rPr>
          <w:b/>
          <w:sz w:val="26"/>
          <w:highlight w:val="green"/>
          <w:u w:val="single"/>
        </w:rPr>
        <w:t>workers striking in the future [to face] the risk of prosecution.”</w:t>
      </w:r>
      <w:r w:rsidRPr="00D74C52">
        <w:rPr>
          <w:u w:val="single"/>
        </w:rPr>
        <w:t>[11]  According to the letter, such a situation would “</w:t>
      </w:r>
      <w:r w:rsidRPr="00DD410D">
        <w:rPr>
          <w:b/>
          <w:sz w:val="26"/>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Xiangdong, a professor and deputy director of the labor research and service center at Sun Yat-sen University in Guangdong, </w:t>
      </w:r>
      <w:r w:rsidRPr="00DD410D">
        <w:rPr>
          <w:b/>
          <w:sz w:val="26"/>
          <w:highlight w:val="green"/>
          <w:u w:val="single"/>
        </w:rPr>
        <w:t>government</w:t>
      </w:r>
      <w:r w:rsidRPr="00DD410D">
        <w:rPr>
          <w:highlight w:val="green"/>
          <w:u w:val="single"/>
        </w:rPr>
        <w:t xml:space="preserve"> </w:t>
      </w:r>
      <w:r w:rsidRPr="00D74C52">
        <w:rPr>
          <w:u w:val="single"/>
        </w:rPr>
        <w:t xml:space="preserve">and local trade union </w:t>
      </w:r>
      <w:r w:rsidRPr="00DD410D">
        <w:rPr>
          <w:b/>
          <w:sz w:val="26"/>
          <w:highlight w:val="green"/>
          <w:u w:val="single"/>
        </w:rPr>
        <w:t>officials</w:t>
      </w:r>
      <w:r w:rsidRPr="00DD410D">
        <w:rPr>
          <w:highlight w:val="green"/>
          <w:u w:val="single"/>
        </w:rPr>
        <w:t xml:space="preserve"> </w:t>
      </w:r>
      <w:r w:rsidRPr="00DD410D">
        <w:rPr>
          <w:b/>
          <w:sz w:val="26"/>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sz w:val="26"/>
          <w:highlight w:val="green"/>
          <w:u w:val="single"/>
        </w:rPr>
        <w:t>lack</w:t>
      </w:r>
      <w:r w:rsidRPr="00DD410D">
        <w:rPr>
          <w:highlight w:val="green"/>
          <w:u w:val="single"/>
        </w:rPr>
        <w:t xml:space="preserve"> </w:t>
      </w:r>
      <w:r w:rsidRPr="00DD410D">
        <w:rPr>
          <w:b/>
          <w:sz w:val="26"/>
          <w:highlight w:val="green"/>
          <w:u w:val="single"/>
        </w:rPr>
        <w:t>of</w:t>
      </w:r>
      <w:r w:rsidRPr="00DD410D">
        <w:rPr>
          <w:highlight w:val="green"/>
          <w:u w:val="single"/>
        </w:rPr>
        <w:t xml:space="preserve"> </w:t>
      </w:r>
      <w:r w:rsidRPr="00D74C52">
        <w:rPr>
          <w:u w:val="single"/>
        </w:rPr>
        <w:t xml:space="preserve">“any </w:t>
      </w:r>
      <w:r w:rsidRPr="00DD410D">
        <w:rPr>
          <w:b/>
          <w:sz w:val="26"/>
          <w:highlight w:val="green"/>
          <w:u w:val="single"/>
        </w:rPr>
        <w:t>clear defined legal protection</w:t>
      </w:r>
      <w:r w:rsidRPr="00D74C52">
        <w:rPr>
          <w:u w:val="single"/>
        </w:rPr>
        <w:t xml:space="preserve">” for labor representatives </w:t>
      </w:r>
      <w:r w:rsidRPr="00DD410D">
        <w:rPr>
          <w:b/>
          <w:sz w:val="26"/>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5D782BBF" w14:textId="77777777" w:rsidR="00E87FE8" w:rsidRDefault="00E87FE8" w:rsidP="00E87FE8">
      <w:pPr>
        <w:pStyle w:val="Heading4"/>
      </w:pPr>
      <w:r>
        <w:t xml:space="preserve">The Right to Strike </w:t>
      </w:r>
      <w:r>
        <w:rPr>
          <w:u w:val="single"/>
        </w:rPr>
        <w:t>re-balances</w:t>
      </w:r>
      <w:r>
        <w:t xml:space="preserve"> China’s Economy. </w:t>
      </w:r>
    </w:p>
    <w:p w14:paraId="663316BA" w14:textId="77777777" w:rsidR="00E87FE8" w:rsidRDefault="00E87FE8" w:rsidP="00E87FE8">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w:t>
      </w:r>
    </w:p>
    <w:p w14:paraId="50FBBD54" w14:textId="77777777" w:rsidR="00E87FE8" w:rsidRDefault="00E87FE8" w:rsidP="00E87FE8">
      <w:r w:rsidRPr="00FC7D85">
        <w:t xml:space="preserve">The name gives no hint of the revolutionary changes afoot for mainland workers. </w:t>
      </w:r>
      <w:r w:rsidRPr="00FC7D85">
        <w:rPr>
          <w:u w:val="single"/>
        </w:rPr>
        <w:t xml:space="preserve">Yet the </w:t>
      </w:r>
      <w:r w:rsidRPr="00DD410D">
        <w:rPr>
          <w:b/>
          <w:sz w:val="26"/>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sz w:val="26"/>
          <w:highlight w:val="green"/>
          <w:u w:val="single"/>
        </w:rPr>
        <w:t>could give Chinese labor the ultimate</w:t>
      </w:r>
      <w:r w:rsidRPr="00FC7D85">
        <w:rPr>
          <w:u w:val="single"/>
        </w:rPr>
        <w:t>—and until now taboo—</w:t>
      </w:r>
      <w:r w:rsidRPr="00DD410D">
        <w:rPr>
          <w:b/>
          <w:sz w:val="26"/>
          <w:highlight w:val="green"/>
          <w:u w:val="single"/>
        </w:rPr>
        <w:t>bargaining tool</w:t>
      </w:r>
      <w:r w:rsidRPr="00FC7D85">
        <w:rPr>
          <w:u w:val="single"/>
        </w:rPr>
        <w:t xml:space="preserve">: </w:t>
      </w:r>
      <w:r w:rsidRPr="00DD410D">
        <w:rPr>
          <w:b/>
          <w:sz w:val="26"/>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Labour Bulletin. </w:t>
      </w:r>
      <w:r w:rsidRPr="00FC7D85">
        <w:rPr>
          <w:u w:val="single"/>
        </w:rPr>
        <w:t xml:space="preserve">All </w:t>
      </w:r>
      <w:r w:rsidRPr="00DD410D">
        <w:rPr>
          <w:b/>
          <w:sz w:val="26"/>
          <w:highlight w:val="green"/>
          <w:u w:val="single"/>
        </w:rPr>
        <w:t>Chinese workers</w:t>
      </w:r>
      <w:r w:rsidRPr="00DD410D">
        <w:rPr>
          <w:highlight w:val="green"/>
          <w:u w:val="single"/>
        </w:rPr>
        <w:t xml:space="preserve"> </w:t>
      </w:r>
      <w:r w:rsidRPr="00FC7D85">
        <w:rPr>
          <w:u w:val="single"/>
        </w:rPr>
        <w:t xml:space="preserve">belong to one </w:t>
      </w:r>
      <w:r w:rsidRPr="00DD410D">
        <w:rPr>
          <w:b/>
          <w:sz w:val="26"/>
          <w:highlight w:val="green"/>
          <w:u w:val="single"/>
        </w:rPr>
        <w:t>union</w:t>
      </w:r>
      <w:r w:rsidRPr="00FC7D85">
        <w:rPr>
          <w:u w:val="single"/>
        </w:rPr>
        <w:t xml:space="preserve">, but it </w:t>
      </w:r>
      <w:r w:rsidRPr="00DD410D">
        <w:rPr>
          <w:b/>
          <w:sz w:val="26"/>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whether it can control these strikes or not." </w:t>
      </w:r>
      <w:r w:rsidRPr="00DD410D">
        <w:rPr>
          <w:b/>
          <w:sz w:val="26"/>
          <w:highlight w:val="green"/>
          <w:u w:val="single"/>
        </w:rPr>
        <w:t>Formalizing workers' rights</w:t>
      </w:r>
      <w:r w:rsidRPr="00DD410D">
        <w:rPr>
          <w:highlight w:val="green"/>
        </w:rPr>
        <w:t xml:space="preserve"> </w:t>
      </w:r>
      <w:r w:rsidRPr="00DD410D">
        <w:rPr>
          <w:b/>
          <w:sz w:val="26"/>
          <w:highlight w:val="green"/>
          <w:u w:val="single"/>
        </w:rPr>
        <w:t>could</w:t>
      </w:r>
      <w:r w:rsidRPr="00DD410D">
        <w:rPr>
          <w:highlight w:val="green"/>
        </w:rPr>
        <w:t xml:space="preserve"> </w:t>
      </w:r>
      <w:r w:rsidRPr="00FC7D85">
        <w:t xml:space="preserve">also advance </w:t>
      </w:r>
      <w:r w:rsidRPr="00DD410D">
        <w:rPr>
          <w:b/>
          <w:sz w:val="26"/>
          <w:highlight w:val="green"/>
          <w:u w:val="single"/>
          <w:bdr w:val="single" w:sz="18" w:space="0" w:color="auto"/>
        </w:rPr>
        <w:t>China's goal of rebalancing the economy</w:t>
      </w:r>
      <w:r w:rsidRPr="00FC7D85">
        <w:t xml:space="preserve">. "There is a </w:t>
      </w:r>
      <w:r w:rsidRPr="00DD410D">
        <w:rPr>
          <w:b/>
          <w:sz w:val="26"/>
          <w:highlight w:val="green"/>
          <w:u w:val="single"/>
        </w:rPr>
        <w:t>new emphasis on how to reduce the wage gap</w:t>
      </w:r>
      <w:r w:rsidRPr="00DD410D">
        <w:rPr>
          <w:highlight w:val="green"/>
        </w:rPr>
        <w:t xml:space="preserve"> </w:t>
      </w:r>
      <w:r w:rsidRPr="00DD410D">
        <w:rPr>
          <w:b/>
          <w:sz w:val="26"/>
          <w:highlight w:val="green"/>
          <w:u w:val="single"/>
        </w:rPr>
        <w:t>and get consumers to spend more</w:t>
      </w:r>
      <w:r w:rsidRPr="00FC7D85">
        <w:t>," says Chang-Hee Lee, an industrial relations expert at the International Labour Organization's Beijing office. "</w:t>
      </w:r>
      <w:r w:rsidRPr="00FC7D85">
        <w:rPr>
          <w:u w:val="single"/>
        </w:rPr>
        <w:t xml:space="preserve">This is </w:t>
      </w:r>
      <w:r w:rsidRPr="00DD410D">
        <w:rPr>
          <w:b/>
          <w:sz w:val="26"/>
          <w:highlight w:val="green"/>
          <w:u w:val="single"/>
        </w:rPr>
        <w:t>not</w:t>
      </w:r>
      <w:r w:rsidRPr="00DD410D">
        <w:rPr>
          <w:highlight w:val="green"/>
          <w:u w:val="single"/>
        </w:rPr>
        <w:t xml:space="preserve"> </w:t>
      </w:r>
      <w:r w:rsidRPr="00FC7D85">
        <w:rPr>
          <w:u w:val="single"/>
        </w:rPr>
        <w:t xml:space="preserve">very </w:t>
      </w:r>
      <w:r w:rsidRPr="00DD410D">
        <w:rPr>
          <w:b/>
          <w:sz w:val="26"/>
          <w:highlight w:val="green"/>
          <w:u w:val="single"/>
        </w:rPr>
        <w:t>easy</w:t>
      </w:r>
      <w:r w:rsidRPr="00DD410D">
        <w:rPr>
          <w:highlight w:val="green"/>
          <w:u w:val="single"/>
        </w:rPr>
        <w:t xml:space="preserve"> </w:t>
      </w:r>
      <w:r w:rsidRPr="00FC7D85">
        <w:rPr>
          <w:u w:val="single"/>
        </w:rPr>
        <w:t xml:space="preserve">to accomplish </w:t>
      </w:r>
      <w:r w:rsidRPr="00DD410D">
        <w:rPr>
          <w:b/>
          <w:sz w:val="26"/>
          <w:highlight w:val="green"/>
          <w:u w:val="single"/>
        </w:rPr>
        <w:t>unless</w:t>
      </w:r>
      <w:r w:rsidRPr="00DD410D">
        <w:rPr>
          <w:highlight w:val="green"/>
          <w:u w:val="single"/>
        </w:rPr>
        <w:t xml:space="preserve"> </w:t>
      </w:r>
      <w:r w:rsidRPr="00DD410D">
        <w:rPr>
          <w:b/>
          <w:sz w:val="26"/>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649B1E99" w14:textId="77777777" w:rsidR="00E87FE8" w:rsidRDefault="00E87FE8" w:rsidP="00E87FE8">
      <w:pPr>
        <w:pStyle w:val="Heading4"/>
      </w:pPr>
      <w:r>
        <w:t xml:space="preserve">Enhanced Unions and Labor Reforms key to </w:t>
      </w:r>
      <w:r>
        <w:rPr>
          <w:u w:val="single"/>
        </w:rPr>
        <w:t>sustained</w:t>
      </w:r>
      <w:r>
        <w:t xml:space="preserve"> Chinese Economic Growth.</w:t>
      </w:r>
    </w:p>
    <w:p w14:paraId="2DF1C0AE" w14:textId="77777777" w:rsidR="00E87FE8" w:rsidRPr="00A415B4" w:rsidRDefault="00E87FE8" w:rsidP="00E87FE8">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 </w:t>
      </w:r>
    </w:p>
    <w:p w14:paraId="2E7998AC" w14:textId="77777777" w:rsidR="00E87FE8" w:rsidRDefault="00E87FE8" w:rsidP="00E87FE8">
      <w:pPr>
        <w:rPr>
          <w:u w:val="single"/>
        </w:rPr>
      </w:pPr>
      <w:r w:rsidRPr="00A415B4">
        <w:t xml:space="preserve">Meanwhile, </w:t>
      </w:r>
      <w:r w:rsidRPr="00DD410D">
        <w:rPr>
          <w:b/>
          <w:sz w:val="26"/>
          <w:highlight w:val="green"/>
          <w:u w:val="single"/>
        </w:rPr>
        <w:t>even as China grows, its wealth</w:t>
      </w:r>
      <w:r w:rsidRPr="00DD410D">
        <w:rPr>
          <w:highlight w:val="green"/>
          <w:u w:val="single"/>
        </w:rPr>
        <w:t xml:space="preserve"> </w:t>
      </w:r>
      <w:r w:rsidRPr="00DD410D">
        <w:rPr>
          <w:b/>
          <w:sz w:val="26"/>
          <w:highlight w:val="green"/>
          <w:u w:val="single"/>
        </w:rPr>
        <w:t>remains</w:t>
      </w:r>
      <w:r w:rsidRPr="00DD410D">
        <w:rPr>
          <w:highlight w:val="green"/>
          <w:u w:val="single"/>
        </w:rPr>
        <w:t xml:space="preserve"> </w:t>
      </w:r>
      <w:r w:rsidRPr="00A415B4">
        <w:rPr>
          <w:u w:val="single"/>
        </w:rPr>
        <w:t xml:space="preserve">largely </w:t>
      </w:r>
      <w:r w:rsidRPr="00DD410D">
        <w:rPr>
          <w:b/>
          <w:sz w:val="26"/>
          <w:highlight w:val="green"/>
          <w:u w:val="single"/>
        </w:rPr>
        <w:t>with companies and the government</w:t>
      </w:r>
      <w:r w:rsidRPr="00A415B4">
        <w:rPr>
          <w:u w:val="single"/>
        </w:rPr>
        <w:t xml:space="preserve">. </w:t>
      </w:r>
      <w:r w:rsidRPr="00DD410D">
        <w:rPr>
          <w:b/>
          <w:sz w:val="26"/>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DD410D">
        <w:rPr>
          <w:b/>
          <w:sz w:val="26"/>
          <w:highlight w:val="green"/>
          <w:u w:val="single"/>
        </w:rPr>
        <w:t>Chinese workers</w:t>
      </w:r>
      <w:r w:rsidRPr="00DD410D">
        <w:rPr>
          <w:highlight w:val="green"/>
          <w:u w:val="single"/>
        </w:rPr>
        <w:t xml:space="preserve"> </w:t>
      </w:r>
      <w:r w:rsidRPr="00A415B4">
        <w:rPr>
          <w:u w:val="single"/>
        </w:rPr>
        <w:t xml:space="preserve">are </w:t>
      </w:r>
      <w:r w:rsidRPr="00DD410D">
        <w:rPr>
          <w:b/>
          <w:sz w:val="26"/>
          <w:highlight w:val="green"/>
          <w:u w:val="single"/>
        </w:rPr>
        <w:t>underpaid</w:t>
      </w:r>
      <w:r w:rsidRPr="00DD410D">
        <w:rPr>
          <w:highlight w:val="green"/>
          <w:u w:val="single"/>
        </w:rPr>
        <w:t xml:space="preserve"> </w:t>
      </w:r>
      <w:r w:rsidRPr="00A415B4">
        <w:rPr>
          <w:u w:val="single"/>
        </w:rPr>
        <w:t xml:space="preserve">and overtaxed, so they </w:t>
      </w:r>
      <w:r w:rsidRPr="00DD410D">
        <w:rPr>
          <w:b/>
          <w:sz w:val="26"/>
          <w:highlight w:val="green"/>
          <w:u w:val="single"/>
        </w:rPr>
        <w:t>can’t</w:t>
      </w:r>
      <w:r w:rsidRPr="00DD410D">
        <w:rPr>
          <w:highlight w:val="green"/>
          <w:u w:val="single"/>
        </w:rPr>
        <w:t xml:space="preserve"> </w:t>
      </w:r>
      <w:r w:rsidRPr="00A415B4">
        <w:rPr>
          <w:u w:val="single"/>
        </w:rPr>
        <w:t xml:space="preserve">afford to </w:t>
      </w:r>
      <w:r w:rsidRPr="00DD410D">
        <w:rPr>
          <w:b/>
          <w:sz w:val="26"/>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sz w:val="26"/>
          <w:highlight w:val="green"/>
          <w:u w:val="single"/>
        </w:rPr>
        <w:t>surplus</w:t>
      </w:r>
      <w:r w:rsidRPr="00DD410D">
        <w:rPr>
          <w:highlight w:val="green"/>
          <w:u w:val="single"/>
        </w:rPr>
        <w:t xml:space="preserve"> </w:t>
      </w:r>
      <w:r w:rsidRPr="00A415B4">
        <w:rPr>
          <w:u w:val="single"/>
        </w:rPr>
        <w:t xml:space="preserve">of goods that gets </w:t>
      </w:r>
      <w:r w:rsidRPr="00DD410D">
        <w:rPr>
          <w:b/>
          <w:sz w:val="26"/>
          <w:highlight w:val="green"/>
          <w:u w:val="single"/>
        </w:rPr>
        <w:t>dumped</w:t>
      </w:r>
      <w:r w:rsidRPr="00DD410D">
        <w:rPr>
          <w:highlight w:val="green"/>
          <w:u w:val="single"/>
        </w:rPr>
        <w:t xml:space="preserve"> </w:t>
      </w:r>
      <w:r w:rsidRPr="00DD410D">
        <w:rPr>
          <w:b/>
          <w:sz w:val="26"/>
          <w:highlight w:val="green"/>
          <w:u w:val="single"/>
        </w:rPr>
        <w:t>on the rest of the world</w:t>
      </w:r>
      <w:r w:rsidRPr="00A415B4">
        <w:rPr>
          <w:u w:val="single"/>
        </w:rPr>
        <w:t xml:space="preserve">, which in turn </w:t>
      </w:r>
      <w:r w:rsidRPr="00DD410D">
        <w:rPr>
          <w:b/>
          <w:sz w:val="26"/>
          <w:highlight w:val="green"/>
          <w:u w:val="single"/>
        </w:rPr>
        <w:t>leads to</w:t>
      </w:r>
      <w:r w:rsidRPr="00DD410D">
        <w:rPr>
          <w:highlight w:val="green"/>
          <w:u w:val="single"/>
        </w:rPr>
        <w:t xml:space="preserve"> </w:t>
      </w:r>
      <w:r w:rsidRPr="00A415B4">
        <w:rPr>
          <w:u w:val="single"/>
        </w:rPr>
        <w:t xml:space="preserve">some combination of </w:t>
      </w:r>
      <w:r w:rsidRPr="00DD410D">
        <w:rPr>
          <w:b/>
          <w:sz w:val="26"/>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sz w:val="26"/>
          <w:highlight w:val="green"/>
          <w:u w:val="single"/>
        </w:rPr>
        <w:t xml:space="preserve">domestic consumption </w:t>
      </w:r>
      <w:r w:rsidRPr="00A415B4">
        <w:rPr>
          <w:u w:val="single"/>
        </w:rPr>
        <w:t xml:space="preserve">the </w:t>
      </w:r>
      <w:r w:rsidRPr="00DD410D">
        <w:rPr>
          <w:b/>
          <w:sz w:val="26"/>
          <w:highlight w:val="green"/>
          <w:u w:val="single"/>
        </w:rPr>
        <w:t>main driver of</w:t>
      </w:r>
      <w:r w:rsidRPr="00DD410D">
        <w:rPr>
          <w:highlight w:val="green"/>
          <w:u w:val="single"/>
        </w:rPr>
        <w:t xml:space="preserve"> </w:t>
      </w:r>
      <w:r w:rsidRPr="00A415B4">
        <w:rPr>
          <w:u w:val="single"/>
        </w:rPr>
        <w:t xml:space="preserve">its </w:t>
      </w:r>
      <w:r w:rsidRPr="00DD410D">
        <w:rPr>
          <w:b/>
          <w:sz w:val="26"/>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sz w:val="26"/>
          <w:highlight w:val="green"/>
          <w:u w:val="single"/>
        </w:rPr>
        <w:t>crackdowns began</w:t>
      </w:r>
      <w:r w:rsidRPr="00A415B4">
        <w:t xml:space="preserve">. </w:t>
      </w:r>
      <w:r w:rsidRPr="00DD410D">
        <w:rPr>
          <w:b/>
          <w:sz w:val="26"/>
          <w:highlight w:val="green"/>
          <w:u w:val="single"/>
        </w:rPr>
        <w:t>Labor NGOs</w:t>
      </w:r>
      <w:r w:rsidRPr="00A415B4">
        <w:t xml:space="preserve">, labor studies professors, progressive labor lawyers, and even Marxist students have been </w:t>
      </w:r>
      <w:r w:rsidRPr="00DD410D">
        <w:rPr>
          <w:b/>
          <w:sz w:val="26"/>
          <w:highlight w:val="green"/>
          <w:u w:val="single"/>
        </w:rPr>
        <w:t>shut down</w:t>
      </w:r>
      <w:r w:rsidRPr="00A415B4">
        <w:t xml:space="preserve">, arrested or otherwise silenced. “Although China enacted a series of </w:t>
      </w:r>
      <w:r w:rsidRPr="00DD410D">
        <w:rPr>
          <w:b/>
          <w:sz w:val="26"/>
          <w:highlight w:val="green"/>
          <w:u w:val="single"/>
        </w:rPr>
        <w:t>pro-worker laws</w:t>
      </w:r>
      <w:r w:rsidRPr="00DD410D">
        <w:rPr>
          <w:highlight w:val="green"/>
        </w:rPr>
        <w:t xml:space="preserve"> </w:t>
      </w:r>
      <w:r w:rsidRPr="00A415B4">
        <w:t xml:space="preserve">in the late 2000s, many of these provisions </w:t>
      </w:r>
      <w:r w:rsidRPr="00DD410D">
        <w:rPr>
          <w:b/>
          <w:sz w:val="26"/>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sz w:val="26"/>
          <w:highlight w:val="green"/>
          <w:u w:val="single"/>
        </w:rPr>
        <w:t>China would</w:t>
      </w:r>
      <w:r w:rsidRPr="00DD410D">
        <w:rPr>
          <w:highlight w:val="green"/>
          <w:u w:val="single"/>
        </w:rPr>
        <w:t xml:space="preserve"> </w:t>
      </w:r>
      <w:r w:rsidRPr="00A415B4">
        <w:rPr>
          <w:u w:val="single"/>
        </w:rPr>
        <w:t xml:space="preserve">likely </w:t>
      </w:r>
      <w:r w:rsidRPr="00DD410D">
        <w:rPr>
          <w:b/>
          <w:sz w:val="26"/>
          <w:highlight w:val="green"/>
          <w:u w:val="single"/>
        </w:rPr>
        <w:t>experience reduced inequality and greater domestic consumption</w:t>
      </w:r>
      <w:r w:rsidRPr="00DD410D">
        <w:rPr>
          <w:highlight w:val="green"/>
          <w:u w:val="single"/>
        </w:rPr>
        <w:t xml:space="preserve"> </w:t>
      </w:r>
      <w:r w:rsidRPr="00DD410D">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09E2C093" w14:textId="77777777" w:rsidR="00E87FE8" w:rsidRPr="00C46568" w:rsidRDefault="00E87FE8" w:rsidP="00E87FE8">
      <w:pPr>
        <w:pStyle w:val="Heading4"/>
      </w:pPr>
      <w:r>
        <w:t xml:space="preserve">China’s Economy is on the </w:t>
      </w:r>
      <w:r>
        <w:rPr>
          <w:u w:val="single"/>
        </w:rPr>
        <w:t>brink of collapse</w:t>
      </w:r>
      <w:r>
        <w:t xml:space="preserve"> – only solving poverty can </w:t>
      </w:r>
      <w:r>
        <w:rPr>
          <w:u w:val="single"/>
        </w:rPr>
        <w:t>reverse it</w:t>
      </w:r>
      <w:r>
        <w:t>.</w:t>
      </w:r>
    </w:p>
    <w:p w14:paraId="5B0282D2" w14:textId="77777777" w:rsidR="00E87FE8" w:rsidRPr="00C46568" w:rsidRDefault="00E87FE8" w:rsidP="00E87FE8">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 </w:t>
      </w:r>
    </w:p>
    <w:p w14:paraId="0A618DB5" w14:textId="77777777" w:rsidR="00E87FE8" w:rsidRPr="003A31FC" w:rsidRDefault="00E87FE8" w:rsidP="00E87FE8">
      <w:pPr>
        <w:rPr>
          <w:u w:val="single"/>
        </w:rPr>
      </w:pPr>
      <w:r w:rsidRPr="00DD410D">
        <w:rPr>
          <w:b/>
          <w:sz w:val="26"/>
          <w:highlight w:val="green"/>
          <w:u w:val="single"/>
        </w:rPr>
        <w:t>China's economy</w:t>
      </w:r>
      <w:r w:rsidRPr="00DD410D">
        <w:rPr>
          <w:highlight w:val="green"/>
          <w:u w:val="single"/>
        </w:rPr>
        <w:t xml:space="preserve"> </w:t>
      </w:r>
      <w:r w:rsidRPr="00C46568">
        <w:rPr>
          <w:u w:val="single"/>
        </w:rPr>
        <w:t xml:space="preserve">— the 2nd-largest in the world — </w:t>
      </w:r>
      <w:r w:rsidRPr="00DD410D">
        <w:rPr>
          <w:b/>
          <w:sz w:val="26"/>
          <w:highlight w:val="green"/>
          <w:u w:val="single"/>
          <w:bdr w:val="single" w:sz="18" w:space="0" w:color="auto"/>
        </w:rPr>
        <w:t>is teetering on the brink of disaster</w:t>
      </w:r>
      <w:r w:rsidRPr="00C46568">
        <w:rPr>
          <w:u w:val="single"/>
        </w:rPr>
        <w:t xml:space="preserve">. Since this spring, Beijing has </w:t>
      </w:r>
      <w:r w:rsidRPr="00DD410D">
        <w:rPr>
          <w:b/>
          <w:sz w:val="26"/>
          <w:highlight w:val="green"/>
          <w:u w:val="single"/>
        </w:rPr>
        <w:t>canceled</w:t>
      </w:r>
      <w:r w:rsidRPr="00DD410D">
        <w:rPr>
          <w:highlight w:val="green"/>
          <w:u w:val="single"/>
        </w:rPr>
        <w:t xml:space="preserve"> </w:t>
      </w:r>
      <w:r w:rsidRPr="00C46568">
        <w:rPr>
          <w:u w:val="single"/>
        </w:rPr>
        <w:t xml:space="preserve">initial </w:t>
      </w:r>
      <w:r w:rsidRPr="00DD410D">
        <w:rPr>
          <w:b/>
          <w:sz w:val="26"/>
          <w:highlight w:val="green"/>
          <w:u w:val="single"/>
        </w:rPr>
        <w:t>public offerings</w:t>
      </w:r>
      <w:r w:rsidRPr="00C46568">
        <w:rPr>
          <w:u w:val="single"/>
        </w:rPr>
        <w:t xml:space="preserve">, </w:t>
      </w:r>
      <w:r w:rsidRPr="00DD410D">
        <w:rPr>
          <w:b/>
          <w:sz w:val="26"/>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sz w:val="26"/>
          <w:highlight w:val="green"/>
          <w:u w:val="single"/>
        </w:rPr>
        <w:t>shut down</w:t>
      </w:r>
      <w:r w:rsidRPr="00DD410D">
        <w:rPr>
          <w:highlight w:val="green"/>
          <w:u w:val="single"/>
        </w:rPr>
        <w:t xml:space="preserve"> </w:t>
      </w:r>
      <w:r w:rsidRPr="00C46568">
        <w:rPr>
          <w:u w:val="single"/>
        </w:rPr>
        <w:t xml:space="preserve">China's entire for-profit </w:t>
      </w:r>
      <w:r w:rsidRPr="00DD410D">
        <w:rPr>
          <w:b/>
          <w:sz w:val="26"/>
          <w:highlight w:val="green"/>
          <w:u w:val="single"/>
        </w:rPr>
        <w:t>education industry</w:t>
      </w:r>
      <w:r w:rsidRPr="00C46568">
        <w:rPr>
          <w:u w:val="single"/>
        </w:rPr>
        <w:t xml:space="preserve">, and </w:t>
      </w:r>
      <w:r w:rsidRPr="00DD410D">
        <w:rPr>
          <w:b/>
          <w:sz w:val="26"/>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sz w:val="26"/>
          <w:highlight w:val="green"/>
          <w:u w:val="single"/>
        </w:rPr>
        <w:t>upheaval</w:t>
      </w:r>
      <w:r w:rsidRPr="00C46568">
        <w:rPr>
          <w:u w:val="single"/>
        </w:rPr>
        <w:t xml:space="preserve">, spanning multiple industries and vast swaths of the country, </w:t>
      </w:r>
      <w:r w:rsidRPr="00DD410D">
        <w:rPr>
          <w:b/>
          <w:sz w:val="26"/>
          <w:highlight w:val="green"/>
          <w:u w:val="single"/>
        </w:rPr>
        <w:t>is</w:t>
      </w:r>
      <w:r w:rsidRPr="00DD410D">
        <w:rPr>
          <w:highlight w:val="green"/>
          <w:u w:val="single"/>
        </w:rPr>
        <w:t xml:space="preserve"> </w:t>
      </w:r>
      <w:r w:rsidRPr="00C46568">
        <w:rPr>
          <w:u w:val="single"/>
        </w:rPr>
        <w:t xml:space="preserve">the result of one giant issue: </w:t>
      </w:r>
      <w:r w:rsidRPr="00DD410D">
        <w:rPr>
          <w:b/>
          <w:sz w:val="26"/>
          <w:highlight w:val="green"/>
          <w:u w:val="single"/>
        </w:rPr>
        <w:t>China's inability to</w:t>
      </w:r>
      <w:r w:rsidRPr="00DD410D">
        <w:rPr>
          <w:highlight w:val="green"/>
          <w:u w:val="single"/>
        </w:rPr>
        <w:t xml:space="preserve"> </w:t>
      </w:r>
      <w:r w:rsidRPr="00DD410D">
        <w:rPr>
          <w:b/>
          <w:sz w:val="26"/>
          <w:highlight w:val="green"/>
          <w:u w:val="single"/>
        </w:rPr>
        <w:t xml:space="preserve">borrow or buy </w:t>
      </w:r>
      <w:r w:rsidRPr="00C46568">
        <w:rPr>
          <w:u w:val="single"/>
        </w:rPr>
        <w:t xml:space="preserve">its </w:t>
      </w:r>
      <w:r w:rsidRPr="00DD410D">
        <w:rPr>
          <w:b/>
          <w:sz w:val="26"/>
          <w:highlight w:val="green"/>
          <w:u w:val="single"/>
        </w:rPr>
        <w:t xml:space="preserve">way out of its </w:t>
      </w:r>
      <w:r w:rsidRPr="00DD410D">
        <w:rPr>
          <w:b/>
          <w:sz w:val="26"/>
          <w:highlight w:val="green"/>
          <w:u w:val="single"/>
          <w:bdr w:val="single" w:sz="18" w:space="0" w:color="auto"/>
        </w:rPr>
        <w:t>current economic crisis</w:t>
      </w:r>
      <w:r w:rsidRPr="00C46568">
        <w:rPr>
          <w:u w:val="single"/>
        </w:rPr>
        <w:t xml:space="preserve">. </w:t>
      </w:r>
      <w:r w:rsidRPr="00DD410D">
        <w:rPr>
          <w:b/>
          <w:sz w:val="26"/>
          <w:highlight w:val="green"/>
          <w:u w:val="single"/>
        </w:rPr>
        <w:t>For decades</w:t>
      </w:r>
      <w:r w:rsidRPr="00C46568">
        <w:rPr>
          <w:u w:val="single"/>
        </w:rPr>
        <w:t xml:space="preserve">, the country </w:t>
      </w:r>
      <w:r w:rsidRPr="00DD410D">
        <w:rPr>
          <w:b/>
          <w:sz w:val="26"/>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sz w:val="26"/>
          <w:highlight w:val="green"/>
          <w:u w:val="single"/>
        </w:rPr>
        <w:t>Now</w:t>
      </w:r>
      <w:r w:rsidRPr="00DD410D">
        <w:rPr>
          <w:highlight w:val="green"/>
          <w:u w:val="single"/>
        </w:rPr>
        <w:t xml:space="preserve"> </w:t>
      </w:r>
      <w:r w:rsidRPr="00C46568">
        <w:rPr>
          <w:u w:val="single"/>
        </w:rPr>
        <w:t xml:space="preserve">the </w:t>
      </w:r>
      <w:r w:rsidRPr="00DD410D">
        <w:rPr>
          <w:b/>
          <w:sz w:val="26"/>
          <w:highlight w:val="green"/>
          <w:u w:val="single"/>
        </w:rPr>
        <w:t>country</w:t>
      </w:r>
      <w:r w:rsidRPr="00DD410D">
        <w:rPr>
          <w:highlight w:val="green"/>
          <w:u w:val="single"/>
        </w:rPr>
        <w:t xml:space="preserve"> </w:t>
      </w:r>
      <w:r w:rsidRPr="00DD410D">
        <w:rPr>
          <w:b/>
          <w:sz w:val="26"/>
          <w:highlight w:val="green"/>
          <w:u w:val="single"/>
        </w:rPr>
        <w:t>needs people to actually use</w:t>
      </w:r>
      <w:r w:rsidRPr="00C46568">
        <w:rPr>
          <w:u w:val="single"/>
        </w:rPr>
        <w:t xml:space="preserve">, </w:t>
      </w:r>
      <w:r w:rsidRPr="00DD410D">
        <w:rPr>
          <w:b/>
          <w:sz w:val="26"/>
          <w:highlight w:val="green"/>
          <w:u w:val="single"/>
        </w:rPr>
        <w:t>and pay for</w:t>
      </w:r>
      <w:r w:rsidRPr="00C46568">
        <w:rPr>
          <w:u w:val="single"/>
        </w:rPr>
        <w:t xml:space="preserve">, </w:t>
      </w:r>
      <w:r w:rsidRPr="00DD410D">
        <w:rPr>
          <w:b/>
          <w:sz w:val="26"/>
          <w:highlight w:val="green"/>
          <w:u w:val="single"/>
        </w:rPr>
        <w:t>everything that's been built</w:t>
      </w:r>
      <w:r w:rsidRPr="00C46568">
        <w:rPr>
          <w:u w:val="single"/>
        </w:rPr>
        <w:t xml:space="preserve">. But the </w:t>
      </w:r>
      <w:r w:rsidRPr="00DD410D">
        <w:rPr>
          <w:b/>
          <w:sz w:val="26"/>
          <w:highlight w:val="green"/>
          <w:u w:val="single"/>
        </w:rPr>
        <w:t>bulk of China's population lacks</w:t>
      </w:r>
      <w:r w:rsidRPr="00DD410D">
        <w:rPr>
          <w:highlight w:val="green"/>
          <w:u w:val="single"/>
        </w:rPr>
        <w:t xml:space="preserve"> </w:t>
      </w:r>
      <w:r w:rsidRPr="00C46568">
        <w:rPr>
          <w:u w:val="single"/>
        </w:rPr>
        <w:t xml:space="preserve">the </w:t>
      </w:r>
      <w:r w:rsidRPr="00DD410D">
        <w:rPr>
          <w:b/>
          <w:sz w:val="26"/>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the  local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Peng/LightRocket/Getty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Xi is pushing the idea that China is moving toward "common prosperity." But exactly what that means is hard to say. It could mean higher taxes for the high-income citizens who benefited most from privatization — the generation of supertycoons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Xi is effectively hoarding power for himself and the CCP. Jack Ma, the billionaire founder of Alibaba, was once a ubiquitous presence in Chinese society. But since the government started clamping down on his businesses, he's largely disappeared from view. The founder of ByteDance, the company that owns TikTok,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Schiefelbein/AP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Xi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sz w:val="26"/>
          <w:highlight w:val="green"/>
          <w:u w:val="single"/>
        </w:rPr>
        <w:t>China's growth</w:t>
      </w:r>
      <w:r w:rsidRPr="00DD410D">
        <w:rPr>
          <w:highlight w:val="green"/>
          <w:u w:val="single"/>
        </w:rPr>
        <w:t xml:space="preserve"> </w:t>
      </w:r>
      <w:r w:rsidRPr="003A31FC">
        <w:rPr>
          <w:u w:val="single"/>
        </w:rPr>
        <w:t xml:space="preserve">could </w:t>
      </w:r>
      <w:r w:rsidRPr="00DD410D">
        <w:rPr>
          <w:b/>
          <w:bCs/>
          <w:sz w:val="26"/>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sz w:val="26"/>
          <w:highlight w:val="green"/>
          <w:u w:val="single"/>
        </w:rPr>
        <w:t>would depress economies worldwide</w:t>
      </w:r>
      <w:r w:rsidRPr="003A31FC">
        <w:rPr>
          <w:u w:val="single"/>
        </w:rPr>
        <w:t xml:space="preserve">. China's slowdown will most directly affect its near neighbors in </w:t>
      </w:r>
      <w:r w:rsidRPr="00DD410D">
        <w:rPr>
          <w:b/>
          <w:sz w:val="26"/>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sz w:val="26"/>
          <w:highlight w:val="green"/>
          <w:u w:val="single"/>
        </w:rPr>
        <w:t>if</w:t>
      </w:r>
      <w:r w:rsidRPr="00DD410D">
        <w:rPr>
          <w:highlight w:val="green"/>
        </w:rPr>
        <w:t xml:space="preserve"> </w:t>
      </w:r>
      <w:r w:rsidRPr="003A31FC">
        <w:t xml:space="preserve">Xi's attempts to sort out </w:t>
      </w:r>
      <w:r w:rsidRPr="00DD410D">
        <w:rPr>
          <w:b/>
          <w:sz w:val="26"/>
          <w:highlight w:val="green"/>
          <w:u w:val="single"/>
        </w:rPr>
        <w:t>China's</w:t>
      </w:r>
      <w:r w:rsidRPr="00DD410D">
        <w:rPr>
          <w:highlight w:val="green"/>
        </w:rPr>
        <w:t xml:space="preserve"> </w:t>
      </w:r>
      <w:r w:rsidRPr="003A31FC">
        <w:t xml:space="preserve">economic discrepancies cause that </w:t>
      </w:r>
      <w:r w:rsidRPr="00DD410D">
        <w:rPr>
          <w:b/>
          <w:sz w:val="26"/>
          <w:highlight w:val="green"/>
          <w:u w:val="single"/>
        </w:rPr>
        <w:t>growth</w:t>
      </w:r>
      <w:r w:rsidRPr="00DD410D">
        <w:rPr>
          <w:highlight w:val="green"/>
        </w:rPr>
        <w:t xml:space="preserve"> </w:t>
      </w:r>
      <w:r w:rsidRPr="003A31FC">
        <w:t xml:space="preserve">to </w:t>
      </w:r>
      <w:r w:rsidRPr="00DD410D">
        <w:rPr>
          <w:b/>
          <w:sz w:val="26"/>
          <w:highlight w:val="green"/>
          <w:u w:val="single"/>
        </w:rPr>
        <w:t>evaporate</w:t>
      </w:r>
      <w:r w:rsidRPr="003A31FC">
        <w:t xml:space="preserve">, social stability could well vanish along with it. If that happens, </w:t>
      </w:r>
      <w:r w:rsidRPr="00DD410D">
        <w:rPr>
          <w:b/>
          <w:sz w:val="26"/>
          <w:highlight w:val="green"/>
          <w:u w:val="single"/>
        </w:rPr>
        <w:t>we risk</w:t>
      </w:r>
      <w:r w:rsidRPr="00DD410D">
        <w:rPr>
          <w:highlight w:val="green"/>
        </w:rPr>
        <w:t xml:space="preserve"> </w:t>
      </w:r>
      <w:r w:rsidRPr="003A31FC">
        <w:t xml:space="preserve">more than </w:t>
      </w:r>
      <w:r w:rsidRPr="00DD410D">
        <w:rPr>
          <w:b/>
          <w:sz w:val="26"/>
          <w:highlight w:val="green"/>
          <w:u w:val="single"/>
        </w:rPr>
        <w:t>the collapse of the global economic order</w:t>
      </w:r>
      <w:r w:rsidRPr="003A31FC">
        <w:t>; we risk the shattering of global peace as well.</w:t>
      </w:r>
    </w:p>
    <w:p w14:paraId="5B85FCF1" w14:textId="77777777" w:rsidR="00E87FE8" w:rsidRPr="003432AE" w:rsidRDefault="00E87FE8" w:rsidP="00E87FE8">
      <w:pPr>
        <w:pStyle w:val="Heading4"/>
      </w:pPr>
      <w:r>
        <w:t xml:space="preserve">Chinese Economic Decline leads to </w:t>
      </w:r>
      <w:r>
        <w:rPr>
          <w:u w:val="single"/>
        </w:rPr>
        <w:t>all-out War</w:t>
      </w:r>
      <w:r>
        <w:t xml:space="preserve"> – specifically over </w:t>
      </w:r>
      <w:r>
        <w:rPr>
          <w:u w:val="single"/>
        </w:rPr>
        <w:t>Taiwan</w:t>
      </w:r>
      <w:r>
        <w:t>.</w:t>
      </w:r>
    </w:p>
    <w:p w14:paraId="3E459F7D" w14:textId="77777777" w:rsidR="00E87FE8" w:rsidRPr="00065A8D" w:rsidRDefault="00E87FE8" w:rsidP="00E87FE8">
      <w:r w:rsidRPr="00065A8D">
        <w:rPr>
          <w:rStyle w:val="Style13ptBold"/>
        </w:rPr>
        <w:t>Joske 18</w:t>
      </w:r>
      <w:r>
        <w:t xml:space="preserve"> Stephen Joske 10-23-2018 “</w:t>
      </w:r>
      <w:r w:rsidRPr="00A23A0A">
        <w:t>China’s Coming Financial Crisis And The National Security Connection</w:t>
      </w:r>
      <w:r>
        <w:t xml:space="preserve">” </w:t>
      </w:r>
      <w:hyperlink r:id="rId1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 </w:t>
      </w:r>
    </w:p>
    <w:p w14:paraId="10045482" w14:textId="77777777" w:rsidR="00E87FE8" w:rsidRPr="00065A8D" w:rsidRDefault="00E87FE8" w:rsidP="00E87FE8">
      <w:r w:rsidRPr="00065A8D">
        <w:rPr>
          <w:u w:val="single"/>
        </w:rPr>
        <w:t xml:space="preserve">The biggest </w:t>
      </w:r>
      <w:r w:rsidRPr="00DD410D">
        <w:rPr>
          <w:b/>
          <w:sz w:val="26"/>
          <w:highlight w:val="green"/>
          <w:u w:val="single"/>
        </w:rPr>
        <w:t>national security issues</w:t>
      </w:r>
      <w:r w:rsidRPr="00065A8D">
        <w:rPr>
          <w:u w:val="single"/>
        </w:rPr>
        <w:t xml:space="preserve">, however, </w:t>
      </w:r>
      <w:r w:rsidRPr="00DD410D">
        <w:rPr>
          <w:b/>
          <w:sz w:val="26"/>
          <w:highlight w:val="green"/>
          <w:u w:val="single"/>
        </w:rPr>
        <w:t>arise from</w:t>
      </w:r>
      <w:r w:rsidRPr="00DD410D">
        <w:rPr>
          <w:highlight w:val="green"/>
          <w:u w:val="single"/>
        </w:rPr>
        <w:t xml:space="preserve"> </w:t>
      </w:r>
      <w:r w:rsidRPr="00065A8D">
        <w:rPr>
          <w:u w:val="single"/>
        </w:rPr>
        <w:t xml:space="preserve">the unpredictable </w:t>
      </w:r>
      <w:r w:rsidRPr="00DD410D">
        <w:rPr>
          <w:b/>
          <w:sz w:val="26"/>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sz w:val="26"/>
          <w:highlight w:val="green"/>
          <w:u w:val="single"/>
        </w:rPr>
        <w:t>China</w:t>
      </w:r>
      <w:r w:rsidRPr="00DD410D">
        <w:rPr>
          <w:highlight w:val="green"/>
          <w:u w:val="single"/>
        </w:rPr>
        <w:t xml:space="preserve"> is</w:t>
      </w:r>
      <w:r w:rsidRPr="00065A8D">
        <w:rPr>
          <w:u w:val="single"/>
        </w:rPr>
        <w:t xml:space="preserve"> now </w:t>
      </w:r>
      <w:r w:rsidRPr="00DD410D">
        <w:rPr>
          <w:b/>
          <w:sz w:val="26"/>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sz w:val="26"/>
          <w:highlight w:val="green"/>
          <w:u w:val="single"/>
        </w:rPr>
        <w:t>Combine</w:t>
      </w:r>
      <w:r w:rsidRPr="00DD410D">
        <w:rPr>
          <w:highlight w:val="green"/>
          <w:u w:val="single"/>
        </w:rPr>
        <w:t xml:space="preserve"> </w:t>
      </w:r>
      <w:r w:rsidRPr="00065A8D">
        <w:rPr>
          <w:u w:val="single"/>
        </w:rPr>
        <w:t xml:space="preserve">the </w:t>
      </w:r>
      <w:r w:rsidRPr="00DD410D">
        <w:rPr>
          <w:b/>
          <w:sz w:val="26"/>
          <w:highlight w:val="green"/>
          <w:u w:val="single"/>
        </w:rPr>
        <w:t>shock</w:t>
      </w:r>
      <w:r w:rsidRPr="00065A8D">
        <w:rPr>
          <w:u w:val="single"/>
        </w:rPr>
        <w:t xml:space="preserve"> of an unexpected economic setback </w:t>
      </w:r>
      <w:r w:rsidRPr="00DD410D">
        <w:rPr>
          <w:b/>
          <w:sz w:val="26"/>
          <w:highlight w:val="green"/>
          <w:u w:val="single"/>
        </w:rPr>
        <w:t>with tensions</w:t>
      </w:r>
      <w:r w:rsidRPr="00065A8D">
        <w:rPr>
          <w:u w:val="single"/>
        </w:rPr>
        <w:t xml:space="preserve"> in a one party state where a single individual has been calling the shots, and </w:t>
      </w:r>
      <w:r w:rsidRPr="00DD410D">
        <w:rPr>
          <w:b/>
          <w:sz w:val="26"/>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D410D">
        <w:rPr>
          <w:b/>
          <w:sz w:val="26"/>
          <w:highlight w:val="green"/>
          <w:u w:val="single"/>
        </w:rPr>
        <w:t xml:space="preserve">set off </w:t>
      </w:r>
      <w:r w:rsidRPr="00DD410D">
        <w:rPr>
          <w:b/>
          <w:sz w:val="26"/>
          <w:highlight w:val="green"/>
          <w:u w:val="single"/>
          <w:bdr w:val="single" w:sz="18" w:space="0" w:color="auto"/>
        </w:rPr>
        <w:t>intense competition between corrupt factions</w:t>
      </w:r>
      <w:r w:rsidRPr="00065A8D">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sz w:val="26"/>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sz w:val="26"/>
          <w:highlight w:val="green"/>
          <w:u w:val="single"/>
        </w:rPr>
        <w:t>military adventurism</w:t>
      </w:r>
      <w:r w:rsidRPr="00065A8D">
        <w:rPr>
          <w:u w:val="single"/>
        </w:rPr>
        <w:t xml:space="preserve"> to </w:t>
      </w:r>
      <w:r w:rsidRPr="00DD410D">
        <w:rPr>
          <w:b/>
          <w:sz w:val="26"/>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sz w:val="26"/>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sz w:val="26"/>
          <w:highlight w:val="green"/>
          <w:u w:val="single"/>
        </w:rPr>
        <w:t>draw in</w:t>
      </w:r>
      <w:r w:rsidRPr="00065A8D">
        <w:rPr>
          <w:b/>
          <w:sz w:val="26"/>
          <w:u w:val="single"/>
        </w:rPr>
        <w:t xml:space="preserve"> </w:t>
      </w:r>
      <w:r w:rsidRPr="00DD410D">
        <w:rPr>
          <w:b/>
          <w:sz w:val="26"/>
          <w:highlight w:val="green"/>
          <w:u w:val="single"/>
        </w:rPr>
        <w:t>Japan and the U</w:t>
      </w:r>
      <w:r w:rsidRPr="00065A8D">
        <w:rPr>
          <w:u w:val="single"/>
        </w:rPr>
        <w:t xml:space="preserve">nited </w:t>
      </w:r>
      <w:r w:rsidRPr="00DD410D">
        <w:rPr>
          <w:b/>
          <w:sz w:val="26"/>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112AA764" w14:textId="77777777" w:rsidR="00E87FE8" w:rsidRDefault="00E87FE8" w:rsidP="00E87FE8">
      <w:pPr>
        <w:pStyle w:val="Heading4"/>
      </w:pPr>
      <w:r>
        <w:t>Taiwan goes Nuclear.</w:t>
      </w:r>
    </w:p>
    <w:p w14:paraId="2C646898" w14:textId="77777777" w:rsidR="00E87FE8" w:rsidRPr="007B7203" w:rsidRDefault="00E87FE8" w:rsidP="00E87FE8">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3" w:history="1">
        <w:r w:rsidRPr="006F1C8F">
          <w:rPr>
            <w:rStyle w:val="Hyperlink"/>
          </w:rPr>
          <w:t>https://www.foreignaffairs.com/articles/china/2018-10-15/beijings-nuclear-option</w:t>
        </w:r>
      </w:hyperlink>
      <w:r>
        <w:t>, published Nov/Dec 2018]//</w:t>
      </w:r>
    </w:p>
    <w:p w14:paraId="230D4AB7" w14:textId="77777777" w:rsidR="00E87FE8" w:rsidRDefault="00E87FE8" w:rsidP="00E87FE8">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sz w:val="26"/>
          <w:highlight w:val="green"/>
          <w:u w:val="single"/>
        </w:rPr>
        <w:t>military confrontation</w:t>
      </w:r>
      <w:r w:rsidRPr="00C30ECF">
        <w:rPr>
          <w:u w:val="single"/>
        </w:rPr>
        <w:t xml:space="preserve">—resulting, for example, </w:t>
      </w:r>
      <w:r w:rsidRPr="00DD410D">
        <w:rPr>
          <w:b/>
          <w:sz w:val="26"/>
          <w:highlight w:val="green"/>
          <w:u w:val="single"/>
        </w:rPr>
        <w:t>from a Chinese campaign against Taiwan</w:t>
      </w:r>
      <w:r w:rsidRPr="00C30ECF">
        <w:rPr>
          <w:u w:val="single"/>
        </w:rPr>
        <w:t>—</w:t>
      </w:r>
      <w:r w:rsidRPr="00DD410D">
        <w:rPr>
          <w:b/>
          <w:sz w:val="26"/>
          <w:highlight w:val="green"/>
          <w:u w:val="single"/>
        </w:rPr>
        <w:t xml:space="preserve">no longer seems </w:t>
      </w:r>
      <w:r w:rsidRPr="00C30ECF">
        <w:rPr>
          <w:u w:val="single"/>
        </w:rPr>
        <w:t xml:space="preserve">as </w:t>
      </w:r>
      <w:r w:rsidRPr="00DD410D">
        <w:rPr>
          <w:b/>
          <w:sz w:val="26"/>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sz w:val="26"/>
          <w:highlight w:val="green"/>
          <w:u w:val="single"/>
        </w:rPr>
        <w:t>China</w:t>
      </w:r>
      <w:r w:rsidRPr="00C30ECF">
        <w:rPr>
          <w:u w:val="single"/>
        </w:rPr>
        <w:t xml:space="preserve">, by contrast, not only has </w:t>
      </w:r>
      <w:r w:rsidRPr="00DD410D">
        <w:rPr>
          <w:b/>
          <w:sz w:val="26"/>
          <w:highlight w:val="green"/>
          <w:u w:val="single"/>
        </w:rPr>
        <w:t>nuclear weapons</w:t>
      </w:r>
      <w:r w:rsidRPr="00C30ECF">
        <w:rPr>
          <w:u w:val="single"/>
        </w:rPr>
        <w:t xml:space="preserve">; it has also </w:t>
      </w:r>
      <w:r w:rsidRPr="00DD410D">
        <w:rPr>
          <w:b/>
          <w:sz w:val="26"/>
          <w:highlight w:val="green"/>
          <w:u w:val="single"/>
        </w:rPr>
        <w:t>intermingled</w:t>
      </w:r>
      <w:r w:rsidRPr="00C30ECF">
        <w:rPr>
          <w:u w:val="single"/>
        </w:rPr>
        <w:t xml:space="preserve"> them </w:t>
      </w:r>
      <w:r w:rsidRPr="00DD410D">
        <w:rPr>
          <w:b/>
          <w:sz w:val="26"/>
          <w:highlight w:val="green"/>
          <w:u w:val="single"/>
        </w:rPr>
        <w:t>with its conventional</w:t>
      </w:r>
      <w:r w:rsidRPr="00C30ECF">
        <w:rPr>
          <w:u w:val="single"/>
        </w:rPr>
        <w:t xml:space="preserve"> military </w:t>
      </w:r>
      <w:r w:rsidRPr="00DD410D">
        <w:rPr>
          <w:b/>
          <w:sz w:val="26"/>
          <w:highlight w:val="green"/>
          <w:u w:val="single"/>
        </w:rPr>
        <w:t>forces</w:t>
      </w:r>
      <w:r w:rsidRPr="00DD410D">
        <w:rPr>
          <w:highlight w:val="green"/>
          <w:u w:val="single"/>
        </w:rPr>
        <w:t xml:space="preserve">, </w:t>
      </w:r>
      <w:r w:rsidRPr="00DD410D">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sz w:val="26"/>
          <w:highlight w:val="green"/>
          <w:u w:val="single"/>
        </w:rPr>
        <w:t>Conventional forces</w:t>
      </w:r>
      <w:r w:rsidRPr="00C30ECF">
        <w:rPr>
          <w:u w:val="single"/>
        </w:rPr>
        <w:t xml:space="preserve"> can threaten nuclear forces in ways that </w:t>
      </w:r>
      <w:r w:rsidRPr="00DD410D">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sz w:val="26"/>
          <w:highlight w:val="green"/>
          <w:u w:val="single"/>
        </w:rPr>
        <w:t>If U.S. operations endangered</w:t>
      </w:r>
      <w:r w:rsidRPr="00C30ECF">
        <w:rPr>
          <w:u w:val="single"/>
        </w:rPr>
        <w:t xml:space="preserve"> or damaged China’s </w:t>
      </w:r>
      <w:r w:rsidRPr="00DD410D">
        <w:rPr>
          <w:b/>
          <w:sz w:val="26"/>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sz w:val="26"/>
          <w:highlight w:val="green"/>
          <w:u w:val="single"/>
        </w:rPr>
        <w:t>Beijing might</w:t>
      </w:r>
      <w:r w:rsidRPr="00C30ECF">
        <w:rPr>
          <w:u w:val="single"/>
        </w:rPr>
        <w:t xml:space="preserve"> reluctantly </w:t>
      </w:r>
      <w:r w:rsidRPr="00DD410D">
        <w:rPr>
          <w:b/>
          <w:sz w:val="26"/>
          <w:highlight w:val="green"/>
          <w:u w:val="single"/>
        </w:rPr>
        <w:t>conclude</w:t>
      </w:r>
      <w:r w:rsidRPr="00C30ECF">
        <w:rPr>
          <w:u w:val="single"/>
        </w:rPr>
        <w:t xml:space="preserve"> that limited </w:t>
      </w:r>
      <w:r w:rsidRPr="00DD410D">
        <w:rPr>
          <w:b/>
          <w:sz w:val="26"/>
          <w:highlight w:val="green"/>
          <w:u w:val="single"/>
        </w:rPr>
        <w:t>nuclear escalation</w:t>
      </w:r>
      <w:r w:rsidRPr="00C30ECF">
        <w:rPr>
          <w:u w:val="single"/>
        </w:rPr>
        <w:t>—an initial strike small enough that it could avoid full-scale U.S. retaliation—</w:t>
      </w:r>
      <w:r w:rsidRPr="00DD410D">
        <w:rPr>
          <w:b/>
          <w:sz w:val="26"/>
          <w:highlight w:val="green"/>
          <w:u w:val="single"/>
        </w:rPr>
        <w:t>was</w:t>
      </w:r>
      <w:r w:rsidRPr="00C30ECF">
        <w:rPr>
          <w:u w:val="single"/>
        </w:rPr>
        <w:t xml:space="preserve"> a </w:t>
      </w:r>
      <w:r w:rsidRPr="00DD410D">
        <w:rPr>
          <w:b/>
          <w:sz w:val="26"/>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sz w:val="26"/>
          <w:highlight w:val="green"/>
          <w:u w:val="single"/>
        </w:rPr>
        <w:t>most worrisome flash point</w:t>
      </w:r>
      <w:r w:rsidRPr="00C30ECF">
        <w:rPr>
          <w:u w:val="single"/>
        </w:rPr>
        <w:t xml:space="preserve"> for a U.S.-Chinese war </w:t>
      </w:r>
      <w:r w:rsidRPr="00DD410D">
        <w:rPr>
          <w:b/>
          <w:sz w:val="26"/>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sz w:val="26"/>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sz w:val="26"/>
          <w:highlight w:val="green"/>
          <w:u w:val="single"/>
        </w:rPr>
        <w:t>would</w:t>
      </w:r>
      <w:r w:rsidRPr="00DD410D">
        <w:rPr>
          <w:highlight w:val="green"/>
          <w:u w:val="single"/>
        </w:rPr>
        <w:t xml:space="preserve"> </w:t>
      </w:r>
      <w:r w:rsidRPr="00C30ECF">
        <w:rPr>
          <w:u w:val="single"/>
        </w:rPr>
        <w:t xml:space="preserve">likely </w:t>
      </w:r>
      <w:r w:rsidRPr="00DD410D">
        <w:rPr>
          <w:b/>
          <w:sz w:val="26"/>
          <w:highlight w:val="green"/>
          <w:u w:val="single"/>
        </w:rPr>
        <w:t>endanger</w:t>
      </w:r>
      <w:r w:rsidRPr="00DD410D">
        <w:rPr>
          <w:highlight w:val="green"/>
          <w:u w:val="single"/>
        </w:rPr>
        <w:t xml:space="preserve"> </w:t>
      </w:r>
      <w:r w:rsidRPr="00C30ECF">
        <w:rPr>
          <w:u w:val="single"/>
        </w:rPr>
        <w:t xml:space="preserve">much of China’s </w:t>
      </w:r>
      <w:r w:rsidRPr="00DD410D">
        <w:rPr>
          <w:b/>
          <w:sz w:val="26"/>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sz w:val="26"/>
          <w:highlight w:val="green"/>
          <w:u w:val="single"/>
        </w:rPr>
        <w:t>wartime developments</w:t>
      </w:r>
      <w:r w:rsidRPr="00DD410D">
        <w:rPr>
          <w:highlight w:val="green"/>
          <w:u w:val="single"/>
        </w:rPr>
        <w:t xml:space="preserve"> </w:t>
      </w:r>
      <w:r w:rsidRPr="00C30ECF">
        <w:rPr>
          <w:u w:val="single"/>
        </w:rPr>
        <w:t xml:space="preserve">that could </w:t>
      </w:r>
      <w:r w:rsidRPr="00DD410D">
        <w:rPr>
          <w:b/>
          <w:sz w:val="26"/>
          <w:highlight w:val="green"/>
          <w:u w:val="single"/>
        </w:rPr>
        <w:t>shift</w:t>
      </w:r>
      <w:r w:rsidRPr="00DD410D">
        <w:rPr>
          <w:highlight w:val="green"/>
          <w:u w:val="single"/>
        </w:rPr>
        <w:t xml:space="preserve"> </w:t>
      </w:r>
      <w:r w:rsidRPr="00DD410D">
        <w:rPr>
          <w:b/>
          <w:sz w:val="26"/>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FF80A7F" w14:textId="77777777" w:rsidR="00E87FE8" w:rsidRDefault="00E87FE8" w:rsidP="00E87FE8">
      <w:pPr>
        <w:pStyle w:val="Heading4"/>
      </w:pPr>
      <w:r>
        <w:t xml:space="preserve">Nuke war causes extinction AND outweighs </w:t>
      </w:r>
      <w:r w:rsidRPr="00C339DB">
        <w:rPr>
          <w:u w:val="single"/>
        </w:rPr>
        <w:t>other</w:t>
      </w:r>
      <w:r>
        <w:t xml:space="preserve"> existential risks</w:t>
      </w:r>
    </w:p>
    <w:p w14:paraId="79B796EE" w14:textId="77777777" w:rsidR="00E87FE8" w:rsidRPr="005E50AE" w:rsidRDefault="00E87FE8" w:rsidP="00E87FE8">
      <w:pPr>
        <w:pStyle w:val="ListParagraph"/>
        <w:numPr>
          <w:ilvl w:val="0"/>
          <w:numId w:val="11"/>
        </w:numPr>
      </w:pPr>
      <w:r>
        <w:t>Checked</w:t>
      </w:r>
    </w:p>
    <w:p w14:paraId="13261EC7" w14:textId="77777777" w:rsidR="00E87FE8" w:rsidRPr="00E530E8" w:rsidRDefault="00E87FE8" w:rsidP="00E87FE8">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w:t>
      </w:r>
    </w:p>
    <w:p w14:paraId="38776494" w14:textId="77777777" w:rsidR="00E87FE8" w:rsidRDefault="00E87FE8" w:rsidP="00E87FE8">
      <w:r w:rsidRPr="00055D8B">
        <w:t xml:space="preserve">Consequences human survival 12. </w:t>
      </w:r>
      <w:r w:rsidRPr="00DD410D">
        <w:rPr>
          <w:rStyle w:val="StyleUnderline"/>
          <w:sz w:val="24"/>
          <w:highlight w:val="green"/>
        </w:rPr>
        <w:t>Even if the 'other'</w:t>
      </w:r>
      <w:r w:rsidRPr="00055D8B">
        <w:rPr>
          <w:rStyle w:val="StyleUnderline"/>
          <w:sz w:val="24"/>
        </w:rPr>
        <w:t xml:space="preserve"> side </w:t>
      </w:r>
      <w:r w:rsidRPr="00DD410D">
        <w:rPr>
          <w:rStyle w:val="StyleUnderline"/>
          <w:sz w:val="24"/>
          <w:highlight w:val="green"/>
        </w:rPr>
        <w:t>does NOT launch</w:t>
      </w:r>
      <w:r w:rsidRPr="00055D8B">
        <w:rPr>
          <w:rStyle w:val="StyleUnderline"/>
          <w:sz w:val="24"/>
        </w:rPr>
        <w:t xml:space="preserve"> in response the smoke</w:t>
      </w:r>
      <w:r w:rsidRPr="00055D8B">
        <w:t xml:space="preserve"> from 'their' burning cities (incinerated by 'us') </w:t>
      </w:r>
      <w:r w:rsidRPr="00DD410D">
        <w:rPr>
          <w:rStyle w:val="StyleUnderline"/>
          <w:sz w:val="24"/>
          <w:highlight w:val="green"/>
        </w:rPr>
        <w:t>will still make</w:t>
      </w:r>
      <w:r w:rsidRPr="00391E10">
        <w:t xml:space="preserve"> 'our' country (and </w:t>
      </w:r>
      <w:r w:rsidRPr="00391E10">
        <w:rPr>
          <w:rStyle w:val="StyleUnderline"/>
          <w:sz w:val="24"/>
        </w:rPr>
        <w:t xml:space="preserve">the rest of </w:t>
      </w:r>
      <w:r w:rsidRPr="00DD410D">
        <w:rPr>
          <w:rStyle w:val="StyleUnderline"/>
          <w:sz w:val="24"/>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sz w:val="24"/>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Toon and Robock</w:t>
      </w:r>
      <w:r w:rsidRPr="00391E10">
        <w:rPr>
          <w:rStyle w:val="StyleUnderline"/>
          <w:sz w:val="24"/>
        </w:rPr>
        <w:t xml:space="preserve"> note</w:t>
      </w:r>
      <w:r w:rsidRPr="00391E10">
        <w:t xml:space="preserve"> in ‘Self Assured 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sz w:val="24"/>
          <w:highlight w:val="green"/>
        </w:rPr>
        <w:t xml:space="preserve">resulting in </w:t>
      </w:r>
      <w:r w:rsidRPr="00DD410D">
        <w:rPr>
          <w:rStyle w:val="Emphasis"/>
          <w:sz w:val="24"/>
          <w:highlight w:val="green"/>
        </w:rPr>
        <w:t>self assured destruction</w:t>
      </w:r>
      <w:r w:rsidRPr="00DD410D">
        <w:rPr>
          <w:rStyle w:val="StyleUnderline"/>
          <w:sz w:val="24"/>
          <w:highlight w:val="green"/>
        </w:rPr>
        <w:t xml:space="preserve">. </w:t>
      </w:r>
      <w:r w:rsidRPr="00391E10">
        <w:rPr>
          <w:rStyle w:val="StyleUnderline"/>
          <w:sz w:val="24"/>
        </w:rPr>
        <w:t xml:space="preserve">Even </w:t>
      </w:r>
      <w:r w:rsidRPr="00DD410D">
        <w:rPr>
          <w:rStyle w:val="StyleUnderline"/>
          <w:sz w:val="24"/>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D410D">
        <w:rPr>
          <w:rStyle w:val="StyleUnderline"/>
          <w:sz w:val="24"/>
          <w:highlight w:val="green"/>
        </w:rPr>
        <w:t>produce</w:t>
      </w:r>
      <w:r w:rsidRPr="00391E10">
        <w:rPr>
          <w:rStyle w:val="StyleUnderline"/>
          <w:sz w:val="24"/>
        </w:rPr>
        <w:t xml:space="preserve"> so much </w:t>
      </w:r>
      <w:r w:rsidRPr="00DD410D">
        <w:rPr>
          <w:rStyle w:val="StyleUnderline"/>
          <w:sz w:val="24"/>
          <w:highlight w:val="green"/>
        </w:rPr>
        <w:t>smoke</w:t>
      </w:r>
      <w:r w:rsidRPr="00391E10">
        <w:rPr>
          <w:rStyle w:val="StyleUnderline"/>
          <w:sz w:val="24"/>
        </w:rPr>
        <w:t xml:space="preserve"> that temperatures would fall below those </w:t>
      </w:r>
      <w:r w:rsidRPr="00DD410D">
        <w:rPr>
          <w:rStyle w:val="StyleUnderline"/>
          <w:sz w:val="24"/>
          <w:highlight w:val="green"/>
        </w:rPr>
        <w:t xml:space="preserve">of the </w:t>
      </w:r>
      <w:r w:rsidRPr="00391E10">
        <w:rPr>
          <w:rStyle w:val="StyleUnderline"/>
          <w:sz w:val="24"/>
        </w:rPr>
        <w:t xml:space="preserve">Little </w:t>
      </w:r>
      <w:r w:rsidRPr="00DD410D">
        <w:rPr>
          <w:rStyle w:val="StyleUnderline"/>
          <w:sz w:val="24"/>
          <w:highlight w:val="green"/>
        </w:rPr>
        <w:t>Ice Age</w:t>
      </w:r>
      <w:r w:rsidRPr="00391E10">
        <w:t xml:space="preserve"> of the fourteenth to nineteenth centuries, </w:t>
      </w:r>
      <w:r w:rsidRPr="00391E10">
        <w:rPr>
          <w:rStyle w:val="StyleUnderline"/>
          <w:sz w:val="24"/>
        </w:rPr>
        <w:t>shortening the growing season around the world and threatening the global food supply</w:t>
      </w:r>
      <w:r w:rsidRPr="00391E10">
        <w:t xml:space="preserve">. Furthermore, there would be </w:t>
      </w:r>
      <w:r w:rsidRPr="00391E10">
        <w:rPr>
          <w:rStyle w:val="StyleUnderline"/>
          <w:sz w:val="24"/>
        </w:rPr>
        <w:t xml:space="preserve">massive ozone depletion, </w:t>
      </w:r>
      <w:r w:rsidRPr="00DD410D">
        <w:rPr>
          <w:rStyle w:val="StyleUnderline"/>
          <w:sz w:val="24"/>
          <w:highlight w:val="green"/>
        </w:rPr>
        <w:t xml:space="preserve">allowing </w:t>
      </w:r>
      <w:r w:rsidRPr="00391E10">
        <w:rPr>
          <w:rStyle w:val="StyleUnderline"/>
          <w:sz w:val="24"/>
        </w:rPr>
        <w:t xml:space="preserve">more </w:t>
      </w:r>
      <w:r w:rsidRPr="00DD410D">
        <w:rPr>
          <w:rStyle w:val="Emphasis"/>
          <w:sz w:val="24"/>
          <w:highlight w:val="green"/>
        </w:rPr>
        <w:t>ultraviolet</w:t>
      </w:r>
      <w:r w:rsidRPr="00391E10">
        <w:rPr>
          <w:rStyle w:val="StyleUnderline"/>
          <w:sz w:val="24"/>
        </w:rPr>
        <w:t xml:space="preserve"> </w:t>
      </w:r>
      <w:r w:rsidRPr="00DD410D">
        <w:rPr>
          <w:rStyle w:val="StyleUnderline"/>
          <w:sz w:val="24"/>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sz w:val="24"/>
          <w:highlight w:val="green"/>
        </w:rPr>
        <w:t xml:space="preserve"> predict </w:t>
      </w:r>
      <w:r w:rsidRPr="00391E10">
        <w:rPr>
          <w:rStyle w:val="StyleUnderline"/>
          <w:sz w:val="24"/>
        </w:rPr>
        <w:t xml:space="preserve">that </w:t>
      </w:r>
      <w:r w:rsidRPr="00DD410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D410D">
        <w:rPr>
          <w:rStyle w:val="StyleUnderline"/>
          <w:sz w:val="24"/>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sz w:val="24"/>
        </w:rPr>
        <w:t xml:space="preserve">most likely </w:t>
      </w:r>
      <w:r w:rsidRPr="00DD410D">
        <w:rPr>
          <w:rStyle w:val="StyleUnderline"/>
          <w:sz w:val="24"/>
          <w:highlight w:val="green"/>
        </w:rPr>
        <w:t>cause the deaths of</w:t>
      </w:r>
      <w:r w:rsidRPr="00391E10">
        <w:rPr>
          <w:rStyle w:val="StyleUnderline"/>
          <w:sz w:val="24"/>
        </w:rPr>
        <w:t xml:space="preserve"> most/nearly all/</w:t>
      </w:r>
      <w:r w:rsidRPr="00DD410D">
        <w:rPr>
          <w:rStyle w:val="Emphasis"/>
          <w:sz w:val="24"/>
          <w:highlight w:val="green"/>
        </w:rPr>
        <w:t>all humans</w:t>
      </w:r>
      <w:r w:rsidRPr="00391E10">
        <w:rPr>
          <w:rStyle w:val="StyleUnderline"/>
          <w:sz w:val="24"/>
        </w:rPr>
        <w:t xml:space="preserve"> (</w:t>
      </w:r>
      <w:r w:rsidRPr="00DD410D">
        <w:rPr>
          <w:rStyle w:val="StyleUnderline"/>
          <w:sz w:val="24"/>
          <w:highlight w:val="green"/>
        </w:rPr>
        <w:t>and</w:t>
      </w:r>
      <w:r w:rsidRPr="00391E10">
        <w:rPr>
          <w:rStyle w:val="StyleUnderline"/>
          <w:sz w:val="24"/>
        </w:rPr>
        <w:t xml:space="preserve"> severely impact/extinguish </w:t>
      </w:r>
      <w:r w:rsidRPr="00DD410D">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t xml:space="preserve">. 15. </w:t>
      </w:r>
      <w:r w:rsidRPr="00391E10">
        <w:rPr>
          <w:rStyle w:val="StyleUnderline"/>
          <w:sz w:val="24"/>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D410D">
        <w:rPr>
          <w:rStyle w:val="StyleUnderline"/>
          <w:sz w:val="24"/>
          <w:highlight w:val="green"/>
        </w:rPr>
        <w:t>nuclear weapons use</w:t>
      </w:r>
      <w:r w:rsidRPr="00391E10">
        <w:rPr>
          <w:rStyle w:val="StyleUnderline"/>
          <w:sz w:val="24"/>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575A42A7" w14:textId="77777777" w:rsidR="00E87FE8" w:rsidRDefault="00E87FE8" w:rsidP="00E87FE8">
      <w:pPr>
        <w:pStyle w:val="Heading4"/>
      </w:pPr>
      <w:r>
        <w:t xml:space="preserve">China’s exploiting lack of Strike Protection to </w:t>
      </w:r>
      <w:r>
        <w:rPr>
          <w:u w:val="single"/>
        </w:rPr>
        <w:t>dismantle</w:t>
      </w:r>
      <w:r>
        <w:t xml:space="preserve"> and </w:t>
      </w:r>
      <w:r>
        <w:rPr>
          <w:u w:val="single"/>
        </w:rPr>
        <w:t>de-power</w:t>
      </w:r>
      <w:r>
        <w:t xml:space="preserve"> Hong Kong’s unions.</w:t>
      </w:r>
    </w:p>
    <w:p w14:paraId="3CBBE60C" w14:textId="77777777" w:rsidR="00E87FE8" w:rsidRPr="00417E8E" w:rsidRDefault="00E87FE8" w:rsidP="00E87FE8">
      <w:r w:rsidRPr="00E078BC">
        <w:rPr>
          <w:rStyle w:val="Style13ptBold"/>
        </w:rPr>
        <w:t>Wang 21</w:t>
      </w:r>
      <w:r>
        <w:t xml:space="preserve"> </w:t>
      </w:r>
      <w:r w:rsidRPr="00417E8E">
        <w:t>Maya Wang 9-22-2021 "China Is Dismantling Hong Kong’s Unions"</w:t>
      </w:r>
      <w:r>
        <w:t xml:space="preserve"> </w:t>
      </w:r>
      <w:hyperlink r:id="rId15" w:history="1">
        <w:r w:rsidRPr="00227C9E">
          <w:rPr>
            <w:rStyle w:val="Hyperlink"/>
          </w:rPr>
          <w:t>https://www.hrw.org/news/2021/09/22/china-dismantling-hong-kongs-unions#</w:t>
        </w:r>
      </w:hyperlink>
      <w:r>
        <w:t xml:space="preserve"> (China Senior Researcher for Human Rights Watch)// </w:t>
      </w:r>
    </w:p>
    <w:p w14:paraId="0F752AFC" w14:textId="77777777" w:rsidR="00E87FE8" w:rsidRPr="00CB52DD" w:rsidRDefault="00E87FE8" w:rsidP="00E87FE8">
      <w:r w:rsidRPr="00DD410D">
        <w:rPr>
          <w:b/>
          <w:sz w:val="26"/>
          <w:highlight w:val="green"/>
          <w:u w:val="single"/>
        </w:rPr>
        <w:t>Chinese state</w:t>
      </w:r>
      <w:r w:rsidRPr="00DD410D">
        <w:rPr>
          <w:highlight w:val="green"/>
        </w:rPr>
        <w:t xml:space="preserve"> </w:t>
      </w:r>
      <w:r w:rsidRPr="00CB52DD">
        <w:t xml:space="preserve">media outlets are </w:t>
      </w:r>
      <w:r w:rsidRPr="00DD410D">
        <w:rPr>
          <w:b/>
          <w:sz w:val="26"/>
          <w:highlight w:val="green"/>
          <w:u w:val="single"/>
        </w:rPr>
        <w:t>railing against</w:t>
      </w:r>
      <w:r w:rsidRPr="00DD410D">
        <w:rPr>
          <w:highlight w:val="green"/>
        </w:rPr>
        <w:t xml:space="preserve"> </w:t>
      </w:r>
      <w:r w:rsidRPr="00DD410D">
        <w:rPr>
          <w:b/>
          <w:sz w:val="26"/>
          <w:highlight w:val="green"/>
          <w:u w:val="single"/>
        </w:rPr>
        <w:t>groups</w:t>
      </w:r>
      <w:r w:rsidRPr="00DD410D">
        <w:rPr>
          <w:highlight w:val="green"/>
        </w:rPr>
        <w:t xml:space="preserve"> </w:t>
      </w:r>
      <w:r w:rsidRPr="00DD410D">
        <w:rPr>
          <w:b/>
          <w:sz w:val="26"/>
          <w:highlight w:val="green"/>
          <w:u w:val="single"/>
        </w:rPr>
        <w:t>they claim</w:t>
      </w:r>
      <w:r w:rsidRPr="00DD410D">
        <w:rPr>
          <w:highlight w:val="green"/>
        </w:rPr>
        <w:t xml:space="preserve"> </w:t>
      </w:r>
      <w:r w:rsidRPr="00CB52DD">
        <w:t xml:space="preserve">are </w:t>
      </w:r>
      <w:r w:rsidRPr="00DD410D">
        <w:rPr>
          <w:b/>
          <w:sz w:val="26"/>
          <w:highlight w:val="green"/>
          <w:u w:val="single"/>
        </w:rPr>
        <w:t xml:space="preserve">involved in </w:t>
      </w:r>
      <w:r w:rsidRPr="00CB52DD">
        <w:t xml:space="preserve">money laundering, inciting </w:t>
      </w:r>
      <w:r w:rsidRPr="00DD410D">
        <w:rPr>
          <w:b/>
          <w:sz w:val="26"/>
          <w:highlight w:val="green"/>
          <w:u w:val="single"/>
        </w:rPr>
        <w:t>riots</w:t>
      </w:r>
      <w:r w:rsidRPr="00CB52DD">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E5144A">
        <w:rPr>
          <w:u w:val="single"/>
        </w:rPr>
        <w:t xml:space="preserve">. But no: The pro-Beijing press is talking about </w:t>
      </w:r>
      <w:r w:rsidRPr="00DD410D">
        <w:rPr>
          <w:b/>
          <w:sz w:val="26"/>
          <w:highlight w:val="green"/>
          <w:u w:val="single"/>
          <w:bdr w:val="single" w:sz="18" w:space="0" w:color="auto"/>
        </w:rPr>
        <w:t>Hong Kong labor unions</w:t>
      </w:r>
      <w:r w:rsidRPr="00E5144A">
        <w:rPr>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CB52DD">
        <w:t xml:space="preserve">s. Often, after Beijing spotlights people in its papers, </w:t>
      </w:r>
      <w:r w:rsidRPr="00DD410D">
        <w:rPr>
          <w:b/>
          <w:sz w:val="26"/>
          <w:highlight w:val="green"/>
          <w:u w:val="single"/>
        </w:rPr>
        <w:t>Hong Kong police swoop</w:t>
      </w:r>
      <w:r w:rsidRPr="00DD410D">
        <w:rPr>
          <w:highlight w:val="green"/>
          <w:u w:val="single"/>
        </w:rPr>
        <w:t xml:space="preserve"> </w:t>
      </w:r>
      <w:r w:rsidRPr="00E5144A">
        <w:rPr>
          <w:u w:val="single"/>
        </w:rPr>
        <w:t xml:space="preserve">into action. </w:t>
      </w:r>
      <w:r w:rsidRPr="00DD410D">
        <w:rPr>
          <w:b/>
          <w:sz w:val="26"/>
          <w:highlight w:val="green"/>
          <w:u w:val="single"/>
        </w:rPr>
        <w:t>Fearing</w:t>
      </w:r>
      <w:r w:rsidRPr="00DD410D">
        <w:rPr>
          <w:highlight w:val="green"/>
          <w:u w:val="single"/>
        </w:rPr>
        <w:t xml:space="preserve"> </w:t>
      </w:r>
      <w:r w:rsidRPr="00E5144A">
        <w:rPr>
          <w:u w:val="single"/>
        </w:rPr>
        <w:t xml:space="preserve">investigation and </w:t>
      </w:r>
      <w:r w:rsidRPr="00DD410D">
        <w:rPr>
          <w:b/>
          <w:sz w:val="26"/>
          <w:highlight w:val="green"/>
          <w:u w:val="single"/>
        </w:rPr>
        <w:t>arrests</w:t>
      </w:r>
      <w:r w:rsidRPr="00E5144A">
        <w:rPr>
          <w:u w:val="single"/>
        </w:rPr>
        <w:t xml:space="preserve">, many civic groups—the </w:t>
      </w:r>
      <w:r w:rsidRPr="00DD410D">
        <w:rPr>
          <w:b/>
          <w:sz w:val="26"/>
          <w:highlight w:val="green"/>
          <w:u w:val="single"/>
        </w:rPr>
        <w:t>teachers’ union and</w:t>
      </w:r>
      <w:r w:rsidRPr="00DD410D">
        <w:rPr>
          <w:highlight w:val="green"/>
          <w:u w:val="single"/>
        </w:rPr>
        <w:t xml:space="preserve"> </w:t>
      </w:r>
      <w:r w:rsidRPr="00E5144A">
        <w:rPr>
          <w:u w:val="single"/>
        </w:rPr>
        <w:t xml:space="preserve">now the city’s second-largest labor union, the </w:t>
      </w:r>
      <w:r w:rsidRPr="00DD410D">
        <w:rPr>
          <w:b/>
          <w:sz w:val="26"/>
          <w:highlight w:val="green"/>
          <w:u w:val="single"/>
        </w:rPr>
        <w:t>HKCTU</w:t>
      </w:r>
      <w:r w:rsidRPr="00E5144A">
        <w:rPr>
          <w:u w:val="single"/>
        </w:rPr>
        <w:t xml:space="preserve">—have </w:t>
      </w:r>
      <w:r w:rsidRPr="00DD410D">
        <w:rPr>
          <w:b/>
          <w:sz w:val="26"/>
          <w:highlight w:val="green"/>
          <w:u w:val="single"/>
          <w:bdr w:val="single" w:sz="18" w:space="0" w:color="auto"/>
        </w:rPr>
        <w:t>opted to disband</w:t>
      </w:r>
      <w:r w:rsidRPr="00E5144A">
        <w:rPr>
          <w:u w:val="single"/>
        </w:rPr>
        <w:t>. International attention to Beijing’s repression in Hong Kong has focused on widely recognized figures like the charismatic young protest leader Joshua Wong or the Apple Daily tycoon Jimmy Lai</w:t>
      </w:r>
      <w:r w:rsidRPr="00CB52DD">
        <w:t xml:space="preserve">. But too few outside of Hong Kong realize that </w:t>
      </w:r>
      <w:r w:rsidRPr="00DD410D">
        <w:rPr>
          <w:b/>
          <w:sz w:val="26"/>
          <w:highlight w:val="green"/>
          <w:u w:val="single"/>
        </w:rPr>
        <w:t xml:space="preserve">China is </w:t>
      </w:r>
      <w:r w:rsidRPr="00CB52DD">
        <w:t xml:space="preserve">also </w:t>
      </w:r>
      <w:r w:rsidRPr="00DD410D">
        <w:rPr>
          <w:b/>
          <w:sz w:val="26"/>
          <w:highlight w:val="green"/>
          <w:u w:val="single"/>
        </w:rPr>
        <w:t>dismantling</w:t>
      </w:r>
      <w:r w:rsidRPr="00DD410D">
        <w:rPr>
          <w:highlight w:val="green"/>
        </w:rPr>
        <w:t xml:space="preserve"> </w:t>
      </w:r>
      <w:r w:rsidRPr="00CB52DD">
        <w:t xml:space="preserve">the city’s </w:t>
      </w:r>
      <w:r w:rsidRPr="00DD410D">
        <w:rPr>
          <w:b/>
          <w:sz w:val="26"/>
          <w:highlight w:val="green"/>
          <w:u w:val="single"/>
        </w:rPr>
        <w:t>unions and detaining unionists</w:t>
      </w:r>
      <w:r w:rsidRPr="00CB52DD">
        <w:t xml:space="preserve">, </w:t>
      </w:r>
      <w:r w:rsidRPr="00DD410D">
        <w:rPr>
          <w:b/>
          <w:sz w:val="26"/>
          <w:highlight w:val="green"/>
          <w:u w:val="single"/>
          <w:bdr w:val="single" w:sz="18" w:space="0" w:color="auto"/>
        </w:rPr>
        <w:t xml:space="preserve">a backbone of civil society. </w:t>
      </w:r>
      <w:r w:rsidRPr="00DD410D">
        <w:rPr>
          <w:b/>
          <w:sz w:val="26"/>
          <w:highlight w:val="green"/>
          <w:u w:val="single"/>
        </w:rPr>
        <w:t>Fighting for labor rights</w:t>
      </w:r>
      <w:r w:rsidRPr="00DD410D">
        <w:rPr>
          <w:highlight w:val="green"/>
          <w:u w:val="single"/>
        </w:rPr>
        <w:t xml:space="preserve"> </w:t>
      </w:r>
      <w:r w:rsidRPr="00E5144A">
        <w:rPr>
          <w:u w:val="single"/>
        </w:rPr>
        <w:t xml:space="preserve">has always been a slog in a city known for hyper-capitalism, but doing so </w:t>
      </w:r>
      <w:r w:rsidRPr="00DD410D">
        <w:rPr>
          <w:b/>
          <w:sz w:val="26"/>
          <w:highlight w:val="green"/>
          <w:u w:val="single"/>
        </w:rPr>
        <w:t>now is downright perilous.</w:t>
      </w:r>
      <w:r w:rsidRPr="00E5144A">
        <w:rPr>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CB52DD">
        <w:t xml:space="preserve">For decades, labor unionists like Lee Cheuk-yan, the former head of HKCTU, organized strikes and camped out at factories to demand that employers negotiate with their workers—acts considered rather “radical” by the public in the 1980s. </w:t>
      </w:r>
      <w:r w:rsidRPr="00CB52DD">
        <w:rPr>
          <w:u w:val="single"/>
        </w:rPr>
        <w:t xml:space="preserve">Knowing that the lack of </w:t>
      </w:r>
      <w:r w:rsidRPr="00DD410D">
        <w:rPr>
          <w:b/>
          <w:sz w:val="26"/>
          <w:highlight w:val="green"/>
          <w:u w:val="single"/>
        </w:rPr>
        <w:t>democracy and</w:t>
      </w:r>
      <w:r w:rsidRPr="00DD410D">
        <w:rPr>
          <w:highlight w:val="green"/>
          <w:u w:val="single"/>
        </w:rPr>
        <w:t xml:space="preserve"> </w:t>
      </w:r>
      <w:r w:rsidRPr="00CB52DD">
        <w:rPr>
          <w:u w:val="single"/>
        </w:rPr>
        <w:t xml:space="preserve">the </w:t>
      </w:r>
      <w:r w:rsidRPr="00DD410D">
        <w:rPr>
          <w:b/>
          <w:sz w:val="26"/>
          <w:highlight w:val="green"/>
          <w:u w:val="single"/>
        </w:rPr>
        <w:t>exploitation of workers are intimately linked</w:t>
      </w:r>
      <w:r w:rsidRPr="00CB52DD">
        <w:rPr>
          <w:u w:val="single"/>
        </w:rPr>
        <w:t>, the teachers’ union and the HKCTU participated in electoral politics</w:t>
      </w:r>
      <w:r w:rsidRPr="00CB52DD">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CB52DD">
        <w:rPr>
          <w:u w:val="single"/>
        </w:rPr>
        <w:t>The Chinese government knows the power of grassroots organizing and doubtlessly sees the developments in Hong Kong as threatening</w:t>
      </w:r>
      <w:r w:rsidRPr="00CB52DD">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CB52DD">
        <w:rPr>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CB52DD">
        <w:t xml:space="preserve">.” Beijing-controlled unions—such as the Hong Kong Federation of Education Workers—are poised to claim the mantle of workers’ sole representatives in the city, much like their counterparts in China. The </w:t>
      </w:r>
      <w:r w:rsidRPr="00DD410D">
        <w:rPr>
          <w:b/>
          <w:sz w:val="26"/>
          <w:highlight w:val="green"/>
          <w:u w:val="single"/>
        </w:rPr>
        <w:t>demise of Hong Kong’s unions</w:t>
      </w:r>
      <w:r w:rsidRPr="00DD410D">
        <w:rPr>
          <w:highlight w:val="green"/>
        </w:rPr>
        <w:t xml:space="preserve"> </w:t>
      </w:r>
      <w:r w:rsidRPr="00CB52DD">
        <w:t xml:space="preserve">is not just a loss for the territory. </w:t>
      </w:r>
      <w:r w:rsidRPr="00CB52DD">
        <w:rPr>
          <w:u w:val="single"/>
        </w:rPr>
        <w:t xml:space="preserve">These unions have </w:t>
      </w:r>
      <w:r w:rsidRPr="00DD410D">
        <w:rPr>
          <w:b/>
          <w:sz w:val="26"/>
          <w:highlight w:val="green"/>
          <w:u w:val="single"/>
        </w:rPr>
        <w:t>long been part of</w:t>
      </w:r>
      <w:r w:rsidRPr="00DD410D">
        <w:rPr>
          <w:highlight w:val="green"/>
          <w:u w:val="single"/>
        </w:rPr>
        <w:t xml:space="preserve"> </w:t>
      </w:r>
      <w:r w:rsidRPr="00DD410D">
        <w:rPr>
          <w:b/>
          <w:sz w:val="26"/>
          <w:highlight w:val="green"/>
          <w:u w:val="single"/>
        </w:rPr>
        <w:t xml:space="preserve">overlapping communities of labor organizations that </w:t>
      </w:r>
      <w:r w:rsidRPr="00DD410D">
        <w:rPr>
          <w:b/>
          <w:sz w:val="26"/>
          <w:highlight w:val="green"/>
          <w:u w:val="single"/>
          <w:bdr w:val="single" w:sz="18" w:space="0" w:color="auto"/>
        </w:rPr>
        <w:t>promote workers’ rights and democracy in China and Asia</w:t>
      </w:r>
      <w:r w:rsidRPr="00CB52DD">
        <w:rPr>
          <w:u w:val="single"/>
          <w:bdr w:val="single" w:sz="18" w:space="0" w:color="auto"/>
        </w:rPr>
        <w:t>.</w:t>
      </w:r>
      <w:r w:rsidRPr="00CB52DD">
        <w:rPr>
          <w:u w:val="single"/>
        </w:rPr>
        <w:t xml:space="preserve"> </w:t>
      </w:r>
      <w:r w:rsidRPr="00DD410D">
        <w:rPr>
          <w:b/>
          <w:sz w:val="26"/>
          <w:highlight w:val="green"/>
          <w:u w:val="single"/>
        </w:rPr>
        <w:t>With</w:t>
      </w:r>
      <w:r w:rsidRPr="00DD410D">
        <w:rPr>
          <w:highlight w:val="green"/>
          <w:u w:val="single"/>
        </w:rPr>
        <w:t xml:space="preserve"> </w:t>
      </w:r>
      <w:r w:rsidRPr="00CB52DD">
        <w:rPr>
          <w:u w:val="single"/>
        </w:rPr>
        <w:t xml:space="preserve">the Chinese government also </w:t>
      </w:r>
      <w:r w:rsidRPr="00DD410D">
        <w:rPr>
          <w:b/>
          <w:sz w:val="26"/>
          <w:highlight w:val="green"/>
          <w:u w:val="single"/>
        </w:rPr>
        <w:t>cracking down on labor</w:t>
      </w:r>
      <w:r w:rsidRPr="00DD410D">
        <w:rPr>
          <w:highlight w:val="green"/>
          <w:u w:val="single"/>
        </w:rPr>
        <w:t xml:space="preserve"> </w:t>
      </w:r>
      <w:r w:rsidRPr="00CB52DD">
        <w:rPr>
          <w:u w:val="single"/>
        </w:rPr>
        <w:t xml:space="preserve">rights </w:t>
      </w:r>
      <w:r w:rsidRPr="00DD410D">
        <w:rPr>
          <w:b/>
          <w:sz w:val="26"/>
          <w:highlight w:val="green"/>
          <w:u w:val="single"/>
        </w:rPr>
        <w:t>groups in mainland China</w:t>
      </w:r>
      <w:r w:rsidRPr="00CB52DD">
        <w:rPr>
          <w:u w:val="single"/>
        </w:rPr>
        <w:t xml:space="preserve">, </w:t>
      </w:r>
      <w:r w:rsidRPr="00DD410D">
        <w:rPr>
          <w:b/>
          <w:sz w:val="26"/>
          <w:highlight w:val="green"/>
          <w:u w:val="single"/>
          <w:bdr w:val="single" w:sz="18" w:space="0" w:color="auto"/>
        </w:rPr>
        <w:t xml:space="preserve">a valuable window is being lost </w:t>
      </w:r>
      <w:r w:rsidRPr="00CB52DD">
        <w:rPr>
          <w:u w:val="single"/>
        </w:rPr>
        <w:t>into the plight of workers amid a global supply chain heavily dependent on China-made products</w:t>
      </w:r>
      <w:r w:rsidRPr="00CB52DD">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1CFECA1C" w14:textId="77777777" w:rsidR="00E87FE8" w:rsidRDefault="00E87FE8" w:rsidP="00E87FE8">
      <w:pPr>
        <w:pStyle w:val="Heading4"/>
      </w:pPr>
      <w:r>
        <w:t xml:space="preserve">Aggressive Hong Kong policy </w:t>
      </w:r>
      <w:r>
        <w:rPr>
          <w:u w:val="single"/>
        </w:rPr>
        <w:t>undermines</w:t>
      </w:r>
      <w:r>
        <w:t xml:space="preserve"> China’s soft power.</w:t>
      </w:r>
    </w:p>
    <w:p w14:paraId="759C4F5D" w14:textId="77777777" w:rsidR="00E87FE8" w:rsidRPr="00E078BC" w:rsidRDefault="00E87FE8" w:rsidP="00E87FE8">
      <w:r w:rsidRPr="00E078BC">
        <w:rPr>
          <w:rStyle w:val="Style13ptBold"/>
        </w:rPr>
        <w:t>Yuan 19</w:t>
      </w:r>
      <w:r>
        <w:t xml:space="preserve"> </w:t>
      </w:r>
      <w:r w:rsidRPr="00E078BC">
        <w:t xml:space="preserve">Li Yuan 8-20-2019 "China's Soft-Power Fail: Condemning Hong Kong's Protests" </w:t>
      </w:r>
      <w:hyperlink r:id="rId16" w:anchor="selection-311.0-311.7" w:history="1">
        <w:r w:rsidRPr="00227C9E">
          <w:rPr>
            <w:rStyle w:val="Hyperlink"/>
          </w:rPr>
          <w:t>https://archive.md/NcYnR#selection-311.0-311.7</w:t>
        </w:r>
      </w:hyperlink>
      <w:r>
        <w:t xml:space="preserve"> (</w:t>
      </w:r>
      <w:r w:rsidRPr="00E078BC">
        <w:t>writes the New New World column for The New York Times, which focuses on the intersection of technology, business and politics in China and across Asia.</w:t>
      </w:r>
      <w:r>
        <w:t xml:space="preserve">)// </w:t>
      </w:r>
    </w:p>
    <w:p w14:paraId="089D8FA9" w14:textId="77777777" w:rsidR="00E87FE8" w:rsidRPr="00BF64BA" w:rsidRDefault="00E87FE8" w:rsidP="00E87FE8">
      <w:r w:rsidRPr="00BF64BA">
        <w:t xml:space="preserve">Images of masked thugs massing in Hong Kong’s streets. </w:t>
      </w:r>
      <w:r w:rsidRPr="00BF64BA">
        <w:rPr>
          <w:u w:val="single"/>
        </w:rPr>
        <w:t>Unproven allegations that protesters are being led by the C.I.A. Comparisons between activists and Nazis.</w:t>
      </w:r>
      <w:r w:rsidRPr="00BF64BA">
        <w:t xml:space="preserve"> As protests continue to roil Hong Kong’s streets, </w:t>
      </w:r>
      <w:r w:rsidRPr="00DD410D">
        <w:rPr>
          <w:b/>
          <w:sz w:val="26"/>
          <w:highlight w:val="green"/>
          <w:u w:val="single"/>
        </w:rPr>
        <w:t>China’s state-led propaganda</w:t>
      </w:r>
      <w:r w:rsidRPr="00DD410D">
        <w:rPr>
          <w:highlight w:val="green"/>
          <w:u w:val="single"/>
        </w:rPr>
        <w:t xml:space="preserve"> </w:t>
      </w:r>
      <w:r w:rsidRPr="00BF64BA">
        <w:rPr>
          <w:u w:val="single"/>
        </w:rPr>
        <w:t xml:space="preserve">machine has gone into overdrive </w:t>
      </w:r>
      <w:r w:rsidRPr="00DD410D">
        <w:rPr>
          <w:b/>
          <w:sz w:val="26"/>
          <w:highlight w:val="green"/>
          <w:u w:val="single"/>
        </w:rPr>
        <w:t>to persuade the world</w:t>
      </w:r>
      <w:r w:rsidRPr="00DD410D">
        <w:rPr>
          <w:highlight w:val="green"/>
          <w:u w:val="single"/>
        </w:rPr>
        <w:t xml:space="preserve"> </w:t>
      </w:r>
      <w:r w:rsidRPr="00DD410D">
        <w:rPr>
          <w:b/>
          <w:sz w:val="26"/>
          <w:highlight w:val="green"/>
          <w:u w:val="single"/>
        </w:rPr>
        <w:t>that</w:t>
      </w:r>
      <w:r w:rsidRPr="00DD410D">
        <w:rPr>
          <w:highlight w:val="green"/>
          <w:u w:val="single"/>
        </w:rPr>
        <w:t xml:space="preserve"> </w:t>
      </w:r>
      <w:r w:rsidRPr="00DD410D">
        <w:rPr>
          <w:b/>
          <w:sz w:val="26"/>
          <w:highlight w:val="green"/>
          <w:u w:val="single"/>
        </w:rPr>
        <w:t>radical Hong Kong protesters have put the city in peril</w:t>
      </w:r>
      <w:r w:rsidRPr="00BF64BA">
        <w:rPr>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BF64BA">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officials news agency, have used promoted tweets to put their own spin on Hong Kong’s turmoil. Instead of making China’s case, </w:t>
      </w:r>
      <w:r w:rsidRPr="00DD410D">
        <w:rPr>
          <w:b/>
          <w:sz w:val="26"/>
          <w:highlight w:val="green"/>
          <w:u w:val="single"/>
        </w:rPr>
        <w:t>Beijing’s</w:t>
      </w:r>
      <w:r w:rsidRPr="00DD410D">
        <w:rPr>
          <w:highlight w:val="green"/>
        </w:rPr>
        <w:t xml:space="preserve"> </w:t>
      </w:r>
      <w:r w:rsidRPr="00BF64BA">
        <w:t xml:space="preserve">ham-handed international </w:t>
      </w:r>
      <w:r w:rsidRPr="00DD410D">
        <w:rPr>
          <w:b/>
          <w:sz w:val="26"/>
          <w:highlight w:val="green"/>
          <w:u w:val="single"/>
        </w:rPr>
        <w:t>efforts</w:t>
      </w:r>
      <w:r w:rsidRPr="00DD410D">
        <w:rPr>
          <w:highlight w:val="green"/>
        </w:rPr>
        <w:t xml:space="preserve"> </w:t>
      </w:r>
      <w:r w:rsidRPr="00DD410D">
        <w:rPr>
          <w:b/>
          <w:sz w:val="26"/>
          <w:highlight w:val="green"/>
          <w:u w:val="single"/>
        </w:rPr>
        <w:t>have</w:t>
      </w:r>
      <w:r w:rsidRPr="00DD410D">
        <w:rPr>
          <w:highlight w:val="green"/>
        </w:rPr>
        <w:t xml:space="preserve"> </w:t>
      </w:r>
      <w:r w:rsidRPr="00BF64BA">
        <w:t xml:space="preserve">simply </w:t>
      </w:r>
      <w:r w:rsidRPr="00DD410D">
        <w:rPr>
          <w:b/>
          <w:sz w:val="26"/>
          <w:highlight w:val="green"/>
          <w:u w:val="single"/>
        </w:rPr>
        <w:t>underscored</w:t>
      </w:r>
      <w:r w:rsidRPr="00DD410D">
        <w:rPr>
          <w:highlight w:val="green"/>
        </w:rPr>
        <w:t xml:space="preserve"> </w:t>
      </w:r>
      <w:r w:rsidRPr="00BF64BA">
        <w:t xml:space="preserve">Beijing’s inability to sway world public opinion. Call it </w:t>
      </w:r>
      <w:r w:rsidRPr="00DD410D">
        <w:rPr>
          <w:b/>
          <w:sz w:val="26"/>
          <w:highlight w:val="green"/>
          <w:u w:val="single"/>
          <w:bdr w:val="single" w:sz="18" w:space="0" w:color="auto"/>
        </w:rPr>
        <w:t>a failure of Chinese “soft power</w:t>
      </w:r>
      <w:r w:rsidRPr="00BF64BA">
        <w:t xml:space="preserve">” — what the political scientist Joseph S. Nye Jr., who coined term, defined as getting others to want what 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BF64BA">
        <w:rPr>
          <w:u w:val="single"/>
        </w:rPr>
        <w:t xml:space="preserve">China’s hard power tactics may ultimately work in Hong Kong, though so far protesters appear unbowed by threats of a crackdown. </w:t>
      </w:r>
      <w:r w:rsidRPr="00BF64BA">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you?/Who’s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DD410D">
        <w:rPr>
          <w:b/>
          <w:bCs/>
          <w:sz w:val="26"/>
          <w:highlight w:val="green"/>
          <w:u w:val="single"/>
        </w:rPr>
        <w:t>China</w:t>
      </w:r>
      <w:r w:rsidRPr="00DD410D">
        <w:rPr>
          <w:highlight w:val="green"/>
          <w:u w:val="single"/>
        </w:rPr>
        <w:t xml:space="preserve"> </w:t>
      </w:r>
      <w:r w:rsidRPr="00BF64BA">
        <w:rPr>
          <w:u w:val="single"/>
        </w:rPr>
        <w:t xml:space="preserve">could use some of that soft power about now. Its </w:t>
      </w:r>
      <w:r w:rsidRPr="00DD410D">
        <w:rPr>
          <w:b/>
          <w:bCs/>
          <w:sz w:val="26"/>
          <w:highlight w:val="green"/>
          <w:u w:val="single"/>
          <w:bdr w:val="single" w:sz="18" w:space="0" w:color="auto"/>
        </w:rPr>
        <w:t>credibility and legitimacy are under assault</w:t>
      </w:r>
      <w:r w:rsidRPr="00DD410D">
        <w:rPr>
          <w:highlight w:val="green"/>
          <w:u w:val="single"/>
        </w:rPr>
        <w:t xml:space="preserve"> </w:t>
      </w:r>
      <w:r w:rsidRPr="00BF64BA">
        <w:rPr>
          <w:u w:val="single"/>
        </w:rPr>
        <w:t>in Washington and elsewhere as China hawks rise in prominence. Under Xi Jinping, China’s top leader, China has come up with a wide range of initiatives to woo the world with its ideals and its wallet.</w:t>
      </w:r>
      <w:r w:rsidRPr="00BF64BA">
        <w:t xml:space="preserve"> The “</w:t>
      </w:r>
      <w:r w:rsidRPr="00DD410D">
        <w:rPr>
          <w:b/>
          <w:sz w:val="26"/>
          <w:highlight w:val="green"/>
          <w:u w:val="single"/>
        </w:rPr>
        <w:t>China Dream</w:t>
      </w:r>
      <w:r w:rsidRPr="00BF64BA">
        <w:rPr>
          <w:u w:val="single"/>
        </w:rPr>
        <w:t xml:space="preserve">” </w:t>
      </w:r>
      <w:r w:rsidRPr="00DD410D">
        <w:rPr>
          <w:b/>
          <w:sz w:val="26"/>
          <w:highlight w:val="green"/>
          <w:u w:val="single"/>
        </w:rPr>
        <w:t>envisions</w:t>
      </w:r>
      <w:r w:rsidRPr="00DD410D">
        <w:rPr>
          <w:highlight w:val="green"/>
          <w:u w:val="single"/>
        </w:rPr>
        <w:t xml:space="preserve"> </w:t>
      </w:r>
      <w:r w:rsidRPr="00BF64BA">
        <w:rPr>
          <w:u w:val="single"/>
        </w:rPr>
        <w:t xml:space="preserve">a </w:t>
      </w:r>
      <w:r w:rsidRPr="00DD410D">
        <w:rPr>
          <w:b/>
          <w:sz w:val="26"/>
          <w:highlight w:val="green"/>
          <w:u w:val="single"/>
        </w:rPr>
        <w:t>peaceful world</w:t>
      </w:r>
      <w:r w:rsidRPr="00DD410D">
        <w:rPr>
          <w:highlight w:val="green"/>
          <w:u w:val="single"/>
        </w:rPr>
        <w:t xml:space="preserve"> </w:t>
      </w:r>
      <w:r w:rsidRPr="00BF64BA">
        <w:rPr>
          <w:u w:val="single"/>
        </w:rPr>
        <w:t xml:space="preserve">in </w:t>
      </w:r>
      <w:r w:rsidRPr="00DD410D">
        <w:rPr>
          <w:b/>
          <w:sz w:val="26"/>
          <w:highlight w:val="green"/>
          <w:u w:val="single"/>
        </w:rPr>
        <w:t>which</w:t>
      </w:r>
      <w:r w:rsidRPr="00DD410D">
        <w:rPr>
          <w:highlight w:val="green"/>
          <w:u w:val="single"/>
        </w:rPr>
        <w:t xml:space="preserve"> </w:t>
      </w:r>
      <w:r w:rsidRPr="00DD410D">
        <w:rPr>
          <w:b/>
          <w:sz w:val="26"/>
          <w:highlight w:val="green"/>
          <w:u w:val="single"/>
          <w:bdr w:val="single" w:sz="18" w:space="0" w:color="auto"/>
        </w:rPr>
        <w:t>China plays a leading role</w:t>
      </w:r>
      <w:r w:rsidRPr="00BF64BA">
        <w:t>. Projects like the Belt and Road Initiative and the Asian Infrastructure Investment Bank are intended to show the benefits of China’s growing wealth. “It is easy to dismiss such talk as ‘slogan diplomacy,’” wrote David Shambaugh of the George Washington University in 2015. “But Beijing nonetheless attaches great importance to it</w:t>
      </w:r>
      <w:r w:rsidRPr="00BF64BA">
        <w:rPr>
          <w:u w:val="single"/>
        </w:rPr>
        <w:t>.” “We should increase China’s soft power, give a good Chinese narrative, and better communicate China’s messages to the world,” Mr. Xi said not long after he took power in 2013</w:t>
      </w:r>
      <w:r w:rsidRPr="00BF64BA">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outlets like Facebook and Twitter that Beijing blocks at home. Some accounts have amassed followers of over 10 million. </w:t>
      </w:r>
      <w:r w:rsidRPr="00BF64BA">
        <w:rPr>
          <w:u w:val="single"/>
        </w:rPr>
        <w:t xml:space="preserve">However, the </w:t>
      </w:r>
      <w:r w:rsidRPr="00DD410D">
        <w:rPr>
          <w:b/>
          <w:sz w:val="26"/>
          <w:highlight w:val="green"/>
          <w:u w:val="single"/>
        </w:rPr>
        <w:t>Hong Kong protests</w:t>
      </w:r>
      <w:r w:rsidRPr="00DD410D">
        <w:rPr>
          <w:highlight w:val="green"/>
          <w:u w:val="single"/>
        </w:rPr>
        <w:t xml:space="preserve"> </w:t>
      </w:r>
      <w:r w:rsidRPr="00BF64BA">
        <w:rPr>
          <w:u w:val="single"/>
        </w:rPr>
        <w:t xml:space="preserve">have </w:t>
      </w:r>
      <w:r w:rsidRPr="00DD410D">
        <w:rPr>
          <w:b/>
          <w:sz w:val="26"/>
          <w:highlight w:val="green"/>
          <w:u w:val="single"/>
        </w:rPr>
        <w:t>suggested</w:t>
      </w:r>
      <w:r w:rsidRPr="00DD410D">
        <w:rPr>
          <w:highlight w:val="green"/>
          <w:u w:val="single"/>
        </w:rPr>
        <w:t xml:space="preserve"> </w:t>
      </w:r>
      <w:r w:rsidRPr="00BF64BA">
        <w:rPr>
          <w:u w:val="single"/>
        </w:rPr>
        <w:t xml:space="preserve">that </w:t>
      </w:r>
      <w:r w:rsidRPr="00DD410D">
        <w:rPr>
          <w:b/>
          <w:sz w:val="26"/>
          <w:highlight w:val="green"/>
          <w:u w:val="single"/>
        </w:rPr>
        <w:t>Beijing still knows hard power much better than soft</w:t>
      </w:r>
      <w:r w:rsidRPr="00BF64BA">
        <w:rPr>
          <w:u w:val="single"/>
        </w:rPr>
        <w:t xml:space="preserve">. </w:t>
      </w:r>
      <w:r w:rsidRPr="00DD410D">
        <w:rPr>
          <w:b/>
          <w:sz w:val="26"/>
          <w:highlight w:val="green"/>
          <w:u w:val="single"/>
        </w:rPr>
        <w:t xml:space="preserve">Instead of offering a competing narrative of a Hong Kong that could prosper under Chinese rule, </w:t>
      </w:r>
      <w:r w:rsidRPr="00DD410D">
        <w:rPr>
          <w:b/>
          <w:sz w:val="26"/>
          <w:highlight w:val="green"/>
          <w:u w:val="single"/>
          <w:bdr w:val="single" w:sz="18" w:space="0" w:color="auto"/>
        </w:rPr>
        <w:t>it has instead made itself look like a bully</w:t>
      </w:r>
      <w:r w:rsidRPr="00BF64BA">
        <w:rPr>
          <w:u w:val="single"/>
        </w:rPr>
        <w:t>. Though troops haven’t crossed the border, images distributed around the world by Chinese media outlets show heavily armed personnel preparing for urban conflict</w:t>
      </w:r>
      <w:r w:rsidRPr="00BF64BA">
        <w:t xml:space="preserve">.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BF64BA">
        <w:rPr>
          <w:b/>
          <w:bCs/>
          <w:u w:val="single"/>
        </w:rPr>
        <w:t>undermines Beijing more than it helps</w:t>
      </w:r>
      <w:r w:rsidRPr="00BF64BA">
        <w:t>. The post quotes a rewritten version of the poem by Martin Niemöller,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1F9CF706" w14:textId="77777777" w:rsidR="00E87FE8" w:rsidRDefault="00E87FE8" w:rsidP="00E87FE8">
      <w:pPr>
        <w:pStyle w:val="Heading4"/>
      </w:pPr>
      <w:r>
        <w:t>Chinese leadership solves existential threats and establishes global governance.</w:t>
      </w:r>
    </w:p>
    <w:p w14:paraId="63BD7699" w14:textId="77777777" w:rsidR="00E87FE8" w:rsidRPr="0032464D" w:rsidRDefault="00E87FE8" w:rsidP="00E87FE8">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7" w:history="1">
        <w:r w:rsidRPr="0032464D">
          <w:rPr>
            <w:rStyle w:val="Hyperlink"/>
          </w:rPr>
          <w:t>http://www.caifc.org.cn/en/content.aspx?id=4491</w:t>
        </w:r>
      </w:hyperlink>
    </w:p>
    <w:p w14:paraId="767BA81E" w14:textId="77777777" w:rsidR="00E87FE8" w:rsidRDefault="00E87FE8" w:rsidP="00E87FE8">
      <w:pPr>
        <w:rPr>
          <w:rStyle w:val="StyleUnderline"/>
          <w:b/>
          <w:bCs/>
          <w:sz w:val="24"/>
        </w:rPr>
      </w:pPr>
      <w:r w:rsidRPr="00411529">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DD410D">
        <w:rPr>
          <w:rStyle w:val="Emphasis"/>
          <w:sz w:val="24"/>
          <w:highlight w:val="green"/>
        </w:rPr>
        <w:t>shortcomings” of the existing global governance system are prominent</w:t>
      </w:r>
      <w:r w:rsidRPr="00BC7441">
        <w:rPr>
          <w:rStyle w:val="Emphasis"/>
          <w:sz w:val="24"/>
        </w:rPr>
        <w:t xml:space="preserve">, </w:t>
      </w:r>
      <w:r w:rsidRPr="00DD410D">
        <w:rPr>
          <w:rStyle w:val="Emphasis"/>
          <w:sz w:val="24"/>
          <w:highlight w:val="green"/>
        </w:rPr>
        <w:t>which can hardly ensure</w:t>
      </w:r>
      <w:r w:rsidRPr="00BC7441">
        <w:rPr>
          <w:rStyle w:val="Emphasis"/>
          <w:sz w:val="24"/>
        </w:rPr>
        <w:t xml:space="preserve"> global </w:t>
      </w:r>
      <w:r w:rsidRPr="00DD410D">
        <w:rPr>
          <w:rStyle w:val="Emphasis"/>
          <w:sz w:val="24"/>
          <w:highlight w:val="green"/>
        </w:rPr>
        <w:t>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iCs/>
          <w:sz w:val="24"/>
        </w:rPr>
        <w:t>.</w:t>
      </w:r>
      <w:r w:rsidRPr="00BC7441">
        <w:rPr>
          <w:rStyle w:val="StyleUnderline"/>
          <w:sz w:val="24"/>
        </w:rPr>
        <w:t xml:space="preserve"> The US and Europe</w:t>
      </w:r>
      <w:r w:rsidRPr="00411529">
        <w:t xml:space="preserve"> that used to dominate the global governance system </w:t>
      </w:r>
      <w:r w:rsidRPr="00BC7441">
        <w:rPr>
          <w:rStyle w:val="StyleUnderline"/>
          <w:sz w:val="24"/>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DD410D">
        <w:rPr>
          <w:rStyle w:val="Emphasis"/>
          <w:sz w:val="24"/>
          <w:highlight w:val="green"/>
        </w:rPr>
        <w:t>traditional</w:t>
      </w:r>
      <w:r w:rsidRPr="00BC7441">
        <w:rPr>
          <w:rStyle w:val="Emphasis"/>
          <w:sz w:val="24"/>
        </w:rPr>
        <w:t xml:space="preserve"> governance </w:t>
      </w:r>
      <w:r w:rsidRPr="00DD410D">
        <w:rPr>
          <w:rStyle w:val="Emphasis"/>
          <w:sz w:val="24"/>
          <w:highlight w:val="green"/>
        </w:rPr>
        <w:t>mechanisms such as the World Bank, IMF</w:t>
      </w:r>
      <w:r w:rsidRPr="00BC7441">
        <w:rPr>
          <w:rStyle w:val="Emphasis"/>
          <w:sz w:val="24"/>
        </w:rPr>
        <w:t xml:space="preserve"> and G7 </w:t>
      </w:r>
      <w:r w:rsidRPr="00DD410D">
        <w:rPr>
          <w:rStyle w:val="Emphasis"/>
          <w:sz w:val="24"/>
          <w:highlight w:val="green"/>
        </w:rPr>
        <w:t>failed to reflect the demand of the new pattern</w:t>
      </w:r>
      <w:r w:rsidRPr="00BC7441">
        <w:rPr>
          <w:rStyle w:val="Emphasis"/>
          <w:sz w:val="24"/>
        </w:rPr>
        <w:t xml:space="preserve">, </w:t>
      </w:r>
      <w:r w:rsidRPr="00DD410D">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sz w:val="24"/>
        </w:rPr>
        <w:t xml:space="preserve">Since the beginning of this year, </w:t>
      </w:r>
      <w:r w:rsidRPr="00DD410D">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iCs/>
          <w:sz w:val="24"/>
        </w:rPr>
        <w:t xml:space="preserve"> </w:t>
      </w:r>
      <w:r w:rsidRPr="00DD410D">
        <w:rPr>
          <w:rStyle w:val="Emphasis"/>
          <w:sz w:val="24"/>
          <w:highlight w:val="green"/>
        </w:rPr>
        <w:t>in such key areas as</w:t>
      </w:r>
      <w:r w:rsidRPr="00BC7441">
        <w:rPr>
          <w:rStyle w:val="Emphasis"/>
          <w:sz w:val="24"/>
        </w:rPr>
        <w:t xml:space="preserve"> global </w:t>
      </w:r>
      <w:r w:rsidRPr="00DD410D">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89008A">
        <w:rPr>
          <w:rStyle w:val="StyleUnderline"/>
          <w:sz w:val="24"/>
        </w:rPr>
        <w:t xml:space="preserve">in the existing international system guided by the </w:t>
      </w:r>
      <w:r w:rsidRPr="00DD410D">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rPr>
        <w:t>civilizations</w:t>
      </w:r>
      <w:r w:rsidRPr="00411529">
        <w:rPr>
          <w:i/>
          <w:iCs/>
        </w:rPr>
        <w:t xml:space="preserve">. </w:t>
      </w:r>
      <w:r w:rsidRPr="0089008A">
        <w:rPr>
          <w:rStyle w:val="Emphasis"/>
          <w:sz w:val="24"/>
        </w:rPr>
        <w:t>So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410D">
        <w:rPr>
          <w:rStyle w:val="Emphasis"/>
          <w:sz w:val="24"/>
          <w:highlight w:val="green"/>
        </w:rPr>
        <w:t>can be directly attributed to lack of exchanges, communication and integration 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sz w:val="24"/>
          <w:highlight w:val="green"/>
        </w:rPr>
        <w:t>China will rebalance the</w:t>
      </w:r>
      <w:r w:rsidRPr="00BC7441">
        <w:rPr>
          <w:rStyle w:val="StyleUnderline"/>
          <w:sz w:val="24"/>
        </w:rPr>
        <w:t xml:space="preserve"> international </w:t>
      </w:r>
      <w:r w:rsidRPr="00DD410D">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DD410D">
        <w:rPr>
          <w:rStyle w:val="StyleUnderline"/>
          <w:sz w:val="24"/>
          <w:highlight w:val="green"/>
        </w:rPr>
        <w:t xml:space="preserve">China has </w:t>
      </w:r>
      <w:r w:rsidRPr="00DD410D">
        <w:rPr>
          <w:rStyle w:val="StyleUnderline"/>
          <w:bCs/>
          <w:sz w:val="24"/>
          <w:highlight w:val="green"/>
          <w:bdr w:val="single" w:sz="4" w:space="0" w:color="auto"/>
        </w:rPr>
        <w:t>become a source of stability</w:t>
      </w:r>
      <w:r w:rsidRPr="00DD410D">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sz w:val="24"/>
        </w:rPr>
        <w:t xml:space="preserve">Encouraged by the “four confidences”, the whole of the Chinese society has </w:t>
      </w:r>
      <w:r w:rsidRPr="00DD410D">
        <w:rPr>
          <w:rStyle w:val="StyleUnderline"/>
          <w:sz w:val="24"/>
          <w:highlight w:val="green"/>
        </w:rPr>
        <w:t xml:space="preserve">burst out innovation vitality </w:t>
      </w:r>
      <w:r w:rsidRPr="00BC7441">
        <w:rPr>
          <w:rStyle w:val="StyleUnderline"/>
          <w:sz w:val="24"/>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DD410D">
        <w:rPr>
          <w:rStyle w:val="StyleUnderline"/>
          <w:sz w:val="24"/>
          <w:highlight w:val="green"/>
        </w:rPr>
        <w:t xml:space="preserve"> emphasizes inclusive cooperation</w:t>
      </w:r>
      <w:r w:rsidRPr="00BC7441">
        <w:rPr>
          <w:rStyle w:val="StyleUnderline"/>
          <w:sz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t>B. To Supplement and Perfect the Global Governance System</w:t>
      </w:r>
      <w:r w:rsidRPr="00BC7441">
        <w:rPr>
          <w:rStyle w:val="StyleUnderline"/>
          <w:sz w:val="24"/>
        </w:rPr>
        <w:t xml:space="preserve">. </w:t>
      </w:r>
      <w:r w:rsidRPr="0089008A">
        <w:rPr>
          <w:rStyle w:val="StyleUnderline"/>
          <w:bCs/>
          <w:sz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rPr>
        <w:t>.</w:t>
      </w:r>
      <w:r w:rsidRPr="00411529">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DD410D">
        <w:rPr>
          <w:rStyle w:val="StyleUnderline"/>
          <w:sz w:val="24"/>
          <w:highlight w:val="green"/>
        </w:rPr>
        <w:t xml:space="preserve">China is </w:t>
      </w:r>
      <w:r w:rsidRPr="0089008A">
        <w:rPr>
          <w:rStyle w:val="StyleUnderline"/>
          <w:sz w:val="24"/>
        </w:rPr>
        <w:t xml:space="preserve">actively </w:t>
      </w:r>
      <w:r w:rsidRPr="00DD410D">
        <w:rPr>
          <w:rStyle w:val="StyleUnderline"/>
          <w:sz w:val="24"/>
          <w:highlight w:val="green"/>
        </w:rPr>
        <w:t xml:space="preserve">promoting </w:t>
      </w:r>
      <w:r w:rsidRPr="0089008A">
        <w:rPr>
          <w:rStyle w:val="StyleUnderline"/>
          <w:sz w:val="24"/>
        </w:rPr>
        <w:t xml:space="preserve">the transforming process of such recently emerged </w:t>
      </w:r>
      <w:r w:rsidRPr="00DD410D">
        <w:rPr>
          <w:rStyle w:val="StyleUnderline"/>
          <w:sz w:val="24"/>
          <w:highlight w:val="green"/>
        </w:rPr>
        <w:t xml:space="preserve">international mechanisms </w:t>
      </w:r>
      <w:r w:rsidRPr="0089008A">
        <w:rPr>
          <w:rStyle w:val="StyleUnderline"/>
          <w:sz w:val="24"/>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DD410D">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DD410D">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410D">
        <w:rPr>
          <w:rStyle w:val="StyleUnderline"/>
          <w:bCs/>
          <w:sz w:val="24"/>
          <w:highlight w:val="green"/>
        </w:rPr>
        <w:t xml:space="preserve">helping </w:t>
      </w:r>
      <w:r w:rsidRPr="00411529">
        <w:rPr>
          <w:rStyle w:val="StyleUnderline"/>
          <w:bCs/>
          <w:sz w:val="24"/>
        </w:rPr>
        <w:t xml:space="preserve">other developing countries to </w:t>
      </w:r>
      <w:r w:rsidRPr="00DD410D">
        <w:rPr>
          <w:rStyle w:val="StyleUnderline"/>
          <w:bCs/>
          <w:sz w:val="24"/>
          <w:highlight w:val="green"/>
        </w:rPr>
        <w:t xml:space="preserve">respond to </w:t>
      </w:r>
      <w:r w:rsidRPr="00411529">
        <w:rPr>
          <w:rStyle w:val="StyleUnderline"/>
          <w:bCs/>
          <w:sz w:val="24"/>
        </w:rPr>
        <w:t xml:space="preserve">such challenges as </w:t>
      </w:r>
      <w:r w:rsidRPr="00DD410D">
        <w:rPr>
          <w:rStyle w:val="StyleUnderline"/>
          <w:bCs/>
          <w:sz w:val="24"/>
          <w:highlight w:val="green"/>
        </w:rPr>
        <w:t>famine</w:t>
      </w:r>
      <w:r w:rsidRPr="00411529">
        <w:rPr>
          <w:rStyle w:val="StyleUnderline"/>
          <w:bCs/>
          <w:sz w:val="24"/>
        </w:rPr>
        <w:t xml:space="preserve">, </w:t>
      </w:r>
      <w:r w:rsidRPr="00DD410D">
        <w:rPr>
          <w:rStyle w:val="StyleUnderline"/>
          <w:bCs/>
          <w:sz w:val="24"/>
          <w:highlight w:val="green"/>
        </w:rPr>
        <w:t>refugees</w:t>
      </w:r>
      <w:r w:rsidRPr="00411529">
        <w:rPr>
          <w:rStyle w:val="StyleUnderline"/>
          <w:bCs/>
          <w:sz w:val="24"/>
        </w:rPr>
        <w:t>, climate change and public hygiene by debt forgiveness and assistance.</w:t>
      </w:r>
    </w:p>
    <w:p w14:paraId="00ED6D41" w14:textId="77777777" w:rsidR="00E87FE8" w:rsidRPr="004132F2" w:rsidRDefault="00E87FE8" w:rsidP="00E87FE8">
      <w:pPr>
        <w:pStyle w:val="Heading4"/>
        <w:rPr>
          <w:rFonts w:cs="Arial"/>
        </w:rPr>
      </w:pPr>
      <w:r w:rsidRPr="004132F2">
        <w:rPr>
          <w:rFonts w:cs="Arial"/>
        </w:rPr>
        <w:t>Effective global governance prevents unregulated emergent tech – prevents extinction</w:t>
      </w:r>
    </w:p>
    <w:p w14:paraId="2F850EE3" w14:textId="77777777" w:rsidR="00E87FE8" w:rsidRPr="00D67849" w:rsidRDefault="00E87FE8" w:rsidP="00E87FE8">
      <w:r w:rsidRPr="00D67849">
        <w:rPr>
          <w:rStyle w:val="Style13ptBold"/>
        </w:rPr>
        <w:t>Bailey 18</w:t>
      </w:r>
      <w:r>
        <w:t xml:space="preserve"> </w:t>
      </w:r>
      <w:r w:rsidRPr="00D67849">
        <w:t>Robert</w:t>
      </w:r>
      <w:r>
        <w:t xml:space="preserve"> Bailey</w:t>
      </w:r>
      <w:r w:rsidRPr="00D67849">
        <w:t xml:space="preserve">, Vision of Earth contributor and computer science masters, 9-5-2018, "Why do we need global governance?," Vision of Earth, </w:t>
      </w:r>
      <w:hyperlink r:id="rId18" w:history="1">
        <w:r w:rsidRPr="0079773E">
          <w:rPr>
            <w:rStyle w:val="Hyperlink"/>
          </w:rPr>
          <w:t>https://www.visionofearth.org/social-change/global-governance/</w:t>
        </w:r>
      </w:hyperlink>
      <w:r>
        <w:t xml:space="preserve"> </w:t>
      </w:r>
    </w:p>
    <w:p w14:paraId="1E98DDC1" w14:textId="77777777" w:rsidR="00E87FE8" w:rsidRPr="00400F5E" w:rsidRDefault="00E87FE8" w:rsidP="00E87FE8">
      <w:pPr>
        <w:rPr>
          <w:rStyle w:val="StyleUnderline"/>
        </w:rPr>
      </w:pPr>
      <w:r w:rsidRPr="00DD410D">
        <w:rPr>
          <w:rStyle w:val="StyleUnderline"/>
          <w:highlight w:val="green"/>
        </w:rPr>
        <w:t>Global governance is necessary</w:t>
      </w:r>
      <w:r w:rsidRPr="004132F2">
        <w:rPr>
          <w:rStyle w:val="StyleUnderline"/>
        </w:rPr>
        <w:t xml:space="preserve"> because </w:t>
      </w:r>
      <w:r w:rsidRPr="00DD410D">
        <w:rPr>
          <w:rStyle w:val="StyleUnderline"/>
          <w:highlight w:val="green"/>
        </w:rPr>
        <w:t>humanity increasingly faces</w:t>
      </w:r>
      <w:r w:rsidRPr="004132F2">
        <w:rPr>
          <w:rStyle w:val="StyleUnderline"/>
        </w:rPr>
        <w:t xml:space="preserve"> both </w:t>
      </w:r>
      <w:r w:rsidRPr="00DD410D">
        <w:rPr>
          <w:rStyle w:val="StyleUnderline"/>
          <w:bCs/>
          <w:highlight w:val="green"/>
        </w:rPr>
        <w:t>problems and opportunities</w:t>
      </w:r>
      <w:r w:rsidRPr="004132F2">
        <w:rPr>
          <w:rStyle w:val="StyleUnderline"/>
        </w:rPr>
        <w:t xml:space="preserve"> that are global in scale</w:t>
      </w:r>
      <w:r w:rsidRPr="004132F2">
        <w:rPr>
          <w:sz w:val="12"/>
        </w:rPr>
        <w:t xml:space="preserve">. Today, </w:t>
      </w:r>
      <w:r w:rsidRPr="004132F2">
        <w:rPr>
          <w:rStyle w:val="StyleUnderline"/>
        </w:rPr>
        <w:t>transnational problems such as violence and pandemics routinely reach across borders,</w:t>
      </w:r>
      <w:r w:rsidRPr="004132F2">
        <w:rPr>
          <w:sz w:val="12"/>
        </w:rPr>
        <w:t xml:space="preserve"> affecting us all. At the same time, </w:t>
      </w:r>
      <w:r w:rsidRPr="004132F2">
        <w:rPr>
          <w:rStyle w:val="StyleUnderline"/>
        </w:rPr>
        <w:t>the increasingly integrated global system has also laid the necessary foundations for peace and spectacular prosperity</w:t>
      </w:r>
      <w:r w:rsidRPr="004132F2">
        <w:rPr>
          <w:sz w:val="12"/>
        </w:rPr>
        <w:t xml:space="preserve">. </w:t>
      </w:r>
      <w:r w:rsidRPr="004132F2">
        <w:rPr>
          <w:rStyle w:val="StyleUnderline"/>
        </w:rPr>
        <w:t>Effective global governance will allow us to end armed conflict, deal with new and emerging problems such as technological risks and automation, and to achieve levels of prosperity and progress never before seen</w:t>
      </w:r>
      <w:r w:rsidRPr="004132F2">
        <w:rPr>
          <w:sz w:val="12"/>
        </w:rPr>
        <w:t xml:space="preserve">.1 </w:t>
      </w:r>
      <w:r w:rsidRPr="00DD410D">
        <w:rPr>
          <w:rStyle w:val="Emphasis"/>
          <w:highlight w:val="green"/>
        </w:rPr>
        <w:t>The most important challenge</w:t>
      </w:r>
      <w:r w:rsidRPr="004132F2">
        <w:rPr>
          <w:rStyle w:val="Emphasis"/>
        </w:rPr>
        <w:t xml:space="preserve"> for humanity </w:t>
      </w:r>
      <w:r w:rsidRPr="00DD410D">
        <w:rPr>
          <w:rStyle w:val="Emphasis"/>
          <w:highlight w:val="green"/>
        </w:rPr>
        <w:t>to overcome is that of existential risks</w:t>
      </w:r>
      <w:r w:rsidRPr="004132F2">
        <w:rPr>
          <w:sz w:val="12"/>
        </w:rPr>
        <w:t xml:space="preserve">. </w:t>
      </w:r>
      <w:r w:rsidRPr="004132F2">
        <w:rPr>
          <w:rStyle w:val="StyleUnderline"/>
        </w:rPr>
        <w:t>One way to look at the danger of an existential risk is to quantify the level of global coordination needed to deal with it.</w:t>
      </w:r>
      <w:r w:rsidRPr="004132F2">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DD410D">
        <w:rPr>
          <w:rStyle w:val="Emphasis"/>
          <w:highlight w:val="green"/>
        </w:rPr>
        <w:t>The progress of</w:t>
      </w:r>
      <w:r w:rsidRPr="004132F2">
        <w:rPr>
          <w:rStyle w:val="Emphasis"/>
        </w:rPr>
        <w:t xml:space="preserve"> technological </w:t>
      </w:r>
      <w:r w:rsidRPr="00DD410D">
        <w:rPr>
          <w:rStyle w:val="Emphasis"/>
          <w:highlight w:val="green"/>
        </w:rPr>
        <w:t>research exposes us to</w:t>
      </w:r>
      <w:r w:rsidRPr="004132F2">
        <w:rPr>
          <w:rStyle w:val="Emphasis"/>
        </w:rPr>
        <w:t xml:space="preserve"> new dangers such as </w:t>
      </w:r>
      <w:r w:rsidRPr="00DD410D">
        <w:rPr>
          <w:rStyle w:val="Emphasis"/>
          <w:highlight w:val="green"/>
        </w:rPr>
        <w:t>bioengineered superbugs, nanotechnological menaces, and the risk of an out-of-control artificial intelligence</w:t>
      </w:r>
      <w:r w:rsidRPr="004132F2">
        <w:rPr>
          <w:rStyle w:val="Emphasis"/>
        </w:rPr>
        <w:t xml:space="preserve"> with ill-intent</w:t>
      </w:r>
      <w:r w:rsidRPr="004132F2">
        <w:rPr>
          <w:sz w:val="12"/>
        </w:rPr>
        <w:t xml:space="preserve">. </w:t>
      </w:r>
      <w:r w:rsidRPr="00DD410D">
        <w:rPr>
          <w:rStyle w:val="StyleUnderline"/>
          <w:highlight w:val="green"/>
        </w:rPr>
        <w:t>Increased</w:t>
      </w:r>
      <w:r w:rsidRPr="004132F2">
        <w:rPr>
          <w:rStyle w:val="StyleUnderline"/>
        </w:rPr>
        <w:t xml:space="preserve"> levels of global </w:t>
      </w:r>
      <w:r w:rsidRPr="00DD410D">
        <w:rPr>
          <w:rStyle w:val="StyleUnderline"/>
          <w:highlight w:val="green"/>
        </w:rPr>
        <w:t>coordination</w:t>
      </w:r>
      <w:r w:rsidRPr="004132F2">
        <w:rPr>
          <w:rStyle w:val="StyleUnderline"/>
        </w:rPr>
        <w:t xml:space="preserve"> are </w:t>
      </w:r>
      <w:r w:rsidRPr="00DD410D">
        <w:rPr>
          <w:rStyle w:val="StyleUnderline"/>
          <w:highlight w:val="green"/>
        </w:rPr>
        <w:t>needed to combat many of these risks</w:t>
      </w:r>
      <w:r w:rsidRPr="004132F2">
        <w:rPr>
          <w:sz w:val="12"/>
        </w:rPr>
        <w:t xml:space="preserve">, as described in our article on the cooperation possibilities frontier. </w:t>
      </w:r>
      <w:r w:rsidRPr="004132F2">
        <w:rPr>
          <w:rStyle w:val="StyleUnderline"/>
        </w:rPr>
        <w:t xml:space="preserve">There are other problems that don’t necessarily threaten the species or even civilization as we know it, but which are holding back the development of prosperity and progress. </w:t>
      </w:r>
      <w:r w:rsidRPr="00DD410D">
        <w:rPr>
          <w:rStyle w:val="StyleUnderline"/>
          <w:highlight w:val="green"/>
        </w:rPr>
        <w:t>Armed conflict</w:t>
      </w:r>
      <w:r w:rsidRPr="004132F2">
        <w:rPr>
          <w:sz w:val="12"/>
        </w:rPr>
        <w:t xml:space="preserve">, around since the dawn of history, </w:t>
      </w:r>
      <w:r w:rsidRPr="004132F2">
        <w:rPr>
          <w:rStyle w:val="StyleUnderline"/>
        </w:rPr>
        <w:t>still haunts us today</w:t>
      </w:r>
      <w:r w:rsidRPr="004132F2">
        <w:rPr>
          <w:sz w:val="12"/>
        </w:rPr>
        <w:t xml:space="preserve">. Even though wars between great powers appear to be a thing of the past, </w:t>
      </w:r>
      <w:r w:rsidRPr="00DD410D">
        <w:rPr>
          <w:rStyle w:val="StyleUnderline"/>
          <w:highlight w:val="green"/>
        </w:rPr>
        <w:t>regional conflicts</w:t>
      </w:r>
      <w:r w:rsidRPr="004132F2">
        <w:rPr>
          <w:rStyle w:val="StyleUnderline"/>
        </w:rPr>
        <w:t xml:space="preserve"> still account for tremendous human suffering and loss of life in parts of the world without stable governance.4 </w:t>
      </w:r>
      <w:r w:rsidRPr="004132F2">
        <w:rPr>
          <w:sz w:val="12"/>
        </w:rPr>
        <w:t xml:space="preserve">Other problems have emerged precisely because of our successes in the past. </w:t>
      </w:r>
      <w:r w:rsidRPr="004132F2">
        <w:rPr>
          <w:rStyle w:val="StyleUnderline"/>
        </w:rPr>
        <w:t xml:space="preserve">The unprecedented advancement of human wellbeing and prosperity over the past century has been based in large part on the use of </w:t>
      </w:r>
      <w:r w:rsidRPr="00DD410D">
        <w:rPr>
          <w:rStyle w:val="StyleUnderline"/>
          <w:highlight w:val="green"/>
        </w:rPr>
        <w:t>fossil fuels</w:t>
      </w:r>
      <w:r w:rsidRPr="004132F2">
        <w:rPr>
          <w:rStyle w:val="StyleUnderline"/>
        </w:rPr>
        <w:t xml:space="preserve">, thus exposing us to </w:t>
      </w:r>
      <w:r w:rsidRPr="00DD410D">
        <w:rPr>
          <w:rStyle w:val="StyleUnderline"/>
          <w:highlight w:val="green"/>
        </w:rPr>
        <w:t>climate change</w:t>
      </w:r>
      <w:r w:rsidRPr="004132F2">
        <w:rPr>
          <w:rStyle w:val="StyleUnderline"/>
        </w:rPr>
        <w:t xml:space="preserve">. Widespread </w:t>
      </w:r>
      <w:r w:rsidRPr="00DD410D">
        <w:rPr>
          <w:rStyle w:val="StyleUnderline"/>
          <w:highlight w:val="green"/>
        </w:rPr>
        <w:t>automation</w:t>
      </w:r>
      <w:r w:rsidRPr="004132F2">
        <w:rPr>
          <w:rStyle w:val="StyleUnderline"/>
        </w:rPr>
        <w:t>, already a stressor on society, will put increased pressure on the social and economic fabric of our societies over the next few decad</w:t>
      </w:r>
      <w:r w:rsidRPr="004132F2">
        <w:rPr>
          <w:sz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132F2">
        <w:rPr>
          <w:rStyle w:val="StyleUnderline"/>
        </w:rPr>
        <w:t xml:space="preserve">Effective global governance is global governance that tackles these issues better than the regional governments of the world can independently. </w:t>
      </w:r>
      <w:r w:rsidRPr="00DD410D">
        <w:rPr>
          <w:rStyle w:val="StyleUnderline"/>
          <w:highlight w:val="green"/>
        </w:rPr>
        <w:t xml:space="preserve">Global governance is key </w:t>
      </w:r>
      <w:r w:rsidRPr="004132F2">
        <w:rPr>
          <w:rStyle w:val="StyleUnderline"/>
        </w:rPr>
        <w:t xml:space="preserve">to solving global problems. </w:t>
      </w:r>
      <w:r w:rsidRPr="00DD410D">
        <w:rPr>
          <w:rStyle w:val="Emphasis"/>
          <w:highlight w:val="green"/>
        </w:rPr>
        <w:t>Without it, we may not be able to avoid weakest-link existential risks or regulate new and dangerous technologies</w:t>
      </w:r>
      <w:r w:rsidRPr="004132F2">
        <w:rPr>
          <w:rStyle w:val="Emphasis"/>
        </w:rPr>
        <w:t>.</w:t>
      </w:r>
      <w:r w:rsidRPr="004132F2">
        <w:rPr>
          <w:rStyle w:val="StyleUnderline"/>
        </w:rPr>
        <w:t xml:space="preserve"> With it, we may be able to prosper as we never have before. The next step is to determine how effective global governance can be achieved.</w:t>
      </w:r>
    </w:p>
    <w:p w14:paraId="697FF86F" w14:textId="77777777" w:rsidR="00E87FE8" w:rsidRPr="00C30ECF" w:rsidRDefault="00E87FE8" w:rsidP="00E87FE8"/>
    <w:p w14:paraId="6D6AAF2C" w14:textId="77777777" w:rsidR="00E87FE8" w:rsidRDefault="00E87FE8" w:rsidP="00E87FE8">
      <w:pPr>
        <w:pStyle w:val="Heading3"/>
      </w:pPr>
      <w:r>
        <w:t>1AC: BRI</w:t>
      </w:r>
    </w:p>
    <w:p w14:paraId="30CF2245" w14:textId="77777777" w:rsidR="00E87FE8" w:rsidRDefault="00E87FE8" w:rsidP="00E87FE8">
      <w:pPr>
        <w:pStyle w:val="Heading4"/>
      </w:pPr>
      <w:r>
        <w:t xml:space="preserve">Chinese Economic Strength </w:t>
      </w:r>
      <w:r>
        <w:rPr>
          <w:u w:val="single"/>
        </w:rPr>
        <w:t>increases</w:t>
      </w:r>
      <w:r>
        <w:t xml:space="preserve"> Economic Diplomacy Efforts, specifically OBOR, AND decreases need for Military Expansion.</w:t>
      </w:r>
    </w:p>
    <w:p w14:paraId="15629181" w14:textId="77777777" w:rsidR="00E87FE8" w:rsidRPr="003432AE" w:rsidRDefault="00E87FE8" w:rsidP="00E87FE8">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 </w:t>
      </w:r>
    </w:p>
    <w:p w14:paraId="0174AC94" w14:textId="77777777" w:rsidR="00E87FE8" w:rsidRPr="003432AE" w:rsidRDefault="00E87FE8" w:rsidP="00E87FE8">
      <w:r w:rsidRPr="003432AE">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t xml:space="preserve"> Under such circumstances, </w:t>
      </w:r>
      <w:r w:rsidRPr="00DD410D">
        <w:rPr>
          <w:b/>
          <w:highlight w:val="green"/>
          <w:u w:val="single"/>
        </w:rPr>
        <w:t>Beijing</w:t>
      </w:r>
      <w:r w:rsidRPr="003432AE">
        <w:t xml:space="preserve"> has </w:t>
      </w:r>
      <w:r w:rsidRPr="00DD410D">
        <w:rPr>
          <w:b/>
          <w:highlight w:val="green"/>
          <w:u w:val="single"/>
        </w:rPr>
        <w:t>started to adjust its</w:t>
      </w:r>
      <w:r w:rsidRPr="003432AE">
        <w:t xml:space="preserve"> </w:t>
      </w:r>
      <w:r w:rsidRPr="00DD410D">
        <w:rPr>
          <w:b/>
          <w:highlight w:val="green"/>
          <w:u w:val="single"/>
        </w:rPr>
        <w:t>foreign policy by adopting</w:t>
      </w:r>
      <w:r w:rsidRPr="003432AE">
        <w:t xml:space="preserve"> a more comprehensive </w:t>
      </w:r>
      <w:r w:rsidRPr="00DD410D">
        <w:rPr>
          <w:b/>
          <w:highlight w:val="green"/>
          <w:u w:val="single"/>
          <w:bdr w:val="single" w:sz="18" w:space="0" w:color="auto"/>
        </w:rPr>
        <w:t>diplomatic</w:t>
      </w:r>
      <w:r w:rsidRPr="003432AE">
        <w:rPr>
          <w:b/>
          <w:u w:val="single"/>
          <w:bdr w:val="single" w:sz="18" w:space="0" w:color="auto"/>
        </w:rPr>
        <w:t xml:space="preserve"> </w:t>
      </w:r>
      <w:r w:rsidRPr="00DD410D">
        <w:rPr>
          <w:b/>
          <w:highlight w:val="green"/>
          <w:u w:val="single"/>
          <w:bdr w:val="single" w:sz="18" w:space="0" w:color="auto"/>
        </w:rPr>
        <w:t>strategy</w:t>
      </w:r>
      <w:r w:rsidRPr="003432AE">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DD410D">
        <w:rPr>
          <w:b/>
          <w:highlight w:val="green"/>
          <w:u w:val="single"/>
        </w:rPr>
        <w:t>Beijing</w:t>
      </w:r>
      <w:r w:rsidRPr="003432AE">
        <w:t xml:space="preserve">, by </w:t>
      </w:r>
      <w:r w:rsidRPr="00DD410D">
        <w:rPr>
          <w:b/>
          <w:highlight w:val="green"/>
          <w:u w:val="single"/>
        </w:rPr>
        <w:t>using</w:t>
      </w:r>
      <w:r w:rsidRPr="003432AE">
        <w:t xml:space="preserve"> its </w:t>
      </w:r>
      <w:r w:rsidRPr="00DD410D">
        <w:rPr>
          <w:b/>
          <w:highlight w:val="green"/>
          <w:u w:val="single"/>
        </w:rPr>
        <w:t>increased</w:t>
      </w:r>
      <w:r w:rsidRPr="003432AE">
        <w:rPr>
          <w:b/>
          <w:u w:val="single"/>
        </w:rPr>
        <w:t xml:space="preserve"> </w:t>
      </w:r>
      <w:r w:rsidRPr="00DD410D">
        <w:rPr>
          <w:b/>
          <w:highlight w:val="green"/>
          <w:u w:val="single"/>
        </w:rPr>
        <w:t>economic power</w:t>
      </w:r>
      <w:r w:rsidRPr="003432AE">
        <w:t xml:space="preserve"> and wealth </w:t>
      </w:r>
      <w:r w:rsidRPr="00DD410D">
        <w:rPr>
          <w:b/>
          <w:highlight w:val="green"/>
          <w:u w:val="single"/>
          <w:bdr w:val="single" w:sz="18" w:space="0" w:color="auto"/>
        </w:rPr>
        <w:t>as a diplomatic weapon</w:t>
      </w:r>
      <w:r w:rsidRPr="003432AE">
        <w:t xml:space="preserve">, has </w:t>
      </w:r>
      <w:r w:rsidRPr="00DD410D">
        <w:rPr>
          <w:b/>
          <w:highlight w:val="green"/>
          <w:u w:val="single"/>
        </w:rPr>
        <w:t>provided</w:t>
      </w:r>
      <w:r w:rsidRPr="003432AE">
        <w:t xml:space="preserve"> huge economic </w:t>
      </w:r>
      <w:r w:rsidRPr="00DD410D">
        <w:rPr>
          <w:b/>
          <w:highlight w:val="green"/>
          <w:u w:val="single"/>
        </w:rPr>
        <w:t>incentives</w:t>
      </w:r>
      <w:r w:rsidRPr="003432AE">
        <w:t xml:space="preserve"> </w:t>
      </w:r>
      <w:r w:rsidRPr="00DD410D">
        <w:rPr>
          <w:b/>
          <w:highlight w:val="green"/>
          <w:u w:val="single"/>
        </w:rPr>
        <w:t>for Asian states to develop</w:t>
      </w:r>
      <w:r w:rsidRPr="003432AE">
        <w:t xml:space="preserve"> </w:t>
      </w:r>
      <w:r w:rsidRPr="00DD410D">
        <w:rPr>
          <w:b/>
          <w:highlight w:val="green"/>
          <w:u w:val="single"/>
        </w:rPr>
        <w:t>closer cooperation</w:t>
      </w:r>
      <w:r w:rsidRPr="003432AE">
        <w:t xml:space="preserve"> with China. The </w:t>
      </w:r>
      <w:r w:rsidRPr="00DD410D">
        <w:rPr>
          <w:b/>
          <w:highlight w:val="green"/>
          <w:u w:val="single"/>
          <w:bdr w:val="single" w:sz="18" w:space="0" w:color="auto"/>
        </w:rPr>
        <w:t>OBOR</w:t>
      </w:r>
      <w:r w:rsidRPr="003432AE">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D410D">
        <w:rPr>
          <w:rStyle w:val="StyleUnderline"/>
          <w:sz w:val="24"/>
          <w:highlight w:val="green"/>
        </w:rPr>
        <w:t>conflicting</w:t>
      </w:r>
      <w:r w:rsidRPr="003432AE">
        <w:rPr>
          <w:rStyle w:val="StyleUnderline"/>
          <w:sz w:val="24"/>
        </w:rPr>
        <w:t xml:space="preserve"> national </w:t>
      </w:r>
      <w:r w:rsidRPr="00DD410D">
        <w:rPr>
          <w:rStyle w:val="StyleUnderline"/>
          <w:sz w:val="24"/>
          <w:highlight w:val="green"/>
        </w:rPr>
        <w:t>interests</w:t>
      </w:r>
      <w:r w:rsidRPr="003432AE">
        <w:rPr>
          <w:rStyle w:val="StyleUnderline"/>
          <w:sz w:val="24"/>
        </w:rPr>
        <w:t xml:space="preserve"> </w:t>
      </w:r>
      <w:r w:rsidRPr="00DD410D">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3432AE">
        <w:t xml:space="preserve"> </w:t>
      </w:r>
      <w:r w:rsidRPr="003432AE">
        <w:rPr>
          <w:rStyle w:val="Emphasis"/>
          <w:sz w:val="24"/>
        </w:rPr>
        <w:t xml:space="preserve">and </w:t>
      </w:r>
      <w:r w:rsidRPr="00DD410D">
        <w:rPr>
          <w:rStyle w:val="Emphasis"/>
          <w:sz w:val="24"/>
          <w:highlight w:val="green"/>
        </w:rPr>
        <w:t>unmanageable</w:t>
      </w:r>
      <w:r w:rsidRPr="003432AE">
        <w:t xml:space="preserve"> </w:t>
      </w:r>
      <w:r w:rsidRPr="00DD410D">
        <w:rPr>
          <w:rStyle w:val="StyleUnderline"/>
          <w:sz w:val="24"/>
          <w:highlight w:val="green"/>
        </w:rPr>
        <w:t xml:space="preserve">if nation-states shared </w:t>
      </w:r>
      <w:r w:rsidRPr="00DD410D">
        <w:rPr>
          <w:rStyle w:val="Emphasis"/>
          <w:sz w:val="24"/>
          <w:highlight w:val="green"/>
        </w:rPr>
        <w:t>no common interests</w:t>
      </w:r>
      <w:r w:rsidRPr="003432AE">
        <w:t xml:space="preserve">. It is in this sense that the </w:t>
      </w:r>
      <w:r w:rsidRPr="00DD410D">
        <w:rPr>
          <w:rStyle w:val="StyleUnderline"/>
          <w:sz w:val="24"/>
          <w:highlight w:val="green"/>
        </w:rPr>
        <w:t>OBOR</w:t>
      </w:r>
      <w:r w:rsidRPr="003432AE">
        <w:rPr>
          <w:rStyle w:val="StyleUnderline"/>
          <w:sz w:val="24"/>
        </w:rPr>
        <w:t xml:space="preserve"> and the AIIB are deliberately </w:t>
      </w:r>
      <w:r w:rsidRPr="00DD410D">
        <w:rPr>
          <w:rStyle w:val="StyleUnderline"/>
          <w:sz w:val="24"/>
          <w:highlight w:val="green"/>
        </w:rPr>
        <w:t>designed to help develop</w:t>
      </w:r>
      <w:r w:rsidRPr="003432AE">
        <w:t xml:space="preserve"> and expand </w:t>
      </w:r>
      <w:r w:rsidRPr="00DD410D">
        <w:rPr>
          <w:rStyle w:val="Emphasis"/>
          <w:sz w:val="24"/>
          <w:highlight w:val="green"/>
        </w:rPr>
        <w:t>common interests</w:t>
      </w:r>
      <w:r w:rsidRPr="003432AE">
        <w:t xml:space="preserve"> between China and other countries, </w:t>
      </w:r>
      <w:r w:rsidRPr="00DD410D">
        <w:rPr>
          <w:rStyle w:val="StyleUnderline"/>
          <w:sz w:val="24"/>
          <w:highlight w:val="green"/>
        </w:rPr>
        <w:t>particularly</w:t>
      </w:r>
      <w:r w:rsidRPr="003432AE">
        <w:rPr>
          <w:rStyle w:val="StyleUnderline"/>
          <w:sz w:val="24"/>
        </w:rPr>
        <w:t xml:space="preserve"> those that are currently involved </w:t>
      </w:r>
      <w:r w:rsidRPr="00DD410D">
        <w:rPr>
          <w:rStyle w:val="StyleUnderline"/>
          <w:sz w:val="24"/>
          <w:highlight w:val="green"/>
        </w:rPr>
        <w:t>in territorial disputes</w:t>
      </w:r>
      <w:r w:rsidRPr="003432AE">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t xml:space="preserve">, </w:t>
      </w:r>
      <w:r w:rsidRPr="003432AE">
        <w:rPr>
          <w:rStyle w:val="Emphasis"/>
          <w:sz w:val="24"/>
        </w:rPr>
        <w:t>potentially even solving these disputes with the countries involved.</w:t>
      </w:r>
      <w:r w:rsidRPr="003432AE">
        <w:t xml:space="preserve"> In a broader sense, </w:t>
      </w:r>
      <w:r w:rsidRPr="003432AE">
        <w:rPr>
          <w:rStyle w:val="Emphasis"/>
          <w:sz w:val="24"/>
        </w:rPr>
        <w:t>the initiatives could help further strengthen Beijing’s third world diplomacy</w:t>
      </w:r>
      <w:r w:rsidRPr="003432AE">
        <w:t>.</w:t>
      </w:r>
    </w:p>
    <w:p w14:paraId="740D4B68" w14:textId="77777777" w:rsidR="00E87FE8" w:rsidRDefault="00E87FE8" w:rsidP="00E87FE8">
      <w:pPr>
        <w:pStyle w:val="Heading4"/>
      </w:pPr>
      <w:r>
        <w:t>Solves Central Asian and South Asia War.</w:t>
      </w:r>
    </w:p>
    <w:p w14:paraId="3D12C3FA" w14:textId="77777777" w:rsidR="00E87FE8" w:rsidRPr="003432AE" w:rsidRDefault="00E87FE8" w:rsidP="00E87FE8">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  </w:t>
      </w:r>
    </w:p>
    <w:p w14:paraId="13F5221E" w14:textId="77777777" w:rsidR="00E87FE8" w:rsidRPr="002F63BB" w:rsidRDefault="00E87FE8" w:rsidP="00E87FE8">
      <w:r w:rsidRPr="002F63BB">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D410D">
        <w:rPr>
          <w:b/>
          <w:sz w:val="26"/>
          <w:highlight w:val="green"/>
          <w:u w:val="single"/>
        </w:rPr>
        <w:t>o</w:t>
      </w:r>
      <w:r w:rsidRPr="003432AE">
        <w:rPr>
          <w:u w:val="single"/>
        </w:rPr>
        <w:t xml:space="preserve">ne </w:t>
      </w:r>
      <w:r w:rsidRPr="00DD410D">
        <w:rPr>
          <w:b/>
          <w:sz w:val="26"/>
          <w:highlight w:val="green"/>
          <w:u w:val="single"/>
        </w:rPr>
        <w:t>b</w:t>
      </w:r>
      <w:r w:rsidRPr="003432AE">
        <w:rPr>
          <w:u w:val="single"/>
        </w:rPr>
        <w:t xml:space="preserve">elt </w:t>
      </w:r>
      <w:r w:rsidRPr="00DD410D">
        <w:rPr>
          <w:b/>
          <w:sz w:val="26"/>
          <w:highlight w:val="green"/>
          <w:u w:val="single"/>
        </w:rPr>
        <w:t>o</w:t>
      </w:r>
      <w:r w:rsidRPr="003432AE">
        <w:rPr>
          <w:u w:val="single"/>
        </w:rPr>
        <w:t xml:space="preserve">ne </w:t>
      </w:r>
      <w:r w:rsidRPr="00DD410D">
        <w:rPr>
          <w:b/>
          <w:sz w:val="26"/>
          <w:highlight w:val="green"/>
          <w:u w:val="single"/>
        </w:rPr>
        <w:t>r</w:t>
      </w:r>
      <w:r w:rsidRPr="003432AE">
        <w:rPr>
          <w:u w:val="single"/>
        </w:rPr>
        <w:t xml:space="preserve">oad initiative (BRI). </w:t>
      </w:r>
      <w:r w:rsidRPr="002F63BB">
        <w:t xml:space="preserve">CPEC, started point is Gawadar a deep water port connects to the China‘s province of Xinjiang. Being part of the BRI, once CPEC is completely started functioning, </w:t>
      </w:r>
      <w:r w:rsidRPr="003432AE">
        <w:rPr>
          <w:u w:val="single"/>
        </w:rPr>
        <w:t xml:space="preserve">it </w:t>
      </w:r>
      <w:r w:rsidRPr="00DD410D">
        <w:rPr>
          <w:b/>
          <w:sz w:val="26"/>
          <w:highlight w:val="green"/>
          <w:u w:val="single"/>
        </w:rPr>
        <w:t>will improve</w:t>
      </w:r>
      <w:r w:rsidRPr="00DD410D">
        <w:rPr>
          <w:highlight w:val="green"/>
          <w:u w:val="single"/>
        </w:rPr>
        <w:t xml:space="preserve"> </w:t>
      </w:r>
      <w:r w:rsidRPr="003432AE">
        <w:rPr>
          <w:u w:val="single"/>
        </w:rPr>
        <w:t xml:space="preserve">the </w:t>
      </w:r>
      <w:r w:rsidRPr="00DD410D">
        <w:rPr>
          <w:b/>
          <w:sz w:val="26"/>
          <w:highlight w:val="green"/>
          <w:u w:val="single"/>
          <w:bdr w:val="single" w:sz="18" w:space="0" w:color="auto"/>
        </w:rPr>
        <w:t>political, social and economic situation</w:t>
      </w:r>
      <w:r w:rsidRPr="00DD410D">
        <w:rPr>
          <w:highlight w:val="green"/>
          <w:u w:val="single"/>
        </w:rPr>
        <w:t xml:space="preserve"> </w:t>
      </w:r>
      <w:r w:rsidRPr="003432AE">
        <w:rPr>
          <w:u w:val="single"/>
        </w:rPr>
        <w:t>of the regional states and will raise the geo-strategic importance.</w:t>
      </w:r>
      <w:r w:rsidRPr="002F63BB">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D410D">
        <w:rPr>
          <w:b/>
          <w:sz w:val="26"/>
          <w:highlight w:val="green"/>
          <w:u w:val="single"/>
        </w:rPr>
        <w:t>boost</w:t>
      </w:r>
      <w:r w:rsidRPr="003432AE">
        <w:rPr>
          <w:u w:val="single"/>
        </w:rPr>
        <w:t xml:space="preserve"> up the </w:t>
      </w:r>
      <w:r w:rsidRPr="00DD410D">
        <w:rPr>
          <w:b/>
          <w:sz w:val="26"/>
          <w:highlight w:val="green"/>
          <w:u w:val="single"/>
        </w:rPr>
        <w:t>regional</w:t>
      </w:r>
      <w:r w:rsidRPr="003432AE">
        <w:rPr>
          <w:u w:val="single"/>
        </w:rPr>
        <w:t xml:space="preserve"> states‘ </w:t>
      </w:r>
      <w:r w:rsidRPr="00DD410D">
        <w:rPr>
          <w:b/>
          <w:sz w:val="26"/>
          <w:highlight w:val="green"/>
          <w:u w:val="single"/>
        </w:rPr>
        <w:t>economy</w:t>
      </w:r>
      <w:r w:rsidRPr="003432AE">
        <w:rPr>
          <w:u w:val="single"/>
        </w:rPr>
        <w:t xml:space="preserve">, </w:t>
      </w:r>
      <w:r w:rsidRPr="00DD410D">
        <w:rPr>
          <w:b/>
          <w:sz w:val="26"/>
          <w:highlight w:val="green"/>
          <w:u w:val="single"/>
        </w:rPr>
        <w:t>ensure peace</w:t>
      </w:r>
      <w:r w:rsidRPr="003432AE">
        <w:rPr>
          <w:u w:val="single"/>
        </w:rPr>
        <w:t xml:space="preserve"> and prosperity in the region.</w:t>
      </w:r>
      <w:r w:rsidRPr="002F63BB">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D410D">
        <w:rPr>
          <w:b/>
          <w:sz w:val="26"/>
          <w:highlight w:val="green"/>
          <w:u w:val="single"/>
        </w:rPr>
        <w:t>peace</w:t>
      </w:r>
      <w:r w:rsidRPr="002F63BB">
        <w:t xml:space="preserve"> is more than that, it is </w:t>
      </w:r>
      <w:r w:rsidRPr="00DD410D">
        <w:rPr>
          <w:b/>
          <w:sz w:val="26"/>
          <w:highlight w:val="green"/>
          <w:u w:val="single"/>
        </w:rPr>
        <w:t>based on the political,</w:t>
      </w:r>
      <w:r w:rsidRPr="002F63BB">
        <w:t xml:space="preserve"> social </w:t>
      </w:r>
      <w:r w:rsidRPr="00DD410D">
        <w:rPr>
          <w:b/>
          <w:sz w:val="26"/>
          <w:highlight w:val="green"/>
          <w:u w:val="single"/>
        </w:rPr>
        <w:t>and economic development</w:t>
      </w:r>
      <w:r w:rsidRPr="002F63BB">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D410D">
        <w:rPr>
          <w:b/>
          <w:sz w:val="26"/>
          <w:highlight w:val="green"/>
          <w:u w:val="single"/>
        </w:rPr>
        <w:t>free trade and</w:t>
      </w:r>
      <w:r w:rsidRPr="002F63BB">
        <w:rPr>
          <w:u w:val="single"/>
        </w:rPr>
        <w:t xml:space="preserve"> economic </w:t>
      </w:r>
      <w:r w:rsidRPr="00DD410D">
        <w:rPr>
          <w:b/>
          <w:sz w:val="26"/>
          <w:highlight w:val="green"/>
          <w:u w:val="single"/>
        </w:rPr>
        <w:t>interdependence</w:t>
      </w:r>
      <w:r w:rsidRPr="002F63BB">
        <w:rPr>
          <w:u w:val="single"/>
        </w:rPr>
        <w:t xml:space="preserve"> flourish peace and </w:t>
      </w:r>
      <w:r w:rsidRPr="00DD410D">
        <w:rPr>
          <w:b/>
          <w:sz w:val="26"/>
          <w:highlight w:val="green"/>
          <w:u w:val="single"/>
        </w:rPr>
        <w:t>eliminate</w:t>
      </w:r>
      <w:r w:rsidRPr="002F63BB">
        <w:rPr>
          <w:u w:val="single"/>
        </w:rPr>
        <w:t xml:space="preserve"> the risk of </w:t>
      </w:r>
      <w:r w:rsidRPr="00DD410D">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D410D">
        <w:rPr>
          <w:b/>
          <w:bCs/>
          <w:sz w:val="26"/>
          <w:highlight w:val="green"/>
          <w:u w:val="single"/>
        </w:rPr>
        <w:t>Pakistan</w:t>
      </w:r>
      <w:r w:rsidRPr="002F63BB">
        <w:rPr>
          <w:u w:val="single"/>
        </w:rPr>
        <w:t xml:space="preserve">, China </w:t>
      </w:r>
      <w:r w:rsidRPr="00DD410D">
        <w:rPr>
          <w:b/>
          <w:sz w:val="26"/>
          <w:highlight w:val="green"/>
          <w:u w:val="single"/>
        </w:rPr>
        <w:t>and</w:t>
      </w:r>
      <w:r w:rsidRPr="00DD410D">
        <w:rPr>
          <w:highlight w:val="green"/>
          <w:u w:val="single"/>
        </w:rPr>
        <w:t xml:space="preserve"> </w:t>
      </w:r>
      <w:r w:rsidRPr="002F63BB">
        <w:rPr>
          <w:u w:val="single"/>
        </w:rPr>
        <w:t xml:space="preserve">other </w:t>
      </w:r>
      <w:r w:rsidRPr="00DD410D">
        <w:rPr>
          <w:b/>
          <w:sz w:val="26"/>
          <w:highlight w:val="green"/>
          <w:u w:val="single"/>
        </w:rPr>
        <w:t>central Asian states</w:t>
      </w:r>
      <w:r w:rsidRPr="00DD410D">
        <w:rPr>
          <w:highlight w:val="green"/>
          <w:u w:val="single"/>
        </w:rPr>
        <w:t xml:space="preserve"> </w:t>
      </w:r>
      <w:r w:rsidRPr="00DD410D">
        <w:rPr>
          <w:b/>
          <w:sz w:val="26"/>
          <w:highlight w:val="green"/>
          <w:u w:val="single"/>
        </w:rPr>
        <w:t>have</w:t>
      </w:r>
      <w:r w:rsidRPr="00DD410D">
        <w:rPr>
          <w:highlight w:val="green"/>
          <w:u w:val="single"/>
        </w:rPr>
        <w:t xml:space="preserve"> </w:t>
      </w:r>
      <w:r w:rsidRPr="002F63BB">
        <w:rPr>
          <w:u w:val="single"/>
        </w:rPr>
        <w:t xml:space="preserve">the </w:t>
      </w:r>
      <w:r w:rsidRPr="00DD410D">
        <w:rPr>
          <w:b/>
          <w:sz w:val="26"/>
          <w:highlight w:val="green"/>
          <w:u w:val="single"/>
        </w:rPr>
        <w:t>capacity of regional integration</w:t>
      </w:r>
      <w:r w:rsidRPr="00DD410D">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t xml:space="preserve">According to the norms of NeoFunctionalism, CPEC provides an opportunity of free trade, economic dependence, transportation and regional integration through functional cooperation. </w:t>
      </w:r>
      <w:r w:rsidRPr="00DD410D">
        <w:rPr>
          <w:b/>
          <w:sz w:val="26"/>
          <w:highlight w:val="green"/>
          <w:u w:val="single"/>
        </w:rPr>
        <w:t>South Asia</w:t>
      </w:r>
      <w:r w:rsidRPr="002F63BB">
        <w:t xml:space="preserve"> is the </w:t>
      </w:r>
      <w:r w:rsidRPr="00DD410D">
        <w:rPr>
          <w:b/>
          <w:sz w:val="26"/>
          <w:highlight w:val="green"/>
          <w:u w:val="single"/>
        </w:rPr>
        <w:t>most exacerbated region</w:t>
      </w:r>
      <w:r w:rsidRPr="002F63BB">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D410D">
        <w:rPr>
          <w:b/>
          <w:sz w:val="26"/>
          <w:highlight w:val="green"/>
          <w:u w:val="single"/>
        </w:rPr>
        <w:t>CPEC</w:t>
      </w:r>
      <w:r w:rsidRPr="00DD410D">
        <w:rPr>
          <w:highlight w:val="green"/>
          <w:u w:val="single"/>
        </w:rPr>
        <w:t xml:space="preserve"> </w:t>
      </w:r>
      <w:r w:rsidRPr="00DD410D">
        <w:rPr>
          <w:b/>
          <w:sz w:val="26"/>
          <w:highlight w:val="green"/>
          <w:u w:val="single"/>
          <w:bdr w:val="single" w:sz="18" w:space="0" w:color="auto"/>
        </w:rPr>
        <w:t>bestowed the best opportunity to resolve the conflicts</w:t>
      </w:r>
      <w:r w:rsidRPr="00DD410D">
        <w:rPr>
          <w:highlight w:val="green"/>
          <w:u w:val="single"/>
        </w:rPr>
        <w:t xml:space="preserve"> </w:t>
      </w:r>
      <w:r w:rsidRPr="002F63BB">
        <w:rPr>
          <w:u w:val="single"/>
        </w:rPr>
        <w:t>and created peace through geo-economics and geo-politics</w:t>
      </w:r>
      <w:r w:rsidRPr="002F63BB">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D410D">
        <w:rPr>
          <w:b/>
          <w:sz w:val="26"/>
          <w:highlight w:val="green"/>
          <w:u w:val="single"/>
        </w:rPr>
        <w:t>interconnect</w:t>
      </w:r>
      <w:r w:rsidRPr="002F63BB">
        <w:rPr>
          <w:u w:val="single"/>
        </w:rPr>
        <w:t xml:space="preserve"> China, </w:t>
      </w:r>
      <w:r w:rsidRPr="00DD410D">
        <w:rPr>
          <w:b/>
          <w:sz w:val="26"/>
          <w:highlight w:val="green"/>
          <w:u w:val="single"/>
        </w:rPr>
        <w:t>Pakistan</w:t>
      </w:r>
      <w:r w:rsidRPr="002F63BB">
        <w:rPr>
          <w:u w:val="single"/>
        </w:rPr>
        <w:t xml:space="preserve">, Iran, </w:t>
      </w:r>
      <w:r w:rsidRPr="00DD410D">
        <w:rPr>
          <w:b/>
          <w:sz w:val="26"/>
          <w:highlight w:val="green"/>
          <w:u w:val="single"/>
        </w:rPr>
        <w:t>India</w:t>
      </w:r>
      <w:r w:rsidRPr="002F63BB">
        <w:rPr>
          <w:u w:val="single"/>
        </w:rPr>
        <w:t xml:space="preserve">, Afghanistan, </w:t>
      </w:r>
      <w:r w:rsidRPr="00DD410D">
        <w:rPr>
          <w:b/>
          <w:sz w:val="26"/>
          <w:highlight w:val="green"/>
          <w:u w:val="single"/>
        </w:rPr>
        <w:t>Central Asia</w:t>
      </w:r>
      <w:r w:rsidRPr="002F63BB">
        <w:rPr>
          <w:u w:val="single"/>
        </w:rPr>
        <w:t>, West Asia, not only this other states of the Central Asia are also may connected with this corridor through India.</w:t>
      </w:r>
      <w:r w:rsidRPr="002F63BB">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3E2A99A3" w14:textId="77777777" w:rsidR="00E87FE8" w:rsidRPr="00617C8D" w:rsidRDefault="00E87FE8" w:rsidP="00E87FE8">
      <w:pPr>
        <w:pStyle w:val="Heading4"/>
      </w:pPr>
      <w:r w:rsidRPr="00617C8D">
        <w:t xml:space="preserve">Central Asia Instability </w:t>
      </w:r>
      <w:r>
        <w:t>explodes globally</w:t>
      </w:r>
    </w:p>
    <w:p w14:paraId="0354D9A9" w14:textId="77777777" w:rsidR="00E87FE8" w:rsidRDefault="00E87FE8" w:rsidP="00E87FE8">
      <w:r w:rsidRPr="004055CB">
        <w:rPr>
          <w:rStyle w:val="Style13ptBold"/>
        </w:rPr>
        <w:t>Blank 2k</w:t>
      </w:r>
      <w:r>
        <w:t xml:space="preserve"> [Stephen J. - Expert on the Soviet Bloc for the Strategic Studies Institute, “American Grand Strategy and the Transcaspian Region”, World Affairs. 9-22] </w:t>
      </w:r>
    </w:p>
    <w:p w14:paraId="692EDAE5" w14:textId="77777777" w:rsidR="00E87FE8" w:rsidRPr="006F1BA5" w:rsidRDefault="00E87FE8" w:rsidP="00E87FE8">
      <w:pPr>
        <w:rPr>
          <w:b/>
        </w:rPr>
      </w:pPr>
      <w:r w:rsidRPr="006F1BA5">
        <w:rPr>
          <w:sz w:val="12"/>
        </w:rPr>
        <w:t>Thus many</w:t>
      </w:r>
      <w:r w:rsidRPr="006F1BA5">
        <w:t xml:space="preserve"> </w:t>
      </w:r>
      <w:r w:rsidRPr="00DD410D">
        <w:rPr>
          <w:rStyle w:val="UnderlineBold"/>
          <w:sz w:val="22"/>
          <w:highlight w:val="green"/>
        </w:rPr>
        <w:t>structural conditions for</w:t>
      </w:r>
      <w:r w:rsidRPr="006F1BA5">
        <w:rPr>
          <w:rStyle w:val="UnderlineBold"/>
          <w:sz w:val="22"/>
        </w:rPr>
        <w:t xml:space="preserve"> conventional </w:t>
      </w:r>
      <w:r w:rsidRPr="00DD410D">
        <w:rPr>
          <w:rStyle w:val="UnderlineBold"/>
          <w:sz w:val="22"/>
          <w:highlight w:val="green"/>
        </w:rPr>
        <w:t>war</w:t>
      </w:r>
      <w:r w:rsidRPr="006F1BA5">
        <w:t xml:space="preserve"> </w:t>
      </w:r>
      <w:r w:rsidRPr="006F1BA5">
        <w:rPr>
          <w:sz w:val="12"/>
        </w:rPr>
        <w:t xml:space="preserve">or protracted ethnic conflict where third parties intervene now </w:t>
      </w:r>
      <w:r w:rsidRPr="00DD410D">
        <w:rPr>
          <w:rStyle w:val="UnderlineBold"/>
          <w:sz w:val="22"/>
          <w:highlight w:val="green"/>
        </w:rPr>
        <w:t>exist in</w:t>
      </w:r>
      <w:r w:rsidRPr="006F1BA5">
        <w:t xml:space="preserve"> </w:t>
      </w:r>
      <w:r w:rsidRPr="006F1BA5">
        <w:rPr>
          <w:sz w:val="12"/>
        </w:rPr>
        <w:t>the Transcaucasus and</w:t>
      </w:r>
      <w:r w:rsidRPr="006F1BA5">
        <w:t xml:space="preserve"> </w:t>
      </w:r>
      <w:r w:rsidRPr="00DD410D">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DD410D">
        <w:rPr>
          <w:rStyle w:val="UnderlineBold"/>
          <w:sz w:val="22"/>
          <w:highlight w:val="green"/>
        </w:rPr>
        <w:t>drug trade</w:t>
      </w:r>
      <w:r w:rsidRPr="006F1BA5">
        <w:t>,</w:t>
      </w:r>
      <w:r w:rsidRPr="006F1BA5">
        <w:rPr>
          <w:sz w:val="12"/>
        </w:rPr>
        <w:t xml:space="preserve"> the</w:t>
      </w:r>
      <w:r w:rsidRPr="006F1BA5">
        <w:t xml:space="preserve"> </w:t>
      </w:r>
      <w:r w:rsidRPr="00DD410D">
        <w:rPr>
          <w:rStyle w:val="UnderlineBold"/>
          <w:sz w:val="22"/>
          <w:highlight w:val="green"/>
        </w:rPr>
        <w:t>Chechen wars</w:t>
      </w:r>
      <w:r w:rsidRPr="00DD410D">
        <w:rPr>
          <w:b/>
          <w:highlight w:val="green"/>
        </w:rPr>
        <w:t xml:space="preserve">, </w:t>
      </w:r>
      <w:r w:rsidRPr="00DD410D">
        <w:rPr>
          <w:rStyle w:val="UnderlineBold"/>
          <w:sz w:val="22"/>
          <w:highlight w:val="green"/>
        </w:rPr>
        <w:t>and</w:t>
      </w:r>
      <w:r w:rsidRPr="006F1BA5">
        <w:t xml:space="preserve"> </w:t>
      </w:r>
      <w:r w:rsidRPr="006F1BA5">
        <w:rPr>
          <w:sz w:val="12"/>
        </w:rPr>
        <w:t>the unresolved</w:t>
      </w:r>
      <w:r w:rsidRPr="006F1BA5">
        <w:t xml:space="preserve"> </w:t>
      </w:r>
      <w:r w:rsidRPr="00DD410D">
        <w:rPr>
          <w:rStyle w:val="UnderlineBold"/>
          <w:sz w:val="22"/>
          <w:highlight w:val="green"/>
        </w:rPr>
        <w:t>ethnopolitical conflicts</w:t>
      </w:r>
      <w:r w:rsidRPr="006F1BA5">
        <w:t xml:space="preserve"> that </w:t>
      </w:r>
      <w:r w:rsidRPr="00DD410D">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DD410D">
        <w:rPr>
          <w:rStyle w:val="UnderlineBold"/>
          <w:sz w:val="22"/>
          <w:highlight w:val="green"/>
        </w:rPr>
        <w:t>corrupt</w:t>
      </w:r>
      <w:r w:rsidRPr="006F1BA5">
        <w:rPr>
          <w:rStyle w:val="UnderlineBold"/>
          <w:sz w:val="22"/>
        </w:rPr>
        <w:t xml:space="preserve"> </w:t>
      </w:r>
      <w:r w:rsidRPr="00DD410D">
        <w:rPr>
          <w:rStyle w:val="UnderlineBold"/>
          <w:sz w:val="22"/>
          <w:highlight w:val="green"/>
        </w:rPr>
        <w:t>governments</w:t>
      </w:r>
      <w:r w:rsidRPr="006F1BA5">
        <w:t xml:space="preserve">, </w:t>
      </w:r>
      <w:r w:rsidRPr="00DD410D">
        <w:rPr>
          <w:rStyle w:val="UnderlineBold"/>
          <w:sz w:val="22"/>
          <w:highlight w:val="green"/>
        </w:rPr>
        <w:t>provide</w:t>
      </w:r>
      <w:r w:rsidRPr="006F1BA5">
        <w:rPr>
          <w:b/>
        </w:rPr>
        <w:t xml:space="preserve"> </w:t>
      </w:r>
      <w:r w:rsidRPr="006F1BA5">
        <w:rPr>
          <w:rStyle w:val="UnderlineBold"/>
          <w:sz w:val="22"/>
        </w:rPr>
        <w:t xml:space="preserve">plenty of </w:t>
      </w:r>
      <w:r w:rsidRPr="00DD410D">
        <w:rPr>
          <w:rStyle w:val="UnderlineBold"/>
          <w:sz w:val="22"/>
          <w:highlight w:val="green"/>
        </w:rPr>
        <w:t>tinder for</w:t>
      </w:r>
      <w:r w:rsidRPr="006F1BA5">
        <w:rPr>
          <w:rStyle w:val="UnderlineBold"/>
          <w:sz w:val="22"/>
        </w:rPr>
        <w:t xml:space="preserve"> future </w:t>
      </w:r>
      <w:r w:rsidRPr="00DD410D">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DD410D">
        <w:rPr>
          <w:rStyle w:val="UnderlineBold"/>
          <w:sz w:val="22"/>
          <w:highlight w:val="green"/>
        </w:rPr>
        <w:t>structural factors</w:t>
      </w:r>
      <w:r w:rsidRPr="006F1BA5">
        <w:rPr>
          <w:sz w:val="12"/>
        </w:rPr>
        <w:t xml:space="preserve"> also</w:t>
      </w:r>
      <w:r w:rsidRPr="006F1BA5">
        <w:t xml:space="preserve"> </w:t>
      </w:r>
      <w:r w:rsidRPr="00DD410D">
        <w:rPr>
          <w:rStyle w:val="UnderlineBold"/>
          <w:sz w:val="22"/>
          <w:highlight w:val="green"/>
        </w:rPr>
        <w:t>have great potential for unintended escalation</w:t>
      </w:r>
      <w:r w:rsidRPr="006F1BA5">
        <w:rPr>
          <w:b/>
        </w:rPr>
        <w:t xml:space="preserve">. </w:t>
      </w:r>
      <w:r w:rsidRPr="00DD410D">
        <w:rPr>
          <w:rStyle w:val="UnderlineBold"/>
          <w:sz w:val="22"/>
          <w:highlight w:val="green"/>
        </w:rPr>
        <w:t>Big powers</w:t>
      </w:r>
      <w:r w:rsidRPr="006F1BA5">
        <w:rPr>
          <w:b/>
        </w:rPr>
        <w:t xml:space="preserve"> </w:t>
      </w:r>
      <w:r w:rsidRPr="006F1BA5">
        <w:rPr>
          <w:b/>
          <w:sz w:val="12"/>
        </w:rPr>
        <w:t>often</w:t>
      </w:r>
      <w:r w:rsidRPr="006F1BA5">
        <w:rPr>
          <w:b/>
        </w:rPr>
        <w:t xml:space="preserve"> </w:t>
      </w:r>
      <w:r w:rsidRPr="00DD410D">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DD410D">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DD410D">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DD410D">
        <w:rPr>
          <w:rStyle w:val="UnderlineBold"/>
          <w:sz w:val="22"/>
          <w:highlight w:val="green"/>
        </w:rPr>
        <w:t>war against Russia</w:t>
      </w:r>
      <w:r w:rsidRPr="006F1BA5">
        <w:rPr>
          <w:b/>
          <w:sz w:val="12"/>
        </w:rPr>
        <w:t>, or if it could</w:t>
      </w:r>
      <w:r w:rsidRPr="006F1BA5">
        <w:rPr>
          <w:b/>
        </w:rPr>
        <w:t xml:space="preserve">, </w:t>
      </w:r>
      <w:r w:rsidRPr="00DD410D">
        <w:rPr>
          <w:rStyle w:val="UnderlineBold"/>
          <w:sz w:val="22"/>
          <w:highlight w:val="green"/>
        </w:rPr>
        <w:t>would</w:t>
      </w:r>
      <w:r w:rsidRPr="006F1BA5">
        <w:rPr>
          <w:rStyle w:val="UnderlineBold"/>
          <w:sz w:val="22"/>
        </w:rPr>
        <w:t xml:space="preserve"> conceivably </w:t>
      </w:r>
      <w:r w:rsidRPr="00DD410D">
        <w:rPr>
          <w:rStyle w:val="UnderlineBold"/>
          <w:sz w:val="22"/>
          <w:highlight w:val="green"/>
        </w:rPr>
        <w:t>trigger a</w:t>
      </w:r>
      <w:r w:rsidRPr="006F1BA5">
        <w:rPr>
          <w:rStyle w:val="UnderlineBold"/>
          <w:sz w:val="22"/>
        </w:rPr>
        <w:t xml:space="preserve"> potential </w:t>
      </w:r>
      <w:r w:rsidRPr="00DD410D">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DD410D">
        <w:rPr>
          <w:rStyle w:val="UnderlineBold"/>
          <w:sz w:val="22"/>
          <w:highlight w:val="green"/>
        </w:rPr>
        <w:t>the danger</w:t>
      </w:r>
      <w:r w:rsidRPr="006F1BA5">
        <w:rPr>
          <w:rStyle w:val="UnderlineBold"/>
          <w:sz w:val="22"/>
        </w:rPr>
        <w:t xml:space="preserve"> of major war </w:t>
      </w:r>
      <w:r w:rsidRPr="00DD410D">
        <w:rPr>
          <w:rStyle w:val="UnderlineBold"/>
          <w:sz w:val="22"/>
          <w:highlight w:val="green"/>
        </w:rPr>
        <w:t>is higher here than</w:t>
      </w:r>
      <w:r w:rsidRPr="006F1BA5">
        <w:rPr>
          <w:b/>
        </w:rPr>
        <w:t xml:space="preserve"> </w:t>
      </w:r>
      <w:r w:rsidRPr="006F1BA5">
        <w:rPr>
          <w:sz w:val="12"/>
        </w:rPr>
        <w:t xml:space="preserve">almost </w:t>
      </w:r>
      <w:r w:rsidRPr="00DD410D">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DD410D">
        <w:rPr>
          <w:rStyle w:val="UnderlineBold"/>
          <w:sz w:val="22"/>
          <w:highlight w:val="green"/>
        </w:rPr>
        <w:t>potential for serious instability is high</w:t>
      </w:r>
      <w:r w:rsidRPr="006F1BA5">
        <w:rPr>
          <w:b/>
        </w:rPr>
        <w:t>;</w:t>
      </w:r>
      <w:r w:rsidRPr="006F1BA5">
        <w:rPr>
          <w:b/>
          <w:sz w:val="12"/>
        </w:rPr>
        <w:t xml:space="preserve"> (2) both </w:t>
      </w:r>
      <w:r w:rsidRPr="00DD410D">
        <w:rPr>
          <w:rStyle w:val="UnderlineBold"/>
          <w:sz w:val="22"/>
          <w:highlight w:val="green"/>
        </w:rPr>
        <w:t>superpowers perceive vital interests</w:t>
      </w:r>
      <w:r w:rsidRPr="00DD410D">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neither has willing proxies capable of settling the situation</w:t>
      </w:r>
      <w:r w:rsidRPr="00E73142">
        <w:rPr>
          <w:b/>
        </w:rPr>
        <w:t>.(77)</w:t>
      </w:r>
    </w:p>
    <w:p w14:paraId="45906D5E" w14:textId="77777777" w:rsidR="00E87FE8" w:rsidRDefault="00E87FE8" w:rsidP="00E87FE8">
      <w:pPr>
        <w:pStyle w:val="Heading4"/>
      </w:pPr>
      <w:r>
        <w:t xml:space="preserve">South Asia War goes </w:t>
      </w:r>
      <w:r>
        <w:rPr>
          <w:u w:val="single"/>
        </w:rPr>
        <w:t>Nuclear</w:t>
      </w:r>
      <w:r>
        <w:t xml:space="preserve"> and causes </w:t>
      </w:r>
      <w:r>
        <w:rPr>
          <w:u w:val="single"/>
        </w:rPr>
        <w:t>Extinction</w:t>
      </w:r>
      <w:r>
        <w:t>.</w:t>
      </w:r>
    </w:p>
    <w:p w14:paraId="50C08863" w14:textId="77777777" w:rsidR="00E87FE8" w:rsidRPr="00897AB6" w:rsidRDefault="00E87FE8" w:rsidP="00E87FE8">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9" w:history="1">
        <w:r w:rsidRPr="001C18ED">
          <w:rPr>
            <w:rStyle w:val="Hyperlink"/>
          </w:rPr>
          <w:t>https://www.telegraphindia.com/opinion/the-nuclear-cloud-hanging-over-the-human-race/cid/1719608#</w:t>
        </w:r>
      </w:hyperlink>
      <w:r>
        <w:t xml:space="preserve"> SM</w:t>
      </w:r>
    </w:p>
    <w:p w14:paraId="053D249F" w14:textId="77777777" w:rsidR="00E87FE8" w:rsidRPr="00260594" w:rsidRDefault="00E87FE8" w:rsidP="00E87FE8">
      <w:r w:rsidRPr="00897AB6">
        <w:rPr>
          <w:rStyle w:val="StyleUnderline"/>
        </w:rPr>
        <w:t>The nuclear cloud hanging over the human race</w:t>
      </w:r>
      <w:r>
        <w:rPr>
          <w:rStyle w:val="StyleUnderline"/>
        </w:rPr>
        <w:t xml:space="preserve"> </w:t>
      </w:r>
      <w:r w:rsidRPr="00DD410D">
        <w:rPr>
          <w:rStyle w:val="StyleUnderline"/>
          <w:highlight w:val="green"/>
        </w:rPr>
        <w:t>Even a limited India-Pakistan nuclear conflict</w:t>
      </w:r>
      <w:r w:rsidRPr="00897AB6">
        <w:rPr>
          <w:rStyle w:val="StyleUnderline"/>
        </w:rPr>
        <w:t xml:space="preserve"> could </w:t>
      </w:r>
      <w:r w:rsidRPr="00DD410D">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D410D">
        <w:rPr>
          <w:rStyle w:val="StyleUnderline"/>
          <w:highlight w:val="green"/>
        </w:rPr>
        <w:t xml:space="preserve">immediate casualties </w:t>
      </w:r>
      <w:r w:rsidRPr="00897AB6">
        <w:rPr>
          <w:rStyle w:val="StyleUnderline"/>
        </w:rPr>
        <w:t xml:space="preserve">could </w:t>
      </w:r>
      <w:r w:rsidRPr="00DD410D">
        <w:rPr>
          <w:rStyle w:val="StyleUnderline"/>
          <w:highlight w:val="green"/>
        </w:rPr>
        <w:t>number 125 million</w:t>
      </w:r>
      <w:r w:rsidRPr="00897AB6">
        <w:rPr>
          <w:rStyle w:val="StyleUnderline"/>
        </w:rPr>
        <w:t xml:space="preserve"> lives</w:t>
      </w:r>
      <w:r>
        <w:rPr>
          <w:rStyle w:val="StyleUnderline"/>
        </w:rPr>
        <w:t xml:space="preserve"> </w:t>
      </w:r>
      <w:r w:rsidRPr="00904F93">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DD410D">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D410D">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DD410D">
        <w:rPr>
          <w:rStyle w:val="StyleUnderline"/>
          <w:highlight w:val="green"/>
        </w:rPr>
        <w:t>posing threats to</w:t>
      </w:r>
      <w:r w:rsidRPr="00897AB6">
        <w:rPr>
          <w:rStyle w:val="StyleUnderline"/>
        </w:rPr>
        <w:t xml:space="preserve"> life support systems especially food production. In short, it threatened </w:t>
      </w:r>
      <w:r w:rsidRPr="00DD410D">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t xml:space="preserve">. (a Kiloton being the explosive equivalent power of 1000 tons of TNT). </w:t>
      </w:r>
      <w:r w:rsidRPr="00753C2F">
        <w:rPr>
          <w:rStyle w:val="StyleUnderline"/>
        </w:rPr>
        <w:t>Such scales and speeds of destruction for both parties would indeed be of an existential nature</w:t>
      </w:r>
      <w:r w:rsidRPr="00904F93">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D410D">
        <w:rPr>
          <w:rStyle w:val="StyleUnderline"/>
          <w:highlight w:val="green"/>
        </w:rPr>
        <w:t>even a regional Indo-Pak nuclear war with</w:t>
      </w:r>
      <w:r w:rsidRPr="00897AB6">
        <w:rPr>
          <w:rStyle w:val="StyleUnderline"/>
        </w:rPr>
        <w:t xml:space="preserve"> hundreds of </w:t>
      </w:r>
      <w:r w:rsidRPr="00DD410D">
        <w:rPr>
          <w:rStyle w:val="StyleUnderline"/>
          <w:highlight w:val="green"/>
        </w:rPr>
        <w:t>low yield</w:t>
      </w:r>
      <w:r w:rsidRPr="00897AB6">
        <w:rPr>
          <w:rStyle w:val="StyleUnderline"/>
        </w:rPr>
        <w:t xml:space="preserve"> nuclear </w:t>
      </w:r>
      <w:r w:rsidRPr="00DD410D">
        <w:rPr>
          <w:rStyle w:val="StyleUnderline"/>
          <w:highlight w:val="green"/>
        </w:rPr>
        <w:t xml:space="preserve">explosions can </w:t>
      </w:r>
      <w:r w:rsidRPr="00897AB6">
        <w:rPr>
          <w:rStyle w:val="StyleUnderline"/>
        </w:rPr>
        <w:t xml:space="preserve">also </w:t>
      </w:r>
      <w:r w:rsidRPr="00DD410D">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DD410D">
        <w:rPr>
          <w:rStyle w:val="StyleUnderline"/>
          <w:highlight w:val="green"/>
        </w:rPr>
        <w:t>billions</w:t>
      </w:r>
      <w:r w:rsidRPr="00897AB6">
        <w:rPr>
          <w:rStyle w:val="StyleUnderline"/>
        </w:rPr>
        <w:t xml:space="preserve"> of people </w:t>
      </w:r>
      <w:r w:rsidRPr="00DD410D">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t xml:space="preserve">The political and strategic implications of the long-term impact on climate change challenges the foundations of the edifice on which nuclear weapon strategy has been constructed. It is obvious that </w:t>
      </w:r>
      <w:r w:rsidRPr="00DD410D">
        <w:rPr>
          <w:rStyle w:val="StyleUnderline"/>
          <w:highlight w:val="green"/>
        </w:rPr>
        <w:t>any</w:t>
      </w:r>
      <w:r w:rsidRPr="00897AB6">
        <w:rPr>
          <w:rStyle w:val="StyleUnderline"/>
        </w:rPr>
        <w:t xml:space="preserve"> deliberate initiation of </w:t>
      </w:r>
      <w:r w:rsidRPr="00DD410D">
        <w:rPr>
          <w:rStyle w:val="StyleUnderline"/>
          <w:highlight w:val="green"/>
        </w:rPr>
        <w:t xml:space="preserve">nuclear war </w:t>
      </w:r>
      <w:r w:rsidRPr="00897AB6">
        <w:rPr>
          <w:rStyle w:val="StyleUnderline"/>
        </w:rPr>
        <w:t xml:space="preserve">has a high probability of </w:t>
      </w:r>
      <w:r w:rsidRPr="00DD410D">
        <w:rPr>
          <w:rStyle w:val="StyleUnderline"/>
          <w:highlight w:val="green"/>
        </w:rPr>
        <w:t>posi</w:t>
      </w:r>
      <w:r w:rsidRPr="00897AB6">
        <w:rPr>
          <w:rStyle w:val="StyleUnderline"/>
        </w:rPr>
        <w:t xml:space="preserve">ng </w:t>
      </w:r>
      <w:r w:rsidRPr="00DD410D">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t xml:space="preserve"> This indicates that the First Use doctrine in the name of strengthening deterrence stands fully exposed for its incredibility and the utter stupidity of the use of nuclear weapons.</w:t>
      </w:r>
    </w:p>
    <w:p w14:paraId="15B29565" w14:textId="77777777" w:rsidR="00E87FE8" w:rsidRPr="00B55AD5" w:rsidRDefault="00E87FE8" w:rsidP="00E87FE8"/>
    <w:p w14:paraId="7F1A0EEA" w14:textId="77777777" w:rsidR="00E87FE8" w:rsidRDefault="00E87FE8" w:rsidP="00E87FE8">
      <w:pPr>
        <w:pStyle w:val="Heading3"/>
      </w:pPr>
      <w:r>
        <w:t>1AC: Framework</w:t>
      </w:r>
    </w:p>
    <w:p w14:paraId="25BB354C" w14:textId="77777777" w:rsidR="00E87FE8" w:rsidRDefault="00E87FE8" w:rsidP="00E87FE8">
      <w:pPr>
        <w:pStyle w:val="Heading4"/>
        <w:shd w:val="clear" w:color="auto" w:fill="FFFFFF"/>
        <w:rPr>
          <w:rFonts w:cs="Calibri"/>
          <w:color w:val="222222"/>
          <w:szCs w:val="26"/>
        </w:rPr>
      </w:pPr>
      <w:r>
        <w:rPr>
          <w:rFonts w:cs="Calibri"/>
          <w:color w:val="222222"/>
          <w:szCs w:val="26"/>
        </w:rPr>
        <w:t>The standard is maximizing expected wellbeing.</w:t>
      </w:r>
    </w:p>
    <w:p w14:paraId="19F87C0E" w14:textId="77777777" w:rsidR="00E87FE8" w:rsidRDefault="00E87FE8" w:rsidP="00E87FE8">
      <w:pPr>
        <w:pStyle w:val="Heading4"/>
        <w:shd w:val="clear" w:color="auto" w:fill="FFFFFF"/>
        <w:rPr>
          <w:rFonts w:cs="Calibri"/>
          <w:color w:val="222222"/>
          <w:szCs w:val="26"/>
        </w:rPr>
      </w:pPr>
      <w:r>
        <w:rPr>
          <w:rFonts w:cs="Calibri"/>
          <w:color w:val="222222"/>
          <w:szCs w:val="26"/>
        </w:rPr>
        <w:t>1] Actor spec—governments must use util because they </w:t>
      </w:r>
      <w:r>
        <w:rPr>
          <w:rFonts w:cs="Calibri"/>
          <w:color w:val="222222"/>
          <w:szCs w:val="26"/>
          <w:u w:val="single"/>
        </w:rPr>
        <w:t>don’t have intentions</w:t>
      </w:r>
      <w:r>
        <w:rPr>
          <w:rFonts w:cs="Calibri"/>
          <w:color w:val="222222"/>
          <w:szCs w:val="26"/>
        </w:rPr>
        <w:t> and are </w:t>
      </w:r>
      <w:r>
        <w:rPr>
          <w:rFonts w:cs="Calibri"/>
          <w:color w:val="222222"/>
          <w:szCs w:val="26"/>
          <w:u w:val="single"/>
        </w:rPr>
        <w:t>constantly</w:t>
      </w:r>
      <w:r>
        <w:rPr>
          <w:rFonts w:cs="Calibri"/>
          <w:color w:val="222222"/>
          <w:szCs w:val="26"/>
        </w:rPr>
        <w:t> dealing with tradeoffs—takes out calc indicts since they are empirically denied.</w:t>
      </w:r>
    </w:p>
    <w:p w14:paraId="6CBBD796" w14:textId="77777777" w:rsidR="00E87FE8" w:rsidRDefault="00E87FE8" w:rsidP="00E87FE8">
      <w:pPr>
        <w:pStyle w:val="Heading4"/>
        <w:shd w:val="clear" w:color="auto" w:fill="FFFFFF"/>
        <w:rPr>
          <w:rFonts w:cs="Calibri"/>
          <w:color w:val="222222"/>
          <w:szCs w:val="26"/>
        </w:rPr>
      </w:pPr>
      <w:r>
        <w:rPr>
          <w:rFonts w:cs="Calibri"/>
          <w:color w:val="222222"/>
          <w:szCs w:val="26"/>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D4A7FAA" w14:textId="77777777" w:rsidR="00E87FE8" w:rsidRDefault="00E87FE8" w:rsidP="00E87FE8">
      <w:pPr>
        <w:pStyle w:val="Heading4"/>
        <w:shd w:val="clear" w:color="auto" w:fill="FFFFFF"/>
        <w:rPr>
          <w:rFonts w:cs="Calibri"/>
          <w:color w:val="222222"/>
          <w:szCs w:val="26"/>
        </w:rPr>
      </w:pPr>
      <w:r>
        <w:rPr>
          <w:rFonts w:cs="Calibri"/>
          <w:color w:val="222222"/>
          <w:szCs w:val="26"/>
        </w:rPr>
        <w:t>3] Pleasure and pain are the starting point for moral reasoning—they’re our most baseline desires and the only things that explain the intrinsic value of objects or actions</w:t>
      </w:r>
    </w:p>
    <w:p w14:paraId="2E10856F" w14:textId="77777777" w:rsidR="00E87FE8" w:rsidRDefault="00E87FE8" w:rsidP="00E87FE8">
      <w:pPr>
        <w:shd w:val="clear" w:color="auto" w:fill="FFFFFF"/>
        <w:rPr>
          <w:color w:val="222222"/>
        </w:rPr>
      </w:pPr>
      <w:r>
        <w:rPr>
          <w:b/>
          <w:bCs/>
          <w:color w:val="222222"/>
          <w:sz w:val="26"/>
          <w:szCs w:val="26"/>
        </w:rPr>
        <w:t>Moen 16</w:t>
      </w:r>
      <w:r>
        <w:rPr>
          <w:color w:val="000000"/>
        </w:rPr>
        <w:t>, Ole M</w:t>
      </w:r>
      <w:r>
        <w:rPr>
          <w:color w:val="222222"/>
        </w:rPr>
        <w:t>artin (PhD, Research Fellow in Philosophy at University of Oslo). "An Argument for Hedonism." Journal of Value Inquiry 50.2 (2016): 267.</w:t>
      </w:r>
    </w:p>
    <w:p w14:paraId="4ADBC3B9" w14:textId="77777777" w:rsidR="00E87FE8" w:rsidRDefault="00E87FE8" w:rsidP="00E87FE8">
      <w:pPr>
        <w:shd w:val="clear" w:color="auto" w:fill="FFFFFF"/>
        <w:rPr>
          <w:color w:val="222222"/>
        </w:rPr>
      </w:pPr>
      <w:r>
        <w:rPr>
          <w:color w:val="222222"/>
          <w:sz w:val="12"/>
          <w:szCs w:val="12"/>
        </w:rPr>
        <w:t>Let us start by observing, empirically, that </w:t>
      </w:r>
      <w:r>
        <w:rPr>
          <w:b/>
          <w:bCs/>
          <w:color w:val="222222"/>
        </w:rPr>
        <w:t>a widely shared judgment about intrinsic value</w:t>
      </w:r>
      <w:r>
        <w:rPr>
          <w:color w:val="222222"/>
          <w:sz w:val="12"/>
          <w:szCs w:val="12"/>
        </w:rPr>
        <w:t> and disvalue </w:t>
      </w:r>
      <w:r>
        <w:rPr>
          <w:b/>
          <w:bCs/>
          <w:color w:val="222222"/>
        </w:rPr>
        <w:t>is that </w:t>
      </w:r>
      <w:r>
        <w:rPr>
          <w:b/>
          <w:bCs/>
          <w:color w:val="222222"/>
          <w:shd w:val="clear" w:color="auto" w:fill="00FF00"/>
        </w:rPr>
        <w:t>pleasure is intrinsically valuable and pain is </w:t>
      </w:r>
      <w:r>
        <w:rPr>
          <w:b/>
          <w:bCs/>
          <w:color w:val="222222"/>
        </w:rPr>
        <w:t>intrinsically </w:t>
      </w:r>
      <w:r>
        <w:rPr>
          <w:b/>
          <w:bCs/>
          <w:color w:val="222222"/>
          <w:shd w:val="clear" w:color="auto" w:fill="00FF00"/>
        </w:rPr>
        <w:t>disvaluable</w:t>
      </w:r>
      <w:r>
        <w:rPr>
          <w:color w:val="222222"/>
          <w:sz w:val="12"/>
          <w:szCs w:val="12"/>
        </w:rPr>
        <w:t>. On virtually any proposed list of intrinsic values and disvalues (we will look at some of them below), pleasure is included among the intrinsic values and pain among the intrinsic disvalues. This inclusion makes intuitive sense, moreover, for </w:t>
      </w:r>
      <w:r>
        <w:rPr>
          <w:b/>
          <w:bCs/>
          <w:color w:val="222222"/>
        </w:rPr>
        <w:t>there is something undeniably good about the way pleasure feels and something undeniably bad about the way pain feels</w:t>
      </w:r>
      <w:r>
        <w:rPr>
          <w:color w:val="222222"/>
          <w:sz w:val="12"/>
          <w:szCs w:val="12"/>
        </w:rPr>
        <w:t>, and neither the goodness of pleasure nor the badness of pain seems to be exhausted by the further effects that these experiences might have. “Pleasure” and “pain” </w:t>
      </w:r>
      <w:r>
        <w:rPr>
          <w:b/>
          <w:bCs/>
          <w:color w:val="222222"/>
        </w:rPr>
        <w:t>are</w:t>
      </w:r>
      <w:r>
        <w:rPr>
          <w:color w:val="222222"/>
          <w:sz w:val="12"/>
          <w:szCs w:val="12"/>
        </w:rPr>
        <w:t> here </w:t>
      </w:r>
      <w:r>
        <w:rPr>
          <w:b/>
          <w:bCs/>
          <w:color w:val="222222"/>
        </w:rPr>
        <w:t>understood inclusively</w:t>
      </w:r>
      <w:r>
        <w:rPr>
          <w:color w:val="222222"/>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b/>
          <w:bCs/>
          <w:color w:val="222222"/>
        </w:rPr>
        <w:t>, I might ask: “What for</w:t>
      </w:r>
      <w:r>
        <w:rPr>
          <w:color w:val="222222"/>
          <w:sz w:val="12"/>
          <w:szCs w:val="12"/>
        </w:rPr>
        <w:t>?”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b/>
          <w:bCs/>
          <w:color w:val="222222"/>
        </w:rPr>
        <w:t>The reason is that the pleasure is not good for anything further; it is simply that for which going to the convenience store and buying the soda is good</w:t>
      </w:r>
      <w:r>
        <w:rPr>
          <w:color w:val="222222"/>
          <w:sz w:val="12"/>
          <w:szCs w:val="12"/>
        </w:rPr>
        <w:t>. 3 As Aristotle observes: “</w:t>
      </w:r>
      <w:r>
        <w:rPr>
          <w:b/>
          <w:bCs/>
          <w:color w:val="222222"/>
          <w:shd w:val="clear" w:color="auto" w:fill="00FF00"/>
        </w:rPr>
        <w:t>We never ask</w:t>
      </w:r>
      <w:r>
        <w:rPr>
          <w:color w:val="222222"/>
          <w:sz w:val="12"/>
          <w:szCs w:val="12"/>
        </w:rPr>
        <w:t> [a man] </w:t>
      </w:r>
      <w:r>
        <w:rPr>
          <w:b/>
          <w:bCs/>
          <w:color w:val="222222"/>
          <w:shd w:val="clear" w:color="auto" w:fill="00FF00"/>
        </w:rPr>
        <w:t>what</w:t>
      </w:r>
      <w:r>
        <w:rPr>
          <w:color w:val="222222"/>
          <w:sz w:val="12"/>
          <w:szCs w:val="12"/>
        </w:rPr>
        <w:t> his </w:t>
      </w:r>
      <w:r>
        <w:rPr>
          <w:b/>
          <w:bCs/>
          <w:color w:val="222222"/>
          <w:shd w:val="clear" w:color="auto" w:fill="00FF00"/>
        </w:rPr>
        <w:t>end is in being pleased, because we assume that pleasure is choice worthy in itself</w:t>
      </w:r>
      <w:r>
        <w:rPr>
          <w:color w:val="222222"/>
          <w:sz w:val="12"/>
          <w:szCs w:val="12"/>
        </w:rPr>
        <w:t>.”4 Presumably, a similar story can be told in the case of pains, for if someone says “This is painful!” we never respond by asking: “And why is that a problem?” We take for granted that </w:t>
      </w:r>
      <w:r>
        <w:rPr>
          <w:b/>
          <w:bCs/>
          <w:color w:val="222222"/>
          <w:shd w:val="clear" w:color="auto" w:fill="00FF00"/>
        </w:rPr>
        <w:t>if something is painful, we have a sufficient explanation of why it is bad</w:t>
      </w:r>
      <w:r>
        <w:rPr>
          <w:color w:val="222222"/>
          <w:sz w:val="12"/>
          <w:szCs w:val="12"/>
        </w:rPr>
        <w:t>. If we are onto something in our everyday reasoning about values, it seems that </w:t>
      </w:r>
      <w:r>
        <w:rPr>
          <w:b/>
          <w:bCs/>
          <w:color w:val="222222"/>
          <w:shd w:val="clear" w:color="auto" w:fill="00FF00"/>
        </w:rPr>
        <w:t>pleasure and pain are both places where we reach the end </w:t>
      </w:r>
      <w:r>
        <w:rPr>
          <w:b/>
          <w:bCs/>
          <w:color w:val="222222"/>
        </w:rPr>
        <w:t>of the line </w:t>
      </w:r>
      <w:r>
        <w:rPr>
          <w:b/>
          <w:bCs/>
          <w:color w:val="222222"/>
          <w:shd w:val="clear" w:color="auto" w:fill="00FF00"/>
        </w:rPr>
        <w:t>in matters of value</w:t>
      </w:r>
      <w:r>
        <w:rPr>
          <w:color w:val="222222"/>
          <w:sz w:val="12"/>
          <w:szCs w:val="12"/>
        </w:rPr>
        <w:t>. Although </w:t>
      </w:r>
      <w:r>
        <w:rPr>
          <w:b/>
          <w:bCs/>
          <w:color w:val="222222"/>
        </w:rPr>
        <w:t>pleasure and pain thus seem to be good candidates for intrinsic value and disvalue</w:t>
      </w:r>
      <w:r>
        <w:rPr>
          <w:color w:val="222222"/>
          <w:sz w:val="12"/>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BF06639" w14:textId="77777777" w:rsidR="00E87FE8" w:rsidRDefault="00E87FE8" w:rsidP="00E87FE8">
      <w:pPr>
        <w:pStyle w:val="Heading4"/>
        <w:shd w:val="clear" w:color="auto" w:fill="FFFFFF"/>
        <w:rPr>
          <w:rFonts w:cs="Calibri"/>
          <w:color w:val="222222"/>
          <w:szCs w:val="26"/>
        </w:rPr>
      </w:pPr>
      <w:r>
        <w:rPr>
          <w:rFonts w:cs="Calibri"/>
          <w:color w:val="222222"/>
          <w:szCs w:val="26"/>
        </w:rPr>
        <w:t>4] Extinction outweighs</w:t>
      </w:r>
    </w:p>
    <w:p w14:paraId="008E86A2" w14:textId="77777777" w:rsidR="00E87FE8" w:rsidRDefault="00E87FE8" w:rsidP="00E87FE8">
      <w:pPr>
        <w:shd w:val="clear" w:color="auto" w:fill="FFFFFF"/>
        <w:rPr>
          <w:color w:val="222222"/>
        </w:rPr>
      </w:pPr>
      <w:r>
        <w:rPr>
          <w:b/>
          <w:bCs/>
          <w:color w:val="222222"/>
          <w:sz w:val="26"/>
          <w:szCs w:val="26"/>
        </w:rPr>
        <w:t>MacAskill 14</w:t>
      </w:r>
      <w:r>
        <w:rPr>
          <w:color w:val="222222"/>
        </w:rPr>
        <w:t> </w:t>
      </w:r>
      <w:r>
        <w:rPr>
          <w:color w:val="222222"/>
          <w:sz w:val="16"/>
          <w:szCs w:val="16"/>
        </w:rPr>
        <w:t>[William, Oxford Philosopher and youngest tenured philosopher in the world, Normative Uncertainty, 2014]</w:t>
      </w:r>
    </w:p>
    <w:p w14:paraId="76CF93F2" w14:textId="77777777" w:rsidR="00E87FE8" w:rsidRDefault="00E87FE8" w:rsidP="00E87FE8">
      <w:pPr>
        <w:shd w:val="clear" w:color="auto" w:fill="FFFFFF"/>
        <w:rPr>
          <w:color w:val="222222"/>
        </w:rPr>
      </w:pPr>
      <w:r>
        <w:rPr>
          <w:color w:val="222222"/>
        </w:rPr>
        <w:t>The human race might go extinct </w:t>
      </w:r>
      <w:r>
        <w:rPr>
          <w:color w:val="222222"/>
          <w:sz w:val="14"/>
          <w:szCs w:val="14"/>
        </w:rPr>
        <w:t>from a number of causes: asteroids, supervolcanoes, runaway climate change, pandemics, nuclear war, and the development and use of dangerous new technologies such as synthetic biology, all pose risks (even if very small) to the continued survival of the human race.184 And </w:t>
      </w:r>
      <w:r>
        <w:rPr>
          <w:color w:val="222222"/>
        </w:rPr>
        <w:t>different moral views give opposing answers to question of whether this would be a </w:t>
      </w:r>
      <w:r>
        <w:rPr>
          <w:color w:val="222222"/>
          <w:sz w:val="14"/>
          <w:szCs w:val="14"/>
        </w:rPr>
        <w:t>good</w:t>
      </w:r>
      <w:r>
        <w:rPr>
          <w:color w:val="222222"/>
        </w:rPr>
        <w:t> </w:t>
      </w:r>
      <w:r>
        <w:rPr>
          <w:color w:val="222222"/>
          <w:sz w:val="14"/>
          <w:szCs w:val="14"/>
        </w:rPr>
        <w:t>or a </w:t>
      </w:r>
      <w:r>
        <w:rPr>
          <w:color w:val="222222"/>
        </w:rPr>
        <w:t>bad thing</w:t>
      </w:r>
      <w:r>
        <w:rPr>
          <w:color w:val="222222"/>
          <w:sz w:val="14"/>
          <w:szCs w:val="14"/>
        </w:rPr>
        <w:t>.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color w:val="222222"/>
        </w:rPr>
        <w:t>However, even if we believe in a moral view </w:t>
      </w:r>
      <w:r>
        <w:rPr>
          <w:color w:val="222222"/>
          <w:sz w:val="14"/>
          <w:szCs w:val="14"/>
        </w:rPr>
        <w:t>according to </w:t>
      </w:r>
      <w:r>
        <w:rPr>
          <w:color w:val="222222"/>
        </w:rPr>
        <w:t>which human extinction would be a good thing, </w:t>
      </w:r>
      <w:r>
        <w:rPr>
          <w:color w:val="222222"/>
          <w:shd w:val="clear" w:color="auto" w:fill="00FF00"/>
        </w:rPr>
        <w:t>we </w:t>
      </w:r>
      <w:r>
        <w:rPr>
          <w:color w:val="222222"/>
        </w:rPr>
        <w:t>still </w:t>
      </w:r>
      <w:r>
        <w:rPr>
          <w:color w:val="222222"/>
          <w:shd w:val="clear" w:color="auto" w:fill="00FF00"/>
        </w:rPr>
        <w:t>have strong reason to prevent near-term</w:t>
      </w:r>
      <w:r>
        <w:rPr>
          <w:color w:val="222222"/>
        </w:rPr>
        <w:t> </w:t>
      </w:r>
      <w:r>
        <w:rPr>
          <w:color w:val="222222"/>
          <w:sz w:val="14"/>
          <w:szCs w:val="14"/>
        </w:rPr>
        <w:t>human</w:t>
      </w:r>
      <w:r>
        <w:rPr>
          <w:color w:val="222222"/>
        </w:rPr>
        <w:t> </w:t>
      </w:r>
      <w:r>
        <w:rPr>
          <w:color w:val="222222"/>
          <w:shd w:val="clear" w:color="auto" w:fill="00FF00"/>
        </w:rPr>
        <w:t>extinction</w:t>
      </w:r>
      <w:r>
        <w:rPr>
          <w:color w:val="222222"/>
          <w:sz w:val="14"/>
          <w:szCs w:val="14"/>
        </w:rPr>
        <w:t>. To see this, we must note three points. </w:t>
      </w:r>
      <w:r>
        <w:rPr>
          <w:color w:val="222222"/>
        </w:rPr>
        <w:t>First</w:t>
      </w:r>
      <w:r>
        <w:rPr>
          <w:color w:val="222222"/>
          <w:sz w:val="14"/>
          <w:szCs w:val="14"/>
        </w:rPr>
        <w:t>, we should note that the </w:t>
      </w:r>
      <w:r>
        <w:rPr>
          <w:color w:val="222222"/>
        </w:rPr>
        <w:t>extinction</w:t>
      </w:r>
      <w:r>
        <w:rPr>
          <w:color w:val="222222"/>
          <w:sz w:val="14"/>
          <w:szCs w:val="14"/>
        </w:rPr>
        <w:t> of the human race </w:t>
      </w:r>
      <w:r>
        <w:rPr>
          <w:color w:val="222222"/>
        </w:rPr>
        <w:t>is </w:t>
      </w:r>
      <w:r>
        <w:rPr>
          <w:color w:val="222222"/>
          <w:sz w:val="14"/>
          <w:szCs w:val="14"/>
        </w:rPr>
        <w:t>an </w:t>
      </w:r>
      <w:r>
        <w:rPr>
          <w:color w:val="222222"/>
          <w:shd w:val="clear" w:color="auto" w:fill="00FF00"/>
        </w:rPr>
        <w:t>extremely high stakes</w:t>
      </w:r>
      <w:r>
        <w:rPr>
          <w:color w:val="222222"/>
          <w:sz w:val="14"/>
          <w:szCs w:val="14"/>
        </w:rPr>
        <w:t> moral issue. Humanity could be around for a very long time: if humans survive as long as the median mammal species, we will last another two million years. On this estimate, </w:t>
      </w:r>
      <w:r>
        <w:rPr>
          <w:color w:val="222222"/>
        </w:rPr>
        <w:t>the number of humans in existence </w:t>
      </w:r>
      <w:r>
        <w:rPr>
          <w:color w:val="222222"/>
          <w:sz w:val="14"/>
          <w:szCs w:val="14"/>
        </w:rPr>
        <w:t>in the</w:t>
      </w:r>
      <w:r>
        <w:rPr>
          <w:color w:val="222222"/>
        </w:rPr>
        <w:t> </w:t>
      </w:r>
      <w:r>
        <w:rPr>
          <w:color w:val="222222"/>
          <w:sz w:val="14"/>
          <w:szCs w:val="14"/>
        </w:rPr>
        <w:t>The future, </w:t>
      </w:r>
      <w:r>
        <w:rPr>
          <w:color w:val="222222"/>
        </w:rPr>
        <w:t>given that we don’t go extinct</w:t>
      </w:r>
      <w:r>
        <w:rPr>
          <w:color w:val="222222"/>
          <w:sz w:val="14"/>
          <w:szCs w:val="14"/>
        </w:rPr>
        <w:t> any time soon, </w:t>
      </w:r>
      <w:r>
        <w:rPr>
          <w:color w:val="222222"/>
        </w:rPr>
        <w:t>would be 2×10^14</w:t>
      </w:r>
      <w:r>
        <w:rPr>
          <w:color w:val="222222"/>
          <w:sz w:val="14"/>
          <w:szCs w:val="14"/>
        </w:rPr>
        <w:t>. </w:t>
      </w:r>
      <w:r>
        <w:rPr>
          <w:color w:val="222222"/>
        </w:rPr>
        <w:t>So if it is good to bring new people into existence, then it’s very good to prevent </w:t>
      </w:r>
      <w:r>
        <w:rPr>
          <w:color w:val="222222"/>
          <w:sz w:val="14"/>
          <w:szCs w:val="14"/>
        </w:rPr>
        <w:t>human</w:t>
      </w:r>
      <w:r>
        <w:rPr>
          <w:color w:val="222222"/>
        </w:rPr>
        <w:t> extinction. Second</w:t>
      </w:r>
      <w:r>
        <w:rPr>
          <w:color w:val="222222"/>
          <w:sz w:val="14"/>
          <w:szCs w:val="14"/>
        </w:rPr>
        <w:t>, human </w:t>
      </w:r>
      <w:r>
        <w:rPr>
          <w:color w:val="222222"/>
          <w:shd w:val="clear" w:color="auto" w:fill="00FF00"/>
        </w:rPr>
        <w:t>extinction is</w:t>
      </w:r>
      <w:r>
        <w:rPr>
          <w:color w:val="222222"/>
        </w:rPr>
        <w:t> </w:t>
      </w:r>
      <w:r>
        <w:rPr>
          <w:color w:val="222222"/>
          <w:sz w:val="14"/>
          <w:szCs w:val="14"/>
        </w:rPr>
        <w:t>by its nature an </w:t>
      </w:r>
      <w:r>
        <w:rPr>
          <w:color w:val="222222"/>
          <w:shd w:val="clear" w:color="auto" w:fill="00FF00"/>
        </w:rPr>
        <w:t>irreversible</w:t>
      </w:r>
      <w:r>
        <w:rPr>
          <w:color w:val="222222"/>
          <w:sz w:val="14"/>
          <w:szCs w:val="14"/>
        </w:rPr>
        <w:t>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color w:val="222222"/>
        </w:rPr>
        <w:t>Third, we should </w:t>
      </w:r>
      <w:r>
        <w:rPr>
          <w:color w:val="222222"/>
          <w:shd w:val="clear" w:color="auto" w:fill="00FF00"/>
        </w:rPr>
        <w:t>expect</w:t>
      </w:r>
      <w:r>
        <w:rPr>
          <w:color w:val="222222"/>
          <w:sz w:val="14"/>
          <w:szCs w:val="14"/>
        </w:rPr>
        <w:t> ourselves </w:t>
      </w:r>
      <w:r>
        <w:rPr>
          <w:color w:val="222222"/>
          <w:shd w:val="clear" w:color="auto" w:fill="00FF00"/>
        </w:rPr>
        <w:t>to progress, morally</w:t>
      </w:r>
      <w:r>
        <w:rPr>
          <w:color w:val="222222"/>
          <w:sz w:val="14"/>
          <w:szCs w:val="14"/>
        </w:rPr>
        <w:t>, over the next few centuries, </w:t>
      </w:r>
      <w:r>
        <w:rPr>
          <w:color w:val="222222"/>
          <w:shd w:val="clear" w:color="auto" w:fill="00FF00"/>
        </w:rPr>
        <w:t>as </w:t>
      </w:r>
      <w:r>
        <w:rPr>
          <w:color w:val="222222"/>
        </w:rPr>
        <w:t>we have</w:t>
      </w:r>
      <w:r>
        <w:rPr>
          <w:color w:val="222222"/>
          <w:sz w:val="14"/>
          <w:szCs w:val="14"/>
        </w:rPr>
        <w:t> progressed </w:t>
      </w:r>
      <w:r>
        <w:rPr>
          <w:color w:val="222222"/>
          <w:shd w:val="clear" w:color="auto" w:fill="00FF00"/>
        </w:rPr>
        <w:t>in the past</w:t>
      </w:r>
      <w:r>
        <w:rPr>
          <w:color w:val="222222"/>
        </w:rPr>
        <w:t>.</w:t>
      </w:r>
      <w:r>
        <w:rPr>
          <w:color w:val="222222"/>
          <w:sz w:val="14"/>
          <w:szCs w:val="14"/>
        </w:rPr>
        <w:t> So we should expect that </w:t>
      </w:r>
      <w:r>
        <w:rPr>
          <w:color w:val="222222"/>
          <w:shd w:val="clear" w:color="auto" w:fill="00FF00"/>
        </w:rPr>
        <w:t>in </w:t>
      </w:r>
      <w:r>
        <w:rPr>
          <w:color w:val="222222"/>
        </w:rPr>
        <w:t>a few centuries’ </w:t>
      </w:r>
      <w:r>
        <w:rPr>
          <w:color w:val="222222"/>
          <w:shd w:val="clear" w:color="auto" w:fill="00FF00"/>
        </w:rPr>
        <w:t>time we will have better evidence about how to evaluate</w:t>
      </w:r>
      <w:r>
        <w:rPr>
          <w:color w:val="222222"/>
          <w:sz w:val="14"/>
          <w:szCs w:val="14"/>
        </w:rPr>
        <w:t> human </w:t>
      </w:r>
      <w:r>
        <w:rPr>
          <w:color w:val="222222"/>
          <w:shd w:val="clear" w:color="auto" w:fill="00FF00"/>
        </w:rPr>
        <w:t>extinction</w:t>
      </w:r>
      <w:r>
        <w:rPr>
          <w:color w:val="222222"/>
          <w:sz w:val="14"/>
          <w:szCs w:val="14"/>
        </w:rPr>
        <w:t>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color w:val="222222"/>
        </w:rPr>
        <w:t>Suppose that we have</w:t>
      </w:r>
      <w:r>
        <w:rPr>
          <w:color w:val="222222"/>
          <w:sz w:val="14"/>
          <w:szCs w:val="14"/>
        </w:rPr>
        <w:t> 0.8 credence that it is a bad thing to produce new people, and </w:t>
      </w:r>
      <w:r>
        <w:rPr>
          <w:color w:val="222222"/>
        </w:rPr>
        <w:t>0.2</w:t>
      </w:r>
      <w:r>
        <w:rPr>
          <w:color w:val="222222"/>
          <w:sz w:val="14"/>
          <w:szCs w:val="14"/>
        </w:rPr>
        <w:t> </w:t>
      </w:r>
      <w:r>
        <w:rPr>
          <w:color w:val="222222"/>
        </w:rPr>
        <w:t>certain that it’s a good thing to produce new people</w:t>
      </w:r>
      <w:r>
        <w:rPr>
          <w:color w:val="222222"/>
          <w:sz w:val="14"/>
          <w:szCs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color w:val="222222"/>
        </w:rPr>
        <w:t> </w:t>
      </w:r>
      <w:r>
        <w:rPr>
          <w:color w:val="222222"/>
          <w:shd w:val="clear" w:color="auto" w:fill="00FF00"/>
        </w:rPr>
        <w:t>if we</w:t>
      </w:r>
      <w:r>
        <w:rPr>
          <w:color w:val="222222"/>
        </w:rPr>
        <w:t> </w:t>
      </w:r>
      <w:r>
        <w:rPr>
          <w:color w:val="222222"/>
          <w:sz w:val="14"/>
          <w:szCs w:val="14"/>
        </w:rPr>
        <w:t>let the human race continue and</w:t>
      </w:r>
      <w:r>
        <w:rPr>
          <w:color w:val="222222"/>
        </w:rPr>
        <w:t> </w:t>
      </w:r>
      <w:r>
        <w:rPr>
          <w:color w:val="222222"/>
          <w:shd w:val="clear" w:color="auto" w:fill="00FF00"/>
        </w:rPr>
        <w:t>did research</w:t>
      </w:r>
      <w:r>
        <w:rPr>
          <w:color w:val="222222"/>
        </w:rPr>
        <w:t> for 300 years, </w:t>
      </w:r>
      <w:r>
        <w:rPr>
          <w:color w:val="222222"/>
          <w:shd w:val="clear" w:color="auto" w:fill="00FF00"/>
        </w:rPr>
        <w:t>we would know for certain whether or not </w:t>
      </w:r>
      <w:r>
        <w:rPr>
          <w:color w:val="222222"/>
        </w:rPr>
        <w:t>additional </w:t>
      </w:r>
      <w:r>
        <w:rPr>
          <w:color w:val="222222"/>
          <w:shd w:val="clear" w:color="auto" w:fill="00FF00"/>
        </w:rPr>
        <w:t>people</w:t>
      </w:r>
      <w:r>
        <w:rPr>
          <w:color w:val="222222"/>
        </w:rPr>
        <w:t> are of </w:t>
      </w:r>
      <w:r>
        <w:rPr>
          <w:color w:val="222222"/>
          <w:shd w:val="clear" w:color="auto" w:fill="00FF00"/>
        </w:rPr>
        <w:t>positive</w:t>
      </w:r>
      <w:r>
        <w:rPr>
          <w:color w:val="222222"/>
          <w:sz w:val="14"/>
          <w:szCs w:val="14"/>
        </w:rPr>
        <w:t> or negative </w:t>
      </w:r>
      <w:r>
        <w:rPr>
          <w:color w:val="222222"/>
        </w:rPr>
        <w:t>value</w:t>
      </w:r>
      <w:r>
        <w:rPr>
          <w:color w:val="222222"/>
          <w:sz w:val="14"/>
          <w:szCs w:val="14"/>
        </w:rPr>
        <w:t>.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color w:val="222222"/>
        </w:rPr>
        <w:t>there’s</w:t>
      </w:r>
      <w:r>
        <w:rPr>
          <w:color w:val="222222"/>
          <w:sz w:val="14"/>
          <w:szCs w:val="14"/>
        </w:rPr>
        <w:t> also </w:t>
      </w:r>
      <w:r>
        <w:rPr>
          <w:color w:val="222222"/>
        </w:rPr>
        <w:t>a 20% chance of a gain of 2×(10^14),</w:t>
      </w:r>
      <w:r>
        <w:rPr>
          <w:color w:val="222222"/>
          <w:sz w:val="14"/>
          <w:szCs w:val="14"/>
        </w:rPr>
        <w:t> </w:t>
      </w:r>
      <w:r>
        <w:rPr>
          <w:color w:val="222222"/>
        </w:rPr>
        <w:t>the expected value of which is 4×(10^13).</w:t>
      </w:r>
      <w:r>
        <w:rPr>
          <w:color w:val="222222"/>
          <w:sz w:val="14"/>
          <w:szCs w:val="14"/>
        </w:rPr>
        <w:t> That is, </w:t>
      </w:r>
      <w:r>
        <w:rPr>
          <w:color w:val="222222"/>
        </w:rPr>
        <w:t>in expected value terms, </w:t>
      </w:r>
      <w:r>
        <w:rPr>
          <w:color w:val="222222"/>
          <w:shd w:val="clear" w:color="auto" w:fill="00FF00"/>
        </w:rPr>
        <w:t>the cost of waiting</w:t>
      </w:r>
      <w:r>
        <w:rPr>
          <w:color w:val="222222"/>
        </w:rPr>
        <w:t> </w:t>
      </w:r>
      <w:r>
        <w:rPr>
          <w:color w:val="222222"/>
          <w:sz w:val="14"/>
          <w:szCs w:val="14"/>
        </w:rPr>
        <w:t>for a few hundred years</w:t>
      </w:r>
      <w:r>
        <w:rPr>
          <w:color w:val="222222"/>
        </w:rPr>
        <w:t> </w:t>
      </w:r>
      <w:r>
        <w:rPr>
          <w:color w:val="222222"/>
          <w:shd w:val="clear" w:color="auto" w:fill="00FF00"/>
        </w:rPr>
        <w:t>is </w:t>
      </w:r>
      <w:r>
        <w:rPr>
          <w:color w:val="222222"/>
        </w:rPr>
        <w:t>vanishingly </w:t>
      </w:r>
      <w:r>
        <w:rPr>
          <w:color w:val="222222"/>
          <w:shd w:val="clear" w:color="auto" w:fill="00FF00"/>
        </w:rPr>
        <w:t>small compared with</w:t>
      </w:r>
      <w:r>
        <w:rPr>
          <w:color w:val="222222"/>
        </w:rPr>
        <w:t> </w:t>
      </w:r>
      <w:r>
        <w:rPr>
          <w:color w:val="222222"/>
          <w:sz w:val="14"/>
          <w:szCs w:val="14"/>
        </w:rPr>
        <w:t>the benefit of</w:t>
      </w:r>
      <w:r>
        <w:rPr>
          <w:color w:val="222222"/>
        </w:rPr>
        <w:t> </w:t>
      </w:r>
      <w:r>
        <w:rPr>
          <w:color w:val="222222"/>
          <w:shd w:val="clear" w:color="auto" w:fill="00FF00"/>
        </w:rPr>
        <w:t>keeping </w:t>
      </w:r>
      <w:r>
        <w:rPr>
          <w:color w:val="222222"/>
        </w:rPr>
        <w:t>one’s </w:t>
      </w:r>
      <w:r>
        <w:rPr>
          <w:color w:val="222222"/>
          <w:shd w:val="clear" w:color="auto" w:fill="00FF00"/>
        </w:rPr>
        <w:t>options open</w:t>
      </w:r>
      <w:r>
        <w:rPr>
          <w:color w:val="222222"/>
        </w:rPr>
        <w:t> </w:t>
      </w:r>
      <w:r>
        <w:rPr>
          <w:color w:val="222222"/>
          <w:sz w:val="14"/>
          <w:szCs w:val="14"/>
        </w:rPr>
        <w:t>while one gains new information.</w:t>
      </w:r>
    </w:p>
    <w:p w14:paraId="146B935E" w14:textId="77777777" w:rsidR="00E87FE8" w:rsidRPr="009D004A" w:rsidRDefault="00E87FE8" w:rsidP="00E87FE8"/>
    <w:p w14:paraId="7E01441A" w14:textId="77777777" w:rsidR="00E87FE8" w:rsidRPr="00B55AD5" w:rsidRDefault="00E87FE8" w:rsidP="00E87FE8"/>
    <w:p w14:paraId="3BC544A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7FE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87F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3B8BB"/>
  <w15:chartTrackingRefBased/>
  <w15:docId w15:val="{ACD6D4AE-AEB2-432D-9481-CBFAC0E81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7FE8"/>
    <w:pPr>
      <w:spacing w:after="0" w:line="240" w:lineRule="auto"/>
    </w:pPr>
    <w:rPr>
      <w:rFonts w:ascii="Calibri" w:hAnsi="Calibri" w:cs="Calibri"/>
    </w:rPr>
  </w:style>
  <w:style w:type="paragraph" w:styleId="Heading1">
    <w:name w:val="heading 1"/>
    <w:aliases w:val="Pocket"/>
    <w:basedOn w:val="Normal"/>
    <w:next w:val="Normal"/>
    <w:link w:val="Heading1Char"/>
    <w:qFormat/>
    <w:rsid w:val="00E87FE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7FE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7FE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E87FE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87F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FE8"/>
  </w:style>
  <w:style w:type="character" w:customStyle="1" w:styleId="Heading1Char">
    <w:name w:val="Heading 1 Char"/>
    <w:aliases w:val="Pocket Char"/>
    <w:basedOn w:val="DefaultParagraphFont"/>
    <w:link w:val="Heading1"/>
    <w:rsid w:val="00E87F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7F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7FE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E87FE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E87F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7FE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E87FE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87FE8"/>
    <w:rPr>
      <w:color w:val="auto"/>
      <w:u w:val="none"/>
    </w:rPr>
  </w:style>
  <w:style w:type="character" w:styleId="FollowedHyperlink">
    <w:name w:val="FollowedHyperlink"/>
    <w:basedOn w:val="DefaultParagraphFont"/>
    <w:uiPriority w:val="99"/>
    <w:semiHidden/>
    <w:unhideWhenUsed/>
    <w:rsid w:val="00E87FE8"/>
    <w:rPr>
      <w:color w:val="auto"/>
      <w:u w:val="none"/>
    </w:rPr>
  </w:style>
  <w:style w:type="character" w:customStyle="1" w:styleId="UnresolvedMention1">
    <w:name w:val="Unresolved Mention1"/>
    <w:basedOn w:val="DefaultParagraphFont"/>
    <w:uiPriority w:val="99"/>
    <w:semiHidden/>
    <w:unhideWhenUsed/>
    <w:rsid w:val="00E87FE8"/>
    <w:rPr>
      <w:color w:val="605E5C"/>
      <w:shd w:val="clear" w:color="auto" w:fill="E1DFDD"/>
    </w:rPr>
  </w:style>
  <w:style w:type="paragraph" w:customStyle="1" w:styleId="textbold">
    <w:name w:val="text bold"/>
    <w:basedOn w:val="Normal"/>
    <w:link w:val="Emphasis"/>
    <w:uiPriority w:val="7"/>
    <w:qFormat/>
    <w:rsid w:val="00E87FE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87FE8"/>
    <w:pPr>
      <w:ind w:left="720"/>
      <w:contextualSpacing/>
    </w:pPr>
  </w:style>
  <w:style w:type="character" w:customStyle="1" w:styleId="UnderlineBold">
    <w:name w:val="Underline + Bold"/>
    <w:uiPriority w:val="1"/>
    <w:qFormat/>
    <w:rsid w:val="00E87FE8"/>
    <w:rPr>
      <w:b/>
      <w:sz w:val="20"/>
      <w:u w:val="single"/>
    </w:rPr>
  </w:style>
  <w:style w:type="paragraph" w:styleId="DocumentMap">
    <w:name w:val="Document Map"/>
    <w:basedOn w:val="Normal"/>
    <w:link w:val="DocumentMapChar"/>
    <w:uiPriority w:val="99"/>
    <w:semiHidden/>
    <w:unhideWhenUsed/>
    <w:rsid w:val="00E87FE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7FE8"/>
    <w:rPr>
      <w:rFonts w:ascii="Lucida Grande" w:hAnsi="Lucida Grande" w:cs="Lucida Grande"/>
      <w:sz w:val="24"/>
    </w:rPr>
  </w:style>
  <w:style w:type="character" w:styleId="UnresolvedMention">
    <w:name w:val="Unresolved Mention"/>
    <w:basedOn w:val="DefaultParagraphFont"/>
    <w:uiPriority w:val="99"/>
    <w:rsid w:val="00E87FE8"/>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87FE8"/>
    <w:pPr>
      <w:spacing w:after="0" w:line="240" w:lineRule="auto"/>
    </w:pPr>
    <w:rPr>
      <w:rFonts w:eastAsiaTheme="minorEastAsia"/>
      <w:sz w:val="26"/>
      <w:szCs w:val="24"/>
      <w:u w:val="single"/>
    </w:rPr>
  </w:style>
  <w:style w:type="paragraph" w:customStyle="1" w:styleId="Emphasis1">
    <w:name w:val="Emphasis1"/>
    <w:basedOn w:val="Normal"/>
    <w:autoRedefine/>
    <w:uiPriority w:val="7"/>
    <w:qFormat/>
    <w:rsid w:val="00E87FE8"/>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www.visionofearth.org/social-change/global-governanc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arontherocks.com/2018/10/chinas-coming-financial-crisis-and-the-national-security-connection/" TargetMode="External"/><Relationship Id="rId17" Type="http://schemas.openxmlformats.org/officeDocument/2006/relationships/hyperlink" Target="http://www.caifc.org.cn/en/content.aspx?id=4491" TargetMode="External"/><Relationship Id="rId2" Type="http://schemas.openxmlformats.org/officeDocument/2006/relationships/numbering" Target="numbering.xml"/><Relationship Id="rId16" Type="http://schemas.openxmlformats.org/officeDocument/2006/relationships/hyperlink" Target="https://archive.md/NcYn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hrw.org/news/2021/09/22/china-dismantling-hong-kongs-unions"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hyperlink" Target="https://www.telegraphindia.com/opinion/the-nuclear-cloud-hanging-over-the-human-race/cid/1719608"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22131</Words>
  <Characters>126153</Characters>
  <Application>Microsoft Office Word</Application>
  <DocSecurity>0</DocSecurity>
  <Lines>1051</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2021-12-05T14:54:00Z</dcterms:created>
  <dcterms:modified xsi:type="dcterms:W3CDTF">2021-12-05T14:56:00Z</dcterms:modified>
</cp:coreProperties>
</file>