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1B454" w14:textId="77777777" w:rsidR="000A419E" w:rsidRDefault="000A419E" w:rsidP="000A419E">
      <w:pPr>
        <w:pStyle w:val="Heading2"/>
      </w:pPr>
      <w:proofErr w:type="spellStart"/>
      <w:r>
        <w:t>Prag</w:t>
      </w:r>
      <w:proofErr w:type="spellEnd"/>
      <w:r>
        <w:t xml:space="preserve"> (Norms)</w:t>
      </w:r>
    </w:p>
    <w:p w14:paraId="6B5FED27" w14:textId="77777777" w:rsidR="000A419E" w:rsidRDefault="000A419E" w:rsidP="000A419E">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w:t>
      </w:r>
    </w:p>
    <w:p w14:paraId="5A19EE12" w14:textId="77777777" w:rsidR="000A419E" w:rsidRDefault="000A419E" w:rsidP="000A419E">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0016AAA2" w14:textId="77777777" w:rsidR="00B16E72" w:rsidRDefault="00B16E72" w:rsidP="000A419E">
      <w:pPr>
        <w:pStyle w:val="Heading4"/>
      </w:pPr>
    </w:p>
    <w:p w14:paraId="2FCF20F3" w14:textId="46CB4B5B" w:rsidR="000A419E" w:rsidRPr="00E1331E" w:rsidRDefault="000A419E" w:rsidP="000A419E">
      <w:pPr>
        <w:pStyle w:val="Heading4"/>
        <w:rPr>
          <w:rFonts w:cs="Calibri"/>
          <w:shd w:val="clear" w:color="auto" w:fill="FFFFFF"/>
          <w:lang w:eastAsia="zh-CN"/>
        </w:rPr>
      </w:pPr>
      <w:r>
        <w:t xml:space="preserve">1]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382FE025" w14:textId="77777777" w:rsidR="000A419E" w:rsidRDefault="000A419E" w:rsidP="000A419E">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p>
    <w:p w14:paraId="1FB6CB6D" w14:textId="77777777" w:rsidR="000A419E" w:rsidRPr="00E1331E" w:rsidRDefault="000A419E" w:rsidP="000A419E">
      <w:pPr>
        <w:rPr>
          <w:sz w:val="16"/>
          <w:szCs w:val="16"/>
        </w:rPr>
      </w:pPr>
      <w:r>
        <w:rPr>
          <w:sz w:val="16"/>
          <w:szCs w:val="16"/>
        </w:rPr>
        <w:t>-MWI: Multiple Worlds Interpretation</w:t>
      </w:r>
    </w:p>
    <w:p w14:paraId="42A6E239" w14:textId="77777777" w:rsidR="000A419E" w:rsidRDefault="000A419E" w:rsidP="000A419E">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1037C69E" w14:textId="77777777" w:rsidR="00B16E72" w:rsidRDefault="00B16E72" w:rsidP="000A419E">
      <w:pPr>
        <w:pStyle w:val="Heading4"/>
      </w:pPr>
    </w:p>
    <w:p w14:paraId="17418571" w14:textId="00A9E160" w:rsidR="000A419E" w:rsidRPr="007A1F10" w:rsidRDefault="000A419E" w:rsidP="000A419E">
      <w:pPr>
        <w:pStyle w:val="Heading4"/>
      </w:pPr>
      <w:r>
        <w:t>2</w:t>
      </w:r>
      <w:r w:rsidRPr="007A1F10">
        <w:t xml:space="preserve">] </w:t>
      </w:r>
      <w:r>
        <w:t>Dogmatism Paradox</w:t>
      </w:r>
    </w:p>
    <w:p w14:paraId="47A906A2" w14:textId="77777777" w:rsidR="000A419E" w:rsidRDefault="000A419E" w:rsidP="000A419E">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9" w:history="1">
        <w:r w:rsidRPr="00D20E15">
          <w:rPr>
            <w:rStyle w:val="Hyperlink"/>
          </w:rPr>
          <w:t>https://plato.stanford.edu/entries/epistemic-paradoxes/</w:t>
        </w:r>
      </w:hyperlink>
      <w:r>
        <w:t xml:space="preserve">. </w:t>
      </w:r>
      <w:proofErr w:type="spellStart"/>
      <w:r>
        <w:t>PeteZ</w:t>
      </w:r>
      <w:proofErr w:type="spellEnd"/>
    </w:p>
    <w:p w14:paraId="3A7052BD" w14:textId="77777777" w:rsidR="000A419E" w:rsidRDefault="000A419E" w:rsidP="000A419E">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0222E6FE" w14:textId="77777777" w:rsidR="000A419E" w:rsidRDefault="000A419E" w:rsidP="000A419E">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24523437" w14:textId="77777777" w:rsidR="00B16E72" w:rsidRDefault="00B16E72" w:rsidP="000A419E">
      <w:pPr>
        <w:pStyle w:val="Heading4"/>
      </w:pPr>
    </w:p>
    <w:p w14:paraId="100458F2" w14:textId="48CABA19" w:rsidR="000A419E" w:rsidRDefault="000A419E" w:rsidP="000A419E">
      <w:pPr>
        <w:pStyle w:val="Heading4"/>
      </w:pPr>
      <w:r w:rsidRPr="000E44FE">
        <w:t xml:space="preserve">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6C2B00CD" w14:textId="77777777" w:rsidR="00B16E72" w:rsidRDefault="00B16E72" w:rsidP="000A419E">
      <w:pPr>
        <w:pStyle w:val="Heading4"/>
      </w:pPr>
    </w:p>
    <w:p w14:paraId="11D4F803" w14:textId="128DFCE1" w:rsidR="000A419E" w:rsidRPr="00DE12F0" w:rsidRDefault="000A419E" w:rsidP="000A419E">
      <w:pPr>
        <w:pStyle w:val="Heading4"/>
        <w:rPr>
          <w:rFonts w:asciiTheme="minorHAnsi" w:hAnsiTheme="minorHAnsi" w:cstheme="minorHAnsi"/>
        </w:rPr>
      </w:pPr>
      <w:r>
        <w:t>3</w:t>
      </w:r>
      <w:r w:rsidRPr="00D24A24">
        <w:t xml:space="preserve">] </w:t>
      </w:r>
      <w:r>
        <w:t>E</w:t>
      </w:r>
      <w:r w:rsidRPr="00DE12F0">
        <w:rPr>
          <w:rFonts w:asciiTheme="minorHAnsi" w:hAnsiTheme="minorHAnsi" w:cstheme="minorHAnsi"/>
          <w:u w:val="single"/>
        </w:rPr>
        <w:t>mpirics</w:t>
      </w:r>
      <w:r w:rsidRPr="00DE12F0">
        <w:rPr>
          <w:rFonts w:asciiTheme="minorHAnsi" w:hAnsiTheme="minorHAnsi" w:cstheme="minorHAnsi"/>
        </w:rPr>
        <w:t>- Quantum superposition proves different ethics can exist simultaneously.</w:t>
      </w:r>
    </w:p>
    <w:p w14:paraId="323B4922" w14:textId="77777777" w:rsidR="000A419E" w:rsidRPr="00DE12F0" w:rsidRDefault="000A419E" w:rsidP="000A419E">
      <w:pPr>
        <w:rPr>
          <w:rFonts w:asciiTheme="minorHAnsi" w:hAnsiTheme="minorHAnsi" w:cstheme="minorHAnsi"/>
        </w:rPr>
      </w:pPr>
      <w:r w:rsidRPr="00DE12F0">
        <w:rPr>
          <w:rStyle w:val="Style13ptBold"/>
          <w:rFonts w:asciiTheme="minorHAnsi" w:hAnsiTheme="minorHAnsi" w:cstheme="minorHAnsi"/>
        </w:rPr>
        <w:t>MIT ’19</w:t>
      </w:r>
      <w:r w:rsidRPr="00DE12F0">
        <w:rPr>
          <w:rFonts w:asciiTheme="minorHAnsi" w:hAnsiTheme="minorHAnsi" w:cstheme="minorHAnsi"/>
        </w:rPr>
        <w:t xml:space="preserve"> (Emerging Technology from the </w:t>
      </w:r>
      <w:proofErr w:type="spellStart"/>
      <w:r w:rsidRPr="00DE12F0">
        <w:rPr>
          <w:rFonts w:asciiTheme="minorHAnsi" w:hAnsiTheme="minorHAnsi" w:cstheme="minorHAnsi"/>
        </w:rPr>
        <w:t>arXiv</w:t>
      </w:r>
      <w:proofErr w:type="spellEnd"/>
      <w:r w:rsidRPr="00DE12F0">
        <w:rPr>
          <w:rFonts w:asciiTheme="minorHAnsi" w:hAnsiTheme="minorHAnsi" w:cstheme="minorHAnsi"/>
        </w:rPr>
        <w:t xml:space="preserve"> archive page; Covers latest ideas from blog post about </w:t>
      </w:r>
      <w:proofErr w:type="spellStart"/>
      <w:r w:rsidRPr="00DE12F0">
        <w:rPr>
          <w:rFonts w:asciiTheme="minorHAnsi" w:hAnsiTheme="minorHAnsi" w:cstheme="minorHAnsi"/>
        </w:rPr>
        <w:t>arXiv</w:t>
      </w:r>
      <w:proofErr w:type="spellEnd"/>
      <w:r w:rsidRPr="00DE12F0">
        <w:rPr>
          <w:rFonts w:asciiTheme="minorHAnsi" w:hAnsiTheme="minorHAnsi" w:cstheme="minorHAnsi"/>
        </w:rPr>
        <w:t xml:space="preserve">; 03/12/2019; “Emerging Technology from the </w:t>
      </w:r>
      <w:proofErr w:type="spellStart"/>
      <w:r w:rsidRPr="00DE12F0">
        <w:rPr>
          <w:rFonts w:asciiTheme="minorHAnsi" w:hAnsiTheme="minorHAnsi" w:cstheme="minorHAnsi"/>
        </w:rPr>
        <w:t>arXiv</w:t>
      </w:r>
      <w:proofErr w:type="spellEnd"/>
      <w:r w:rsidRPr="00DE12F0">
        <w:rPr>
          <w:rFonts w:asciiTheme="minorHAnsi" w:hAnsiTheme="minorHAnsi" w:cstheme="minorHAnsi"/>
        </w:rPr>
        <w:t xml:space="preserve"> archive page”; </w:t>
      </w:r>
      <w:hyperlink r:id="rId10" w:history="1">
        <w:r w:rsidRPr="00DE12F0">
          <w:rPr>
            <w:rStyle w:val="Hyperlink"/>
            <w:rFonts w:asciiTheme="minorHAnsi" w:hAnsiTheme="minorHAnsi" w:cstheme="minorHAnsi"/>
          </w:rPr>
          <w:t>https://www.technologyreview.com/2019/03/12/136684/a-quantum-experiment-suggests-theres-no-such-thing-as-objective-reality/</w:t>
        </w:r>
      </w:hyperlink>
      <w:r w:rsidRPr="00DE12F0">
        <w:rPr>
          <w:rFonts w:asciiTheme="minorHAnsi" w:hAnsiTheme="minorHAnsi" w:cstheme="minorHAnsi"/>
        </w:rPr>
        <w:t xml:space="preserve">; </w:t>
      </w:r>
      <w:r w:rsidRPr="00DE12F0">
        <w:rPr>
          <w:rFonts w:asciiTheme="minorHAnsi" w:hAnsiTheme="minorHAnsi" w:cstheme="minorHAnsi"/>
          <w:i/>
        </w:rPr>
        <w:t>MIT Technology Review</w:t>
      </w:r>
      <w:r w:rsidRPr="00DE12F0">
        <w:rPr>
          <w:rFonts w:asciiTheme="minorHAnsi" w:hAnsiTheme="minorHAnsi" w:cstheme="minorHAnsi"/>
        </w:rPr>
        <w:t xml:space="preserve">; accessed: 11/19/2020; </w:t>
      </w:r>
      <w:proofErr w:type="spellStart"/>
      <w:r w:rsidRPr="00DE12F0">
        <w:rPr>
          <w:rFonts w:asciiTheme="minorHAnsi" w:hAnsiTheme="minorHAnsi" w:cstheme="minorHAnsi"/>
        </w:rPr>
        <w:t>MohulA</w:t>
      </w:r>
      <w:proofErr w:type="spellEnd"/>
      <w:r w:rsidRPr="00DE12F0">
        <w:rPr>
          <w:rFonts w:asciiTheme="minorHAnsi" w:hAnsiTheme="minorHAnsi" w:cstheme="minorHAnsi"/>
        </w:rPr>
        <w:t>)</w:t>
      </w:r>
    </w:p>
    <w:p w14:paraId="2771601D" w14:textId="77777777" w:rsidR="000A419E" w:rsidRPr="00DE12F0" w:rsidRDefault="000A419E" w:rsidP="000A419E">
      <w:pPr>
        <w:rPr>
          <w:rFonts w:asciiTheme="minorHAnsi" w:hAnsiTheme="minorHAnsi" w:cstheme="minorHAnsi"/>
          <w:sz w:val="16"/>
        </w:rPr>
      </w:pPr>
      <w:r w:rsidRPr="00DE12F0">
        <w:rPr>
          <w:rFonts w:asciiTheme="minorHAnsi" w:hAnsiTheme="minorHAnsi" w:cstheme="minorHAnsi"/>
          <w:sz w:val="16"/>
        </w:rPr>
        <w:t xml:space="preserve">Back </w:t>
      </w:r>
      <w:r w:rsidRPr="00DE12F0">
        <w:rPr>
          <w:rStyle w:val="StyleUnderline"/>
          <w:rFonts w:asciiTheme="minorHAnsi" w:hAnsiTheme="minorHAnsi" w:cstheme="minorHAnsi"/>
        </w:rPr>
        <w:t>in 1961, the Nobel Prize–winning physicist Eugene Wigner outlined a thought experiment that demonstrated</w:t>
      </w:r>
      <w:r w:rsidRPr="00DE12F0">
        <w:rPr>
          <w:rFonts w:asciiTheme="minorHAnsi" w:hAnsiTheme="minorHAnsi" w:cstheme="minorHAnsi"/>
          <w:sz w:val="16"/>
        </w:rPr>
        <w:t xml:space="preserve"> one of the </w:t>
      </w:r>
      <w:r w:rsidRPr="00DE12F0">
        <w:rPr>
          <w:rStyle w:val="StyleUnderline"/>
          <w:rFonts w:asciiTheme="minorHAnsi" w:hAnsiTheme="minorHAnsi" w:cstheme="minorHAnsi"/>
        </w:rPr>
        <w:t xml:space="preserve">lesser-known </w:t>
      </w:r>
      <w:r w:rsidRPr="00DE12F0">
        <w:rPr>
          <w:rStyle w:val="Emphasis"/>
          <w:rFonts w:asciiTheme="minorHAnsi" w:hAnsiTheme="minorHAnsi" w:cstheme="minorHAnsi"/>
        </w:rPr>
        <w:t>paradoxes of quantum mechanics</w:t>
      </w:r>
      <w:r w:rsidRPr="00DE12F0">
        <w:rPr>
          <w:rFonts w:asciiTheme="minorHAnsi" w:hAnsiTheme="minorHAnsi" w:cstheme="minorHAnsi"/>
          <w:sz w:val="16"/>
        </w:rPr>
        <w:t xml:space="preserve">. The experiment shows how </w:t>
      </w:r>
      <w:r w:rsidRPr="00DE12F0">
        <w:rPr>
          <w:rStyle w:val="StyleUnderline"/>
          <w:rFonts w:asciiTheme="minorHAnsi" w:hAnsiTheme="minorHAnsi" w:cstheme="minorHAnsi"/>
        </w:rPr>
        <w:t xml:space="preserve">the strange </w:t>
      </w:r>
      <w:r w:rsidRPr="00DE12F0">
        <w:rPr>
          <w:rStyle w:val="StyleUnderline"/>
          <w:rFonts w:asciiTheme="minorHAnsi" w:hAnsiTheme="minorHAnsi" w:cstheme="minorHAnsi"/>
        </w:rPr>
        <w:lastRenderedPageBreak/>
        <w:t xml:space="preserve">nature of the </w:t>
      </w:r>
      <w:r w:rsidRPr="00DE12F0">
        <w:rPr>
          <w:rStyle w:val="StyleUnderline"/>
          <w:rFonts w:asciiTheme="minorHAnsi" w:hAnsiTheme="minorHAnsi" w:cstheme="minorHAnsi"/>
          <w:highlight w:val="green"/>
        </w:rPr>
        <w:t>universe allows</w:t>
      </w:r>
      <w:r w:rsidRPr="00DE12F0">
        <w:rPr>
          <w:rFonts w:asciiTheme="minorHAnsi" w:hAnsiTheme="minorHAnsi" w:cstheme="minorHAnsi"/>
          <w:sz w:val="16"/>
        </w:rPr>
        <w:t xml:space="preserve"> two </w:t>
      </w:r>
      <w:r w:rsidRPr="00DE12F0">
        <w:rPr>
          <w:rStyle w:val="Emphasis"/>
          <w:rFonts w:asciiTheme="minorHAnsi" w:hAnsiTheme="minorHAnsi" w:cstheme="minorHAnsi"/>
          <w:highlight w:val="green"/>
        </w:rPr>
        <w:t>observers</w:t>
      </w:r>
      <w:r w:rsidRPr="00DE12F0">
        <w:rPr>
          <w:rFonts w:asciiTheme="minorHAnsi" w:hAnsiTheme="minorHAnsi" w:cstheme="minorHAnsi"/>
          <w:sz w:val="16"/>
        </w:rPr>
        <w:t>—say, Wigner and Wigner’s friend—</w:t>
      </w:r>
      <w:r w:rsidRPr="00DE12F0">
        <w:rPr>
          <w:rStyle w:val="Emphasis"/>
          <w:rFonts w:asciiTheme="minorHAnsi" w:hAnsiTheme="minorHAnsi" w:cstheme="minorHAnsi"/>
          <w:highlight w:val="green"/>
        </w:rPr>
        <w:t>to experience</w:t>
      </w:r>
      <w:r w:rsidRPr="00DE12F0">
        <w:rPr>
          <w:rStyle w:val="StyleUnderline"/>
          <w:rFonts w:asciiTheme="minorHAnsi" w:hAnsiTheme="minorHAnsi" w:cstheme="minorHAnsi"/>
          <w:highlight w:val="green"/>
        </w:rPr>
        <w:t xml:space="preserve"> </w:t>
      </w:r>
      <w:r w:rsidRPr="00DE12F0">
        <w:rPr>
          <w:rStyle w:val="Emphasis"/>
          <w:rFonts w:asciiTheme="minorHAnsi" w:hAnsiTheme="minorHAnsi" w:cstheme="minorHAnsi"/>
          <w:highlight w:val="green"/>
        </w:rPr>
        <w:t>different realities</w:t>
      </w:r>
      <w:r w:rsidRPr="00DE12F0">
        <w:rPr>
          <w:rStyle w:val="StyleUnderline"/>
          <w:rFonts w:asciiTheme="minorHAnsi" w:hAnsiTheme="minorHAnsi" w:cstheme="minorHAnsi"/>
        </w:rPr>
        <w:t xml:space="preserve">. </w:t>
      </w:r>
      <w:r w:rsidRPr="00DE12F0">
        <w:rPr>
          <w:rFonts w:asciiTheme="minorHAnsi" w:hAnsiTheme="minorHAnsi" w:cstheme="minorHAnsi"/>
          <w:sz w:val="16"/>
        </w:rPr>
        <w:t xml:space="preserve">Since then, physicists have used </w:t>
      </w:r>
      <w:r w:rsidRPr="00DE12F0">
        <w:rPr>
          <w:rStyle w:val="StyleUnderline"/>
          <w:rFonts w:asciiTheme="minorHAnsi" w:hAnsiTheme="minorHAnsi" w:cstheme="minorHAnsi"/>
        </w:rPr>
        <w:t>the</w:t>
      </w:r>
      <w:r w:rsidRPr="00DE12F0">
        <w:rPr>
          <w:rFonts w:asciiTheme="minorHAnsi" w:hAnsiTheme="minorHAnsi" w:cstheme="minorHAnsi"/>
          <w:sz w:val="16"/>
        </w:rPr>
        <w:t xml:space="preserve"> “Wigner’s Friend”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to </w:t>
      </w:r>
      <w:r w:rsidRPr="00DE12F0">
        <w:rPr>
          <w:rStyle w:val="StyleUnderline"/>
          <w:rFonts w:asciiTheme="minorHAnsi" w:hAnsiTheme="minorHAnsi" w:cstheme="minorHAnsi"/>
        </w:rPr>
        <w:t>explore the nature of measurement</w:t>
      </w:r>
      <w:r w:rsidRPr="00DE12F0">
        <w:rPr>
          <w:rFonts w:asciiTheme="minorHAnsi" w:hAnsiTheme="minorHAnsi" w:cstheme="minorHAnsi"/>
          <w:sz w:val="16"/>
        </w:rPr>
        <w:t xml:space="preserve"> and to argue over whether objective facts can exist. That’s important because </w:t>
      </w:r>
      <w:r w:rsidRPr="00DE12F0">
        <w:rPr>
          <w:rStyle w:val="StyleUnderline"/>
          <w:rFonts w:asciiTheme="minorHAnsi" w:hAnsiTheme="minorHAnsi" w:cstheme="minorHAnsi"/>
        </w:rPr>
        <w:t xml:space="preserve">scientists carry out experiments to establish objective facts. But if they experience different realities, the argument goes, </w:t>
      </w:r>
      <w:r w:rsidRPr="00DE12F0">
        <w:rPr>
          <w:rStyle w:val="Emphasis"/>
          <w:rFonts w:asciiTheme="minorHAnsi" w:hAnsiTheme="minorHAnsi" w:cstheme="minorHAnsi"/>
        </w:rPr>
        <w:t xml:space="preserve">how can they agree on what these facts might be? </w:t>
      </w:r>
      <w:r w:rsidRPr="00DE12F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DE12F0">
        <w:rPr>
          <w:rStyle w:val="StyleUnderline"/>
          <w:rFonts w:asciiTheme="minorHAnsi" w:hAnsiTheme="minorHAnsi" w:cstheme="minorHAnsi"/>
        </w:rPr>
        <w:t>recent advances in quantum technologies</w:t>
      </w:r>
      <w:r w:rsidRPr="00DE12F0">
        <w:rPr>
          <w:rFonts w:asciiTheme="minorHAnsi" w:hAnsiTheme="minorHAnsi" w:cstheme="minorHAnsi"/>
          <w:sz w:val="16"/>
        </w:rPr>
        <w:t xml:space="preserve"> have </w:t>
      </w:r>
      <w:r w:rsidRPr="00DE12F0">
        <w:rPr>
          <w:rStyle w:val="StyleUnderline"/>
          <w:rFonts w:asciiTheme="minorHAnsi" w:hAnsiTheme="minorHAnsi" w:cstheme="minorHAnsi"/>
        </w:rPr>
        <w:t>made it possible to reproduce</w:t>
      </w:r>
      <w:r w:rsidRPr="00DE12F0">
        <w:rPr>
          <w:rFonts w:asciiTheme="minorHAnsi" w:hAnsiTheme="minorHAnsi" w:cstheme="minorHAnsi"/>
          <w:sz w:val="16"/>
        </w:rPr>
        <w:t xml:space="preserve"> the Wigner’s Friend test in a </w:t>
      </w:r>
      <w:r w:rsidRPr="00DE12F0">
        <w:rPr>
          <w:rStyle w:val="StyleUnderline"/>
          <w:rFonts w:asciiTheme="minorHAnsi" w:hAnsiTheme="minorHAnsi" w:cstheme="minorHAnsi"/>
        </w:rPr>
        <w:t>real experiment</w:t>
      </w:r>
      <w:r w:rsidRPr="00DE12F0">
        <w:rPr>
          <w:rFonts w:asciiTheme="minorHAnsi" w:hAnsiTheme="minorHAnsi" w:cstheme="minorHAnsi"/>
          <w:sz w:val="16"/>
        </w:rPr>
        <w:t xml:space="preserve">. In other words, </w:t>
      </w:r>
      <w:r w:rsidRPr="00DE12F0">
        <w:rPr>
          <w:rStyle w:val="Emphasis"/>
          <w:rFonts w:asciiTheme="minorHAnsi" w:hAnsiTheme="minorHAnsi" w:cstheme="minorHAnsi"/>
        </w:rPr>
        <w:t>it ought to be possible to create different realities and compare them</w:t>
      </w:r>
      <w:r w:rsidRPr="00DE12F0">
        <w:rPr>
          <w:rFonts w:asciiTheme="minorHAnsi" w:hAnsiTheme="minorHAnsi" w:cstheme="minorHAnsi"/>
          <w:sz w:val="16"/>
        </w:rPr>
        <w:t xml:space="preserve"> in the lab to find out whether they can be reconciled. And today, Massimiliano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at Heriot-Watt University in Edinburgh and a few colleagues say they have performed </w:t>
      </w:r>
      <w:r w:rsidRPr="00DE12F0">
        <w:rPr>
          <w:rStyle w:val="StyleUnderline"/>
          <w:rFonts w:asciiTheme="minorHAnsi" w:hAnsiTheme="minorHAnsi" w:cstheme="minorHAnsi"/>
        </w:rPr>
        <w:t>this experiment</w:t>
      </w:r>
      <w:r w:rsidRPr="00DE12F0">
        <w:rPr>
          <w:rFonts w:asciiTheme="minorHAnsi" w:hAnsiTheme="minorHAnsi" w:cstheme="minorHAnsi"/>
          <w:sz w:val="16"/>
        </w:rPr>
        <w:t xml:space="preserve"> for the first time: they have </w:t>
      </w:r>
      <w:r w:rsidRPr="00DE12F0">
        <w:rPr>
          <w:rStyle w:val="StyleUnderline"/>
          <w:rFonts w:asciiTheme="minorHAnsi" w:hAnsiTheme="minorHAnsi" w:cstheme="minorHAnsi"/>
        </w:rPr>
        <w:t>created different realities and compared them</w:t>
      </w:r>
      <w:r w:rsidRPr="00DE12F0">
        <w:rPr>
          <w:rFonts w:asciiTheme="minorHAnsi" w:hAnsiTheme="minorHAnsi" w:cstheme="minorHAnsi"/>
          <w:sz w:val="16"/>
        </w:rPr>
        <w:t>. Their conclusion is that Wigner was correct—</w:t>
      </w:r>
      <w:r w:rsidRPr="00DE12F0">
        <w:rPr>
          <w:rStyle w:val="StyleUnderline"/>
          <w:rFonts w:asciiTheme="minorHAnsi" w:hAnsiTheme="minorHAnsi" w:cstheme="minorHAnsi"/>
        </w:rPr>
        <w:t xml:space="preserve">these realities can be made irreconcilable so that </w:t>
      </w:r>
      <w:r w:rsidRPr="00DE12F0">
        <w:rPr>
          <w:rStyle w:val="Emphasis"/>
          <w:rFonts w:asciiTheme="minorHAnsi" w:hAnsiTheme="minorHAnsi" w:cstheme="minorHAnsi"/>
        </w:rPr>
        <w:t>it is impossible to agree on objective facts</w:t>
      </w:r>
      <w:r w:rsidRPr="00DE12F0">
        <w:rPr>
          <w:rStyle w:val="StyleUnderline"/>
          <w:rFonts w:asciiTheme="minorHAnsi" w:hAnsiTheme="minorHAnsi" w:cstheme="minorHAnsi"/>
        </w:rPr>
        <w:t xml:space="preserve"> about an experiment. </w:t>
      </w:r>
      <w:r w:rsidRPr="00DE12F0">
        <w:rPr>
          <w:rFonts w:asciiTheme="minorHAnsi" w:hAnsiTheme="minorHAnsi" w:cstheme="minorHAnsi"/>
          <w:sz w:val="16"/>
        </w:rPr>
        <w:t xml:space="preserve">Wigner’s original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is straightforward in principle. It begins with a single polarized photon that, when measured, </w:t>
      </w:r>
      <w:r w:rsidRPr="00DE12F0">
        <w:rPr>
          <w:rStyle w:val="StyleUnderline"/>
          <w:rFonts w:asciiTheme="minorHAnsi" w:hAnsiTheme="minorHAnsi" w:cstheme="minorHAnsi"/>
        </w:rPr>
        <w:t>can have either a horizontal polarization or a vertical polarization</w:t>
      </w:r>
      <w:r w:rsidRPr="00DE12F0">
        <w:rPr>
          <w:rFonts w:asciiTheme="minorHAnsi" w:hAnsiTheme="minorHAnsi" w:cstheme="minorHAnsi"/>
          <w:sz w:val="16"/>
        </w:rPr>
        <w:t xml:space="preserve">. But before the measurement, </w:t>
      </w:r>
      <w:r w:rsidRPr="00DE12F0">
        <w:rPr>
          <w:rStyle w:val="StyleUnderline"/>
          <w:rFonts w:asciiTheme="minorHAnsi" w:hAnsiTheme="minorHAnsi" w:cstheme="minorHAnsi"/>
          <w:highlight w:val="green"/>
        </w:rPr>
        <w:t>according to</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laws of quantum mechanics</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 xml:space="preserve">photon exists in both </w:t>
      </w:r>
      <w:r w:rsidRPr="00DE12F0">
        <w:rPr>
          <w:rStyle w:val="Emphasis"/>
          <w:rFonts w:asciiTheme="minorHAnsi" w:hAnsiTheme="minorHAnsi" w:cstheme="minorHAnsi"/>
          <w:highlight w:val="green"/>
        </w:rPr>
        <w:t>polarization states at the same time</w:t>
      </w:r>
      <w:r w:rsidRPr="00DE12F0">
        <w:rPr>
          <w:rFonts w:asciiTheme="minorHAnsi" w:hAnsiTheme="minorHAnsi" w:cstheme="minorHAnsi"/>
          <w:sz w:val="16"/>
        </w:rPr>
        <w:t>—</w:t>
      </w:r>
      <w:r w:rsidRPr="00DE12F0">
        <w:rPr>
          <w:rStyle w:val="Emphasis"/>
          <w:rFonts w:asciiTheme="minorHAnsi" w:hAnsiTheme="minorHAnsi" w:cstheme="minorHAnsi"/>
        </w:rPr>
        <w:t xml:space="preserve">a so-called </w:t>
      </w:r>
      <w:r w:rsidRPr="00DE12F0">
        <w:rPr>
          <w:rStyle w:val="Emphasis"/>
          <w:rFonts w:asciiTheme="minorHAnsi" w:hAnsiTheme="minorHAnsi" w:cstheme="minorHAnsi"/>
          <w:highlight w:val="green"/>
        </w:rPr>
        <w:t>superposition</w:t>
      </w:r>
      <w:r w:rsidRPr="00DE12F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DE12F0">
        <w:rPr>
          <w:rStyle w:val="StyleUnderline"/>
          <w:rFonts w:asciiTheme="minorHAnsi" w:hAnsiTheme="minorHAnsi" w:cstheme="minorHAnsi"/>
        </w:rPr>
        <w:t>Wigner can even perform an experiment to determine whether this superposition exists or not</w:t>
      </w:r>
      <w:r w:rsidRPr="00DE12F0">
        <w:rPr>
          <w:rFonts w:asciiTheme="minorHAnsi" w:hAnsiTheme="minorHAnsi" w:cstheme="minorHAnsi"/>
          <w:sz w:val="16"/>
        </w:rPr>
        <w:t xml:space="preserve">. </w:t>
      </w:r>
      <w:r w:rsidRPr="00DE12F0">
        <w:rPr>
          <w:rStyle w:val="StyleUnderline"/>
          <w:rFonts w:asciiTheme="minorHAnsi" w:hAnsiTheme="minorHAnsi" w:cstheme="minorHAnsi"/>
        </w:rPr>
        <w:t>This</w:t>
      </w:r>
      <w:r w:rsidRPr="00DE12F0">
        <w:rPr>
          <w:rFonts w:asciiTheme="minorHAnsi" w:hAnsiTheme="minorHAnsi" w:cstheme="minorHAnsi"/>
          <w:sz w:val="16"/>
        </w:rPr>
        <w:t xml:space="preserve"> is a kind of </w:t>
      </w:r>
      <w:r w:rsidRPr="00DE12F0">
        <w:rPr>
          <w:rStyle w:val="StyleUnderline"/>
          <w:rFonts w:asciiTheme="minorHAnsi" w:hAnsiTheme="minorHAnsi" w:cstheme="minorHAnsi"/>
        </w:rPr>
        <w:t xml:space="preserve">interference experiment showing that the photon and the measurement are indeed in a superposition. </w:t>
      </w:r>
      <w:r w:rsidRPr="00DE12F0">
        <w:rPr>
          <w:rFonts w:asciiTheme="minorHAnsi" w:hAnsiTheme="minorHAnsi" w:cstheme="minorHAnsi"/>
          <w:sz w:val="16"/>
        </w:rPr>
        <w:t xml:space="preserve">From Wigner’s point of view, </w:t>
      </w:r>
      <w:r w:rsidRPr="00DE12F0">
        <w:rPr>
          <w:rStyle w:val="Emphasis"/>
          <w:rFonts w:asciiTheme="minorHAnsi" w:hAnsiTheme="minorHAnsi" w:cstheme="minorHAnsi"/>
        </w:rPr>
        <w:t>this is a “fact”—the superposition exists</w:t>
      </w:r>
      <w:r w:rsidRPr="00DE12F0">
        <w:rPr>
          <w:rFonts w:asciiTheme="minorHAnsi" w:hAnsiTheme="minorHAnsi" w:cstheme="minorHAnsi"/>
          <w:sz w:val="16"/>
        </w:rPr>
        <w:t xml:space="preserve">. And this fact suggests that a </w:t>
      </w:r>
      <w:r w:rsidRPr="00DE12F0">
        <w:rPr>
          <w:rStyle w:val="StyleUnderline"/>
          <w:rFonts w:asciiTheme="minorHAnsi" w:hAnsiTheme="minorHAnsi" w:cstheme="minorHAnsi"/>
        </w:rPr>
        <w:t>measurement cannot have taken place</w:t>
      </w:r>
      <w:r w:rsidRPr="00DE12F0">
        <w:rPr>
          <w:rFonts w:asciiTheme="minorHAnsi" w:hAnsiTheme="minorHAnsi" w:cstheme="minorHAnsi"/>
          <w:sz w:val="16"/>
        </w:rPr>
        <w:t xml:space="preserve">. But this is in stark contrast to the point of view of </w:t>
      </w:r>
      <w:r w:rsidRPr="00DE12F0">
        <w:rPr>
          <w:rStyle w:val="StyleUnderline"/>
          <w:rFonts w:asciiTheme="minorHAnsi" w:hAnsiTheme="minorHAnsi" w:cstheme="minorHAnsi"/>
        </w:rPr>
        <w:t>the friend, who has indeed measured the photon’s polarization and recorded it.</w:t>
      </w:r>
      <w:r w:rsidRPr="00DE12F0">
        <w:rPr>
          <w:rFonts w:asciiTheme="minorHAnsi" w:hAnsiTheme="minorHAnsi" w:cstheme="minorHAnsi"/>
          <w:sz w:val="16"/>
        </w:rPr>
        <w:t xml:space="preserve"> The friend </w:t>
      </w:r>
      <w:r w:rsidRPr="00DE12F0">
        <w:rPr>
          <w:rStyle w:val="StyleUnderline"/>
          <w:rFonts w:asciiTheme="minorHAnsi" w:hAnsiTheme="minorHAnsi" w:cstheme="minorHAnsi"/>
        </w:rPr>
        <w:t>can</w:t>
      </w:r>
      <w:r w:rsidRPr="00DE12F0">
        <w:rPr>
          <w:rFonts w:asciiTheme="minorHAnsi" w:hAnsiTheme="minorHAnsi" w:cstheme="minorHAnsi"/>
          <w:sz w:val="16"/>
        </w:rPr>
        <w:t xml:space="preserve"> even </w:t>
      </w:r>
      <w:r w:rsidRPr="00DE12F0">
        <w:rPr>
          <w:rStyle w:val="StyleUnderline"/>
          <w:rFonts w:asciiTheme="minorHAnsi" w:hAnsiTheme="minorHAnsi" w:cstheme="minorHAnsi"/>
        </w:rPr>
        <w:t>call</w:t>
      </w:r>
      <w:r w:rsidRPr="00DE12F0">
        <w:rPr>
          <w:rFonts w:asciiTheme="minorHAnsi" w:hAnsiTheme="minorHAnsi" w:cstheme="minorHAnsi"/>
          <w:sz w:val="16"/>
        </w:rPr>
        <w:t xml:space="preserve"> Wigner </w:t>
      </w:r>
      <w:r w:rsidRPr="00DE12F0">
        <w:rPr>
          <w:rStyle w:val="StyleUnderline"/>
          <w:rFonts w:asciiTheme="minorHAnsi" w:hAnsiTheme="minorHAnsi" w:cstheme="minorHAnsi"/>
        </w:rPr>
        <w:t>and say the measurement has been done</w:t>
      </w:r>
      <w:r w:rsidRPr="00DE12F0">
        <w:rPr>
          <w:rFonts w:asciiTheme="minorHAnsi" w:hAnsiTheme="minorHAnsi" w:cstheme="minorHAnsi"/>
          <w:sz w:val="16"/>
        </w:rPr>
        <w:t xml:space="preserve"> (provided the outcome is not revealed). </w:t>
      </w:r>
      <w:proofErr w:type="gramStart"/>
      <w:r w:rsidRPr="00DE12F0">
        <w:rPr>
          <w:rFonts w:asciiTheme="minorHAnsi" w:hAnsiTheme="minorHAnsi" w:cstheme="minorHAnsi"/>
          <w:sz w:val="16"/>
        </w:rPr>
        <w:t>So</w:t>
      </w:r>
      <w:proofErr w:type="gramEnd"/>
      <w:r w:rsidRPr="00DE12F0">
        <w:rPr>
          <w:rFonts w:asciiTheme="minorHAnsi" w:hAnsiTheme="minorHAnsi" w:cstheme="minorHAnsi"/>
          <w:sz w:val="16"/>
        </w:rPr>
        <w:t xml:space="preserve"> </w:t>
      </w:r>
      <w:r w:rsidRPr="00DE12F0">
        <w:rPr>
          <w:rStyle w:val="Emphasis"/>
          <w:rFonts w:asciiTheme="minorHAnsi" w:hAnsiTheme="minorHAnsi" w:cstheme="minorHAnsi"/>
        </w:rPr>
        <w:t xml:space="preserve">the </w:t>
      </w:r>
      <w:r w:rsidRPr="00DE12F0">
        <w:rPr>
          <w:rStyle w:val="Emphasis"/>
          <w:rFonts w:asciiTheme="minorHAnsi" w:hAnsiTheme="minorHAnsi" w:cstheme="minorHAnsi"/>
          <w:highlight w:val="green"/>
        </w:rPr>
        <w:t>two realities are at odds</w:t>
      </w:r>
      <w:r w:rsidRPr="00DE12F0">
        <w:rPr>
          <w:rFonts w:asciiTheme="minorHAnsi" w:hAnsiTheme="minorHAnsi" w:cstheme="minorHAnsi"/>
          <w:sz w:val="16"/>
        </w:rPr>
        <w:t xml:space="preserve"> with each other. “</w:t>
      </w:r>
      <w:r w:rsidRPr="00DE12F0">
        <w:rPr>
          <w:rStyle w:val="Emphasis"/>
          <w:rFonts w:asciiTheme="minorHAnsi" w:hAnsiTheme="minorHAnsi" w:cstheme="minorHAnsi"/>
        </w:rPr>
        <w:t>This calls into question the objective status</w:t>
      </w:r>
      <w:r w:rsidRPr="00DE12F0">
        <w:rPr>
          <w:rFonts w:asciiTheme="minorHAnsi" w:hAnsiTheme="minorHAnsi" w:cstheme="minorHAnsi"/>
          <w:sz w:val="16"/>
        </w:rPr>
        <w:t xml:space="preserve"> of the facts established by the two observers,” say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co. That’s the theory, but last year </w:t>
      </w:r>
      <w:proofErr w:type="spellStart"/>
      <w:r w:rsidRPr="00DE12F0">
        <w:rPr>
          <w:rFonts w:asciiTheme="minorHAnsi" w:hAnsiTheme="minorHAnsi" w:cstheme="minorHAnsi"/>
          <w:sz w:val="16"/>
        </w:rPr>
        <w:t>Caslav</w:t>
      </w:r>
      <w:proofErr w:type="spellEnd"/>
      <w:r w:rsidRPr="00DE12F0">
        <w:rPr>
          <w:rFonts w:asciiTheme="minorHAnsi" w:hAnsiTheme="minorHAnsi" w:cstheme="minorHAnsi"/>
          <w:sz w:val="16"/>
        </w:rPr>
        <w:t xml:space="preserve"> </w:t>
      </w:r>
      <w:proofErr w:type="spellStart"/>
      <w:r w:rsidRPr="00DE12F0">
        <w:rPr>
          <w:rFonts w:asciiTheme="minorHAnsi" w:hAnsiTheme="minorHAnsi" w:cstheme="minorHAnsi"/>
          <w:sz w:val="16"/>
        </w:rPr>
        <w:t>Brukner</w:t>
      </w:r>
      <w:proofErr w:type="spellEnd"/>
      <w:r w:rsidRPr="00DE12F0">
        <w:rPr>
          <w:rFonts w:asciiTheme="minorHAnsi" w:hAnsiTheme="minorHAnsi" w:cstheme="min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DE12F0">
        <w:rPr>
          <w:rStyle w:val="Emphasis"/>
          <w:rFonts w:asciiTheme="minorHAnsi" w:hAnsiTheme="minorHAnsi" w:cstheme="minorHAnsi"/>
        </w:rPr>
        <w:t>both realities can coexist even though they produce irreconcilable outcomes</w:t>
      </w:r>
      <w:r w:rsidRPr="00DE12F0">
        <w:rPr>
          <w:rFonts w:asciiTheme="minorHAnsi" w:hAnsiTheme="minorHAnsi" w:cstheme="minorHAnsi"/>
          <w:sz w:val="16"/>
        </w:rPr>
        <w:t xml:space="preserve">, just as Wigner predicted. </w:t>
      </w:r>
      <w:r w:rsidRPr="00DE12F0">
        <w:rPr>
          <w:rStyle w:val="StyleUnderline"/>
          <w:rFonts w:asciiTheme="minorHAnsi" w:hAnsiTheme="minorHAnsi" w:cstheme="minorHAnsi"/>
        </w:rPr>
        <w:t>That raises some fascinating questions that are forcing physicists to reconsider the nature of reality. The idea that observers can ultimately reconcile their measurements of some kind of fundamental reality is based on several assumptions</w:t>
      </w:r>
      <w:r w:rsidRPr="00DE12F0">
        <w:rPr>
          <w:rFonts w:asciiTheme="minorHAnsi" w:hAnsiTheme="minorHAnsi" w:cstheme="minorHAnsi"/>
          <w:sz w:val="16"/>
        </w:rPr>
        <w:t xml:space="preserve">. </w:t>
      </w:r>
      <w:r w:rsidRPr="00DE12F0">
        <w:rPr>
          <w:rStyle w:val="StyleUnderline"/>
          <w:rFonts w:asciiTheme="minorHAnsi" w:hAnsiTheme="minorHAnsi" w:cstheme="minorHAnsi"/>
        </w:rPr>
        <w:t xml:space="preserve">The first is that universal facts actually exist and that observers can agree on them. </w:t>
      </w:r>
      <w:r w:rsidRPr="00DE12F0">
        <w:rPr>
          <w:rFonts w:asciiTheme="minorHAnsi" w:hAnsiTheme="minorHAnsi" w:cstheme="minorHAnsi"/>
          <w:sz w:val="16"/>
        </w:rPr>
        <w:t xml:space="preserve">But </w:t>
      </w:r>
      <w:r w:rsidRPr="00DE12F0">
        <w:rPr>
          <w:rStyle w:val="Emphasis"/>
          <w:rFonts w:asciiTheme="minorHAnsi" w:hAnsiTheme="minorHAnsi" w:cstheme="minorHAnsi"/>
        </w:rPr>
        <w:t>there are other assumptions too</w:t>
      </w:r>
      <w:r w:rsidRPr="00DE12F0">
        <w:rPr>
          <w:rFonts w:asciiTheme="minorHAnsi" w:hAnsiTheme="minorHAnsi" w:cstheme="minorHAnsi"/>
          <w:sz w:val="16"/>
        </w:rPr>
        <w:t xml:space="preserve">. </w:t>
      </w:r>
      <w:r w:rsidRPr="00DE12F0">
        <w:rPr>
          <w:rStyle w:val="StyleUnderline"/>
          <w:rFonts w:asciiTheme="minorHAnsi" w:hAnsiTheme="minorHAnsi" w:cstheme="minorHAnsi"/>
        </w:rPr>
        <w:t>One is that observers have the freedom to make whatever observations they want</w:t>
      </w:r>
      <w:r w:rsidRPr="00DE12F0">
        <w:rPr>
          <w:rFonts w:asciiTheme="minorHAnsi" w:hAnsiTheme="minorHAnsi" w:cstheme="minorHAnsi"/>
          <w:sz w:val="16"/>
        </w:rPr>
        <w:t xml:space="preserve">. </w:t>
      </w:r>
      <w:r w:rsidRPr="00DE12F0">
        <w:rPr>
          <w:rStyle w:val="StyleUnderline"/>
          <w:rFonts w:asciiTheme="minorHAnsi" w:hAnsiTheme="minorHAnsi" w:cstheme="minorHAnsi"/>
        </w:rPr>
        <w:t>And another is that the choices one observer makes do not influence the choices other observers make</w:t>
      </w:r>
      <w:r w:rsidRPr="00DE12F0">
        <w:rPr>
          <w:rFonts w:asciiTheme="minorHAnsi" w:hAnsiTheme="minorHAnsi" w:cstheme="minorHAnsi"/>
          <w:sz w:val="16"/>
        </w:rPr>
        <w:t xml:space="preserve">—an assumption that physicists call locality. If there is an objective reality that everyone can agree on, then these assumptions all hold. But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w:t>
      </w:r>
      <w:proofErr w:type="spellStart"/>
      <w:r w:rsidRPr="00DE12F0">
        <w:rPr>
          <w:rFonts w:asciiTheme="minorHAnsi" w:hAnsiTheme="minorHAnsi" w:cstheme="minorHAnsi"/>
          <w:sz w:val="16"/>
        </w:rPr>
        <w:t>co’s</w:t>
      </w:r>
      <w:proofErr w:type="spellEnd"/>
      <w:r w:rsidRPr="00DE12F0">
        <w:rPr>
          <w:rFonts w:asciiTheme="minorHAnsi" w:hAnsiTheme="minorHAnsi" w:cstheme="minorHAnsi"/>
          <w:sz w:val="16"/>
        </w:rPr>
        <w:t xml:space="preserve"> result suggests that </w:t>
      </w:r>
      <w:r w:rsidRPr="00DE12F0">
        <w:rPr>
          <w:rStyle w:val="Emphasis"/>
          <w:rFonts w:asciiTheme="minorHAnsi" w:hAnsiTheme="minorHAnsi" w:cstheme="minorHAnsi"/>
          <w:highlight w:val="green"/>
        </w:rPr>
        <w:t>objective reality does not exist</w:t>
      </w:r>
      <w:r w:rsidRPr="00DE12F0">
        <w:rPr>
          <w:rFonts w:asciiTheme="minorHAnsi" w:hAnsiTheme="minorHAnsi" w:cstheme="minorHAnsi"/>
          <w:sz w:val="16"/>
        </w:rPr>
        <w:t xml:space="preserve">. In other words, the experiment suggests that </w:t>
      </w:r>
      <w:r w:rsidRPr="00DE12F0">
        <w:rPr>
          <w:rStyle w:val="StyleUnderline"/>
          <w:rFonts w:asciiTheme="minorHAnsi" w:hAnsiTheme="minorHAnsi" w:cstheme="minorHAnsi"/>
        </w:rPr>
        <w:t>one or more of the assumptions—</w:t>
      </w:r>
      <w:r w:rsidRPr="00DE12F0">
        <w:rPr>
          <w:rStyle w:val="Emphasis"/>
          <w:rFonts w:asciiTheme="minorHAnsi" w:hAnsiTheme="minorHAnsi" w:cstheme="minorHAnsi"/>
        </w:rPr>
        <w:t>the idea that there is a reality we can agree on</w:t>
      </w:r>
      <w:r w:rsidRPr="00DE12F0">
        <w:rPr>
          <w:rStyle w:val="StyleUnderline"/>
          <w:rFonts w:asciiTheme="minorHAnsi" w:hAnsiTheme="minorHAnsi" w:cstheme="minorHAnsi"/>
        </w:rPr>
        <w:t xml:space="preserve">, the idea that we have </w:t>
      </w:r>
      <w:r w:rsidRPr="00DE12F0">
        <w:rPr>
          <w:rStyle w:val="Emphasis"/>
          <w:rFonts w:asciiTheme="minorHAnsi" w:hAnsiTheme="minorHAnsi" w:cstheme="minorHAnsi"/>
        </w:rPr>
        <w:t>freedom of choice</w:t>
      </w:r>
      <w:r w:rsidRPr="00DE12F0">
        <w:rPr>
          <w:rStyle w:val="StyleUnderline"/>
          <w:rFonts w:asciiTheme="minorHAnsi" w:hAnsiTheme="minorHAnsi" w:cstheme="minorHAnsi"/>
        </w:rPr>
        <w:t xml:space="preserve">, or the idea of locality—must be </w:t>
      </w:r>
      <w:r w:rsidRPr="00DE12F0">
        <w:rPr>
          <w:rStyle w:val="Emphasis"/>
          <w:rFonts w:asciiTheme="minorHAnsi" w:hAnsiTheme="minorHAnsi" w:cstheme="minorHAnsi"/>
        </w:rPr>
        <w:t>wrong</w:t>
      </w:r>
      <w:r w:rsidRPr="00DE12F0">
        <w:rPr>
          <w:rStyle w:val="StyleUnderline"/>
          <w:rFonts w:asciiTheme="minorHAnsi" w:hAnsiTheme="minorHAnsi" w:cstheme="minorHAnsi"/>
        </w:rPr>
        <w:t xml:space="preserve">. </w:t>
      </w:r>
      <w:r w:rsidRPr="00DE12F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DE12F0">
        <w:rPr>
          <w:rStyle w:val="StyleUnderline"/>
          <w:rFonts w:asciiTheme="minorHAnsi" w:hAnsiTheme="minorHAnsi" w:cstheme="minorHAnsi"/>
        </w:rPr>
        <w:t>The scientific method relies on facts, established through repeated measurements</w:t>
      </w:r>
      <w:r w:rsidRPr="00DE12F0">
        <w:rPr>
          <w:rFonts w:asciiTheme="minorHAnsi" w:hAnsiTheme="minorHAnsi" w:cstheme="minorHAnsi"/>
          <w:sz w:val="16"/>
        </w:rPr>
        <w:t xml:space="preserve"> </w:t>
      </w:r>
      <w:r w:rsidRPr="00DE12F0">
        <w:rPr>
          <w:rStyle w:val="StyleUnderline"/>
          <w:rFonts w:asciiTheme="minorHAnsi" w:hAnsiTheme="minorHAnsi" w:cstheme="minorHAnsi"/>
        </w:rPr>
        <w:t>and agreed upon universally,</w:t>
      </w:r>
      <w:r w:rsidRPr="00DE12F0">
        <w:rPr>
          <w:rFonts w:asciiTheme="minorHAnsi" w:hAnsiTheme="minorHAnsi" w:cstheme="minorHAnsi"/>
          <w:sz w:val="16"/>
        </w:rPr>
        <w:t xml:space="preserve"> independently of who observed them,” say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co. And yet </w:t>
      </w:r>
      <w:r w:rsidRPr="00DE12F0">
        <w:rPr>
          <w:rStyle w:val="StyleUnderline"/>
          <w:rFonts w:asciiTheme="minorHAnsi" w:hAnsiTheme="minorHAnsi" w:cstheme="minorHAnsi"/>
        </w:rPr>
        <w:t xml:space="preserve">in the same paper, they undermine this idea, perhaps fatally. </w:t>
      </w:r>
      <w:r w:rsidRPr="00DE12F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7A6868EB" w14:textId="77777777" w:rsidR="00B16E72" w:rsidRDefault="00B16E72" w:rsidP="000A419E">
      <w:pPr>
        <w:pStyle w:val="Heading4"/>
      </w:pPr>
    </w:p>
    <w:p w14:paraId="43810C4E" w14:textId="648FC43E" w:rsidR="000A419E" w:rsidRPr="00F346D7" w:rsidRDefault="000A419E" w:rsidP="000A419E">
      <w:pPr>
        <w:pStyle w:val="Heading4"/>
      </w:pPr>
      <w:r>
        <w:t>4] Affirm because either the neg is true meaning its bad for us to clash w/ it because it turns us into Fake News people OR it’s not meaning it’s a lie that you can’t vote on for ethics</w:t>
      </w:r>
    </w:p>
    <w:p w14:paraId="1C3CD3A3" w14:textId="77777777" w:rsidR="00B16E72" w:rsidRDefault="00B16E72" w:rsidP="000A419E">
      <w:pPr>
        <w:pStyle w:val="Heading4"/>
      </w:pPr>
    </w:p>
    <w:p w14:paraId="48C1E906" w14:textId="114B9917" w:rsidR="000A419E" w:rsidRDefault="000A419E" w:rsidP="000A419E">
      <w:pPr>
        <w:pStyle w:val="Heading4"/>
      </w:pPr>
      <w:r>
        <w:t xml:space="preserve">5] </w:t>
      </w:r>
      <w:r w:rsidRPr="001B30FD">
        <w:rPr>
          <w:u w:val="single"/>
        </w:rPr>
        <w:t>Decision Making Paradox</w:t>
      </w:r>
      <w:r>
        <w:t xml:space="preserve">- in order to judge we need a decision-making procedure to determine it is a good decision. But to </w:t>
      </w:r>
      <w:proofErr w:type="spellStart"/>
      <w:r>
        <w:t>chose</w:t>
      </w:r>
      <w:proofErr w:type="spell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489B8509" w14:textId="77777777" w:rsidR="00B16E72" w:rsidRDefault="00B16E72" w:rsidP="000A419E">
      <w:pPr>
        <w:pStyle w:val="Heading4"/>
      </w:pPr>
    </w:p>
    <w:p w14:paraId="5215591B" w14:textId="5F011BFC" w:rsidR="000A419E" w:rsidRPr="005A2539" w:rsidRDefault="000A419E" w:rsidP="000A419E">
      <w:pPr>
        <w:pStyle w:val="Heading4"/>
      </w:pPr>
      <w:r>
        <w:t xml:space="preserve">6] </w:t>
      </w:r>
      <w:r w:rsidRPr="005A2539">
        <w:t xml:space="preserve">Liar’s Paradox – </w:t>
      </w:r>
      <w:r>
        <w:t>the resolution is always true</w:t>
      </w:r>
    </w:p>
    <w:p w14:paraId="1808370E" w14:textId="77777777" w:rsidR="000A419E" w:rsidRPr="005A2539" w:rsidRDefault="000A419E" w:rsidP="000A419E">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0E34CA30" w14:textId="77777777" w:rsidR="000A419E" w:rsidRPr="007D563F" w:rsidRDefault="000A419E" w:rsidP="000A419E">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1A3D4C76" w14:textId="77777777" w:rsidR="000A419E" w:rsidRPr="007D563F" w:rsidRDefault="000A419E" w:rsidP="000A419E"/>
    <w:p w14:paraId="3CAB071C" w14:textId="77777777" w:rsidR="000A419E" w:rsidRDefault="000A419E" w:rsidP="000A419E">
      <w:pPr>
        <w:pStyle w:val="Heading4"/>
      </w:pPr>
      <w:r>
        <w:rPr>
          <w:rStyle w:val="Style13ptBold"/>
          <w:b/>
        </w:rPr>
        <w:t xml:space="preserve">Only an agonistic deliberative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p>
    <w:p w14:paraId="083C9883" w14:textId="77777777" w:rsidR="000A419E" w:rsidRPr="00DE12F0" w:rsidRDefault="000A419E" w:rsidP="000A419E"/>
    <w:p w14:paraId="6B8D03CF" w14:textId="11EE79ED" w:rsidR="00062075" w:rsidRDefault="000A419E" w:rsidP="00062075">
      <w:pPr>
        <w:pStyle w:val="Heading4"/>
      </w:pPr>
      <w:r>
        <w:t xml:space="preserve">7] GCB- I am the greatest conceivable being so vote for me because I am infinitely good. To prove this, I will make them contest the </w:t>
      </w:r>
      <w:proofErr w:type="spellStart"/>
      <w:r>
        <w:t>aff</w:t>
      </w:r>
      <w:proofErr w:type="spellEnd"/>
      <w:r>
        <w:t xml:space="preserve"> and say they are not under my control.</w:t>
      </w:r>
      <w:r w:rsidR="00062075">
        <w:t xml:space="preserve"> This means disobeying me would be infinitely bad and I am saying to vote affirmative.</w:t>
      </w:r>
    </w:p>
    <w:p w14:paraId="04C8424E" w14:textId="11A46F93" w:rsidR="00062075" w:rsidRDefault="00062075" w:rsidP="00062075"/>
    <w:p w14:paraId="6C590795" w14:textId="2E84CD46" w:rsidR="00062075" w:rsidRPr="00062075" w:rsidRDefault="00062075" w:rsidP="00062075">
      <w:pPr>
        <w:pStyle w:val="Heading4"/>
      </w:pPr>
      <w:r w:rsidRPr="00D75B1C">
        <w:t>Negating affirms because it assumes that the 1ac is a statement that is worthy of contestation which means are arguments are legitimate.</w:t>
      </w:r>
    </w:p>
    <w:p w14:paraId="58AE4CC6" w14:textId="77777777" w:rsidR="00062075" w:rsidRPr="00062075" w:rsidRDefault="00062075" w:rsidP="00062075"/>
    <w:p w14:paraId="60A19B0A" w14:textId="77777777" w:rsidR="000A419E" w:rsidRPr="003B6D8E" w:rsidRDefault="000A419E" w:rsidP="000A419E"/>
    <w:p w14:paraId="32C5CAB7" w14:textId="77777777" w:rsidR="000A419E" w:rsidRDefault="000A419E" w:rsidP="000A419E">
      <w:pPr>
        <w:pStyle w:val="Heading4"/>
      </w:pPr>
      <w:r>
        <w:t>Additionally prefer</w:t>
      </w:r>
    </w:p>
    <w:p w14:paraId="68FEA086" w14:textId="77777777" w:rsidR="000A419E" w:rsidRPr="00004AC0" w:rsidRDefault="000A419E" w:rsidP="000A419E">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48A268B0" w14:textId="77777777" w:rsidR="00B16E72" w:rsidRDefault="00B16E72" w:rsidP="000A419E">
      <w:pPr>
        <w:pStyle w:val="Heading4"/>
      </w:pPr>
    </w:p>
    <w:p w14:paraId="5106A2A5" w14:textId="77777777" w:rsidR="00B16E72" w:rsidRDefault="000A419E" w:rsidP="000A419E">
      <w:pPr>
        <w:pStyle w:val="Heading4"/>
      </w:pPr>
      <w:r>
        <w:t xml:space="preserve">2] </w:t>
      </w:r>
      <w:r w:rsidRPr="00310BAC">
        <w:rPr>
          <w:u w:val="single"/>
        </w:rPr>
        <w:t>TJFS</w:t>
      </w:r>
      <w:r>
        <w:t xml:space="preserve">- </w:t>
      </w:r>
    </w:p>
    <w:p w14:paraId="5C20C783" w14:textId="77777777" w:rsidR="00B16E72" w:rsidRDefault="00B16E72" w:rsidP="000A419E">
      <w:pPr>
        <w:pStyle w:val="Heading4"/>
      </w:pPr>
    </w:p>
    <w:p w14:paraId="6FA8A9D9" w14:textId="1D5EE26A" w:rsidR="00B16E72" w:rsidRDefault="000A419E" w:rsidP="000A419E">
      <w:pPr>
        <w:pStyle w:val="Heading4"/>
      </w:pPr>
      <w:r>
        <w:t>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w:t>
      </w:r>
    </w:p>
    <w:p w14:paraId="0287589B" w14:textId="77777777" w:rsidR="00B16E72" w:rsidRDefault="00B16E72" w:rsidP="000A419E">
      <w:pPr>
        <w:pStyle w:val="Heading4"/>
      </w:pPr>
    </w:p>
    <w:p w14:paraId="0B6130EA" w14:textId="3488E35E" w:rsidR="000A419E" w:rsidRDefault="000A419E" w:rsidP="000A419E">
      <w:pPr>
        <w:pStyle w:val="Heading4"/>
      </w:pPr>
      <w:r>
        <w:t xml:space="preserve">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60C188A1" w14:textId="77777777" w:rsidR="00B16E72" w:rsidRDefault="00B16E72" w:rsidP="000A419E">
      <w:pPr>
        <w:pStyle w:val="Heading4"/>
      </w:pPr>
    </w:p>
    <w:p w14:paraId="2A9E3AA1" w14:textId="4B74F400" w:rsidR="000A419E" w:rsidRDefault="000A419E" w:rsidP="000A419E">
      <w:pPr>
        <w:pStyle w:val="Heading4"/>
      </w:pPr>
      <w:r>
        <w:t>3</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755EA88C" w14:textId="77777777" w:rsidR="00B16E72" w:rsidRDefault="00B16E72" w:rsidP="000A419E">
      <w:pPr>
        <w:pStyle w:val="Heading4"/>
        <w:rPr>
          <w:rStyle w:val="Style13ptBold"/>
          <w:b/>
        </w:rPr>
      </w:pPr>
    </w:p>
    <w:p w14:paraId="45ACA5F0" w14:textId="77777777" w:rsidR="00B16E72" w:rsidRDefault="000A419E" w:rsidP="000A419E">
      <w:pPr>
        <w:pStyle w:val="Heading4"/>
      </w:pPr>
      <w:r>
        <w:rPr>
          <w:rStyle w:val="Style13ptBold"/>
          <w:b/>
        </w:rPr>
        <w:t>4</w:t>
      </w:r>
      <w:r w:rsidRPr="003A1043">
        <w:rPr>
          <w:rStyle w:val="Style13ptBold"/>
          <w:b/>
        </w:rPr>
        <w:t>]</w:t>
      </w:r>
      <w:r>
        <w:rPr>
          <w:u w:val="single"/>
        </w:rPr>
        <w:t xml:space="preserve"> </w:t>
      </w:r>
      <w:r w:rsidRPr="00356950">
        <w:rPr>
          <w:u w:val="single"/>
        </w:rPr>
        <w:t>Resolves Skepticism</w:t>
      </w:r>
      <w:r>
        <w:t xml:space="preserve">- </w:t>
      </w:r>
    </w:p>
    <w:p w14:paraId="4C401FB3" w14:textId="77777777" w:rsidR="00B16E72" w:rsidRDefault="00B16E72" w:rsidP="000A419E">
      <w:pPr>
        <w:pStyle w:val="Heading4"/>
      </w:pPr>
    </w:p>
    <w:p w14:paraId="00C9913C" w14:textId="7092D69C" w:rsidR="00B16E72" w:rsidRDefault="000A419E" w:rsidP="000A419E">
      <w:pPr>
        <w:pStyle w:val="Heading4"/>
      </w:pPr>
      <w:r>
        <w:t xml:space="preserve">a) Discussion between many bodies means that moral uncertainty can be deliberated and resolved. </w:t>
      </w:r>
    </w:p>
    <w:p w14:paraId="3124774A" w14:textId="77777777" w:rsidR="00B16E72" w:rsidRDefault="00B16E72" w:rsidP="000A419E">
      <w:pPr>
        <w:pStyle w:val="Heading4"/>
      </w:pPr>
    </w:p>
    <w:p w14:paraId="133C001E" w14:textId="530CE7C6" w:rsidR="000A419E" w:rsidRDefault="000A419E" w:rsidP="000A419E">
      <w:pPr>
        <w:pStyle w:val="Heading4"/>
      </w:pPr>
      <w:r>
        <w:t xml:space="preserve">b) Truth only makes sense in groups of people so only they can prescribe action </w:t>
      </w:r>
    </w:p>
    <w:p w14:paraId="2219FF45" w14:textId="77777777" w:rsidR="008908FB" w:rsidRDefault="008908FB" w:rsidP="00062075">
      <w:pPr>
        <w:pStyle w:val="Heading4"/>
      </w:pPr>
    </w:p>
    <w:p w14:paraId="2A70CAFD" w14:textId="4354AA67" w:rsidR="00062075" w:rsidRPr="00062075" w:rsidRDefault="00062075" w:rsidP="00062075">
      <w:pPr>
        <w:pStyle w:val="Heading4"/>
      </w:pPr>
      <w:r>
        <w:t xml:space="preserve">If I win any argument on the flow that consists of a claim and warrant vote </w:t>
      </w:r>
      <w:proofErr w:type="spellStart"/>
      <w:r>
        <w:t>aff</w:t>
      </w:r>
      <w:proofErr w:type="spellEnd"/>
      <w:r>
        <w:t xml:space="preserve">, time crunched 1AR can’t sit on multiple arguments because the </w:t>
      </w:r>
      <w:proofErr w:type="gramStart"/>
      <w:r>
        <w:t>6 minute</w:t>
      </w:r>
      <w:proofErr w:type="gramEnd"/>
      <w:r>
        <w:t xml:space="preserve"> 2nr will always outspread us, singular claims and warrant’s key to reciprocal engagement and clash. </w:t>
      </w:r>
    </w:p>
    <w:p w14:paraId="002BC6A8" w14:textId="77777777" w:rsidR="00062075" w:rsidRPr="00062075" w:rsidRDefault="00062075" w:rsidP="00062075"/>
    <w:p w14:paraId="3641FAC9" w14:textId="77777777" w:rsidR="000A419E" w:rsidRPr="005F0D67" w:rsidRDefault="000A419E" w:rsidP="000A419E">
      <w:pPr>
        <w:pStyle w:val="Heading4"/>
      </w:pPr>
      <w:r>
        <w:t xml:space="preserve">Vote </w:t>
      </w:r>
      <w:proofErr w:type="spellStart"/>
      <w:r>
        <w:t>aff</w:t>
      </w:r>
      <w:proofErr w:type="spellEnd"/>
      <w:r>
        <w:t xml:space="preserve"> to endorse San Mateo’s debate team, we’re way too small and me breaking would facilitate more kids to join which allows smaller schools to get involved in debate which ow on longevity </w:t>
      </w:r>
      <w:proofErr w:type="spellStart"/>
      <w:r>
        <w:t>bc</w:t>
      </w:r>
      <w:proofErr w:type="spellEnd"/>
      <w:r>
        <w:t xml:space="preserve"> </w:t>
      </w:r>
      <w:proofErr w:type="spellStart"/>
      <w:r>
        <w:t>its</w:t>
      </w:r>
      <w:proofErr w:type="spellEnd"/>
      <w:r>
        <w:t xml:space="preserve"> an impact that preserves the activity as a whole.</w:t>
      </w:r>
    </w:p>
    <w:p w14:paraId="497C07BF" w14:textId="77777777" w:rsidR="000A419E" w:rsidRPr="000A419E" w:rsidRDefault="000A419E" w:rsidP="000A419E"/>
    <w:p w14:paraId="7FDD3944" w14:textId="77777777" w:rsidR="000A419E" w:rsidRDefault="000A419E" w:rsidP="000A419E">
      <w:pPr>
        <w:pStyle w:val="Heading3"/>
      </w:pPr>
      <w:r w:rsidRPr="003F1001">
        <w:t xml:space="preserve">1AC </w:t>
      </w:r>
      <w:r>
        <w:t>–</w:t>
      </w:r>
      <w:r w:rsidRPr="003F1001">
        <w:t xml:space="preserve"> Offense</w:t>
      </w:r>
    </w:p>
    <w:p w14:paraId="64EAD2A6" w14:textId="77777777" w:rsidR="000A419E" w:rsidRDefault="000A419E" w:rsidP="000A419E">
      <w:pPr>
        <w:pStyle w:val="Heading4"/>
      </w:pPr>
      <w:r>
        <w:t xml:space="preserve">The negative and I affirm the resolution Resolved: The appropriation of outer space by private entities is unjust. CX checks all spec </w:t>
      </w:r>
      <w:proofErr w:type="spellStart"/>
      <w:r>
        <w:t>interps</w:t>
      </w:r>
      <w:proofErr w:type="spellEnd"/>
      <w:r>
        <w:t xml:space="preserve">. </w:t>
      </w:r>
    </w:p>
    <w:p w14:paraId="1FA00858" w14:textId="77777777" w:rsidR="000A419E" w:rsidRDefault="000A419E" w:rsidP="000A419E">
      <w:pPr>
        <w:pStyle w:val="Heading4"/>
        <w:rPr>
          <w:shd w:val="clear" w:color="auto" w:fill="FFFFFF"/>
        </w:rPr>
      </w:pPr>
      <w:r w:rsidRPr="00F72822">
        <w:t>Resolved is defined as</w:t>
      </w:r>
      <w:r w:rsidRPr="00F72822">
        <w:rPr>
          <w:rStyle w:val="FootnoteReference"/>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596CC9DF" w14:textId="77777777" w:rsidR="000A419E" w:rsidRDefault="000A419E" w:rsidP="000A419E">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3D8948CD" w14:textId="77777777" w:rsidR="000A419E" w:rsidRPr="007A49F5" w:rsidRDefault="000A419E" w:rsidP="000A419E"/>
    <w:p w14:paraId="56BAC3AD" w14:textId="77777777" w:rsidR="000A419E" w:rsidRPr="007D7BB6" w:rsidRDefault="000A419E" w:rsidP="000A419E">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55F1B091" w14:textId="77777777" w:rsidR="000A419E" w:rsidRDefault="000A419E" w:rsidP="000A419E">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11" w:history="1">
        <w:r w:rsidRPr="001A710E">
          <w:rPr>
            <w:rStyle w:val="Hyperlink"/>
          </w:rPr>
          <w:t>https://www.e-ir.info/2020/07/20/legal-black-holes-in-outer-space-the-regulation-of-private-space-companies/</w:t>
        </w:r>
      </w:hyperlink>
      <w:r>
        <w:rPr>
          <w:rStyle w:val="Hyperlink"/>
        </w:rPr>
        <w:t xml:space="preserve"> //Xu]</w:t>
      </w:r>
    </w:p>
    <w:p w14:paraId="340F9A05" w14:textId="77777777" w:rsidR="000A419E" w:rsidRPr="008A0360" w:rsidRDefault="000A419E" w:rsidP="000A419E">
      <w:pPr>
        <w:rPr>
          <w:sz w:val="16"/>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the human race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 </w:t>
      </w:r>
      <w:r w:rsidRPr="00AB1AE8">
        <w:rPr>
          <w:rStyle w:val="Emphasis"/>
          <w:highlight w:val="gree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the vast majority of the global population.</w:t>
      </w:r>
    </w:p>
    <w:p w14:paraId="22792586" w14:textId="77777777" w:rsidR="00B16E72" w:rsidRDefault="00B16E72" w:rsidP="000A419E">
      <w:pPr>
        <w:pStyle w:val="Heading4"/>
      </w:pPr>
    </w:p>
    <w:p w14:paraId="55948882" w14:textId="6A999F17" w:rsidR="000A419E" w:rsidRDefault="000A419E" w:rsidP="000A419E">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3E45C323" w14:textId="77777777" w:rsidR="000A419E" w:rsidRDefault="000A419E" w:rsidP="000A419E">
      <w:r>
        <w:t xml:space="preserve">Oxford. </w:t>
      </w:r>
      <w:proofErr w:type="spellStart"/>
      <w:r w:rsidRPr="007A49F5">
        <w:rPr>
          <w:rStyle w:val="Style13ptBold"/>
        </w:rPr>
        <w:t>Lexico</w:t>
      </w:r>
      <w:proofErr w:type="spellEnd"/>
      <w:r>
        <w:t>. Appropriation. https://www.lexico.com/en/definition/appropriation</w:t>
      </w:r>
    </w:p>
    <w:p w14:paraId="155BDC60" w14:textId="4B314EBE" w:rsidR="000A419E" w:rsidRDefault="000A419E" w:rsidP="000A419E">
      <w:pPr>
        <w:rPr>
          <w:rStyle w:val="StyleUnderline"/>
        </w:rPr>
      </w:pPr>
      <w:r w:rsidRPr="007A49F5">
        <w:rPr>
          <w:rStyle w:val="StyleUnderline"/>
        </w:rPr>
        <w:t xml:space="preserve">the </w:t>
      </w:r>
      <w:r w:rsidRPr="007A49F5">
        <w:rPr>
          <w:rStyle w:val="StyleUnderline"/>
          <w:highlight w:val="green"/>
        </w:rPr>
        <w:t>action of taking something for one's own use, typically without the owner's permission.</w:t>
      </w:r>
    </w:p>
    <w:p w14:paraId="3DA69A67" w14:textId="3B7E30EB" w:rsidR="00062075" w:rsidRDefault="00062075" w:rsidP="000A419E">
      <w:pPr>
        <w:rPr>
          <w:rStyle w:val="StyleUnderline"/>
        </w:rPr>
      </w:pPr>
    </w:p>
    <w:p w14:paraId="4BF9B8C8" w14:textId="0F76C625" w:rsidR="00062075" w:rsidRDefault="00062075" w:rsidP="00062075">
      <w:pPr>
        <w:pStyle w:val="Heading4"/>
        <w:rPr>
          <w:rFonts w:cs="Calibri"/>
        </w:rPr>
      </w:pPr>
      <w:r>
        <w:rPr>
          <w:rFonts w:cs="Calibri"/>
        </w:rPr>
        <w:t>N</w:t>
      </w:r>
      <w:r w:rsidRPr="00F72822">
        <w:rPr>
          <w:rFonts w:cs="Calibri"/>
        </w:rPr>
        <w:t xml:space="preserve">eg a </w:t>
      </w:r>
      <w:proofErr w:type="spellStart"/>
      <w:r w:rsidRPr="00F72822">
        <w:rPr>
          <w:rFonts w:cs="Calibri"/>
        </w:rPr>
        <w:t>priori’s</w:t>
      </w:r>
      <w:proofErr w:type="spellEnd"/>
      <w:r w:rsidRPr="00F72822">
        <w:rPr>
          <w:rFonts w:cs="Calibri"/>
        </w:rPr>
        <w:t xml:space="preserve"> affirm – denying the assumptions of a statement proves it valid – the </w:t>
      </w:r>
      <w:proofErr w:type="spellStart"/>
      <w:r w:rsidRPr="00F72822">
        <w:rPr>
          <w:rFonts w:cs="Calibri"/>
        </w:rPr>
        <w:t>aff</w:t>
      </w:r>
      <w:proofErr w:type="spellEnd"/>
      <w:r w:rsidRPr="00F72822">
        <w:rPr>
          <w:rFonts w:cs="Calibri"/>
        </w:rPr>
        <w:t xml:space="preserve"> is a set of conditionals since the offense being true relies on the framework</w:t>
      </w:r>
      <w:r>
        <w:rPr>
          <w:rFonts w:cs="Calibri"/>
        </w:rPr>
        <w:t xml:space="preserve">. </w:t>
      </w:r>
      <w:r w:rsidRPr="00F72822">
        <w:rPr>
          <w:rFonts w:cs="Calibri"/>
        </w:rPr>
        <w:t xml:space="preserve"> if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r>
        <w:rPr>
          <w:rFonts w:cs="Calibri"/>
        </w:rPr>
        <w:t xml:space="preserve"> </w:t>
      </w:r>
      <w:proofErr w:type="spellStart"/>
      <w:r>
        <w:rPr>
          <w:rFonts w:cs="Calibri"/>
        </w:rPr>
        <w:t>Aff</w:t>
      </w:r>
      <w:proofErr w:type="spellEnd"/>
      <w:r>
        <w:rPr>
          <w:rFonts w:cs="Calibri"/>
        </w:rPr>
        <w:t xml:space="preserve"> </w:t>
      </w:r>
      <w:proofErr w:type="spellStart"/>
      <w:r>
        <w:rPr>
          <w:rFonts w:cs="Calibri"/>
        </w:rPr>
        <w:t>apriori’s</w:t>
      </w:r>
      <w:proofErr w:type="spellEnd"/>
      <w:r>
        <w:rPr>
          <w:rFonts w:cs="Calibri"/>
        </w:rPr>
        <w:t xml:space="preserve"> outweigh, prove the</w:t>
      </w:r>
    </w:p>
    <w:p w14:paraId="7327767E" w14:textId="77777777" w:rsidR="00062075" w:rsidRDefault="00062075" w:rsidP="000A419E">
      <w:pPr>
        <w:rPr>
          <w:rStyle w:val="StyleUnderline"/>
        </w:rPr>
      </w:pPr>
    </w:p>
    <w:p w14:paraId="00220D5F" w14:textId="77777777" w:rsidR="000A419E" w:rsidRDefault="000A419E" w:rsidP="000A419E">
      <w:pPr>
        <w:rPr>
          <w:rStyle w:val="StyleUnderline"/>
        </w:rPr>
      </w:pPr>
    </w:p>
    <w:p w14:paraId="3567955B" w14:textId="77777777" w:rsidR="000A419E" w:rsidRPr="00E60CA7" w:rsidRDefault="000A419E" w:rsidP="000A419E">
      <w:pPr>
        <w:pStyle w:val="Heading4"/>
      </w:pPr>
      <w:r w:rsidRPr="00E60CA7">
        <w:t xml:space="preserve">Inserting definitions </w:t>
      </w:r>
    </w:p>
    <w:p w14:paraId="61D9A577" w14:textId="77777777" w:rsidR="000A419E" w:rsidRDefault="000A419E" w:rsidP="000A419E">
      <w:pPr>
        <w:rPr>
          <w:rStyle w:val="StyleUnderline"/>
        </w:rPr>
      </w:pPr>
    </w:p>
    <w:p w14:paraId="75ADB38C" w14:textId="77777777" w:rsidR="000A419E" w:rsidRPr="00252AE8" w:rsidRDefault="000A419E" w:rsidP="000A419E">
      <w:pPr>
        <w:pStyle w:val="Heading4"/>
      </w:pPr>
      <w:r w:rsidRPr="00252AE8">
        <w:t>The</w:t>
      </w:r>
    </w:p>
    <w:p w14:paraId="23CE0297" w14:textId="77777777" w:rsidR="000A419E" w:rsidRDefault="000A419E" w:rsidP="000A419E">
      <w:proofErr w:type="spellStart"/>
      <w:r w:rsidRPr="00252AE8">
        <w:rPr>
          <w:rStyle w:val="Style13ptBold"/>
        </w:rPr>
        <w:t>Lexico</w:t>
      </w:r>
      <w:proofErr w:type="spellEnd"/>
      <w:r w:rsidRPr="00252AE8">
        <w:t xml:space="preserve">. Oxford Dictionary. The. </w:t>
      </w:r>
      <w:hyperlink r:id="rId12" w:history="1">
        <w:r w:rsidRPr="00424D34">
          <w:rPr>
            <w:rStyle w:val="Hyperlink"/>
          </w:rPr>
          <w:t>https://www.lexico.com/en/definition/the</w:t>
        </w:r>
      </w:hyperlink>
    </w:p>
    <w:p w14:paraId="314610BB" w14:textId="77777777" w:rsidR="000A419E" w:rsidRPr="00252AE8" w:rsidRDefault="000A419E" w:rsidP="000A419E">
      <w:pPr>
        <w:rPr>
          <w:rStyle w:val="StyleUnderline"/>
        </w:rPr>
      </w:pPr>
      <w:r w:rsidRPr="00252AE8">
        <w:rPr>
          <w:rStyle w:val="StyleUnderline"/>
          <w:highlight w:val="green"/>
        </w:rPr>
        <w:t>Used to refer to a person, place, or thing that is unique.</w:t>
      </w:r>
    </w:p>
    <w:p w14:paraId="67FCA069" w14:textId="77777777" w:rsidR="000A419E" w:rsidRPr="00252AE8" w:rsidRDefault="000A419E" w:rsidP="000A419E">
      <w:pPr>
        <w:pStyle w:val="Heading4"/>
      </w:pPr>
      <w:r w:rsidRPr="00252AE8">
        <w:t>Of</w:t>
      </w:r>
    </w:p>
    <w:p w14:paraId="61A2CB1D" w14:textId="77777777" w:rsidR="000A419E" w:rsidRPr="00252AE8" w:rsidRDefault="000A419E" w:rsidP="000A419E">
      <w:proofErr w:type="spellStart"/>
      <w:r w:rsidRPr="00252AE8">
        <w:rPr>
          <w:rStyle w:val="Style13ptBold"/>
        </w:rPr>
        <w:t>Lexico</w:t>
      </w:r>
      <w:proofErr w:type="spellEnd"/>
      <w:r w:rsidRPr="00252AE8">
        <w:t>. Oxford Dictionary. Of.  https://www.lexico.com/en/definition/of</w:t>
      </w:r>
    </w:p>
    <w:p w14:paraId="3D56F1C0" w14:textId="77777777" w:rsidR="000A419E" w:rsidRPr="00252AE8" w:rsidRDefault="000A419E" w:rsidP="000A419E">
      <w:r w:rsidRPr="00252AE8">
        <w:rPr>
          <w:rStyle w:val="StyleUnderline"/>
          <w:highlight w:val="green"/>
        </w:rPr>
        <w:t>6Following a noun derived from or related to a verb</w:t>
      </w:r>
      <w:r w:rsidRPr="00252AE8">
        <w:t>.</w:t>
      </w:r>
      <w:r>
        <w:t xml:space="preserve"> </w:t>
      </w:r>
      <w:r w:rsidRPr="00252AE8">
        <w:t>6.1Followed by a noun expressing the subject of the verb underlying the first noun.</w:t>
      </w:r>
      <w:r>
        <w:t xml:space="preserve"> </w:t>
      </w:r>
      <w:r w:rsidRPr="00252AE8">
        <w:t>‘</w:t>
      </w:r>
      <w:proofErr w:type="gramStart"/>
      <w:r w:rsidRPr="00252AE8">
        <w:t>the</w:t>
      </w:r>
      <w:proofErr w:type="gramEnd"/>
      <w:r w:rsidRPr="00252AE8">
        <w:t xml:space="preserve"> arrival of the police’</w:t>
      </w:r>
    </w:p>
    <w:p w14:paraId="4B8520E6" w14:textId="77777777" w:rsidR="000A419E" w:rsidRPr="00252AE8" w:rsidRDefault="000A419E" w:rsidP="000A419E">
      <w:pPr>
        <w:pStyle w:val="Heading4"/>
      </w:pPr>
      <w:r w:rsidRPr="00252AE8">
        <w:t xml:space="preserve">Outer space </w:t>
      </w:r>
    </w:p>
    <w:p w14:paraId="4D4C02B4" w14:textId="77777777" w:rsidR="000A419E" w:rsidRPr="00252AE8" w:rsidRDefault="000A419E" w:rsidP="000A419E">
      <w:proofErr w:type="spellStart"/>
      <w:r w:rsidRPr="00252AE8">
        <w:rPr>
          <w:rStyle w:val="Style13ptBold"/>
        </w:rPr>
        <w:t>Lexico</w:t>
      </w:r>
      <w:proofErr w:type="spellEnd"/>
      <w:r w:rsidRPr="00252AE8">
        <w:t>. Oxford Dictionary. Outer Space. https://www.lexico.com/en/definition/outer_space</w:t>
      </w:r>
    </w:p>
    <w:p w14:paraId="7810837C" w14:textId="77777777" w:rsidR="000A419E" w:rsidRPr="00252AE8" w:rsidRDefault="000A419E" w:rsidP="000A419E">
      <w:pPr>
        <w:rPr>
          <w:rStyle w:val="StyleUnderline"/>
        </w:rPr>
      </w:pPr>
      <w:r w:rsidRPr="00252AE8">
        <w:rPr>
          <w:rStyle w:val="StyleUnderline"/>
          <w:highlight w:val="green"/>
        </w:rPr>
        <w:t>The physical universe beyond the earth's atmosphere.</w:t>
      </w:r>
    </w:p>
    <w:p w14:paraId="2C9132EB" w14:textId="77777777" w:rsidR="000A419E" w:rsidRPr="00252AE8" w:rsidRDefault="000A419E" w:rsidP="000A419E">
      <w:pPr>
        <w:pStyle w:val="Heading4"/>
      </w:pPr>
      <w:r w:rsidRPr="00252AE8">
        <w:t>By</w:t>
      </w:r>
    </w:p>
    <w:p w14:paraId="595B3969" w14:textId="77777777" w:rsidR="000A419E" w:rsidRDefault="000A419E" w:rsidP="000A419E">
      <w:proofErr w:type="spellStart"/>
      <w:r w:rsidRPr="00252AE8">
        <w:rPr>
          <w:rStyle w:val="Style13ptBold"/>
        </w:rPr>
        <w:t>Lexico</w:t>
      </w:r>
      <w:proofErr w:type="spellEnd"/>
      <w:r>
        <w:t xml:space="preserve">. Oxford Dictionary. By. </w:t>
      </w:r>
      <w:r w:rsidRPr="00252AE8">
        <w:t>https://www.lexico.com/en/definition/by</w:t>
      </w:r>
    </w:p>
    <w:p w14:paraId="1BB65B65" w14:textId="77777777" w:rsidR="000A419E" w:rsidRPr="00252AE8" w:rsidRDefault="000A419E" w:rsidP="000A419E">
      <w:pPr>
        <w:rPr>
          <w:rStyle w:val="StyleUnderline"/>
        </w:rPr>
      </w:pPr>
      <w:r w:rsidRPr="00252AE8">
        <w:rPr>
          <w:rStyle w:val="StyleUnderline"/>
          <w:highlight w:val="green"/>
        </w:rPr>
        <w:t>Identifying the agent performing an action.</w:t>
      </w:r>
    </w:p>
    <w:p w14:paraId="3DDCFAE6" w14:textId="77777777" w:rsidR="000A419E" w:rsidRPr="001F3EBF" w:rsidRDefault="000A419E" w:rsidP="000A419E">
      <w:pPr>
        <w:pStyle w:val="Heading4"/>
      </w:pPr>
      <w:r w:rsidRPr="001F3EBF">
        <w:t>Private entit</w:t>
      </w:r>
      <w:r>
        <w:t>ies</w:t>
      </w:r>
    </w:p>
    <w:p w14:paraId="61920EC9" w14:textId="77777777" w:rsidR="000A419E" w:rsidRPr="001F3EBF" w:rsidRDefault="000A419E" w:rsidP="000A419E">
      <w:r w:rsidRPr="001F3EBF">
        <w:rPr>
          <w:rStyle w:val="Style13ptBold"/>
        </w:rPr>
        <w:t>Law Insider.</w:t>
      </w:r>
      <w:r w:rsidRPr="001F3EBF">
        <w:t xml:space="preserve"> Private entity definition. </w:t>
      </w:r>
      <w:hyperlink r:id="rId13" w:history="1">
        <w:r w:rsidRPr="001F3EBF">
          <w:rPr>
            <w:rStyle w:val="Hyperlink"/>
          </w:rPr>
          <w:t>https://www.lawinsider.com/dictionary/private-entity</w:t>
        </w:r>
      </w:hyperlink>
      <w:r w:rsidRPr="001F3EBF">
        <w:t xml:space="preserve"> </w:t>
      </w:r>
    </w:p>
    <w:p w14:paraId="3B4E2EEE" w14:textId="77777777" w:rsidR="000A419E" w:rsidRPr="001F3EBF" w:rsidRDefault="000A419E" w:rsidP="000A419E">
      <w:pPr>
        <w:rPr>
          <w:rStyle w:val="StyleUnderline"/>
        </w:rPr>
      </w:pPr>
      <w:r w:rsidRPr="001F3EBF">
        <w:rPr>
          <w:rStyle w:val="StyleUnderline"/>
        </w:rPr>
        <w:t xml:space="preserve">Private entity means </w:t>
      </w:r>
      <w:r w:rsidRPr="001F3EBF">
        <w:rPr>
          <w:rStyle w:val="StyleUnderline"/>
          <w:highlight w:val="green"/>
        </w:rPr>
        <w:t>any natural person, corporation, general partnership, limited liability company, limited partnership, joint venture, business trust, public benefit corporation, nonprofit entity, or other business entity.</w:t>
      </w:r>
    </w:p>
    <w:p w14:paraId="416B283E" w14:textId="77777777" w:rsidR="000A419E" w:rsidRPr="00252AE8" w:rsidRDefault="000A419E" w:rsidP="000A419E">
      <w:pPr>
        <w:pStyle w:val="Heading4"/>
      </w:pPr>
      <w:r w:rsidRPr="00252AE8">
        <w:t>Is</w:t>
      </w:r>
    </w:p>
    <w:p w14:paraId="46F3ACD0" w14:textId="77777777" w:rsidR="000A419E" w:rsidRDefault="000A419E" w:rsidP="000A419E">
      <w:r w:rsidRPr="00252AE8">
        <w:t xml:space="preserve">Merriam Webster. Is. Definition of Is. </w:t>
      </w:r>
      <w:hyperlink r:id="rId14" w:history="1">
        <w:r w:rsidRPr="00424D34">
          <w:rPr>
            <w:rStyle w:val="Hyperlink"/>
          </w:rPr>
          <w:t>https://www.merriam-webster.com/dictionary/is</w:t>
        </w:r>
      </w:hyperlink>
    </w:p>
    <w:p w14:paraId="0D397CAF" w14:textId="77777777" w:rsidR="000A419E" w:rsidRPr="00252AE8" w:rsidRDefault="000A419E" w:rsidP="000A419E">
      <w:pPr>
        <w:rPr>
          <w:rStyle w:val="StyleUnderline"/>
        </w:rPr>
      </w:pPr>
      <w:r w:rsidRPr="00252AE8">
        <w:rPr>
          <w:rStyle w:val="StyleUnderline"/>
          <w:highlight w:val="green"/>
        </w:rPr>
        <w:t>present tense third-person singular of BE</w:t>
      </w:r>
      <w:r w:rsidRPr="00252AE8">
        <w:rPr>
          <w:rStyle w:val="StyleUnderline"/>
        </w:rPr>
        <w:t xml:space="preserve"> dialectal present tense first-person and third-person singular of BE dialectal present tense plural of BE</w:t>
      </w:r>
    </w:p>
    <w:p w14:paraId="7171063C" w14:textId="77777777" w:rsidR="000A419E" w:rsidRDefault="000A419E" w:rsidP="000A419E">
      <w:pPr>
        <w:pStyle w:val="Heading4"/>
      </w:pPr>
      <w:r>
        <w:t>Unjust</w:t>
      </w:r>
    </w:p>
    <w:p w14:paraId="180922A3" w14:textId="77777777" w:rsidR="000A419E" w:rsidRDefault="000A419E" w:rsidP="000A419E">
      <w:proofErr w:type="spellStart"/>
      <w:r w:rsidRPr="00252AE8">
        <w:rPr>
          <w:rStyle w:val="Style13ptBold"/>
        </w:rPr>
        <w:t>Lexico</w:t>
      </w:r>
      <w:proofErr w:type="spellEnd"/>
      <w:r>
        <w:t>. Oxford Dictionary. Unjust. https://www.lexico.com/en/definition/just</w:t>
      </w:r>
    </w:p>
    <w:p w14:paraId="31827DFD" w14:textId="77777777" w:rsidR="000A419E" w:rsidRDefault="000A419E" w:rsidP="000A419E">
      <w:pPr>
        <w:rPr>
          <w:rStyle w:val="StyleUnderline"/>
        </w:rPr>
      </w:pPr>
      <w:r w:rsidRPr="00252AE8">
        <w:rPr>
          <w:rStyle w:val="StyleUnderline"/>
          <w:highlight w:val="green"/>
        </w:rPr>
        <w:t>not based on or behaving according to what is morally right and fair.</w:t>
      </w:r>
    </w:p>
    <w:p w14:paraId="76282448" w14:textId="77777777" w:rsidR="000A419E" w:rsidRDefault="000A419E" w:rsidP="000A419E">
      <w:pPr>
        <w:rPr>
          <w:rStyle w:val="StyleUnderline"/>
        </w:rPr>
      </w:pPr>
    </w:p>
    <w:p w14:paraId="7D04C208" w14:textId="60B5E7D6" w:rsidR="000A419E" w:rsidRDefault="000A419E" w:rsidP="000A419E">
      <w:pPr>
        <w:pStyle w:val="Heading3"/>
      </w:pPr>
      <w:r>
        <w:t>1AC – UV</w:t>
      </w:r>
    </w:p>
    <w:p w14:paraId="3A716FC2" w14:textId="77777777" w:rsidR="000A419E" w:rsidRPr="008C4119" w:rsidRDefault="000A419E" w:rsidP="000A419E">
      <w:pPr>
        <w:pStyle w:val="Heading4"/>
      </w:pPr>
      <w:r w:rsidRPr="00641D39">
        <w:t xml:space="preserve">Treat each </w:t>
      </w:r>
      <w:r>
        <w:t>theoretical argument as</w:t>
      </w:r>
      <w:r w:rsidRPr="00641D39">
        <w:t xml:space="preserve"> drop the debater</w:t>
      </w:r>
      <w:r>
        <w:t xml:space="preserve"> – they have the ability to meet them but chose not to and its key to </w:t>
      </w:r>
      <w:proofErr w:type="spellStart"/>
      <w:r>
        <w:t>normset</w:t>
      </w:r>
      <w:proofErr w:type="spellEnd"/>
    </w:p>
    <w:p w14:paraId="2CEF1231" w14:textId="77777777" w:rsidR="00B16E72" w:rsidRDefault="00B16E72" w:rsidP="000A419E">
      <w:pPr>
        <w:pStyle w:val="Heading4"/>
      </w:pPr>
    </w:p>
    <w:p w14:paraId="3A94B20E" w14:textId="40AFA238" w:rsidR="000A419E" w:rsidRDefault="000A419E" w:rsidP="000A419E">
      <w:pPr>
        <w:pStyle w:val="Heading4"/>
      </w:pPr>
      <w:r>
        <w:t xml:space="preserve">1] 1AR theory is legit – anything else means </w:t>
      </w:r>
      <w:r w:rsidRPr="002E7A36">
        <w:rPr>
          <w:u w:val="single"/>
        </w:rPr>
        <w:t>infinite</w:t>
      </w:r>
      <w:r>
        <w:rPr>
          <w:u w:val="single"/>
        </w:rPr>
        <w:t xml:space="preserve"> incentivized NC abuse</w:t>
      </w:r>
      <w:r>
        <w:t xml:space="preserve">– drop the debater 1AR is </w:t>
      </w:r>
      <w:r>
        <w:rPr>
          <w:u w:val="single"/>
        </w:rPr>
        <w:t>too short</w:t>
      </w:r>
      <w:r w:rsidRPr="003975FD">
        <w:t xml:space="preserve"> to</w:t>
      </w:r>
      <w:r>
        <w:t xml:space="preserve"> make up for the time trade-off for drop the argument, competing </w:t>
      </w:r>
      <w:proofErr w:type="spellStart"/>
      <w:r>
        <w:t>interps</w:t>
      </w:r>
      <w:proofErr w:type="spellEnd"/>
      <w:r>
        <w:t xml:space="preserve">, 2NR reasonability dumps are devastating–– no RVIs or 2NR theory paradigm issues– 6 min 2NRs </w:t>
      </w:r>
      <w:r w:rsidRPr="00313957">
        <w:rPr>
          <w:u w:val="single"/>
        </w:rPr>
        <w:t>brute force</w:t>
      </w:r>
      <w:r>
        <w:rPr>
          <w:u w:val="single"/>
        </w:rPr>
        <w:t xml:space="preserve"> the 1ar prevents checking abuse</w:t>
      </w:r>
      <w:r w:rsidRPr="005218FF">
        <w:t>.</w:t>
      </w:r>
      <w:r>
        <w:t xml:space="preserve"> Eval 1AR theory debate as the 1AR timer ends, prevents the 2NR from dumping on 1ar abuse stories for 5 minutes, which deters checking abusive debaters. </w:t>
      </w:r>
    </w:p>
    <w:p w14:paraId="749CDBF8" w14:textId="77777777" w:rsidR="00B16E72" w:rsidRDefault="00B16E72" w:rsidP="000A419E">
      <w:pPr>
        <w:pStyle w:val="Heading4"/>
      </w:pPr>
    </w:p>
    <w:p w14:paraId="757F9461" w14:textId="18F11AC6" w:rsidR="000A419E" w:rsidRDefault="000A419E" w:rsidP="000A419E">
      <w:pPr>
        <w:pStyle w:val="Heading4"/>
      </w:pPr>
      <w:r>
        <w:t xml:space="preserve">2] No 2NR “I meet” arguments, skews time, anything else incentivizes 50 </w:t>
      </w:r>
      <w:proofErr w:type="spellStart"/>
      <w:r>
        <w:t>blippy</w:t>
      </w:r>
      <w:proofErr w:type="spellEnd"/>
      <w:r>
        <w:t xml:space="preserve"> I meets which can’t be covered in 3 min, also means reject 2NR procedural paradigm issue dumps since the 2AR would sift through</w:t>
      </w:r>
    </w:p>
    <w:p w14:paraId="19A2E327" w14:textId="77777777" w:rsidR="00B16E72" w:rsidRDefault="00B16E72" w:rsidP="000A419E">
      <w:pPr>
        <w:pStyle w:val="Heading4"/>
      </w:pPr>
    </w:p>
    <w:p w14:paraId="3A6C5083" w14:textId="2AABBDF3" w:rsidR="000A419E" w:rsidRPr="00E60CA7" w:rsidRDefault="000A419E" w:rsidP="000A419E">
      <w:pPr>
        <w:pStyle w:val="Heading4"/>
      </w:pPr>
      <w:r>
        <w:t xml:space="preserve">3] </w:t>
      </w:r>
      <w:r w:rsidRPr="00100AB4">
        <w:rPr>
          <w:rFonts w:cs="Times"/>
        </w:rPr>
        <w:t xml:space="preserve">No new 2n arguments, weighing, and paradigm issues. a) overloads the 2AR with a massive clarification burden b) it becomes impossible to check NC abuse if you can dump </w:t>
      </w:r>
      <w:r>
        <w:rPr>
          <w:rFonts w:cs="Times"/>
        </w:rPr>
        <w:t xml:space="preserve">paradigm issues for 5 min </w:t>
      </w:r>
    </w:p>
    <w:p w14:paraId="62A9E464" w14:textId="77777777" w:rsidR="00B16E72" w:rsidRDefault="00B16E72" w:rsidP="000A419E">
      <w:pPr>
        <w:pStyle w:val="Heading4"/>
      </w:pPr>
    </w:p>
    <w:p w14:paraId="27DC95E9" w14:textId="546FDE24" w:rsidR="00B16E72" w:rsidRDefault="000A419E" w:rsidP="000A419E">
      <w:pPr>
        <w:pStyle w:val="Heading4"/>
      </w:pPr>
      <w:r>
        <w:t xml:space="preserve">4] </w:t>
      </w:r>
      <w:r w:rsidRPr="00100AB4">
        <w:t xml:space="preserve">Check all </w:t>
      </w:r>
      <w:r>
        <w:t xml:space="preserve">neg </w:t>
      </w:r>
      <w:proofErr w:type="spellStart"/>
      <w:r w:rsidRPr="00100AB4">
        <w:t>interps</w:t>
      </w:r>
      <w:proofErr w:type="spellEnd"/>
      <w:r w:rsidRPr="00100AB4">
        <w:t xml:space="preserve"> in CX – </w:t>
      </w:r>
    </w:p>
    <w:p w14:paraId="149BFA9A" w14:textId="77777777" w:rsidR="00B16E72" w:rsidRDefault="00B16E72" w:rsidP="000A419E">
      <w:pPr>
        <w:pStyle w:val="Heading4"/>
      </w:pPr>
    </w:p>
    <w:p w14:paraId="06351095" w14:textId="009CA614" w:rsidR="00B16E72" w:rsidRDefault="000A419E" w:rsidP="000A419E">
      <w:pPr>
        <w:pStyle w:val="Heading4"/>
      </w:pPr>
      <w:r w:rsidRPr="00100AB4">
        <w:t xml:space="preserve">1) avoids infinite regress due to links and </w:t>
      </w:r>
      <w:proofErr w:type="spellStart"/>
      <w:r w:rsidRPr="00100AB4">
        <w:t>inter</w:t>
      </w:r>
      <w:r>
        <w:t>ps</w:t>
      </w:r>
      <w:proofErr w:type="spellEnd"/>
      <w:r>
        <w:t xml:space="preserve"> </w:t>
      </w:r>
    </w:p>
    <w:p w14:paraId="241D57B3" w14:textId="77777777" w:rsidR="00B16E72" w:rsidRDefault="00B16E72" w:rsidP="000A419E">
      <w:pPr>
        <w:pStyle w:val="Heading4"/>
      </w:pPr>
    </w:p>
    <w:p w14:paraId="6859946B" w14:textId="3EE9A2F5" w:rsidR="000A419E" w:rsidRPr="00100AB4" w:rsidRDefault="000A419E" w:rsidP="000A419E">
      <w:pPr>
        <w:pStyle w:val="Heading4"/>
      </w:pPr>
      <w:r w:rsidRPr="00100AB4">
        <w:t>2) norms – you’d do the same with TFW</w:t>
      </w:r>
      <w:r>
        <w:t xml:space="preserve"> for a violation</w:t>
      </w:r>
    </w:p>
    <w:p w14:paraId="4A24ACB5" w14:textId="77777777" w:rsidR="00B16E72" w:rsidRDefault="00B16E72" w:rsidP="000A419E">
      <w:pPr>
        <w:pStyle w:val="Heading4"/>
      </w:pPr>
    </w:p>
    <w:p w14:paraId="5F453D2C" w14:textId="4E9BCD6D" w:rsidR="00B16E72" w:rsidRDefault="000A419E" w:rsidP="000A419E">
      <w:pPr>
        <w:pStyle w:val="Heading4"/>
      </w:pPr>
      <w:r>
        <w:t>5] No neg OCIs</w:t>
      </w:r>
      <w:r w:rsidRPr="00100AB4">
        <w:t xml:space="preserve"> </w:t>
      </w:r>
    </w:p>
    <w:p w14:paraId="48AEC978" w14:textId="77777777" w:rsidR="00B16E72" w:rsidRDefault="00B16E72" w:rsidP="000A419E">
      <w:pPr>
        <w:pStyle w:val="Heading4"/>
      </w:pPr>
    </w:p>
    <w:p w14:paraId="461FD784" w14:textId="14BA4326" w:rsidR="00B16E72" w:rsidRDefault="000A419E" w:rsidP="000A419E">
      <w:pPr>
        <w:pStyle w:val="Heading4"/>
      </w:pPr>
      <w:r w:rsidRPr="00100AB4">
        <w:t>a) you can up-layer</w:t>
      </w:r>
      <w:r>
        <w:t xml:space="preserve"> spikes</w:t>
      </w:r>
      <w:r w:rsidRPr="00100AB4">
        <w:t xml:space="preserve"> for 7 minutes that I have to answer before I even have access to</w:t>
      </w:r>
      <w:r>
        <w:t xml:space="preserve"> theory</w:t>
      </w:r>
      <w:r w:rsidRPr="00100AB4">
        <w:t xml:space="preserve"> offense</w:t>
      </w:r>
      <w:r>
        <w:t>, also means they only get one unconditional route to the ballot</w:t>
      </w:r>
      <w:r w:rsidRPr="00100AB4">
        <w:t xml:space="preserve"> </w:t>
      </w:r>
    </w:p>
    <w:p w14:paraId="1A28562A" w14:textId="77777777" w:rsidR="00B16E72" w:rsidRDefault="00B16E72" w:rsidP="000A419E">
      <w:pPr>
        <w:pStyle w:val="Heading4"/>
      </w:pPr>
    </w:p>
    <w:p w14:paraId="4F9FBD1D" w14:textId="7473D110" w:rsidR="000A419E" w:rsidRDefault="000A419E" w:rsidP="000A419E">
      <w:pPr>
        <w:pStyle w:val="Heading4"/>
      </w:pPr>
      <w:r w:rsidRPr="00100AB4">
        <w:t>b) inf neg abuse since you would just read 7 mins of auto-negate arguments</w:t>
      </w:r>
      <w:r>
        <w:t>, so just auto affirm</w:t>
      </w:r>
      <w:r w:rsidRPr="00100AB4">
        <w:t xml:space="preserve"> </w:t>
      </w:r>
    </w:p>
    <w:p w14:paraId="3F0245FC" w14:textId="5543B4E7" w:rsidR="00B16E72" w:rsidRDefault="00B16E72" w:rsidP="000A419E">
      <w:pPr>
        <w:pStyle w:val="Heading4"/>
      </w:pPr>
    </w:p>
    <w:p w14:paraId="3E26DF1F" w14:textId="217FF263" w:rsidR="000A419E" w:rsidRDefault="00B16E72" w:rsidP="000A419E">
      <w:pPr>
        <w:pStyle w:val="Heading4"/>
      </w:pPr>
      <w:r>
        <w:t>6</w:t>
      </w:r>
      <w:r w:rsidR="000A419E">
        <w:t>] No neg meta theory</w:t>
      </w:r>
      <w:r w:rsidR="000A419E" w:rsidRPr="00100AB4">
        <w:t xml:space="preserve"> –</w:t>
      </w:r>
      <w:r w:rsidR="000A419E">
        <w:t>NC</w:t>
      </w:r>
      <w:r w:rsidR="000A419E" w:rsidRPr="00100AB4">
        <w:t xml:space="preserve"> and 2</w:t>
      </w:r>
      <w:r w:rsidR="000A419E">
        <w:t>N outweighs singular 1AR</w:t>
      </w:r>
      <w:r w:rsidR="000A419E" w:rsidRPr="00100AB4">
        <w:t xml:space="preserve">, up-layering </w:t>
      </w:r>
      <w:r w:rsidR="000A419E">
        <w:t>ac theory</w:t>
      </w:r>
      <w:r w:rsidR="000A419E" w:rsidRPr="00100AB4">
        <w:t xml:space="preserve"> means we never get to the best norm. </w:t>
      </w:r>
      <w:r w:rsidR="000A419E">
        <w:t>R</w:t>
      </w:r>
      <w:r w:rsidR="000A419E" w:rsidRPr="00100AB4">
        <w:t xml:space="preserve">eject any reason why an </w:t>
      </w:r>
      <w:proofErr w:type="spellStart"/>
      <w:r w:rsidR="000A419E" w:rsidRPr="00100AB4">
        <w:t>aff</w:t>
      </w:r>
      <w:proofErr w:type="spellEnd"/>
      <w:r w:rsidR="000A419E" w:rsidRPr="00100AB4">
        <w:t xml:space="preserve"> spike is bad since they claim </w:t>
      </w:r>
      <w:proofErr w:type="spellStart"/>
      <w:r w:rsidR="000A419E" w:rsidRPr="00100AB4">
        <w:t>aff</w:t>
      </w:r>
      <w:proofErr w:type="spellEnd"/>
      <w:r w:rsidR="000A419E" w:rsidRPr="00100AB4">
        <w:t xml:space="preserve"> theory is unfair</w:t>
      </w:r>
      <w:r w:rsidR="000A419E">
        <w:t>, that’s structurally wrong.</w:t>
      </w:r>
      <w:r w:rsidR="000A419E" w:rsidRPr="00100AB4">
        <w:t xml:space="preserve"> </w:t>
      </w:r>
      <w:r w:rsidR="000A419E">
        <w:t xml:space="preserve">Reject reasons why neg theory should come first if they are structurally ahead. No grouping arguments by their warrants, leads to less contextual theory norm interpretations and devolve to </w:t>
      </w:r>
      <w:proofErr w:type="spellStart"/>
      <w:r w:rsidR="000A419E">
        <w:t>aff</w:t>
      </w:r>
      <w:proofErr w:type="spellEnd"/>
      <w:r w:rsidR="000A419E">
        <w:t>/neg is harder debates</w:t>
      </w:r>
    </w:p>
    <w:p w14:paraId="7C360800" w14:textId="77777777" w:rsidR="00B16E72" w:rsidRDefault="00B16E72" w:rsidP="000A419E">
      <w:pPr>
        <w:pStyle w:val="Heading4"/>
      </w:pPr>
    </w:p>
    <w:p w14:paraId="744A7D14" w14:textId="303BABAE" w:rsidR="000A419E" w:rsidRPr="002935C6" w:rsidRDefault="000A419E" w:rsidP="000A419E">
      <w:pPr>
        <w:pStyle w:val="Heading4"/>
      </w:pPr>
      <w:r>
        <w:t xml:space="preserve">7] No overview arguments to </w:t>
      </w:r>
      <w:proofErr w:type="spellStart"/>
      <w:r>
        <w:t>aff</w:t>
      </w:r>
      <w:proofErr w:type="spellEnd"/>
      <w:r>
        <w:t xml:space="preserve"> arguments</w:t>
      </w:r>
      <w:r w:rsidRPr="00100AB4">
        <w:t xml:space="preserve"> – they can up-layer all </w:t>
      </w:r>
      <w:proofErr w:type="spellStart"/>
      <w:r w:rsidRPr="00100AB4">
        <w:t>aff</w:t>
      </w:r>
      <w:proofErr w:type="spellEnd"/>
      <w:r w:rsidRPr="00100AB4">
        <w:t xml:space="preserve"> arguments for 7 minutes </w:t>
      </w:r>
      <w:r>
        <w:t>while</w:t>
      </w:r>
      <w:r w:rsidRPr="00100AB4">
        <w:t xml:space="preserve"> the 1ar </w:t>
      </w:r>
      <w:r>
        <w:t xml:space="preserve">doesn’t have that strategic option because 1NCs are varied, so just evaluate the debate as the 1AC ends. </w:t>
      </w:r>
    </w:p>
    <w:p w14:paraId="61EF311A" w14:textId="77777777" w:rsidR="00B16E72" w:rsidRDefault="00B16E72" w:rsidP="000A419E">
      <w:pPr>
        <w:pStyle w:val="Heading4"/>
      </w:pPr>
    </w:p>
    <w:p w14:paraId="68AD59C8" w14:textId="2D564704" w:rsidR="000A419E" w:rsidRDefault="000A419E" w:rsidP="000A419E">
      <w:pPr>
        <w:pStyle w:val="Heading4"/>
      </w:pPr>
      <w:r>
        <w:t xml:space="preserve">8] </w:t>
      </w:r>
      <w:proofErr w:type="spellStart"/>
      <w:r w:rsidRPr="00100AB4">
        <w:t>Aff</w:t>
      </w:r>
      <w:proofErr w:type="spellEnd"/>
      <w:r w:rsidRPr="00100AB4">
        <w:t xml:space="preserve"> theory first – </w:t>
      </w:r>
      <w:r>
        <w:t xml:space="preserve">proportionally outweighs, </w:t>
      </w:r>
      <w:r w:rsidRPr="00100AB4">
        <w:t>it’s a much larger strategic loss because 1min is ¼ of the 1AR vs 1/7 of the 1N</w:t>
      </w:r>
      <w:r>
        <w:t xml:space="preserve"> </w:t>
      </w:r>
      <w:r w:rsidRPr="00100AB4">
        <w:t>which means there’s more abuse</w:t>
      </w:r>
      <w:r>
        <w:t xml:space="preserve">, every reason affirming is harder is a reason to only evaluate </w:t>
      </w:r>
      <w:proofErr w:type="spellStart"/>
      <w:r>
        <w:t>aff</w:t>
      </w:r>
      <w:proofErr w:type="spellEnd"/>
      <w:r>
        <w:t xml:space="preserve"> theory since negs shouldn’t get another layer</w:t>
      </w:r>
    </w:p>
    <w:p w14:paraId="3B184686" w14:textId="77777777" w:rsidR="00B16E72" w:rsidRDefault="00B16E72" w:rsidP="000A419E">
      <w:pPr>
        <w:pStyle w:val="Heading4"/>
      </w:pPr>
    </w:p>
    <w:p w14:paraId="4053EE4B" w14:textId="77777777" w:rsidR="00B16E72" w:rsidRDefault="000A419E" w:rsidP="000A419E">
      <w:pPr>
        <w:pStyle w:val="Heading4"/>
      </w:pPr>
      <w:r>
        <w:t xml:space="preserve">9] Affirming is harder – </w:t>
      </w:r>
    </w:p>
    <w:p w14:paraId="10D656AB" w14:textId="77777777" w:rsidR="00B16E72" w:rsidRDefault="00B16E72" w:rsidP="000A419E">
      <w:pPr>
        <w:pStyle w:val="Heading4"/>
      </w:pPr>
    </w:p>
    <w:p w14:paraId="481DECC5" w14:textId="276F1006" w:rsidR="00B16E72" w:rsidRDefault="000A419E" w:rsidP="000A419E">
      <w:pPr>
        <w:pStyle w:val="Heading4"/>
      </w:pPr>
      <w:r>
        <w:t xml:space="preserve">1] predictability, </w:t>
      </w:r>
      <w:proofErr w:type="spellStart"/>
      <w:r>
        <w:t>affs</w:t>
      </w:r>
      <w:proofErr w:type="spellEnd"/>
      <w:r>
        <w:t xml:space="preserve"> are in the dark to the reactive NC, </w:t>
      </w:r>
    </w:p>
    <w:p w14:paraId="10BC5AC8" w14:textId="77777777" w:rsidR="00B16E72" w:rsidRDefault="00B16E72" w:rsidP="000A419E">
      <w:pPr>
        <w:pStyle w:val="Heading4"/>
      </w:pPr>
    </w:p>
    <w:p w14:paraId="5E7EA243" w14:textId="77777777" w:rsidR="00B16E72" w:rsidRDefault="00B16E72" w:rsidP="000A419E">
      <w:pPr>
        <w:pStyle w:val="Heading4"/>
      </w:pPr>
      <w:r>
        <w:t>2</w:t>
      </w:r>
      <w:r w:rsidR="000A419E">
        <w:t xml:space="preserve">] larger rebuttal times that </w:t>
      </w:r>
      <w:proofErr w:type="spellStart"/>
      <w:r w:rsidR="000A419E">
        <w:t>uplayer</w:t>
      </w:r>
      <w:proofErr w:type="spellEnd"/>
      <w:r w:rsidR="000A419E">
        <w:t xml:space="preserve"> the short 1ar/2ar,</w:t>
      </w:r>
    </w:p>
    <w:p w14:paraId="68E7127B" w14:textId="77777777" w:rsidR="00B16E72" w:rsidRDefault="00B16E72" w:rsidP="000A419E">
      <w:pPr>
        <w:pStyle w:val="Heading4"/>
      </w:pPr>
    </w:p>
    <w:p w14:paraId="7EF36431" w14:textId="77777777" w:rsidR="00B16E72" w:rsidRDefault="000A419E" w:rsidP="000A419E">
      <w:pPr>
        <w:pStyle w:val="Heading4"/>
      </w:pPr>
      <w:r>
        <w:t xml:space="preserve"> 3] NC reactivity means they can </w:t>
      </w:r>
      <w:proofErr w:type="spellStart"/>
      <w:r>
        <w:t>uplayer</w:t>
      </w:r>
      <w:proofErr w:type="spellEnd"/>
      <w:r>
        <w:t xml:space="preserve"> and restart the round </w:t>
      </w:r>
    </w:p>
    <w:p w14:paraId="6FCD7B5A" w14:textId="77777777" w:rsidR="00B16E72" w:rsidRDefault="00B16E72" w:rsidP="000A419E">
      <w:pPr>
        <w:pStyle w:val="Heading4"/>
      </w:pPr>
    </w:p>
    <w:p w14:paraId="1B520D55" w14:textId="77777777" w:rsidR="00B16E72" w:rsidRDefault="000A419E" w:rsidP="000A419E">
      <w:pPr>
        <w:pStyle w:val="Heading4"/>
      </w:pPr>
      <w:r>
        <w:t>4] Ground, they have access to more positions due to generic backfiles and bidirectional shells</w:t>
      </w:r>
      <w:r w:rsidR="00B16E72">
        <w:t xml:space="preserve">. </w:t>
      </w:r>
    </w:p>
    <w:p w14:paraId="76B7DA4D" w14:textId="77777777" w:rsidR="00B16E72" w:rsidRDefault="00B16E72" w:rsidP="000A419E">
      <w:pPr>
        <w:pStyle w:val="Heading4"/>
      </w:pPr>
    </w:p>
    <w:p w14:paraId="2F1C43A7" w14:textId="77777777" w:rsidR="00B16E72" w:rsidRDefault="000A419E" w:rsidP="000A419E">
      <w:pPr>
        <w:pStyle w:val="Heading4"/>
      </w:pPr>
      <w:r>
        <w:t xml:space="preserve">Presumption and permissibility affirm since if we’re equal on the flow, I debated better.  Theoretical warrants outweigh – more predictable since they depend on the structure of LD. </w:t>
      </w:r>
    </w:p>
    <w:p w14:paraId="6AEA9483" w14:textId="77777777" w:rsidR="00B16E72" w:rsidRDefault="00B16E72" w:rsidP="000A419E">
      <w:pPr>
        <w:pStyle w:val="Heading4"/>
      </w:pPr>
    </w:p>
    <w:p w14:paraId="5BA5CB2F" w14:textId="77777777" w:rsidR="00B16E72" w:rsidRDefault="000A419E" w:rsidP="000A419E">
      <w:pPr>
        <w:pStyle w:val="Heading4"/>
      </w:pPr>
      <w:r>
        <w:t xml:space="preserve">No neg weighing they exacerbate existing skews. </w:t>
      </w:r>
    </w:p>
    <w:p w14:paraId="380AA5A3" w14:textId="77777777" w:rsidR="00B16E72" w:rsidRDefault="00B16E72" w:rsidP="000A419E">
      <w:pPr>
        <w:pStyle w:val="Heading4"/>
      </w:pPr>
    </w:p>
    <w:p w14:paraId="5D5A2EB0" w14:textId="0270AF88" w:rsidR="000A419E" w:rsidRPr="00EB0E6A" w:rsidRDefault="000A419E" w:rsidP="000A419E">
      <w:pPr>
        <w:pStyle w:val="Heading4"/>
      </w:pPr>
      <w:r>
        <w:t xml:space="preserve">No neg args – </w:t>
      </w:r>
      <w:proofErr w:type="spellStart"/>
      <w:r>
        <w:t>aff</w:t>
      </w:r>
      <w:proofErr w:type="spellEnd"/>
      <w:r>
        <w:t xml:space="preserve"> </w:t>
      </w:r>
      <w:proofErr w:type="spellStart"/>
      <w:r>
        <w:t>autowins</w:t>
      </w:r>
      <w:proofErr w:type="spellEnd"/>
      <w:r>
        <w:t xml:space="preserve"> help spread the message that affirming is unfair so people will change LD rules to be more structurally fair</w:t>
      </w:r>
    </w:p>
    <w:p w14:paraId="7A84E58F" w14:textId="77777777" w:rsidR="00B16E72" w:rsidRDefault="00B16E72" w:rsidP="000A419E">
      <w:pPr>
        <w:pStyle w:val="Heading4"/>
      </w:pPr>
    </w:p>
    <w:p w14:paraId="7381E599" w14:textId="77777777" w:rsidR="00B16E72" w:rsidRDefault="000A419E" w:rsidP="000A419E">
      <w:pPr>
        <w:pStyle w:val="Heading4"/>
      </w:pPr>
      <w:r w:rsidRPr="00965857">
        <w:t>1</w:t>
      </w:r>
      <w:r>
        <w:t>0</w:t>
      </w:r>
      <w:r w:rsidRPr="00965857">
        <w:t xml:space="preserve">] </w:t>
      </w:r>
      <w:r>
        <w:t>A</w:t>
      </w:r>
      <w:r w:rsidRPr="00100AB4">
        <w:t xml:space="preserve">llow new 2ar responses to </w:t>
      </w:r>
      <w:proofErr w:type="spellStart"/>
      <w:r w:rsidRPr="00100AB4">
        <w:t>nc</w:t>
      </w:r>
      <w:proofErr w:type="spellEnd"/>
      <w:r w:rsidRPr="00100AB4">
        <w:t xml:space="preserve"> arguments but not new 2n responses </w:t>
      </w:r>
    </w:p>
    <w:p w14:paraId="3F6B0BA5" w14:textId="77777777" w:rsidR="00B16E72" w:rsidRDefault="00B16E72" w:rsidP="000A419E">
      <w:pPr>
        <w:pStyle w:val="Heading4"/>
      </w:pPr>
    </w:p>
    <w:p w14:paraId="126938DC" w14:textId="77777777" w:rsidR="00B16E72" w:rsidRDefault="000A419E" w:rsidP="000A419E">
      <w:pPr>
        <w:pStyle w:val="Heading4"/>
      </w:pPr>
      <w:r w:rsidRPr="00100AB4">
        <w:t xml:space="preserve">a) reciprocity - the NC has 7 minutes of rebuttal time while I only have 4 minutes, the 2ar makes it 7-7. </w:t>
      </w:r>
    </w:p>
    <w:p w14:paraId="2B976269" w14:textId="77777777" w:rsidR="00B16E72" w:rsidRDefault="00B16E72" w:rsidP="000A419E">
      <w:pPr>
        <w:pStyle w:val="Heading4"/>
      </w:pPr>
    </w:p>
    <w:p w14:paraId="67BDF864" w14:textId="69B6F9BB" w:rsidR="000A419E" w:rsidRDefault="000A419E" w:rsidP="000A419E">
      <w:pPr>
        <w:pStyle w:val="Heading4"/>
      </w:pPr>
      <w:r w:rsidRPr="00100AB4">
        <w:t xml:space="preserve">b) Time skew – the 2n can overload the </w:t>
      </w:r>
      <w:proofErr w:type="spellStart"/>
      <w:r w:rsidRPr="00100AB4">
        <w:t>aff</w:t>
      </w:r>
      <w:proofErr w:type="spellEnd"/>
      <w:r w:rsidRPr="00100AB4">
        <w:t xml:space="preserve"> with args and makes the 2a impossible – </w:t>
      </w:r>
      <w:r>
        <w:t>so don’t eval the 2NR</w:t>
      </w:r>
    </w:p>
    <w:p w14:paraId="09DFDADE" w14:textId="77777777" w:rsidR="00B16E72" w:rsidRDefault="00B16E72" w:rsidP="000A419E">
      <w:pPr>
        <w:pStyle w:val="Heading4"/>
      </w:pPr>
    </w:p>
    <w:p w14:paraId="7DEF0817" w14:textId="5E8E0843" w:rsidR="000A419E" w:rsidRPr="007A34A1" w:rsidRDefault="000A419E" w:rsidP="000A419E">
      <w:pPr>
        <w:pStyle w:val="Heading4"/>
      </w:pPr>
      <w:r>
        <w:t>11] Reject 1NC answers to our theory spikes since they would moot 6 minutes of theory offense, negatives must answer every warrant in the underview instead of reasons our norms are bad, otherwise they functionally concede a theory shell</w:t>
      </w:r>
    </w:p>
    <w:p w14:paraId="5598B614" w14:textId="77777777" w:rsidR="00B16E72" w:rsidRDefault="00B16E72" w:rsidP="000A419E">
      <w:pPr>
        <w:pStyle w:val="Heading4"/>
      </w:pPr>
    </w:p>
    <w:p w14:paraId="56164C8C" w14:textId="0AF78AE9" w:rsidR="000A419E" w:rsidRPr="00100AB4" w:rsidRDefault="000A419E" w:rsidP="000A419E">
      <w:pPr>
        <w:pStyle w:val="Heading4"/>
      </w:pPr>
      <w:r>
        <w:t xml:space="preserve">12] </w:t>
      </w:r>
      <w:r w:rsidRPr="00100AB4">
        <w:t xml:space="preserve">Theory or K indicts on spikes is drop the </w:t>
      </w:r>
      <w:proofErr w:type="spellStart"/>
      <w:r w:rsidRPr="00100AB4">
        <w:t>arg</w:t>
      </w:r>
      <w:proofErr w:type="spellEnd"/>
      <w:r>
        <w:t xml:space="preserve"> a] </w:t>
      </w:r>
      <w:r w:rsidRPr="00100AB4">
        <w:t>my theory paradigms are simply presented models for debate</w:t>
      </w:r>
      <w:r>
        <w:t xml:space="preserve"> b] its key to reciprocity since one line shouldn’t warrant the death penalty </w:t>
      </w:r>
    </w:p>
    <w:p w14:paraId="6A4F9AEE" w14:textId="77777777" w:rsidR="00B16E72" w:rsidRDefault="00B16E72" w:rsidP="000A419E">
      <w:pPr>
        <w:pStyle w:val="Heading4"/>
      </w:pPr>
    </w:p>
    <w:p w14:paraId="308369CE" w14:textId="64B40C7A" w:rsidR="000A419E" w:rsidRDefault="000A419E" w:rsidP="000A419E">
      <w:pPr>
        <w:pStyle w:val="Heading4"/>
      </w:pPr>
      <w:r>
        <w:t xml:space="preserve">13] </w:t>
      </w:r>
      <w:r w:rsidRPr="00100AB4">
        <w:t xml:space="preserve">All neg </w:t>
      </w:r>
      <w:proofErr w:type="spellStart"/>
      <w:r w:rsidRPr="00100AB4">
        <w:t>interps</w:t>
      </w:r>
      <w:proofErr w:type="spellEnd"/>
      <w:r w:rsidRPr="00100AB4">
        <w:t xml:space="preserve"> are counter </w:t>
      </w:r>
      <w:proofErr w:type="spellStart"/>
      <w:r w:rsidRPr="00100AB4">
        <w:t>interps</w:t>
      </w:r>
      <w:proofErr w:type="spellEnd"/>
      <w:r w:rsidRPr="00100AB4">
        <w:t xml:space="preserve"> since the </w:t>
      </w:r>
      <w:proofErr w:type="spellStart"/>
      <w:r w:rsidRPr="00100AB4">
        <w:t>aff</w:t>
      </w:r>
      <w:proofErr w:type="spellEnd"/>
      <w:r w:rsidRPr="00100AB4">
        <w:t xml:space="preserve"> takes an implicit stance on every issue which means you need </w:t>
      </w:r>
      <w:proofErr w:type="gramStart"/>
      <w:r w:rsidRPr="00100AB4">
        <w:t>an</w:t>
      </w:r>
      <w:proofErr w:type="gramEnd"/>
      <w:r w:rsidRPr="00100AB4">
        <w:t xml:space="preserve"> </w:t>
      </w:r>
      <w:proofErr w:type="spellStart"/>
      <w:r w:rsidRPr="00100AB4">
        <w:t>rvi</w:t>
      </w:r>
      <w:proofErr w:type="spellEnd"/>
      <w:r w:rsidRPr="00100AB4">
        <w:t xml:space="preserve"> to become offensive. You should accept all </w:t>
      </w:r>
      <w:proofErr w:type="spellStart"/>
      <w:r w:rsidRPr="00100AB4">
        <w:t>aff</w:t>
      </w:r>
      <w:proofErr w:type="spellEnd"/>
      <w:r w:rsidRPr="00100AB4">
        <w:t xml:space="preserve"> </w:t>
      </w:r>
      <w:proofErr w:type="spellStart"/>
      <w:r w:rsidRPr="00100AB4">
        <w:t>interps</w:t>
      </w:r>
      <w:proofErr w:type="spellEnd"/>
      <w:r w:rsidRPr="00100AB4">
        <w:t xml:space="preserve"> and assume I meet neg theory since the </w:t>
      </w:r>
      <w:proofErr w:type="spellStart"/>
      <w:r w:rsidRPr="00100AB4">
        <w:t>aff</w:t>
      </w:r>
      <w:proofErr w:type="spellEnd"/>
      <w:r w:rsidRPr="00100AB4">
        <w:t xml:space="preserve"> speaks in the dark and I have to take a stance on something, you can at least react and adapt. </w:t>
      </w:r>
    </w:p>
    <w:p w14:paraId="65C22937" w14:textId="77777777" w:rsidR="00B16E72" w:rsidRDefault="00B16E72" w:rsidP="000A419E">
      <w:pPr>
        <w:pStyle w:val="Heading4"/>
      </w:pPr>
    </w:p>
    <w:p w14:paraId="3C7EE099" w14:textId="16841FBC" w:rsidR="000A419E" w:rsidRPr="00562C3E" w:rsidRDefault="000A419E" w:rsidP="000A419E">
      <w:pPr>
        <w:pStyle w:val="Heading4"/>
      </w:pPr>
      <w:r>
        <w:t xml:space="preserve">14] Neg theory functions under reasonability with a brightline of whole </w:t>
      </w:r>
      <w:proofErr w:type="gramStart"/>
      <w:r>
        <w:t>res :</w:t>
      </w:r>
      <w:proofErr w:type="gramEnd"/>
      <w:r>
        <w:t xml:space="preserve"> A) otherwise the </w:t>
      </w:r>
      <w:proofErr w:type="spellStart"/>
      <w:r>
        <w:t>aff</w:t>
      </w:r>
      <w:proofErr w:type="spellEnd"/>
      <w:r>
        <w:t xml:space="preserve"> always justifies a violation, leading to infinite abuse B) the neg can pick the weakest part of the AC and collapse to 6mins on risk of offense. The resolution is the only thing the </w:t>
      </w:r>
      <w:proofErr w:type="spellStart"/>
      <w:r>
        <w:t>aff</w:t>
      </w:r>
      <w:proofErr w:type="spellEnd"/>
      <w:r>
        <w:t xml:space="preserve"> knows before my first speech, so I o/w on predictability. And, </w:t>
      </w:r>
      <w:proofErr w:type="gramStart"/>
      <w:r>
        <w:t>Evaluate</w:t>
      </w:r>
      <w:proofErr w:type="gramEnd"/>
      <w:r>
        <w:t xml:space="preserve"> neg shells under text of the </w:t>
      </w:r>
      <w:proofErr w:type="spellStart"/>
      <w:r>
        <w:t>interp</w:t>
      </w:r>
      <w:proofErr w:type="spellEnd"/>
      <w:r>
        <w:t xml:space="preserve"> as the 6 minute 2n allows the neg to always avoid I-meets with by collapsing to spirit of the </w:t>
      </w:r>
      <w:proofErr w:type="spellStart"/>
      <w:r>
        <w:t>interp</w:t>
      </w:r>
      <w:proofErr w:type="spellEnd"/>
      <w:r>
        <w:t xml:space="preserve"> and recontextualizing the shell, leading to infinite abuse.</w:t>
      </w:r>
    </w:p>
    <w:p w14:paraId="42D23D3D" w14:textId="77777777" w:rsidR="00B16E72" w:rsidRDefault="00B16E72" w:rsidP="000A419E">
      <w:pPr>
        <w:pStyle w:val="Heading4"/>
      </w:pPr>
    </w:p>
    <w:p w14:paraId="4D05926F" w14:textId="77777777" w:rsidR="00B16E72" w:rsidRDefault="000A419E" w:rsidP="000A419E">
      <w:pPr>
        <w:pStyle w:val="Heading4"/>
      </w:pPr>
      <w:r>
        <w:t xml:space="preserve">15] </w:t>
      </w:r>
      <w:r w:rsidRPr="005C1D6D">
        <w:t xml:space="preserve">If I win one layer, vote </w:t>
      </w:r>
      <w:proofErr w:type="spellStart"/>
      <w:r w:rsidRPr="005C1D6D">
        <w:t>aff</w:t>
      </w:r>
      <w:proofErr w:type="spellEnd"/>
    </w:p>
    <w:p w14:paraId="5C154B81" w14:textId="77777777" w:rsidR="00B16E72" w:rsidRDefault="000A419E" w:rsidP="000A419E">
      <w:pPr>
        <w:pStyle w:val="Heading4"/>
      </w:pPr>
      <w:r w:rsidRPr="005C1D6D">
        <w:t xml:space="preserve"> a) they have 7 minutes to </w:t>
      </w:r>
      <w:proofErr w:type="spellStart"/>
      <w:r w:rsidRPr="005C1D6D">
        <w:t>uplayer</w:t>
      </w:r>
      <w:proofErr w:type="spellEnd"/>
      <w:r w:rsidRPr="005C1D6D">
        <w:t xml:space="preserve"> and nullify my offense </w:t>
      </w:r>
    </w:p>
    <w:p w14:paraId="3619CBB2" w14:textId="77777777" w:rsidR="00B16E72" w:rsidRDefault="00B16E72" w:rsidP="000A419E">
      <w:pPr>
        <w:pStyle w:val="Heading4"/>
      </w:pPr>
    </w:p>
    <w:p w14:paraId="6A7B2279" w14:textId="37FE6948" w:rsidR="000A419E" w:rsidRPr="007D01D0" w:rsidRDefault="000A419E" w:rsidP="000A419E">
      <w:pPr>
        <w:pStyle w:val="Heading4"/>
      </w:pPr>
      <w:r w:rsidRPr="005C1D6D">
        <w:t xml:space="preserve">b) forces engagement with the </w:t>
      </w:r>
      <w:proofErr w:type="spellStart"/>
      <w:r w:rsidRPr="005C1D6D">
        <w:t>aff</w:t>
      </w:r>
      <w:proofErr w:type="spellEnd"/>
      <w:r w:rsidRPr="005C1D6D">
        <w:t xml:space="preserve"> since they have to defend all arguments which means they read better ones. </w:t>
      </w:r>
    </w:p>
    <w:p w14:paraId="1D7E24BF" w14:textId="77777777" w:rsidR="00B16E72" w:rsidRDefault="00B16E72" w:rsidP="000A419E">
      <w:pPr>
        <w:pStyle w:val="Heading4"/>
      </w:pPr>
    </w:p>
    <w:p w14:paraId="4C9F8427" w14:textId="77777777" w:rsidR="00B16E72" w:rsidRDefault="000A419E" w:rsidP="000A419E">
      <w:pPr>
        <w:pStyle w:val="Heading4"/>
      </w:pPr>
      <w:r>
        <w:t>16]</w:t>
      </w:r>
      <w:r w:rsidRPr="005C1D6D">
        <w:t xml:space="preserve"> Accept </w:t>
      </w:r>
      <w:proofErr w:type="spellStart"/>
      <w:r w:rsidRPr="005C1D6D">
        <w:t>aff</w:t>
      </w:r>
      <w:proofErr w:type="spellEnd"/>
      <w:r w:rsidRPr="005C1D6D">
        <w:t xml:space="preserve"> </w:t>
      </w:r>
      <w:proofErr w:type="spellStart"/>
      <w:r w:rsidRPr="005C1D6D">
        <w:t>interps</w:t>
      </w:r>
      <w:proofErr w:type="spellEnd"/>
      <w:r w:rsidRPr="005C1D6D">
        <w:t xml:space="preserve"> and definitions a) causes regress since we can infinitely debate what something means but the </w:t>
      </w:r>
      <w:proofErr w:type="spellStart"/>
      <w:r w:rsidRPr="005C1D6D">
        <w:t>aff</w:t>
      </w:r>
      <w:proofErr w:type="spellEnd"/>
      <w:r w:rsidRPr="005C1D6D">
        <w:t xml:space="preserve"> speaks first which means they should define it </w:t>
      </w:r>
    </w:p>
    <w:p w14:paraId="213E492B" w14:textId="77777777" w:rsidR="00B16E72" w:rsidRDefault="00B16E72" w:rsidP="000A419E">
      <w:pPr>
        <w:pStyle w:val="Heading4"/>
      </w:pPr>
    </w:p>
    <w:p w14:paraId="10E67472" w14:textId="1E9DA7E2" w:rsidR="000A419E" w:rsidRPr="00731A6D" w:rsidRDefault="000A419E" w:rsidP="000A419E">
      <w:pPr>
        <w:pStyle w:val="Heading4"/>
      </w:pPr>
      <w:r w:rsidRPr="005C1D6D">
        <w:t xml:space="preserve">b) moots 6 mins of the </w:t>
      </w:r>
      <w:proofErr w:type="spellStart"/>
      <w:r w:rsidRPr="005C1D6D">
        <w:t>aff</w:t>
      </w:r>
      <w:proofErr w:type="spellEnd"/>
      <w:r w:rsidRPr="005C1D6D">
        <w:t xml:space="preserve"> if you alter </w:t>
      </w:r>
      <w:r>
        <w:t>our basis for argumentation</w:t>
      </w:r>
    </w:p>
    <w:p w14:paraId="7134F36F" w14:textId="77777777" w:rsidR="00B16E72" w:rsidRDefault="00B16E72" w:rsidP="000A419E">
      <w:pPr>
        <w:pStyle w:val="Heading4"/>
      </w:pPr>
    </w:p>
    <w:p w14:paraId="740DEFE2" w14:textId="07415A61" w:rsidR="000A419E" w:rsidRDefault="000A419E" w:rsidP="000A419E">
      <w:pPr>
        <w:pStyle w:val="Heading4"/>
      </w:pPr>
      <w:r>
        <w:t xml:space="preserve">17] No neg procedural dumps, justifies them reading 2 minutes of layering analytics without substantively engaging in abuse stories which is uniquely bad because they could dump in the long 6 min 2NR. </w:t>
      </w:r>
    </w:p>
    <w:p w14:paraId="64CC28AD" w14:textId="77777777" w:rsidR="00B16E72" w:rsidRDefault="00B16E72" w:rsidP="000A419E">
      <w:pPr>
        <w:pStyle w:val="Heading4"/>
      </w:pPr>
    </w:p>
    <w:p w14:paraId="55B8B353" w14:textId="4DA5982F" w:rsidR="000A419E" w:rsidRDefault="000A419E" w:rsidP="000A419E">
      <w:pPr>
        <w:pStyle w:val="Heading4"/>
      </w:pPr>
      <w:r>
        <w:t xml:space="preserve">18] Reject no 1AR theory hedges, short </w:t>
      </w:r>
      <w:proofErr w:type="gramStart"/>
      <w:r>
        <w:t>4 minute</w:t>
      </w:r>
      <w:proofErr w:type="gramEnd"/>
      <w:r>
        <w:t xml:space="preserve"> 1AR needs to get through a giant dump of </w:t>
      </w:r>
      <w:proofErr w:type="spellStart"/>
      <w:r>
        <w:t>blippy</w:t>
      </w:r>
      <w:proofErr w:type="spellEnd"/>
      <w:r>
        <w:t xml:space="preserve"> analytics to call out abuse greenlighting abusive strategies, not bidirectional since 1N can always straight ref in 7 min</w:t>
      </w:r>
    </w:p>
    <w:p w14:paraId="256C7A89" w14:textId="77777777" w:rsidR="00B16E72" w:rsidRDefault="00B16E72" w:rsidP="000A419E">
      <w:pPr>
        <w:pStyle w:val="Heading4"/>
      </w:pPr>
    </w:p>
    <w:p w14:paraId="29C46BAB" w14:textId="20959471" w:rsidR="000A419E" w:rsidRPr="00EE270E" w:rsidRDefault="000A419E" w:rsidP="000A419E">
      <w:pPr>
        <w:pStyle w:val="Heading4"/>
      </w:pPr>
      <w:r>
        <w:t xml:space="preserve">19] Every 1NC answer must have an explicit </w:t>
      </w:r>
      <w:proofErr w:type="spellStart"/>
      <w:r>
        <w:t>counterinerp</w:t>
      </w:r>
      <w:proofErr w:type="spellEnd"/>
      <w:r>
        <w:t xml:space="preserve"> text for each theory spike, can’t just answer with defense, they have to have a counter norm on each analytic, </w:t>
      </w:r>
      <w:proofErr w:type="gramStart"/>
      <w:r>
        <w:t>its</w:t>
      </w:r>
      <w:proofErr w:type="gramEnd"/>
      <w:r>
        <w:t xml:space="preserve"> incentivizes people to defend counter-</w:t>
      </w:r>
      <w:proofErr w:type="spellStart"/>
      <w:r>
        <w:t>interps</w:t>
      </w:r>
      <w:proofErr w:type="spellEnd"/>
      <w:r>
        <w:t xml:space="preserve"> which creates nuanced engagement</w:t>
      </w:r>
    </w:p>
    <w:p w14:paraId="1603886E" w14:textId="77777777" w:rsidR="00B16E72" w:rsidRDefault="00B16E72" w:rsidP="000A419E">
      <w:pPr>
        <w:pStyle w:val="Heading4"/>
      </w:pPr>
    </w:p>
    <w:p w14:paraId="6F6343E7" w14:textId="30F083F8" w:rsidR="000A419E" w:rsidRDefault="000A419E" w:rsidP="000A419E">
      <w:pPr>
        <w:pStyle w:val="Heading4"/>
      </w:pPr>
      <w:r>
        <w:t xml:space="preserve">20] No new 2NR responses to any of our AC spikes, incentivizes lazy 1NC debating that gets away with reinventing the wheel in the 2NR after a 1AR strategic pivot which OW on reversibility since new 2AR extrapolations are uncomfortable to vote on. Spikes on bottom are better we get through substance debate faster and we signal UV at the top. </w:t>
      </w:r>
    </w:p>
    <w:p w14:paraId="42256DC2" w14:textId="77777777" w:rsidR="00B16E72" w:rsidRDefault="00B16E72" w:rsidP="000A419E">
      <w:pPr>
        <w:pStyle w:val="Heading4"/>
      </w:pPr>
    </w:p>
    <w:p w14:paraId="570CDEB5" w14:textId="77777777" w:rsidR="00B16E72" w:rsidRDefault="000A419E" w:rsidP="000A419E">
      <w:pPr>
        <w:pStyle w:val="Heading4"/>
      </w:pPr>
      <w:r>
        <w:t xml:space="preserve">21] Reject combo shells, 1] we won’t ever see the combination of their abuse story so no norming, </w:t>
      </w:r>
    </w:p>
    <w:p w14:paraId="64938563" w14:textId="77777777" w:rsidR="00B16E72" w:rsidRDefault="00B16E72" w:rsidP="000A419E">
      <w:pPr>
        <w:pStyle w:val="Heading4"/>
      </w:pPr>
    </w:p>
    <w:p w14:paraId="4E30EB61" w14:textId="23C8ACA2" w:rsidR="000A419E" w:rsidRDefault="000A419E" w:rsidP="000A419E">
      <w:pPr>
        <w:pStyle w:val="Heading4"/>
      </w:pPr>
      <w:r>
        <w:t>2] we get better theoretical testing into which combination of norms are incoherent and can come to conclusions better</w:t>
      </w:r>
    </w:p>
    <w:p w14:paraId="53C55718" w14:textId="77777777" w:rsidR="00B16E72" w:rsidRDefault="00B16E72" w:rsidP="000A419E">
      <w:pPr>
        <w:pStyle w:val="Heading4"/>
      </w:pPr>
    </w:p>
    <w:p w14:paraId="45C2C8D2" w14:textId="721CBE81" w:rsidR="000A419E" w:rsidRDefault="000A419E" w:rsidP="000A419E">
      <w:pPr>
        <w:pStyle w:val="Heading4"/>
      </w:pPr>
      <w:r>
        <w:t xml:space="preserve">22] No NC violations or theory, bidirectional shells </w:t>
      </w:r>
      <w:proofErr w:type="gramStart"/>
      <w:r>
        <w:t>makes</w:t>
      </w:r>
      <w:proofErr w:type="gramEnd"/>
      <w:r>
        <w:t xml:space="preserve"> neg shells impossible to meet, which means give infinite 1ar flex</w:t>
      </w:r>
    </w:p>
    <w:p w14:paraId="27152AEE" w14:textId="77777777" w:rsidR="00B16E72" w:rsidRDefault="00B16E72" w:rsidP="000A419E">
      <w:pPr>
        <w:pStyle w:val="Heading4"/>
      </w:pPr>
    </w:p>
    <w:p w14:paraId="5C9EFF4C" w14:textId="78D539BE" w:rsidR="000A419E" w:rsidRDefault="000A419E" w:rsidP="000A419E">
      <w:pPr>
        <w:pStyle w:val="Heading4"/>
      </w:pPr>
      <w:r>
        <w:t xml:space="preserve">23] Negatives can’t trigger permissibility or presumption on </w:t>
      </w:r>
      <w:proofErr w:type="spellStart"/>
      <w:r>
        <w:t>aff</w:t>
      </w:r>
      <w:proofErr w:type="spellEnd"/>
      <w:r>
        <w:t xml:space="preserve"> spikes, creates repetitive and stale debates where the same 4 arguments are 13 minutes of speech time</w:t>
      </w:r>
    </w:p>
    <w:p w14:paraId="2C1D3DB6" w14:textId="77777777" w:rsidR="00B16E72" w:rsidRDefault="00B16E72" w:rsidP="000A419E">
      <w:pPr>
        <w:pStyle w:val="Heading4"/>
      </w:pPr>
    </w:p>
    <w:p w14:paraId="5AB4ECBC" w14:textId="257F9FAC" w:rsidR="000A419E" w:rsidRDefault="000A419E" w:rsidP="000A419E">
      <w:pPr>
        <w:pStyle w:val="Heading4"/>
      </w:pPr>
      <w:r>
        <w:t xml:space="preserve">24] If the negative reads a framework with </w:t>
      </w:r>
      <w:proofErr w:type="gramStart"/>
      <w:r>
        <w:t>offense</w:t>
      </w:r>
      <w:proofErr w:type="gramEnd"/>
      <w:r>
        <w:t xml:space="preserve"> then they must provide 1AR offense to straight ref, key to predictability and clash, no you violate args, 1NCs have reactivity and the </w:t>
      </w:r>
      <w:proofErr w:type="spellStart"/>
      <w:r>
        <w:t>aff</w:t>
      </w:r>
      <w:proofErr w:type="spellEnd"/>
      <w:r>
        <w:t xml:space="preserve"> was disclosed, which means you should be ready to debate</w:t>
      </w:r>
    </w:p>
    <w:p w14:paraId="5694DB3A" w14:textId="77777777" w:rsidR="000A419E" w:rsidRPr="00B55AD5" w:rsidRDefault="000A419E" w:rsidP="000A419E"/>
    <w:p w14:paraId="42A9829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B1B8A" w14:textId="77777777" w:rsidR="000A419E" w:rsidRDefault="000A419E" w:rsidP="000A419E">
      <w:pPr>
        <w:spacing w:after="0" w:line="240" w:lineRule="auto"/>
      </w:pPr>
      <w:r>
        <w:separator/>
      </w:r>
    </w:p>
  </w:endnote>
  <w:endnote w:type="continuationSeparator" w:id="0">
    <w:p w14:paraId="40AD244B" w14:textId="77777777" w:rsidR="000A419E" w:rsidRDefault="000A419E" w:rsidP="000A4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38D85" w14:textId="77777777" w:rsidR="000A419E" w:rsidRDefault="000A419E" w:rsidP="000A419E">
      <w:pPr>
        <w:spacing w:after="0" w:line="240" w:lineRule="auto"/>
      </w:pPr>
      <w:r>
        <w:separator/>
      </w:r>
    </w:p>
  </w:footnote>
  <w:footnote w:type="continuationSeparator" w:id="0">
    <w:p w14:paraId="75DC90A7" w14:textId="77777777" w:rsidR="000A419E" w:rsidRDefault="000A419E" w:rsidP="000A419E">
      <w:pPr>
        <w:spacing w:after="0" w:line="240" w:lineRule="auto"/>
      </w:pPr>
      <w:r>
        <w:continuationSeparator/>
      </w:r>
    </w:p>
  </w:footnote>
  <w:footnote w:id="1">
    <w:p w14:paraId="27AB2B98" w14:textId="77777777" w:rsidR="000A419E" w:rsidRDefault="000A419E" w:rsidP="000A419E">
      <w:pPr>
        <w:pStyle w:val="FootnoteText"/>
      </w:pPr>
      <w:r>
        <w:rPr>
          <w:rStyle w:val="FootnoteReference"/>
        </w:rPr>
        <w:footnoteRef/>
      </w:r>
      <w:r>
        <w:t xml:space="preserve"> </w:t>
      </w:r>
      <w:r w:rsidRPr="007B47BE">
        <w:t>http://www.dictionary.com/browse/resolved</w:t>
      </w:r>
    </w:p>
  </w:footnote>
  <w:footnote w:id="2">
    <w:p w14:paraId="6CB432CB" w14:textId="77777777" w:rsidR="000A419E" w:rsidRDefault="000A419E" w:rsidP="000A419E">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765034468">
    <w:abstractNumId w:val="9"/>
  </w:num>
  <w:num w:numId="2" w16cid:durableId="629480658">
    <w:abstractNumId w:val="7"/>
  </w:num>
  <w:num w:numId="3" w16cid:durableId="1264995816">
    <w:abstractNumId w:val="6"/>
  </w:num>
  <w:num w:numId="4" w16cid:durableId="657415994">
    <w:abstractNumId w:val="5"/>
  </w:num>
  <w:num w:numId="5" w16cid:durableId="578440161">
    <w:abstractNumId w:val="4"/>
  </w:num>
  <w:num w:numId="6" w16cid:durableId="134227376">
    <w:abstractNumId w:val="8"/>
  </w:num>
  <w:num w:numId="7" w16cid:durableId="768965970">
    <w:abstractNumId w:val="3"/>
  </w:num>
  <w:num w:numId="8" w16cid:durableId="756562889">
    <w:abstractNumId w:val="2"/>
  </w:num>
  <w:num w:numId="9" w16cid:durableId="1452434852">
    <w:abstractNumId w:val="1"/>
  </w:num>
  <w:num w:numId="10" w16cid:durableId="471487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419E"/>
    <w:rsid w:val="0000047E"/>
    <w:rsid w:val="000139A3"/>
    <w:rsid w:val="00062075"/>
    <w:rsid w:val="000A419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08FB"/>
    <w:rsid w:val="008B3ECB"/>
    <w:rsid w:val="008B4E85"/>
    <w:rsid w:val="008C1B2E"/>
    <w:rsid w:val="0091627E"/>
    <w:rsid w:val="00954874"/>
    <w:rsid w:val="0097032B"/>
    <w:rsid w:val="009D2EAD"/>
    <w:rsid w:val="009D54B2"/>
    <w:rsid w:val="009E1922"/>
    <w:rsid w:val="009F7ED2"/>
    <w:rsid w:val="00A93661"/>
    <w:rsid w:val="00A95652"/>
    <w:rsid w:val="00AC0AB8"/>
    <w:rsid w:val="00B16E72"/>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A6496"/>
  <w15:chartTrackingRefBased/>
  <w15:docId w15:val="{C5435F50-619A-49C7-9F27-00DBAD613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6E72"/>
    <w:rPr>
      <w:rFonts w:ascii="Calibri" w:hAnsi="Calibri"/>
    </w:rPr>
  </w:style>
  <w:style w:type="paragraph" w:styleId="Heading1">
    <w:name w:val="heading 1"/>
    <w:aliases w:val="Pocket"/>
    <w:basedOn w:val="Normal"/>
    <w:next w:val="Normal"/>
    <w:link w:val="Heading1Char"/>
    <w:qFormat/>
    <w:rsid w:val="00B16E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6E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6E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B16E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6E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6E72"/>
  </w:style>
  <w:style w:type="character" w:customStyle="1" w:styleId="Heading1Char">
    <w:name w:val="Heading 1 Char"/>
    <w:aliases w:val="Pocket Char"/>
    <w:basedOn w:val="DefaultParagraphFont"/>
    <w:link w:val="Heading1"/>
    <w:rsid w:val="00B16E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6E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6E72"/>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B16E7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B16E7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6E7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B16E7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B16E72"/>
    <w:rPr>
      <w:color w:val="auto"/>
      <w:u w:val="none"/>
    </w:rPr>
  </w:style>
  <w:style w:type="character" w:styleId="FollowedHyperlink">
    <w:name w:val="FollowedHyperlink"/>
    <w:basedOn w:val="DefaultParagraphFont"/>
    <w:uiPriority w:val="99"/>
    <w:semiHidden/>
    <w:unhideWhenUsed/>
    <w:rsid w:val="00B16E72"/>
    <w:rPr>
      <w:color w:val="auto"/>
      <w:u w:val="none"/>
    </w:rPr>
  </w:style>
  <w:style w:type="paragraph" w:customStyle="1" w:styleId="textbold">
    <w:name w:val="text bold"/>
    <w:basedOn w:val="Normal"/>
    <w:link w:val="Emphasis"/>
    <w:uiPriority w:val="7"/>
    <w:qFormat/>
    <w:rsid w:val="000A419E"/>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0A419E"/>
    <w:rPr>
      <w:vertAlign w:val="superscript"/>
    </w:rPr>
  </w:style>
  <w:style w:type="paragraph" w:styleId="FootnoteText">
    <w:name w:val="footnote text"/>
    <w:basedOn w:val="Normal"/>
    <w:link w:val="FootnoteTextChar"/>
    <w:uiPriority w:val="99"/>
    <w:unhideWhenUsed/>
    <w:qFormat/>
    <w:rsid w:val="000A419E"/>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0A419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13" Type="http://schemas.openxmlformats.org/officeDocument/2006/relationships/hyperlink" Target="https://www.lawinsider.com/dictionary/private-ent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xico.com/en/definition/th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r.info/2020/07/20/legal-black-holes-in-outer-space-the-regulation-of-private-space-compani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echnologyreview.com/2019/03/12/136684/a-quantum-experiment-suggests-theres-no-such-thing-as-objective-reality/" TargetMode="External"/><Relationship Id="rId4" Type="http://schemas.openxmlformats.org/officeDocument/2006/relationships/settings" Target="settings.xml"/><Relationship Id="rId9" Type="http://schemas.openxmlformats.org/officeDocument/2006/relationships/hyperlink" Target="https://plato.stanford.edu/entries/epistemic-paradoxes/" TargetMode="External"/><Relationship Id="rId14" Type="http://schemas.openxmlformats.org/officeDocument/2006/relationships/hyperlink" Target="https://www.merriam-webster.com/dictionary/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13</Pages>
  <Words>3729</Words>
  <Characters>21261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2022-04-24T14:42:00Z</dcterms:created>
  <dcterms:modified xsi:type="dcterms:W3CDTF">2022-04-24T14:42:00Z</dcterms:modified>
</cp:coreProperties>
</file>