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8B8B4" w14:textId="4A8E9226" w:rsidR="00FA6462" w:rsidRDefault="00FA6462" w:rsidP="00FA6462">
      <w:pPr>
        <w:pStyle w:val="Heading3"/>
      </w:pPr>
      <w:r>
        <w:t>1A</w:t>
      </w:r>
      <w:r>
        <w:t>C ---</w:t>
      </w:r>
      <w:r>
        <w:t xml:space="preserve"> Innovation</w:t>
      </w:r>
    </w:p>
    <w:p w14:paraId="0FA2B7F9" w14:textId="77777777" w:rsidR="00FA6462" w:rsidRDefault="00FA6462" w:rsidP="00FA6462">
      <w:pPr>
        <w:pStyle w:val="Heading4"/>
      </w:pPr>
      <w:r>
        <w:t xml:space="preserve">Advantage 1 is Innovation: </w:t>
      </w:r>
    </w:p>
    <w:p w14:paraId="7078721E" w14:textId="77777777" w:rsidR="00FA6462" w:rsidRDefault="00FA6462" w:rsidP="00FA646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7BEDE9C" w14:textId="77777777" w:rsidR="00FA6462" w:rsidRPr="005B38BB" w:rsidRDefault="00FA6462" w:rsidP="00FA646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06EEE4C" w14:textId="77777777" w:rsidR="00FA6462" w:rsidRDefault="00FA6462" w:rsidP="00FA6462">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4AB8BB77" w14:textId="77777777" w:rsidR="00FA6462" w:rsidRDefault="00FA6462" w:rsidP="00FA6462">
      <w:pPr>
        <w:pStyle w:val="Heading4"/>
      </w:pPr>
      <w:r>
        <w:t xml:space="preserve">We </w:t>
      </w:r>
      <w:r>
        <w:rPr>
          <w:u w:val="single"/>
        </w:rPr>
        <w:t>control Uniqueness</w:t>
      </w:r>
      <w:r>
        <w:t xml:space="preserve"> – 78% of New Drugs </w:t>
      </w:r>
      <w:r>
        <w:rPr>
          <w:u w:val="single"/>
        </w:rPr>
        <w:t>aren’t innovative</w:t>
      </w:r>
      <w:r>
        <w:t>.</w:t>
      </w:r>
    </w:p>
    <w:p w14:paraId="2BFCA69D" w14:textId="77777777" w:rsidR="00FA6462" w:rsidRPr="008A0F84" w:rsidRDefault="00FA6462" w:rsidP="00FA646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organisation based in </w:t>
      </w:r>
      <w:proofErr w:type="gramStart"/>
      <w:r w:rsidRPr="008A0F84">
        <w:t>Washington,</w:t>
      </w:r>
      <w:proofErr w:type="gramEnd"/>
      <w:r w:rsidRPr="008A0F84">
        <w:t xml:space="preserve"> D.C. founded by David Mitchell who suffers from multiple myeloma. Ben Wakana is the executive director. It focuses on policies to lower drug prices.</w:t>
      </w:r>
      <w:r>
        <w:t xml:space="preserve">)//Elmer </w:t>
      </w:r>
    </w:p>
    <w:p w14:paraId="16909B78" w14:textId="77777777" w:rsidR="00FA6462" w:rsidRPr="008A0F84" w:rsidRDefault="00FA6462" w:rsidP="00FA6462">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4A91A8B" w14:textId="77777777" w:rsidR="00FA6462" w:rsidRDefault="00FA6462" w:rsidP="00FA646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66C1912" w14:textId="77777777" w:rsidR="00FA6462" w:rsidRPr="00791206" w:rsidRDefault="00FA6462" w:rsidP="00FA646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C0A8176" w14:textId="77777777" w:rsidR="00FA6462" w:rsidRPr="00E974A9" w:rsidRDefault="00FA6462" w:rsidP="00FA6462">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szCs w:val="24"/>
        </w:rPr>
        <w:t>Ph.D</w:t>
      </w:r>
      <w:proofErr w:type="gramEnd"/>
      <w:r w:rsidRPr="00E974A9">
        <w:rPr>
          <w:sz w:val="16"/>
          <w:szCs w:val="24"/>
        </w:rPr>
        <w:t xml:space="preserve">,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A154F00" w14:textId="77777777" w:rsidR="00FA6462" w:rsidRDefault="00FA6462" w:rsidP="00FA6462">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E84A99C" w14:textId="77777777" w:rsidR="00FA6462" w:rsidRDefault="00FA6462" w:rsidP="00FA6462">
      <w:pPr>
        <w:pStyle w:val="ListParagraph"/>
        <w:numPr>
          <w:ilvl w:val="0"/>
          <w:numId w:val="16"/>
        </w:numPr>
      </w:pPr>
      <w:r>
        <w:t>AT Advantage CPs to solve Drug Prices</w:t>
      </w:r>
    </w:p>
    <w:p w14:paraId="426BB41E" w14:textId="77777777" w:rsidR="00FA6462" w:rsidRDefault="00FA6462" w:rsidP="00FA6462">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8E9B2D9" w14:textId="77777777" w:rsidR="00FA6462" w:rsidRDefault="00FA6462" w:rsidP="00FA6462">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787F0166" w14:textId="77777777" w:rsidR="00FA6462" w:rsidRDefault="00FA6462" w:rsidP="00FA6462">
      <w:pPr>
        <w:pStyle w:val="Heading4"/>
      </w:pPr>
      <w:r>
        <w:t xml:space="preserve">Patents incentivize </w:t>
      </w:r>
      <w:r>
        <w:rPr>
          <w:u w:val="single"/>
        </w:rPr>
        <w:t>Negative Innovation</w:t>
      </w:r>
      <w:r>
        <w:t>.</w:t>
      </w:r>
    </w:p>
    <w:p w14:paraId="3B65ACB4" w14:textId="77777777" w:rsidR="00FA6462" w:rsidRPr="00F80F73" w:rsidRDefault="00FA6462" w:rsidP="00FA6462">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469F389A" w14:textId="77777777" w:rsidR="00FA6462" w:rsidRPr="0037420D" w:rsidRDefault="00FA6462" w:rsidP="00FA6462">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54B4329" w14:textId="77777777" w:rsidR="00FA6462" w:rsidRDefault="00FA6462" w:rsidP="00FA646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35C6639" w14:textId="77777777" w:rsidR="00FA6462" w:rsidRPr="00E2724F" w:rsidRDefault="00FA6462" w:rsidP="00FA646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5ACA4284" w14:textId="77777777" w:rsidR="00FA6462" w:rsidRPr="001948D4" w:rsidRDefault="00FA6462" w:rsidP="00FA6462">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1C66A96E" w14:textId="77777777" w:rsidR="00FA6462" w:rsidRPr="00E2724F" w:rsidRDefault="00FA6462" w:rsidP="00FA6462">
      <w:pPr>
        <w:pStyle w:val="Heading4"/>
      </w:pPr>
      <w:r>
        <w:t xml:space="preserve">Extinction - generic defense doesn’t apply. </w:t>
      </w:r>
    </w:p>
    <w:p w14:paraId="297EB4E2" w14:textId="77777777" w:rsidR="00FA6462" w:rsidRPr="00A10F89" w:rsidRDefault="00FA6462" w:rsidP="00FA6462">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CEE065C" w14:textId="77777777" w:rsidR="00FA6462" w:rsidRPr="00A10F89" w:rsidRDefault="00FA6462" w:rsidP="00FA6462">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5276E378" w14:textId="77777777" w:rsidR="00FA6462" w:rsidRDefault="00FA6462" w:rsidP="00FA6462">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360149BC" w14:textId="77777777" w:rsidR="00FA6462" w:rsidRPr="00BF0E80" w:rsidRDefault="00FA6462" w:rsidP="00FA6462">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6A7694A6" w14:textId="77777777" w:rsidR="00FA6462" w:rsidRPr="00BF0E80" w:rsidRDefault="00FA6462" w:rsidP="00FA6462">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2319EF6" w14:textId="77777777" w:rsidR="00FA6462" w:rsidRDefault="00FA6462" w:rsidP="00FA6462">
      <w:pPr>
        <w:pStyle w:val="Heading4"/>
      </w:pPr>
      <w:r>
        <w:t xml:space="preserve">We’re on the Brink – </w:t>
      </w:r>
      <w:r>
        <w:rPr>
          <w:u w:val="single"/>
        </w:rPr>
        <w:t>new diseases</w:t>
      </w:r>
      <w:r>
        <w:t xml:space="preserve"> are </w:t>
      </w:r>
      <w:r>
        <w:rPr>
          <w:u w:val="single"/>
        </w:rPr>
        <w:t>emerging</w:t>
      </w:r>
      <w:r>
        <w:t>.</w:t>
      </w:r>
    </w:p>
    <w:p w14:paraId="24AC2A78" w14:textId="77777777" w:rsidR="00FA6462" w:rsidRDefault="00FA6462" w:rsidP="00FA6462">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7BE61508" w14:textId="77777777" w:rsidR="00FA6462" w:rsidRDefault="00FA6462" w:rsidP="00FA6462">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44C1D322" w14:textId="77777777" w:rsidR="00FA6462" w:rsidRDefault="00FA6462" w:rsidP="00FA6462">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ACDA9AC" w14:textId="77777777" w:rsidR="00FA6462" w:rsidRPr="00CB1B2A" w:rsidRDefault="00FA6462" w:rsidP="00FA6462">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EF32206" w14:textId="77777777" w:rsidR="00FA6462" w:rsidRPr="00CB1B2A" w:rsidRDefault="00FA6462" w:rsidP="00FA6462">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860251">
        <w:rPr>
          <w:sz w:val="16"/>
        </w:rPr>
        <w:t>Re:Search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706D014A" w14:textId="77777777" w:rsidR="00FA6462" w:rsidRDefault="00FA6462" w:rsidP="00FA6462">
      <w:pPr>
        <w:pStyle w:val="Heading4"/>
      </w:pPr>
      <w:r>
        <w:t xml:space="preserve">Public Health Diplomacy solves </w:t>
      </w:r>
      <w:r>
        <w:rPr>
          <w:u w:val="single"/>
        </w:rPr>
        <w:t>Existential Threats</w:t>
      </w:r>
      <w:r>
        <w:t>.</w:t>
      </w:r>
    </w:p>
    <w:p w14:paraId="20D76E2B" w14:textId="77777777" w:rsidR="00FA6462" w:rsidRPr="004578B0" w:rsidRDefault="00FA6462" w:rsidP="00FA6462">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3AA2BE3" w14:textId="77777777" w:rsidR="00FA6462" w:rsidRPr="00864080" w:rsidRDefault="00FA6462" w:rsidP="00FA6462">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26242C9" w14:textId="7D052B3A" w:rsidR="00FA6462" w:rsidRDefault="00FA6462" w:rsidP="00FA6462">
      <w:pPr>
        <w:pStyle w:val="Heading3"/>
      </w:pPr>
      <w:r>
        <w:t>1AC</w:t>
      </w:r>
      <w:r>
        <w:t xml:space="preserve"> ---</w:t>
      </w:r>
      <w:r>
        <w:t xml:space="preserve"> Drug Prices</w:t>
      </w:r>
    </w:p>
    <w:p w14:paraId="7EA8F002" w14:textId="77777777" w:rsidR="00FA6462" w:rsidRDefault="00FA6462" w:rsidP="00FA6462">
      <w:pPr>
        <w:pStyle w:val="Heading4"/>
      </w:pPr>
      <w:r>
        <w:t>Advantage 2 is Drug Prices:</w:t>
      </w:r>
    </w:p>
    <w:p w14:paraId="320C7882" w14:textId="77777777" w:rsidR="00FA6462" w:rsidRDefault="00FA6462" w:rsidP="00FA6462">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2377EFC4" w14:textId="77777777" w:rsidR="00FA6462" w:rsidRPr="006F2EBC" w:rsidRDefault="00FA6462" w:rsidP="00FA6462">
      <w:r w:rsidRPr="006F2EBC">
        <w:rPr>
          <w:rStyle w:val="Style13ptBold"/>
        </w:rPr>
        <w:t>Vanni 21</w:t>
      </w:r>
      <w:r>
        <w:t xml:space="preserve"> Amaka Vanni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4B35F231" w14:textId="77777777" w:rsidR="00FA6462" w:rsidRDefault="00FA6462" w:rsidP="00FA6462">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6F2EBC">
        <w:rPr>
          <w:sz w:val="16"/>
        </w:rPr>
        <w:t>®,and</w:t>
      </w:r>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6F992048" w14:textId="77777777" w:rsidR="00FA6462" w:rsidRDefault="00FA6462" w:rsidP="00FA6462">
      <w:pPr>
        <w:pStyle w:val="Heading4"/>
      </w:pPr>
      <w:r>
        <w:t xml:space="preserve">Pharma’s the </w:t>
      </w:r>
      <w:r>
        <w:rPr>
          <w:u w:val="single"/>
        </w:rPr>
        <w:t>largest drive</w:t>
      </w:r>
      <w:r>
        <w:t xml:space="preserve"> of </w:t>
      </w:r>
      <w:r>
        <w:rPr>
          <w:u w:val="single"/>
        </w:rPr>
        <w:t>healthcare costs</w:t>
      </w:r>
      <w:r>
        <w:t>.</w:t>
      </w:r>
    </w:p>
    <w:p w14:paraId="60786C3B" w14:textId="77777777" w:rsidR="00FA6462" w:rsidRPr="00BF52A6" w:rsidRDefault="00FA6462" w:rsidP="00FA6462">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06DCF9DD" w14:textId="77777777" w:rsidR="00FA6462" w:rsidRDefault="00FA6462" w:rsidP="00FA6462">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66A525F" w14:textId="77777777" w:rsidR="00FA6462" w:rsidRDefault="00FA6462" w:rsidP="00FA6462">
      <w:pPr>
        <w:pStyle w:val="Heading4"/>
      </w:pPr>
      <w:r>
        <w:t xml:space="preserve">That </w:t>
      </w:r>
      <w:r>
        <w:rPr>
          <w:u w:val="single"/>
        </w:rPr>
        <w:t>hurts</w:t>
      </w:r>
      <w:r>
        <w:t xml:space="preserve"> the Economy</w:t>
      </w:r>
    </w:p>
    <w:p w14:paraId="17E70478" w14:textId="77777777" w:rsidR="00FA6462" w:rsidRPr="00C8037B" w:rsidRDefault="00FA6462" w:rsidP="00FA6462">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14A33009" w14:textId="77777777" w:rsidR="00FA6462" w:rsidRPr="00C8037B" w:rsidRDefault="00FA6462" w:rsidP="00FA6462">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9D4CF3">
        <w:rPr>
          <w:b/>
          <w:sz w:val="26"/>
          <w:highlight w:val="green"/>
          <w:u w:val="single"/>
        </w:rPr>
        <w:t xml:space="preserve">major economic indicators such </w:t>
      </w:r>
      <w:r w:rsidRPr="00C8037B">
        <w:rPr>
          <w:u w:val="single"/>
        </w:rPr>
        <w:t xml:space="preserve">per capita </w:t>
      </w:r>
      <w:r w:rsidRPr="009D4CF3">
        <w:rPr>
          <w:b/>
          <w:sz w:val="26"/>
          <w:highlight w:val="green"/>
          <w:u w:val="single"/>
          <w:bdr w:val="single" w:sz="18" w:space="0" w:color="auto"/>
        </w:rPr>
        <w:t>GDP, employment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xml:space="preserve">. For example, </w:t>
      </w:r>
      <w:r w:rsidRPr="009D4CF3">
        <w:rPr>
          <w:b/>
          <w:sz w:val="26"/>
          <w:highlight w:val="green"/>
          <w:u w:val="single"/>
        </w:rPr>
        <w:t>faced with rising health care costs</w:t>
      </w:r>
      <w:r w:rsidRPr="009D4CF3">
        <w:rPr>
          <w:highlight w:val="green"/>
          <w:u w:val="single"/>
        </w:rPr>
        <w:t xml:space="preserve"> </w:t>
      </w:r>
      <w:r w:rsidRPr="009D4CF3">
        <w:rPr>
          <w:b/>
          <w:sz w:val="26"/>
          <w:highlight w:val="green"/>
          <w:u w:val="single"/>
        </w:rPr>
        <w:t>governments</w:t>
      </w:r>
      <w:r w:rsidRPr="009D4CF3">
        <w:rPr>
          <w:highlight w:val="green"/>
          <w:u w:val="single"/>
        </w:rPr>
        <w:t xml:space="preserve"> </w:t>
      </w:r>
      <w:r w:rsidRPr="00C8037B">
        <w:rPr>
          <w:u w:val="single"/>
        </w:rPr>
        <w:t xml:space="preserve">might </w:t>
      </w:r>
      <w:r w:rsidRPr="009D4CF3">
        <w:rPr>
          <w:b/>
          <w:sz w:val="26"/>
          <w:highlight w:val="green"/>
          <w:u w:val="single"/>
        </w:rPr>
        <w:t>attempt to 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537684D6" w14:textId="77777777" w:rsidR="00FA6462" w:rsidRPr="00042179" w:rsidRDefault="00FA6462" w:rsidP="00FA6462">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04D2EF18" w14:textId="77777777" w:rsidR="00FA6462" w:rsidRPr="002C2351" w:rsidRDefault="00FA6462" w:rsidP="00FA6462">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2B2B2E08" w14:textId="77777777" w:rsidR="00FA6462" w:rsidRDefault="00FA6462" w:rsidP="00FA6462">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3291B93B" w14:textId="0D663A1E" w:rsidR="00FA6462" w:rsidRDefault="00FA6462" w:rsidP="00FA6462">
      <w:pPr>
        <w:pStyle w:val="Heading3"/>
      </w:pPr>
      <w:r>
        <w:t>1AC</w:t>
      </w:r>
      <w:r>
        <w:t xml:space="preserve"> ---</w:t>
      </w:r>
      <w:r>
        <w:t xml:space="preserve"> Plan</w:t>
      </w:r>
    </w:p>
    <w:p w14:paraId="1B7BDB7C" w14:textId="77777777" w:rsidR="00FA6462" w:rsidRDefault="00FA6462" w:rsidP="00FA646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99FEFB9" w14:textId="77777777" w:rsidR="00FA6462" w:rsidRPr="006C53E1" w:rsidRDefault="00FA6462" w:rsidP="00FA6462">
      <w:pPr>
        <w:pStyle w:val="Heading4"/>
      </w:pPr>
      <w:r>
        <w:t xml:space="preserve">The Plan </w:t>
      </w:r>
      <w:r>
        <w:rPr>
          <w:u w:val="single"/>
        </w:rPr>
        <w:t>solves Evergreening</w:t>
      </w:r>
      <w:r>
        <w:t>.</w:t>
      </w:r>
    </w:p>
    <w:p w14:paraId="07BC7795" w14:textId="77777777" w:rsidR="00FA6462" w:rsidRPr="005B38BB" w:rsidRDefault="00FA6462" w:rsidP="00FA646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4444DD8" w14:textId="77777777" w:rsidR="00FA6462" w:rsidRPr="0072187F" w:rsidRDefault="00FA6462" w:rsidP="00FA6462">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B6B3295" w14:textId="77777777" w:rsidR="00FA6462" w:rsidRDefault="00FA6462" w:rsidP="00FA646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A80532C" w14:textId="77777777" w:rsidR="00FA6462" w:rsidRPr="00791206" w:rsidRDefault="00FA6462" w:rsidP="00FA6462">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8039F0B" w14:textId="25D05084" w:rsidR="00FA6462" w:rsidRDefault="00FA6462" w:rsidP="00FA6462">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3AD9399" w14:textId="0C187741" w:rsidR="00FA6462" w:rsidRDefault="00FA6462" w:rsidP="00FA6462">
      <w:pPr>
        <w:pStyle w:val="Heading3"/>
      </w:pPr>
      <w:r>
        <w:t>1AC --- Framework</w:t>
      </w:r>
    </w:p>
    <w:p w14:paraId="22C6785C" w14:textId="77777777" w:rsidR="00FA6462" w:rsidRPr="00807451" w:rsidRDefault="00FA6462" w:rsidP="00FA6462">
      <w:pPr>
        <w:pStyle w:val="Heading4"/>
        <w:rPr>
          <w:bCs/>
        </w:rPr>
      </w:pPr>
      <w:r w:rsidRPr="00807451">
        <w:rPr>
          <w:bCs/>
        </w:rPr>
        <w:t>The standard is maximizing expected wellbeing</w:t>
      </w:r>
      <w:r>
        <w:rPr>
          <w:bCs/>
        </w:rPr>
        <w:t xml:space="preserve"> or act hedonistic util</w:t>
      </w:r>
      <w:r w:rsidRPr="00807451">
        <w:rPr>
          <w:bCs/>
        </w:rPr>
        <w:t>.</w:t>
      </w:r>
    </w:p>
    <w:p w14:paraId="33041F8A" w14:textId="77777777" w:rsidR="00FA6462" w:rsidRPr="00807451" w:rsidRDefault="00FA6462" w:rsidP="00FA6462">
      <w:pPr>
        <w:pStyle w:val="Heading4"/>
        <w:rPr>
          <w:bCs/>
        </w:rPr>
      </w:pPr>
      <w:r w:rsidRPr="00807451">
        <w:rPr>
          <w:bCs/>
        </w:rPr>
        <w:t>Prefer:</w:t>
      </w:r>
    </w:p>
    <w:p w14:paraId="403ABADD" w14:textId="77777777" w:rsidR="00FA6462" w:rsidRPr="00807451" w:rsidRDefault="00FA6462" w:rsidP="00FA6462">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81F7FF0" w14:textId="77777777" w:rsidR="00FA6462" w:rsidRDefault="00FA6462" w:rsidP="00FA6462">
      <w:pPr>
        <w:rPr>
          <w:rStyle w:val="Style13ptBold"/>
        </w:rPr>
      </w:pPr>
      <w:r>
        <w:rPr>
          <w:rStyle w:val="Style13ptBold"/>
        </w:rPr>
        <w:t>Blum et al. 18</w:t>
      </w:r>
    </w:p>
    <w:p w14:paraId="5B7BD0E2" w14:textId="77777777" w:rsidR="00FA6462" w:rsidRDefault="00FA6462" w:rsidP="00FA646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8095EDF" w14:textId="77777777" w:rsidR="00FA6462" w:rsidRDefault="00FA6462" w:rsidP="00FA6462">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A8952A6"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13488A3" w14:textId="77777777" w:rsidR="00FA6462" w:rsidRDefault="00FA6462" w:rsidP="00FA646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76AC95B"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6BB705E"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FD2847D"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A318E0C" w14:textId="77777777" w:rsidR="00FA6462" w:rsidRDefault="00FA6462" w:rsidP="00FA646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A2325A6"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1680920"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32F6D4"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133F391"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113BF44"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D9D7962"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Desire and reward centers </w:t>
      </w:r>
    </w:p>
    <w:p w14:paraId="0D467634"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3154F2"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694C09F"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3AE8581"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9447584"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25CFFA6"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C87412"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919BE9D"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BB27269"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7DC1D22" w14:textId="77777777" w:rsidR="00FA6462" w:rsidRDefault="00FA6462" w:rsidP="00FA646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25665EA" w14:textId="77777777" w:rsidR="00FA6462" w:rsidRDefault="00FA6462" w:rsidP="00FA646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7907D33" w14:textId="77777777" w:rsidR="00FA6462" w:rsidRDefault="00FA6462" w:rsidP="00FA6462">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D1FFA66" w14:textId="77777777" w:rsidR="00FA6462" w:rsidRPr="00123B0F" w:rsidRDefault="00FA6462" w:rsidP="00FA6462">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3ED5F1F9" w14:textId="77777777" w:rsidR="00FA6462" w:rsidRPr="00991EFF" w:rsidRDefault="00FA6462" w:rsidP="00FA6462"/>
    <w:p w14:paraId="30B0ABE9" w14:textId="77777777" w:rsidR="00FA6462" w:rsidRPr="00B55AD5" w:rsidRDefault="00FA6462" w:rsidP="00FA6462"/>
    <w:p w14:paraId="04BFC3F1" w14:textId="77777777" w:rsidR="00FA6462" w:rsidRPr="00B55AD5" w:rsidRDefault="00FA6462" w:rsidP="00FA6462"/>
    <w:p w14:paraId="21A3C20C" w14:textId="77777777" w:rsidR="00FA6462" w:rsidRPr="00FA6462" w:rsidRDefault="00FA6462" w:rsidP="00FA6462"/>
    <w:p w14:paraId="7DF93D96" w14:textId="77777777" w:rsidR="00FA6462" w:rsidRPr="007A7EF4" w:rsidRDefault="00FA6462" w:rsidP="00FA6462"/>
    <w:p w14:paraId="5DBCA67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4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A64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21961"/>
  <w15:chartTrackingRefBased/>
  <w15:docId w15:val="{47C462A5-2094-452E-9E92-3D5BF052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6462"/>
    <w:pPr>
      <w:spacing w:after="0" w:line="240" w:lineRule="auto"/>
    </w:pPr>
    <w:rPr>
      <w:rFonts w:ascii="Calibri" w:hAnsi="Calibri" w:cs="Calibri"/>
    </w:rPr>
  </w:style>
  <w:style w:type="paragraph" w:styleId="Heading1">
    <w:name w:val="heading 1"/>
    <w:aliases w:val="Pocket"/>
    <w:basedOn w:val="Normal"/>
    <w:next w:val="Normal"/>
    <w:link w:val="Heading1Char"/>
    <w:qFormat/>
    <w:rsid w:val="00FA646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646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646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A646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A64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462"/>
  </w:style>
  <w:style w:type="character" w:customStyle="1" w:styleId="Heading1Char">
    <w:name w:val="Heading 1 Char"/>
    <w:aliases w:val="Pocket Char"/>
    <w:basedOn w:val="DefaultParagraphFont"/>
    <w:link w:val="Heading1"/>
    <w:rsid w:val="00FA64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64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646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A646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A64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646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A646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FA6462"/>
    <w:rPr>
      <w:color w:val="auto"/>
      <w:u w:val="none"/>
    </w:rPr>
  </w:style>
  <w:style w:type="character" w:styleId="FollowedHyperlink">
    <w:name w:val="FollowedHyperlink"/>
    <w:basedOn w:val="DefaultParagraphFont"/>
    <w:uiPriority w:val="99"/>
    <w:semiHidden/>
    <w:unhideWhenUsed/>
    <w:rsid w:val="00FA6462"/>
    <w:rPr>
      <w:color w:val="auto"/>
      <w:u w:val="none"/>
    </w:rPr>
  </w:style>
  <w:style w:type="character" w:styleId="UnresolvedMention">
    <w:name w:val="Unresolved Mention"/>
    <w:basedOn w:val="DefaultParagraphFont"/>
    <w:uiPriority w:val="99"/>
    <w:semiHidden/>
    <w:unhideWhenUsed/>
    <w:rsid w:val="00FA6462"/>
    <w:rPr>
      <w:color w:val="605E5C"/>
      <w:shd w:val="clear" w:color="auto" w:fill="E1DFDD"/>
    </w:rPr>
  </w:style>
  <w:style w:type="paragraph" w:customStyle="1" w:styleId="textbold">
    <w:name w:val="text bold"/>
    <w:basedOn w:val="Normal"/>
    <w:link w:val="Emphasis"/>
    <w:uiPriority w:val="7"/>
    <w:qFormat/>
    <w:rsid w:val="00FA6462"/>
    <w:pPr>
      <w:ind w:left="720"/>
      <w:jc w:val="both"/>
    </w:pPr>
    <w:rPr>
      <w:b/>
      <w:iCs/>
      <w:u w:val="single"/>
    </w:rPr>
  </w:style>
  <w:style w:type="paragraph" w:styleId="ListParagraph">
    <w:name w:val="List Paragraph"/>
    <w:aliases w:val="6 font"/>
    <w:basedOn w:val="Normal"/>
    <w:uiPriority w:val="99"/>
    <w:unhideWhenUsed/>
    <w:qFormat/>
    <w:rsid w:val="00FA6462"/>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FA6462"/>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FA6462"/>
    <w:rPr>
      <w:rFonts w:ascii="Lucida Grande" w:hAnsi="Lucida Grande" w:cs="Lucida Grande"/>
    </w:rPr>
  </w:style>
  <w:style w:type="character" w:customStyle="1" w:styleId="DocumentMapChar">
    <w:name w:val="Document Map Char"/>
    <w:basedOn w:val="DefaultParagraphFont"/>
    <w:link w:val="DocumentMap"/>
    <w:uiPriority w:val="99"/>
    <w:semiHidden/>
    <w:rsid w:val="00FA6462"/>
    <w:rPr>
      <w:rFonts w:ascii="Lucida Grande" w:hAnsi="Lucida Grande" w:cs="Lucida Grande"/>
    </w:rPr>
  </w:style>
  <w:style w:type="paragraph" w:customStyle="1" w:styleId="Emphasis1">
    <w:name w:val="Emphasis1"/>
    <w:basedOn w:val="Normal"/>
    <w:uiPriority w:val="7"/>
    <w:qFormat/>
    <w:rsid w:val="00FA6462"/>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A6462"/>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FA6462"/>
    <w:rPr>
      <w:b/>
      <w:bCs/>
    </w:rPr>
  </w:style>
  <w:style w:type="character" w:customStyle="1" w:styleId="wikiexternallink">
    <w:name w:val="wikiexternallink"/>
    <w:basedOn w:val="DefaultParagraphFont"/>
    <w:rsid w:val="00FA6462"/>
  </w:style>
  <w:style w:type="character" w:customStyle="1" w:styleId="wikigeneratedlinkcontent">
    <w:name w:val="wikigeneratedlinkcontent"/>
    <w:basedOn w:val="DefaultParagraphFont"/>
    <w:rsid w:val="00FA646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A6462"/>
    <w:pPr>
      <w:spacing w:after="0" w:line="240" w:lineRule="auto"/>
    </w:pPr>
    <w:rPr>
      <w:sz w:val="26"/>
      <w:u w:val="single"/>
    </w:rPr>
  </w:style>
  <w:style w:type="paragraph" w:customStyle="1" w:styleId="Tag2">
    <w:name w:val="Tag2"/>
    <w:basedOn w:val="Normal"/>
    <w:qFormat/>
    <w:rsid w:val="00FA6462"/>
    <w:rPr>
      <w:rFonts w:ascii="Arial" w:hAnsi="Arial" w:cs="Arial"/>
      <w:b/>
      <w:sz w:val="20"/>
    </w:rPr>
  </w:style>
  <w:style w:type="paragraph" w:customStyle="1" w:styleId="cardtext">
    <w:name w:val="card text"/>
    <w:basedOn w:val="Normal"/>
    <w:link w:val="cardtextChar"/>
    <w:qFormat/>
    <w:rsid w:val="00FA6462"/>
    <w:pPr>
      <w:ind w:left="288" w:right="288"/>
    </w:pPr>
  </w:style>
  <w:style w:type="character" w:customStyle="1" w:styleId="cardtextChar">
    <w:name w:val="card text Char"/>
    <w:link w:val="cardtext"/>
    <w:rsid w:val="00FA6462"/>
    <w:rPr>
      <w:rFonts w:ascii="Calibri" w:hAnsi="Calibri" w:cs="Calibri"/>
    </w:rPr>
  </w:style>
  <w:style w:type="character" w:customStyle="1" w:styleId="latin24compacttimestamp-2v7xiq">
    <w:name w:val="latin24compacttimestamp-2v7xiq"/>
    <w:basedOn w:val="DefaultParagraphFont"/>
    <w:rsid w:val="00FA6462"/>
  </w:style>
  <w:style w:type="paragraph" w:customStyle="1" w:styleId="Emphasize">
    <w:name w:val="Emphasize"/>
    <w:basedOn w:val="Normal"/>
    <w:uiPriority w:val="7"/>
    <w:qFormat/>
    <w:rsid w:val="00FA646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FA64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23226</Words>
  <Characters>132392</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2021-10-08T22:57:00Z</dcterms:created>
  <dcterms:modified xsi:type="dcterms:W3CDTF">2021-10-08T23:03:00Z</dcterms:modified>
</cp:coreProperties>
</file>