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2982E" w14:textId="77777777" w:rsidR="00822C22" w:rsidRDefault="00822C22" w:rsidP="00822C22">
      <w:pPr>
        <w:pStyle w:val="Heading3"/>
      </w:pPr>
      <w:r>
        <w:t>1AC --- Innovation</w:t>
      </w:r>
    </w:p>
    <w:p w14:paraId="34050FE0" w14:textId="77777777" w:rsidR="00822C22" w:rsidRDefault="00822C22" w:rsidP="00822C22">
      <w:pPr>
        <w:pStyle w:val="Heading4"/>
      </w:pPr>
      <w:r>
        <w:t xml:space="preserve">Advantage 1 is Innovation: </w:t>
      </w:r>
    </w:p>
    <w:p w14:paraId="413EE52F" w14:textId="77777777" w:rsidR="00822C22" w:rsidRDefault="00822C22" w:rsidP="00822C22">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4EB09A1" w14:textId="77777777" w:rsidR="00822C22" w:rsidRPr="005B38BB" w:rsidRDefault="00822C22" w:rsidP="00822C2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7DD18E3" w14:textId="77777777" w:rsidR="00822C22" w:rsidRDefault="00822C22" w:rsidP="00822C22">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2810AD89" w14:textId="77777777" w:rsidR="00822C22" w:rsidRDefault="00822C22" w:rsidP="00822C22">
      <w:pPr>
        <w:pStyle w:val="Heading4"/>
      </w:pPr>
      <w:r>
        <w:t xml:space="preserve">We </w:t>
      </w:r>
      <w:r>
        <w:rPr>
          <w:u w:val="single"/>
        </w:rPr>
        <w:t>control Uniqueness</w:t>
      </w:r>
      <w:r>
        <w:t xml:space="preserve"> – 78% of New Drugs </w:t>
      </w:r>
      <w:r>
        <w:rPr>
          <w:u w:val="single"/>
        </w:rPr>
        <w:t>aren’t innovative</w:t>
      </w:r>
      <w:r>
        <w:t>.</w:t>
      </w:r>
    </w:p>
    <w:p w14:paraId="22DE17EB" w14:textId="77777777" w:rsidR="00822C22" w:rsidRPr="008A0F84" w:rsidRDefault="00822C22" w:rsidP="00822C22">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3D486039" w14:textId="77777777" w:rsidR="00822C22" w:rsidRPr="008A0F84" w:rsidRDefault="00822C22" w:rsidP="00822C22">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are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1CA039FC" w14:textId="77777777" w:rsidR="00822C22" w:rsidRDefault="00822C22" w:rsidP="00822C22">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9DD32C4" w14:textId="77777777" w:rsidR="00822C22" w:rsidRPr="00791206" w:rsidRDefault="00822C22" w:rsidP="00822C2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5F16836" w14:textId="77777777" w:rsidR="00822C22" w:rsidRPr="00E974A9" w:rsidRDefault="00822C22" w:rsidP="00822C22">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D4CF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9D4CF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9D4CF3">
        <w:rPr>
          <w:szCs w:val="24"/>
          <w:highlight w:val="green"/>
          <w:u w:val="single"/>
        </w:rPr>
        <w:t xml:space="preserve">extended </w:t>
      </w:r>
      <w:r w:rsidRPr="00E974A9">
        <w:rPr>
          <w:szCs w:val="24"/>
          <w:u w:val="single"/>
        </w:rPr>
        <w:t xml:space="preserve">the drug’s </w:t>
      </w:r>
      <w:r w:rsidRPr="009D4CF3">
        <w:rPr>
          <w:b/>
          <w:bCs/>
          <w:szCs w:val="24"/>
          <w:highlight w:val="green"/>
          <w:u w:val="single"/>
          <w:bdr w:val="single" w:sz="4" w:space="0" w:color="auto"/>
        </w:rPr>
        <w:t>monopoly</w:t>
      </w:r>
      <w:r w:rsidRPr="009D4CF3">
        <w:rPr>
          <w:szCs w:val="24"/>
          <w:highlight w:val="green"/>
          <w:u w:val="single"/>
          <w:bdr w:val="single" w:sz="4" w:space="0" w:color="auto"/>
        </w:rPr>
        <w:t xml:space="preserve"> </w:t>
      </w:r>
      <w:r w:rsidRPr="009D4CF3">
        <w:rPr>
          <w:b/>
          <w:bCs/>
          <w:szCs w:val="24"/>
          <w:highlight w:val="green"/>
          <w:u w:val="single"/>
          <w:bdr w:val="single" w:sz="4" w:space="0" w:color="auto"/>
        </w:rPr>
        <w:t>period</w:t>
      </w:r>
      <w:r w:rsidRPr="009D4CF3">
        <w:rPr>
          <w:szCs w:val="24"/>
          <w:highlight w:val="green"/>
          <w:u w:val="single"/>
          <w:bdr w:val="single" w:sz="4" w:space="0" w:color="auto"/>
        </w:rPr>
        <w:t xml:space="preserve"> </w:t>
      </w:r>
      <w:r w:rsidRPr="009D4CF3">
        <w:rPr>
          <w:b/>
          <w:bCs/>
          <w:szCs w:val="24"/>
          <w:highlight w:val="green"/>
          <w:u w:val="single"/>
          <w:bdr w:val="single" w:sz="4" w:space="0" w:color="auto"/>
        </w:rPr>
        <w:t>by 18 years</w:t>
      </w:r>
      <w:r w:rsidRPr="009D4CF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9D4CF3">
        <w:rPr>
          <w:szCs w:val="24"/>
          <w:highlight w:val="green"/>
          <w:u w:val="single"/>
        </w:rPr>
        <w:t>evergreening</w:t>
      </w:r>
      <w:r w:rsidRPr="00E974A9">
        <w:rPr>
          <w:szCs w:val="24"/>
          <w:u w:val="single"/>
        </w:rPr>
        <w:t xml:space="preserve">” — </w:t>
      </w:r>
      <w:r w:rsidRPr="009D4CF3">
        <w:rPr>
          <w:szCs w:val="24"/>
          <w:highlight w:val="green"/>
          <w:u w:val="single"/>
        </w:rPr>
        <w:t>artificially sustaining a monopoly for</w:t>
      </w:r>
      <w:r w:rsidRPr="00E974A9">
        <w:rPr>
          <w:szCs w:val="24"/>
          <w:u w:val="single"/>
        </w:rPr>
        <w:t xml:space="preserve"> years and even </w:t>
      </w:r>
      <w:r w:rsidRPr="009D4CF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9D4CF3">
        <w:rPr>
          <w:szCs w:val="24"/>
          <w:highlight w:val="green"/>
          <w:u w:val="single"/>
        </w:rPr>
        <w:t xml:space="preserve">most commonly </w:t>
      </w:r>
      <w:r w:rsidRPr="00E974A9">
        <w:rPr>
          <w:szCs w:val="24"/>
          <w:u w:val="single"/>
        </w:rPr>
        <w:t xml:space="preserve">used </w:t>
      </w:r>
      <w:r w:rsidRPr="009D4CF3">
        <w:rPr>
          <w:szCs w:val="24"/>
          <w:highlight w:val="green"/>
          <w:u w:val="single"/>
        </w:rPr>
        <w:t xml:space="preserve">with blockbuster drugs </w:t>
      </w:r>
      <w:r w:rsidRPr="00E974A9">
        <w:rPr>
          <w:szCs w:val="24"/>
          <w:u w:val="single"/>
        </w:rPr>
        <w:t xml:space="preserve">generating the highest prices and profits. </w:t>
      </w:r>
      <w:r w:rsidRPr="009D4CF3">
        <w:rPr>
          <w:b/>
          <w:bCs/>
          <w:szCs w:val="24"/>
          <w:highlight w:val="green"/>
          <w:u w:val="single"/>
        </w:rPr>
        <w:t xml:space="preserve">Of </w:t>
      </w:r>
      <w:r w:rsidRPr="00E974A9">
        <w:rPr>
          <w:b/>
          <w:bCs/>
          <w:szCs w:val="24"/>
          <w:u w:val="single"/>
        </w:rPr>
        <w:t xml:space="preserve">the roughly </w:t>
      </w:r>
      <w:r w:rsidRPr="009D4CF3">
        <w:rPr>
          <w:b/>
          <w:bCs/>
          <w:szCs w:val="24"/>
          <w:highlight w:val="green"/>
          <w:u w:val="single"/>
        </w:rPr>
        <w:t>100 best-selling drugs</w:t>
      </w:r>
      <w:r w:rsidRPr="00E974A9">
        <w:rPr>
          <w:b/>
          <w:bCs/>
          <w:szCs w:val="24"/>
          <w:u w:val="single"/>
        </w:rPr>
        <w:t xml:space="preserve">, more than </w:t>
      </w:r>
      <w:r w:rsidRPr="009D4CF3">
        <w:rPr>
          <w:b/>
          <w:bCs/>
          <w:szCs w:val="24"/>
          <w:highlight w:val="green"/>
          <w:u w:val="single"/>
        </w:rPr>
        <w:t xml:space="preserve">70 percent have extended </w:t>
      </w:r>
      <w:r w:rsidRPr="00E974A9">
        <w:rPr>
          <w:b/>
          <w:bCs/>
          <w:szCs w:val="24"/>
          <w:u w:val="single"/>
        </w:rPr>
        <w:t xml:space="preserve">their </w:t>
      </w:r>
      <w:r w:rsidRPr="009D4CF3">
        <w:rPr>
          <w:b/>
          <w:bCs/>
          <w:szCs w:val="24"/>
          <w:highlight w:val="green"/>
          <w:u w:val="single"/>
        </w:rPr>
        <w:t>protection</w:t>
      </w:r>
      <w:r w:rsidRPr="009D4CF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szCs w:val="24"/>
          <w:highlight w:val="green"/>
          <w:u w:val="single"/>
        </w:rPr>
        <w:t xml:space="preserve">Drug prices </w:t>
      </w:r>
      <w:r w:rsidRPr="00E974A9">
        <w:rPr>
          <w:szCs w:val="24"/>
          <w:u w:val="single"/>
        </w:rPr>
        <w:t xml:space="preserve">typically </w:t>
      </w:r>
      <w:r w:rsidRPr="009D4CF3">
        <w:rPr>
          <w:szCs w:val="24"/>
          <w:highlight w:val="green"/>
          <w:u w:val="single"/>
        </w:rPr>
        <w:t xml:space="preserve">drop by </w:t>
      </w:r>
      <w:r w:rsidRPr="00E974A9">
        <w:rPr>
          <w:szCs w:val="24"/>
          <w:u w:val="single"/>
        </w:rPr>
        <w:t xml:space="preserve">as much as </w:t>
      </w:r>
      <w:r w:rsidRPr="009D4CF3">
        <w:rPr>
          <w:szCs w:val="24"/>
          <w:highlight w:val="green"/>
          <w:u w:val="single"/>
        </w:rPr>
        <w:t xml:space="preserve">20 percent when </w:t>
      </w:r>
      <w:r w:rsidRPr="00E974A9">
        <w:rPr>
          <w:szCs w:val="24"/>
          <w:u w:val="single"/>
        </w:rPr>
        <w:t xml:space="preserve">the first </w:t>
      </w:r>
      <w:r w:rsidRPr="009D4CF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D4CF3">
        <w:rPr>
          <w:b/>
          <w:sz w:val="26"/>
          <w:szCs w:val="24"/>
          <w:highlight w:val="green"/>
          <w:u w:val="single"/>
        </w:rPr>
        <w:t>database</w:t>
      </w:r>
      <w:r w:rsidRPr="009D4CF3">
        <w:rPr>
          <w:szCs w:val="24"/>
          <w:highlight w:val="green"/>
          <w:u w:val="single"/>
        </w:rPr>
        <w:t xml:space="preserve"> </w:t>
      </w:r>
      <w:r w:rsidRPr="00E974A9">
        <w:rPr>
          <w:szCs w:val="24"/>
          <w:u w:val="single"/>
        </w:rPr>
        <w:t xml:space="preserve">was </w:t>
      </w:r>
      <w:r w:rsidRPr="009D4CF3">
        <w:rPr>
          <w:b/>
          <w:sz w:val="26"/>
          <w:szCs w:val="24"/>
          <w:highlight w:val="green"/>
          <w:u w:val="single"/>
        </w:rPr>
        <w:t>created through</w:t>
      </w:r>
      <w:r w:rsidRPr="009D4CF3">
        <w:rPr>
          <w:szCs w:val="24"/>
          <w:highlight w:val="green"/>
          <w:u w:val="single"/>
        </w:rPr>
        <w:t xml:space="preserve"> </w:t>
      </w:r>
      <w:r w:rsidRPr="00E974A9">
        <w:rPr>
          <w:szCs w:val="24"/>
          <w:u w:val="single"/>
        </w:rPr>
        <w:t xml:space="preserve">a painstaking process of </w:t>
      </w:r>
      <w:r w:rsidRPr="009D4CF3">
        <w:rPr>
          <w:b/>
          <w:sz w:val="26"/>
          <w:szCs w:val="24"/>
          <w:highlight w:val="green"/>
          <w:u w:val="single"/>
        </w:rPr>
        <w:t>combing</w:t>
      </w:r>
      <w:r w:rsidRPr="009D4CF3">
        <w:rPr>
          <w:szCs w:val="24"/>
          <w:highlight w:val="green"/>
          <w:u w:val="single"/>
        </w:rPr>
        <w:t xml:space="preserve"> </w:t>
      </w:r>
      <w:r w:rsidRPr="00E974A9">
        <w:rPr>
          <w:szCs w:val="24"/>
          <w:u w:val="single"/>
        </w:rPr>
        <w:t xml:space="preserve">through </w:t>
      </w:r>
      <w:r w:rsidRPr="009D4CF3">
        <w:rPr>
          <w:b/>
          <w:sz w:val="26"/>
          <w:szCs w:val="24"/>
          <w:highlight w:val="green"/>
          <w:u w:val="single"/>
        </w:rPr>
        <w:t>160,000 data points</w:t>
      </w:r>
      <w:r w:rsidRPr="009D4CF3">
        <w:rPr>
          <w:szCs w:val="24"/>
          <w:highlight w:val="green"/>
          <w:u w:val="single"/>
        </w:rPr>
        <w:t xml:space="preserve"> </w:t>
      </w:r>
      <w:r w:rsidRPr="009D4CF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D4CF3">
        <w:rPr>
          <w:b/>
          <w:sz w:val="26"/>
          <w:szCs w:val="24"/>
          <w:highlight w:val="green"/>
          <w:u w:val="single"/>
        </w:rPr>
        <w:t>We erred on the side of underrepresenting the evergreen gain</w:t>
      </w:r>
      <w:r w:rsidRPr="009D4CF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szCs w:val="24"/>
          <w:highlight w:val="green"/>
          <w:u w:val="single"/>
        </w:rPr>
        <w:t xml:space="preserve">Nexium’s </w:t>
      </w:r>
      <w:r w:rsidRPr="00864080">
        <w:rPr>
          <w:szCs w:val="24"/>
          <w:u w:val="single"/>
        </w:rPr>
        <w:t>exclusivity was then</w:t>
      </w:r>
      <w:r w:rsidRPr="00E974A9">
        <w:rPr>
          <w:szCs w:val="24"/>
          <w:u w:val="single"/>
        </w:rPr>
        <w:t xml:space="preserve"> </w:t>
      </w:r>
      <w:r w:rsidRPr="009D4CF3">
        <w:rPr>
          <w:szCs w:val="24"/>
          <w:highlight w:val="green"/>
          <w:u w:val="single"/>
        </w:rPr>
        <w:t>extended by</w:t>
      </w:r>
      <w:r w:rsidRPr="00E974A9">
        <w:rPr>
          <w:szCs w:val="24"/>
          <w:u w:val="single"/>
        </w:rPr>
        <w:t xml:space="preserve"> more than </w:t>
      </w:r>
      <w:r w:rsidRPr="009D4CF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D4CF3">
        <w:rPr>
          <w:szCs w:val="24"/>
          <w:highlight w:val="green"/>
          <w:u w:val="single"/>
        </w:rPr>
        <w:t>Truvada</w:t>
      </w:r>
      <w:r w:rsidRPr="00E974A9">
        <w:rPr>
          <w:szCs w:val="24"/>
          <w:u w:val="single"/>
        </w:rPr>
        <w:t xml:space="preserve">, commonly referred to as PrEP, was approved in 2004, this HIV-prevention drug was a breakthrough. But </w:t>
      </w:r>
      <w:r w:rsidRPr="009D4CF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D4CF3">
        <w:rPr>
          <w:szCs w:val="24"/>
          <w:highlight w:val="green"/>
          <w:u w:val="single"/>
        </w:rPr>
        <w:t>EpiPen</w:t>
      </w:r>
      <w:r w:rsidRPr="009D4CF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9D4CF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937C5BE" w14:textId="77777777" w:rsidR="00822C22" w:rsidRDefault="00822C22" w:rsidP="00822C22">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BA9F9F7" w14:textId="77777777" w:rsidR="00822C22" w:rsidRDefault="00822C22" w:rsidP="00822C22">
      <w:pPr>
        <w:pStyle w:val="ListParagraph"/>
        <w:numPr>
          <w:ilvl w:val="0"/>
          <w:numId w:val="16"/>
        </w:numPr>
      </w:pPr>
      <w:r>
        <w:t>AT Advantage CPs to solve Drug Prices</w:t>
      </w:r>
    </w:p>
    <w:p w14:paraId="52E760CE" w14:textId="77777777" w:rsidR="00822C22" w:rsidRDefault="00822C22" w:rsidP="00822C22">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179A424" w14:textId="77777777" w:rsidR="00822C22" w:rsidRDefault="00822C22" w:rsidP="00822C22">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029AC2BD" w14:textId="77777777" w:rsidR="00822C22" w:rsidRDefault="00822C22" w:rsidP="00822C22">
      <w:pPr>
        <w:pStyle w:val="Heading4"/>
      </w:pPr>
      <w:r>
        <w:t xml:space="preserve">Patents incentivize </w:t>
      </w:r>
      <w:r>
        <w:rPr>
          <w:u w:val="single"/>
        </w:rPr>
        <w:t>Negative Innovation</w:t>
      </w:r>
      <w:r>
        <w:t>.</w:t>
      </w:r>
    </w:p>
    <w:p w14:paraId="062D6EFB" w14:textId="77777777" w:rsidR="00822C22" w:rsidRPr="00F80F73" w:rsidRDefault="00822C22" w:rsidP="00822C22">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18074E02" w14:textId="77777777" w:rsidR="00822C22" w:rsidRPr="0037420D" w:rsidRDefault="00822C22" w:rsidP="00822C22">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6B485D62" w14:textId="77777777" w:rsidR="00822C22" w:rsidRDefault="00822C22" w:rsidP="00822C2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233722C" w14:textId="77777777" w:rsidR="00822C22" w:rsidRPr="00E2724F" w:rsidRDefault="00822C22" w:rsidP="00822C22">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1AAFE411" w14:textId="77777777" w:rsidR="00822C22" w:rsidRPr="001948D4" w:rsidRDefault="00822C22" w:rsidP="00822C22">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3"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are able to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68CD3119" w14:textId="77777777" w:rsidR="00822C22" w:rsidRPr="00E2724F" w:rsidRDefault="00822C22" w:rsidP="00822C22">
      <w:pPr>
        <w:pStyle w:val="Heading4"/>
      </w:pPr>
      <w:r>
        <w:t xml:space="preserve">Extinction - generic defense doesn’t apply. </w:t>
      </w:r>
    </w:p>
    <w:p w14:paraId="22E16C84" w14:textId="77777777" w:rsidR="00822C22" w:rsidRPr="00A10F89" w:rsidRDefault="00822C22" w:rsidP="00822C22">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D0CD507" w14:textId="77777777" w:rsidR="00822C22" w:rsidRPr="00A10F89" w:rsidRDefault="00822C22" w:rsidP="00822C22">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3055358D" w14:textId="77777777" w:rsidR="00822C22" w:rsidRDefault="00822C22" w:rsidP="00822C22">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4FF42B0D" w14:textId="77777777" w:rsidR="00822C22" w:rsidRPr="00BF0E80" w:rsidRDefault="00822C22" w:rsidP="00822C22">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652480D7" w14:textId="77777777" w:rsidR="00822C22" w:rsidRPr="00BF0E80" w:rsidRDefault="00822C22" w:rsidP="00822C22">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446FA041" w14:textId="77777777" w:rsidR="00822C22" w:rsidRDefault="00822C22" w:rsidP="00822C22">
      <w:pPr>
        <w:pStyle w:val="Heading4"/>
      </w:pPr>
      <w:r>
        <w:t xml:space="preserve">We’re on the Brink – </w:t>
      </w:r>
      <w:r>
        <w:rPr>
          <w:u w:val="single"/>
        </w:rPr>
        <w:t>new diseases</w:t>
      </w:r>
      <w:r>
        <w:t xml:space="preserve"> are </w:t>
      </w:r>
      <w:r>
        <w:rPr>
          <w:u w:val="single"/>
        </w:rPr>
        <w:t>emerging</w:t>
      </w:r>
      <w:r>
        <w:t>.</w:t>
      </w:r>
    </w:p>
    <w:p w14:paraId="0963C9E3" w14:textId="77777777" w:rsidR="00822C22" w:rsidRDefault="00822C22" w:rsidP="00822C22">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5444CEFF" w14:textId="77777777" w:rsidR="00822C22" w:rsidRDefault="00822C22" w:rsidP="00822C22">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6EC5FC0D" w14:textId="77777777" w:rsidR="00822C22" w:rsidRDefault="00822C22" w:rsidP="00822C22">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C6382BF" w14:textId="77777777" w:rsidR="00822C22" w:rsidRPr="00CB1B2A" w:rsidRDefault="00822C22" w:rsidP="00822C22">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09BB553" w14:textId="77777777" w:rsidR="00822C22" w:rsidRPr="00CB1B2A" w:rsidRDefault="00822C22" w:rsidP="00822C22">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9D4CF3">
        <w:rPr>
          <w:rStyle w:val="StyleUnderline"/>
          <w:highlight w:val="green"/>
        </w:rPr>
        <w:t>codevelopment</w:t>
      </w:r>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00880620" w14:textId="77777777" w:rsidR="00822C22" w:rsidRDefault="00822C22" w:rsidP="00822C22">
      <w:pPr>
        <w:pStyle w:val="Heading4"/>
      </w:pPr>
      <w:r>
        <w:t xml:space="preserve">Public Health Diplomacy solves </w:t>
      </w:r>
      <w:r>
        <w:rPr>
          <w:u w:val="single"/>
        </w:rPr>
        <w:t>Existential Threats</w:t>
      </w:r>
      <w:r>
        <w:t>.</w:t>
      </w:r>
    </w:p>
    <w:p w14:paraId="7D5FAC59" w14:textId="77777777" w:rsidR="00822C22" w:rsidRPr="004578B0" w:rsidRDefault="00822C22" w:rsidP="00822C22">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5A63D169" w14:textId="77777777" w:rsidR="00822C22" w:rsidRPr="00864080" w:rsidRDefault="00822C22" w:rsidP="00822C22">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sz w:val="26"/>
          <w:highlight w:val="green"/>
          <w:u w:val="single"/>
        </w:rPr>
        <w:t>Health</w:t>
      </w:r>
      <w:r w:rsidRPr="004578B0">
        <w:rPr>
          <w:sz w:val="16"/>
        </w:rPr>
        <w:t xml:space="preserve"> security </w:t>
      </w:r>
      <w:r w:rsidRPr="009D4CF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sz w:val="26"/>
          <w:highlight w:val="green"/>
          <w:u w:val="single"/>
        </w:rPr>
        <w:t>Medicine</w:t>
      </w:r>
      <w:r w:rsidRPr="004578B0">
        <w:rPr>
          <w:u w:val="single"/>
        </w:rPr>
        <w:t xml:space="preserve"> is one of the earliest and greatest human achievements because it is a </w:t>
      </w:r>
      <w:r w:rsidRPr="009D4CF3">
        <w:rPr>
          <w:b/>
          <w:sz w:val="26"/>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9D4CF3">
        <w:rPr>
          <w:b/>
          <w:sz w:val="26"/>
          <w:highlight w:val="green"/>
          <w:u w:val="single"/>
          <w:bdr w:val="single" w:sz="12" w:space="0" w:color="auto"/>
        </w:rPr>
        <w:t>civilisation is possible</w:t>
      </w:r>
      <w:r w:rsidRPr="004578B0">
        <w:rPr>
          <w:sz w:val="16"/>
        </w:rPr>
        <w:t xml:space="preserve">. In the age of globalisation, it is </w:t>
      </w:r>
      <w:r w:rsidRPr="009D4CF3">
        <w:rPr>
          <w:b/>
          <w:sz w:val="26"/>
          <w:highlight w:val="green"/>
          <w:u w:val="single"/>
        </w:rPr>
        <w:t>health security</w:t>
      </w:r>
      <w:r w:rsidRPr="004578B0">
        <w:rPr>
          <w:sz w:val="16"/>
        </w:rPr>
        <w:t xml:space="preserve">, a recent Lancet editorial stated, that “is now the </w:t>
      </w:r>
      <w:r w:rsidRPr="009D4CF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sz w:val="26"/>
          <w:highlight w:val="green"/>
          <w:u w:val="single"/>
        </w:rPr>
        <w:t>disease</w:t>
      </w:r>
      <w:r w:rsidRPr="004578B0">
        <w:rPr>
          <w:u w:val="single"/>
        </w:rPr>
        <w:t xml:space="preserve">, of which Zika is the most recent, the slow but steady cumulative acts of nature associated with </w:t>
      </w:r>
      <w:r w:rsidRPr="009D4CF3">
        <w:rPr>
          <w:b/>
          <w:sz w:val="26"/>
          <w:highlight w:val="green"/>
          <w:u w:val="single"/>
        </w:rPr>
        <w:t>climate change</w:t>
      </w:r>
      <w:r w:rsidRPr="004578B0">
        <w:rPr>
          <w:u w:val="single"/>
        </w:rPr>
        <w:t xml:space="preserve">, high-risk </w:t>
      </w:r>
      <w:r w:rsidRPr="009D4CF3">
        <w:rPr>
          <w:b/>
          <w:sz w:val="26"/>
          <w:highlight w:val="green"/>
          <w:u w:val="single"/>
        </w:rPr>
        <w:t>forced migration</w:t>
      </w:r>
      <w:r w:rsidRPr="004578B0">
        <w:rPr>
          <w:u w:val="single"/>
        </w:rPr>
        <w:t xml:space="preserve"> caused by desperation and war, the creeping reality of </w:t>
      </w:r>
      <w:r w:rsidRPr="009D4CF3">
        <w:rPr>
          <w:b/>
          <w:sz w:val="26"/>
          <w:highlight w:val="green"/>
          <w:u w:val="single"/>
        </w:rPr>
        <w:t>biochemical terror and</w:t>
      </w:r>
      <w:r w:rsidRPr="004578B0">
        <w:rPr>
          <w:u w:val="single"/>
        </w:rPr>
        <w:t xml:space="preserve"> the threat of </w:t>
      </w:r>
      <w:r w:rsidRPr="009D4CF3">
        <w:rPr>
          <w:b/>
          <w:sz w:val="26"/>
          <w:highlight w:val="green"/>
          <w:u w:val="single"/>
        </w:rPr>
        <w:t>nuclear war, propel human survival</w:t>
      </w:r>
      <w:r w:rsidRPr="004578B0">
        <w:rPr>
          <w:u w:val="single"/>
        </w:rPr>
        <w:t xml:space="preserve"> and well-being </w:t>
      </w:r>
      <w:r w:rsidRPr="009D4CF3">
        <w:rPr>
          <w:b/>
          <w:sz w:val="26"/>
          <w:highlight w:val="green"/>
          <w:u w:val="single"/>
        </w:rPr>
        <w:t>to the frontline</w:t>
      </w:r>
      <w:r w:rsidRPr="004578B0">
        <w:rPr>
          <w:sz w:val="16"/>
        </w:rPr>
        <w:t xml:space="preserve"> of what today must be everybody’s concern. The field of </w:t>
      </w:r>
      <w:r w:rsidRPr="009D4CF3">
        <w:rPr>
          <w:b/>
          <w:sz w:val="26"/>
          <w:highlight w:val="green"/>
          <w:u w:val="single"/>
        </w:rPr>
        <w:t>health diplomacy provides</w:t>
      </w:r>
      <w:r w:rsidRPr="004578B0">
        <w:rPr>
          <w:sz w:val="16"/>
        </w:rPr>
        <w:t xml:space="preserve"> an </w:t>
      </w:r>
      <w:r w:rsidRPr="009D4CF3">
        <w:rPr>
          <w:b/>
          <w:sz w:val="26"/>
          <w:highlight w:val="green"/>
          <w:u w:val="single"/>
        </w:rPr>
        <w:t>unprecedented opportunity to build</w:t>
      </w:r>
      <w:r w:rsidRPr="004578B0">
        <w:rPr>
          <w:sz w:val="16"/>
        </w:rPr>
        <w:t xml:space="preserve"> human </w:t>
      </w:r>
      <w:r w:rsidRPr="009D4CF3">
        <w:rPr>
          <w:b/>
          <w:sz w:val="26"/>
          <w:highlight w:val="green"/>
          <w:u w:val="single"/>
        </w:rPr>
        <w:t>solidarity</w:t>
      </w:r>
      <w:r w:rsidRPr="004578B0">
        <w:rPr>
          <w:sz w:val="16"/>
        </w:rPr>
        <w:t xml:space="preserve">. </w:t>
      </w:r>
      <w:r w:rsidRPr="004578B0">
        <w:rPr>
          <w:u w:val="single"/>
        </w:rPr>
        <w:t xml:space="preserve">It is an area of human endeavour that </w:t>
      </w:r>
      <w:r w:rsidRPr="009D4CF3">
        <w:rPr>
          <w:b/>
          <w:sz w:val="26"/>
          <w:highlight w:val="green"/>
          <w:u w:val="single"/>
        </w:rPr>
        <w:t>cuts through</w:t>
      </w:r>
      <w:r w:rsidRPr="004578B0">
        <w:rPr>
          <w:u w:val="single"/>
        </w:rPr>
        <w:t xml:space="preserve"> inherited </w:t>
      </w:r>
      <w:r w:rsidRPr="009D4CF3">
        <w:rPr>
          <w:b/>
          <w:sz w:val="26"/>
          <w:highlight w:val="green"/>
          <w:u w:val="single"/>
        </w:rPr>
        <w:t>antagonisms</w:t>
      </w:r>
      <w:r w:rsidRPr="009D4CF3">
        <w:rPr>
          <w:highlight w:val="green"/>
          <w:u w:val="single"/>
        </w:rPr>
        <w:t xml:space="preserve">. </w:t>
      </w:r>
      <w:r w:rsidRPr="004578B0">
        <w:rPr>
          <w:u w:val="single"/>
        </w:rPr>
        <w:t xml:space="preserve">Governments that offer </w:t>
      </w:r>
      <w:r w:rsidRPr="009D4CF3">
        <w:rPr>
          <w:b/>
          <w:sz w:val="26"/>
          <w:highlight w:val="green"/>
          <w:u w:val="single"/>
        </w:rPr>
        <w:t>health improvements</w:t>
      </w:r>
      <w:r w:rsidRPr="004578B0">
        <w:rPr>
          <w:u w:val="single"/>
        </w:rPr>
        <w:t xml:space="preserve"> as part of aid to nations with whom they wish to </w:t>
      </w:r>
      <w:r w:rsidRPr="009D4CF3">
        <w:rPr>
          <w:b/>
          <w:sz w:val="26"/>
          <w:highlight w:val="green"/>
          <w:u w:val="single"/>
        </w:rPr>
        <w:t>develop</w:t>
      </w:r>
      <w:r w:rsidRPr="004578B0">
        <w:rPr>
          <w:u w:val="single"/>
        </w:rPr>
        <w:t xml:space="preserve"> stronger </w:t>
      </w:r>
      <w:r w:rsidRPr="009D4CF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426590EC" w14:textId="77777777" w:rsidR="00822C22" w:rsidRDefault="00822C22" w:rsidP="00822C22">
      <w:pPr>
        <w:pStyle w:val="Heading3"/>
      </w:pPr>
      <w:r>
        <w:t>1AC --- Drug Prices</w:t>
      </w:r>
    </w:p>
    <w:p w14:paraId="4D75772A" w14:textId="77777777" w:rsidR="00822C22" w:rsidRDefault="00822C22" w:rsidP="00822C22">
      <w:pPr>
        <w:pStyle w:val="Heading4"/>
      </w:pPr>
      <w:r>
        <w:t>Advantage 2 is Drug Prices:</w:t>
      </w:r>
    </w:p>
    <w:p w14:paraId="2E696066" w14:textId="77777777" w:rsidR="00822C22" w:rsidRDefault="00822C22" w:rsidP="00822C22">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1BA3F03D" w14:textId="77777777" w:rsidR="00822C22" w:rsidRPr="006F2EBC" w:rsidRDefault="00822C22" w:rsidP="00822C22">
      <w:r w:rsidRPr="006F2EBC">
        <w:rPr>
          <w:rStyle w:val="Style13ptBold"/>
        </w:rPr>
        <w:t>Vanni 21</w:t>
      </w:r>
      <w:r>
        <w:t xml:space="preserve"> Amaka Vanni 3-23-2021 “</w:t>
      </w:r>
      <w:r w:rsidRPr="00856967">
        <w:t>On Intellectual Property Rights, Access to Medicines and Vaccine Imperialism</w:t>
      </w:r>
      <w:r>
        <w:t xml:space="preserve">” </w:t>
      </w:r>
      <w:hyperlink r:id="rId18"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7B441D10" w14:textId="77777777" w:rsidR="00822C22" w:rsidRDefault="00822C22" w:rsidP="00822C22">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7F1BE4E5" w14:textId="77777777" w:rsidR="00822C22" w:rsidRDefault="00822C22" w:rsidP="00822C22">
      <w:pPr>
        <w:pStyle w:val="Heading4"/>
      </w:pPr>
      <w:r>
        <w:t xml:space="preserve">Pharma’s the </w:t>
      </w:r>
      <w:r>
        <w:rPr>
          <w:u w:val="single"/>
        </w:rPr>
        <w:t>largest drive</w:t>
      </w:r>
      <w:r>
        <w:t xml:space="preserve"> of </w:t>
      </w:r>
      <w:r>
        <w:rPr>
          <w:u w:val="single"/>
        </w:rPr>
        <w:t>healthcare costs</w:t>
      </w:r>
      <w:r>
        <w:t>.</w:t>
      </w:r>
    </w:p>
    <w:p w14:paraId="6C292F95" w14:textId="77777777" w:rsidR="00822C22" w:rsidRPr="00BF52A6" w:rsidRDefault="00822C22" w:rsidP="00822C22">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031353DB" w14:textId="77777777" w:rsidR="00822C22" w:rsidRDefault="00822C22" w:rsidP="00822C22">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17849B41" w14:textId="77777777" w:rsidR="00822C22" w:rsidRDefault="00822C22" w:rsidP="00822C22">
      <w:pPr>
        <w:pStyle w:val="Heading4"/>
      </w:pPr>
      <w:r>
        <w:t xml:space="preserve">That </w:t>
      </w:r>
      <w:r>
        <w:rPr>
          <w:u w:val="single"/>
        </w:rPr>
        <w:t>hurts</w:t>
      </w:r>
      <w:r>
        <w:t xml:space="preserve"> the Economy</w:t>
      </w:r>
    </w:p>
    <w:p w14:paraId="5544C3E9" w14:textId="77777777" w:rsidR="00822C22" w:rsidRPr="00C8037B" w:rsidRDefault="00822C22" w:rsidP="00822C22">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4A1CB46F" w14:textId="77777777" w:rsidR="00822C22" w:rsidRPr="00C8037B" w:rsidRDefault="00822C22" w:rsidP="00822C22">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9D4CF3">
        <w:rPr>
          <w:b/>
          <w:sz w:val="26"/>
          <w:highlight w:val="green"/>
          <w:u w:val="single"/>
        </w:rPr>
        <w:t xml:space="preserve">major economic indicators such </w:t>
      </w:r>
      <w:r w:rsidRPr="00C8037B">
        <w:rPr>
          <w:u w:val="single"/>
        </w:rPr>
        <w:t xml:space="preserve">per capita </w:t>
      </w:r>
      <w:r w:rsidRPr="009D4CF3">
        <w:rPr>
          <w:b/>
          <w:sz w:val="26"/>
          <w:highlight w:val="green"/>
          <w:u w:val="single"/>
          <w:bdr w:val="single" w:sz="18" w:space="0" w:color="auto"/>
        </w:rPr>
        <w:t>GDP, employment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xml:space="preserve">. For example, </w:t>
      </w:r>
      <w:r w:rsidRPr="009D4CF3">
        <w:rPr>
          <w:b/>
          <w:sz w:val="26"/>
          <w:highlight w:val="green"/>
          <w:u w:val="single"/>
        </w:rPr>
        <w:t>faced with rising health care costs</w:t>
      </w:r>
      <w:r w:rsidRPr="009D4CF3">
        <w:rPr>
          <w:highlight w:val="green"/>
          <w:u w:val="single"/>
        </w:rPr>
        <w:t xml:space="preserve"> </w:t>
      </w:r>
      <w:r w:rsidRPr="009D4CF3">
        <w:rPr>
          <w:b/>
          <w:sz w:val="26"/>
          <w:highlight w:val="green"/>
          <w:u w:val="single"/>
        </w:rPr>
        <w:t>governments</w:t>
      </w:r>
      <w:r w:rsidRPr="009D4CF3">
        <w:rPr>
          <w:highlight w:val="green"/>
          <w:u w:val="single"/>
        </w:rPr>
        <w:t xml:space="preserve"> </w:t>
      </w:r>
      <w:r w:rsidRPr="00C8037B">
        <w:rPr>
          <w:u w:val="single"/>
        </w:rPr>
        <w:t xml:space="preserve">might </w:t>
      </w:r>
      <w:r w:rsidRPr="009D4CF3">
        <w:rPr>
          <w:b/>
          <w:sz w:val="26"/>
          <w:highlight w:val="green"/>
          <w:u w:val="single"/>
        </w:rPr>
        <w:t>attempt to 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r w:rsidRPr="009D4CF3">
        <w:rPr>
          <w:b/>
          <w:sz w:val="26"/>
          <w:highlight w:val="green"/>
          <w:u w:val="single"/>
          <w:bdr w:val="single" w:sz="18" w:space="0" w:color="auto"/>
        </w:rPr>
        <w:t>uninsurance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4A42EAA7" w14:textId="77777777" w:rsidR="00822C22" w:rsidRPr="00042179" w:rsidRDefault="00822C22" w:rsidP="00822C22">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0430EAD4" w14:textId="77777777" w:rsidR="00822C22" w:rsidRPr="002C2351" w:rsidRDefault="00822C22" w:rsidP="00822C22">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63AD788B" w14:textId="77777777" w:rsidR="00822C22" w:rsidRDefault="00822C22" w:rsidP="00822C22">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r w:rsidRPr="009D4CF3">
        <w:rPr>
          <w:b/>
          <w:sz w:val="26"/>
          <w:szCs w:val="26"/>
          <w:highlight w:val="gree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Nagorno-Karabakh or the Galwan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10F648D0" w14:textId="77777777" w:rsidR="00822C22" w:rsidRDefault="00822C22" w:rsidP="00822C22">
      <w:pPr>
        <w:rPr>
          <w:sz w:val="26"/>
          <w:szCs w:val="26"/>
          <w:u w:val="single"/>
        </w:rPr>
      </w:pPr>
    </w:p>
    <w:p w14:paraId="5353FEA5" w14:textId="77777777" w:rsidR="00822C22" w:rsidRPr="00594ADE" w:rsidRDefault="00822C22" w:rsidP="00822C22">
      <w:pPr>
        <w:pStyle w:val="Heading4"/>
      </w:pPr>
      <w:r w:rsidRPr="00594ADE">
        <w:t>Weak states are existential. Err AFF to account for non-linearity and unpredictable cascades.</w:t>
      </w:r>
    </w:p>
    <w:p w14:paraId="585CEACA" w14:textId="77777777" w:rsidR="00822C22" w:rsidRPr="00594ADE" w:rsidRDefault="00822C22" w:rsidP="00822C22">
      <w:pPr>
        <w:pStyle w:val="CiteSpacing"/>
        <w:spacing w:after="0"/>
      </w:pPr>
      <w:r w:rsidRPr="00594ADE">
        <w:t xml:space="preserve">Hanna Samir </w:t>
      </w:r>
      <w:r w:rsidRPr="00594ADE">
        <w:rPr>
          <w:b/>
          <w:bCs/>
          <w:sz w:val="26"/>
          <w:szCs w:val="26"/>
        </w:rPr>
        <w:t>Kassab 17</w:t>
      </w:r>
      <w:r w:rsidRPr="00594ADE">
        <w:t>. Visiting Assistant Professor of Political Science at Northern Michigan University, Prioritization Theory and Defensive Foreign Policy. Springer International Publishing, 2017. CrossRef, doi:10.1007/978-3-319-48018-3.</w:t>
      </w:r>
    </w:p>
    <w:p w14:paraId="7FA821F8" w14:textId="77777777" w:rsidR="00822C22" w:rsidRPr="00594ADE" w:rsidRDefault="00822C22" w:rsidP="00822C22">
      <w:pPr>
        <w:rPr>
          <w:sz w:val="16"/>
        </w:rPr>
      </w:pPr>
      <w:r w:rsidRPr="00594ADE">
        <w:rPr>
          <w:rStyle w:val="StyleUnderline"/>
        </w:rPr>
        <w:t xml:space="preserve">Great powers, with all their resources, power and influence, have inherent </w:t>
      </w:r>
      <w:r w:rsidRPr="00371EA9">
        <w:rPr>
          <w:rStyle w:val="Emphasis"/>
          <w:highlight w:val="cyan"/>
        </w:rPr>
        <w:t>weaknesses</w:t>
      </w:r>
      <w:r w:rsidRPr="00594ADE">
        <w:rPr>
          <w:sz w:val="16"/>
        </w:rPr>
        <w:t xml:space="preserve">. </w:t>
      </w:r>
      <w:r w:rsidRPr="00594ADE">
        <w:rPr>
          <w:rStyle w:val="StyleUnderline"/>
        </w:rPr>
        <w:t>These</w:t>
      </w:r>
      <w:r w:rsidRPr="00594ADE">
        <w:rPr>
          <w:sz w:val="16"/>
        </w:rPr>
        <w:t xml:space="preserve"> weaknesses are all part of today’s international system as defined by complex interdependence, but they also </w:t>
      </w:r>
      <w:r w:rsidRPr="00371EA9">
        <w:rPr>
          <w:rStyle w:val="StyleUnderline"/>
          <w:highlight w:val="cyan"/>
        </w:rPr>
        <w:t xml:space="preserve">emanate from </w:t>
      </w:r>
      <w:r w:rsidRPr="00371EA9">
        <w:rPr>
          <w:rStyle w:val="Emphasis"/>
          <w:highlight w:val="cyan"/>
        </w:rPr>
        <w:t>weak states</w:t>
      </w:r>
      <w:r w:rsidRPr="00594ADE">
        <w:rPr>
          <w:sz w:val="16"/>
        </w:rPr>
        <w:t xml:space="preserve">. </w:t>
      </w:r>
      <w:r w:rsidRPr="00594ADE">
        <w:rPr>
          <w:rStyle w:val="StyleUnderline"/>
        </w:rPr>
        <w:t xml:space="preserve">Because </w:t>
      </w:r>
      <w:r w:rsidRPr="00371EA9">
        <w:rPr>
          <w:rStyle w:val="StyleUnderline"/>
          <w:highlight w:val="cyan"/>
        </w:rPr>
        <w:t>weak states are</w:t>
      </w:r>
      <w:r w:rsidRPr="00594ADE">
        <w:rPr>
          <w:sz w:val="16"/>
        </w:rPr>
        <w:t xml:space="preserve"> so </w:t>
      </w:r>
      <w:r w:rsidRPr="00371EA9">
        <w:rPr>
          <w:rStyle w:val="Emphasis"/>
          <w:highlight w:val="cyan"/>
        </w:rPr>
        <w:t>exposed to shock</w:t>
      </w:r>
      <w:r w:rsidRPr="00594ADE">
        <w:rPr>
          <w:sz w:val="16"/>
        </w:rPr>
        <w:t xml:space="preserve">, </w:t>
      </w:r>
      <w:r w:rsidRPr="00371EA9">
        <w:rPr>
          <w:rStyle w:val="StyleUnderline"/>
          <w:highlight w:val="cyan"/>
        </w:rPr>
        <w:t>vulnerabilities</w:t>
      </w:r>
      <w:r w:rsidRPr="00594ADE">
        <w:rPr>
          <w:rStyle w:val="StyleUnderline"/>
        </w:rPr>
        <w:t xml:space="preserve"> have time to</w:t>
      </w:r>
      <w:r w:rsidRPr="00594ADE">
        <w:rPr>
          <w:sz w:val="16"/>
        </w:rPr>
        <w:t xml:space="preserve"> ripen and </w:t>
      </w:r>
      <w:r w:rsidRPr="00371EA9">
        <w:rPr>
          <w:rStyle w:val="StyleUnderline"/>
          <w:highlight w:val="cyan"/>
        </w:rPr>
        <w:t xml:space="preserve">become part of the </w:t>
      </w:r>
      <w:r w:rsidRPr="00371EA9">
        <w:rPr>
          <w:rStyle w:val="Emphasis"/>
          <w:highlight w:val="cyan"/>
        </w:rPr>
        <w:t>international structure</w:t>
      </w:r>
      <w:r w:rsidRPr="00594ADE">
        <w:rPr>
          <w:sz w:val="16"/>
        </w:rPr>
        <w:t xml:space="preserve">, thereby </w:t>
      </w:r>
      <w:r w:rsidRPr="00594ADE">
        <w:rPr>
          <w:rStyle w:val="StyleUnderline"/>
        </w:rPr>
        <w:t>having</w:t>
      </w:r>
      <w:r w:rsidRPr="00594ADE">
        <w:rPr>
          <w:sz w:val="16"/>
        </w:rPr>
        <w:t xml:space="preserve"> what I call </w:t>
      </w:r>
      <w:r w:rsidRPr="00594ADE">
        <w:rPr>
          <w:rStyle w:val="StyleUnderline"/>
        </w:rPr>
        <w:t>systemic reach</w:t>
      </w:r>
      <w:r w:rsidRPr="00594ADE">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594ADE">
        <w:rPr>
          <w:rStyle w:val="StyleUnderline"/>
        </w:rPr>
        <w:t xml:space="preserve">threats </w:t>
      </w:r>
      <w:r w:rsidRPr="00594ADE">
        <w:rPr>
          <w:rStyle w:val="Emphasis"/>
        </w:rPr>
        <w:t>force</w:t>
      </w:r>
      <w:r w:rsidRPr="00594ADE">
        <w:rPr>
          <w:sz w:val="16"/>
        </w:rPr>
        <w:t xml:space="preserve">s </w:t>
      </w:r>
      <w:r w:rsidRPr="00594ADE">
        <w:rPr>
          <w:rStyle w:val="StyleUnderline"/>
        </w:rPr>
        <w:t>states to act to bolster their chances of survival</w:t>
      </w:r>
      <w:r w:rsidRPr="00594ADE">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371EA9">
        <w:rPr>
          <w:rStyle w:val="Emphasis"/>
          <w:highlight w:val="cyan"/>
        </w:rPr>
        <w:t>positive</w:t>
      </w:r>
      <w:r w:rsidRPr="00594ADE">
        <w:rPr>
          <w:rStyle w:val="Emphasis"/>
        </w:rPr>
        <w:t xml:space="preserve">, long-term, </w:t>
      </w:r>
      <w:r w:rsidRPr="00371EA9">
        <w:rPr>
          <w:rStyle w:val="Emphasis"/>
          <w:highlight w:val="cyan"/>
        </w:rPr>
        <w:t>sustainable economic development</w:t>
      </w:r>
      <w:r w:rsidRPr="00594ADE">
        <w:rPr>
          <w:sz w:val="16"/>
        </w:rPr>
        <w:t xml:space="preserve"> for all states </w:t>
      </w:r>
      <w:r w:rsidRPr="00594ADE">
        <w:rPr>
          <w:rStyle w:val="StyleUnderline"/>
        </w:rPr>
        <w:t xml:space="preserve">as </w:t>
      </w:r>
      <w:r w:rsidRPr="00371EA9">
        <w:rPr>
          <w:rStyle w:val="StyleUnderline"/>
          <w:highlight w:val="cyan"/>
        </w:rPr>
        <w:t xml:space="preserve">[is] the </w:t>
      </w:r>
      <w:r w:rsidRPr="00371EA9">
        <w:rPr>
          <w:rStyle w:val="Emphasis"/>
          <w:highlight w:val="cyan"/>
        </w:rPr>
        <w:t>only way</w:t>
      </w:r>
      <w:r w:rsidRPr="00371EA9">
        <w:rPr>
          <w:rStyle w:val="StyleUnderline"/>
          <w:highlight w:val="cyan"/>
        </w:rPr>
        <w:t xml:space="preserve"> to correct vulnerabilities</w:t>
      </w:r>
      <w:r w:rsidRPr="00594ADE">
        <w:rPr>
          <w:rStyle w:val="StyleUnderline"/>
        </w:rPr>
        <w:t>. Creating a</w:t>
      </w:r>
      <w:r w:rsidRPr="00594ADE">
        <w:rPr>
          <w:sz w:val="16"/>
        </w:rPr>
        <w:t xml:space="preserve"> pragmatic, </w:t>
      </w:r>
      <w:r w:rsidRPr="00371EA9">
        <w:rPr>
          <w:rStyle w:val="Emphasis"/>
          <w:highlight w:val="cyan"/>
        </w:rPr>
        <w:t>stable</w:t>
      </w:r>
      <w:r w:rsidRPr="00594ADE">
        <w:rPr>
          <w:sz w:val="16"/>
        </w:rPr>
        <w:t xml:space="preserve"> and sound </w:t>
      </w:r>
      <w:r w:rsidRPr="00371EA9">
        <w:rPr>
          <w:rStyle w:val="Emphasis"/>
          <w:highlight w:val="cyan"/>
        </w:rPr>
        <w:t>economic policy</w:t>
      </w:r>
      <w:r w:rsidRPr="00594ADE">
        <w:rPr>
          <w:sz w:val="16"/>
        </w:rPr>
        <w:t xml:space="preserve"> for all states who are voluntarily open to the system (barring rogue states and peoples who prefer traditional living), </w:t>
      </w:r>
      <w:r w:rsidRPr="00371EA9">
        <w:rPr>
          <w:rStyle w:val="StyleUnderline"/>
          <w:highlight w:val="cyan"/>
        </w:rPr>
        <w:t>is</w:t>
      </w:r>
      <w:r w:rsidRPr="00594ADE">
        <w:rPr>
          <w:rStyle w:val="StyleUnderline"/>
        </w:rPr>
        <w:t xml:space="preserve"> at </w:t>
      </w:r>
      <w:r w:rsidRPr="00371EA9">
        <w:rPr>
          <w:rStyle w:val="StyleUnderline"/>
          <w:highlight w:val="cyan"/>
        </w:rPr>
        <w:t xml:space="preserve">the </w:t>
      </w:r>
      <w:r w:rsidRPr="00371EA9">
        <w:rPr>
          <w:rStyle w:val="Emphasis"/>
          <w:highlight w:val="cyan"/>
        </w:rPr>
        <w:t>backbone</w:t>
      </w:r>
      <w:r w:rsidRPr="00371EA9">
        <w:rPr>
          <w:rStyle w:val="StyleUnderline"/>
          <w:highlight w:val="cyan"/>
        </w:rPr>
        <w:t xml:space="preserve"> of neutralizing</w:t>
      </w:r>
      <w:r w:rsidRPr="00594ADE">
        <w:rPr>
          <w:rStyle w:val="StyleUnderline"/>
        </w:rPr>
        <w:t xml:space="preserve"> vulnerability</w:t>
      </w:r>
      <w:r w:rsidRPr="00594ADE">
        <w:rPr>
          <w:sz w:val="16"/>
        </w:rPr>
        <w:t xml:space="preserve">. </w:t>
      </w:r>
      <w:r w:rsidRPr="00594ADE">
        <w:rPr>
          <w:rStyle w:val="StyleUnderline"/>
        </w:rPr>
        <w:t xml:space="preserve">An economically developed nation is more prepared to </w:t>
      </w:r>
      <w:r w:rsidRPr="00594ADE">
        <w:rPr>
          <w:rStyle w:val="Emphasis"/>
        </w:rPr>
        <w:t xml:space="preserve">deal with </w:t>
      </w:r>
      <w:r w:rsidRPr="00371EA9">
        <w:rPr>
          <w:rStyle w:val="Emphasis"/>
          <w:highlight w:val="cyan"/>
        </w:rPr>
        <w:t>systemic shock</w:t>
      </w:r>
      <w:r w:rsidRPr="00594ADE">
        <w:rPr>
          <w:sz w:val="16"/>
        </w:rPr>
        <w:t xml:space="preserve"> than others </w:t>
      </w:r>
      <w:r w:rsidRPr="00594ADE">
        <w:rPr>
          <w:rStyle w:val="StyleUnderline"/>
        </w:rPr>
        <w:t>because it has</w:t>
      </w:r>
      <w:r w:rsidRPr="00594ADE">
        <w:rPr>
          <w:sz w:val="16"/>
        </w:rPr>
        <w:t xml:space="preserve"> the </w:t>
      </w:r>
      <w:r w:rsidRPr="00371EA9">
        <w:rPr>
          <w:rStyle w:val="Emphasis"/>
          <w:highlight w:val="cyan"/>
        </w:rPr>
        <w:t>resources</w:t>
      </w:r>
      <w:r w:rsidRPr="00594ADE">
        <w:rPr>
          <w:sz w:val="16"/>
        </w:rPr>
        <w:t xml:space="preserve"> to do so. </w:t>
      </w:r>
      <w:r w:rsidRPr="00594ADE">
        <w:rPr>
          <w:rStyle w:val="StyleUnderline"/>
        </w:rPr>
        <w:t>Developed countries are more prepared</w:t>
      </w:r>
      <w:r w:rsidRPr="00594ADE">
        <w:rPr>
          <w:sz w:val="16"/>
        </w:rPr>
        <w:t xml:space="preserve"> than others </w:t>
      </w:r>
      <w:r w:rsidRPr="00594ADE">
        <w:rPr>
          <w:rStyle w:val="StyleUnderline"/>
        </w:rPr>
        <w:t xml:space="preserve">to </w:t>
      </w:r>
      <w:r w:rsidRPr="00371EA9">
        <w:rPr>
          <w:rStyle w:val="StyleUnderline"/>
          <w:highlight w:val="cyan"/>
        </w:rPr>
        <w:t>deal with</w:t>
      </w:r>
      <w:r w:rsidRPr="00594ADE">
        <w:rPr>
          <w:sz w:val="16"/>
        </w:rPr>
        <w:t xml:space="preserve"> outbreaks of </w:t>
      </w:r>
      <w:r w:rsidRPr="00371EA9">
        <w:rPr>
          <w:rStyle w:val="Emphasis"/>
          <w:highlight w:val="cyan"/>
        </w:rPr>
        <w:t>disease</w:t>
      </w:r>
      <w:r w:rsidRPr="00371EA9">
        <w:rPr>
          <w:sz w:val="16"/>
          <w:highlight w:val="cyan"/>
        </w:rPr>
        <w:t xml:space="preserve">, </w:t>
      </w:r>
      <w:r w:rsidRPr="00371EA9">
        <w:rPr>
          <w:rStyle w:val="Emphasis"/>
          <w:highlight w:val="cyan"/>
        </w:rPr>
        <w:t>financial crises</w:t>
      </w:r>
      <w:r w:rsidRPr="00594ADE">
        <w:rPr>
          <w:sz w:val="16"/>
        </w:rPr>
        <w:t xml:space="preserve">, </w:t>
      </w:r>
      <w:r w:rsidRPr="00594ADE">
        <w:rPr>
          <w:rStyle w:val="StyleUnderline"/>
        </w:rPr>
        <w:t>sudden</w:t>
      </w:r>
      <w:r w:rsidRPr="00594ADE">
        <w:rPr>
          <w:sz w:val="16"/>
        </w:rPr>
        <w:t xml:space="preserve"> </w:t>
      </w:r>
      <w:r w:rsidRPr="00371EA9">
        <w:rPr>
          <w:rStyle w:val="Emphasis"/>
          <w:highlight w:val="cyan"/>
        </w:rPr>
        <w:t>environmental disaster</w:t>
      </w:r>
      <w:r w:rsidRPr="00371EA9">
        <w:rPr>
          <w:sz w:val="16"/>
          <w:highlight w:val="cyan"/>
        </w:rPr>
        <w:t xml:space="preserve">, </w:t>
      </w:r>
      <w:r w:rsidRPr="00371EA9">
        <w:rPr>
          <w:rStyle w:val="Emphasis"/>
          <w:highlight w:val="cyan"/>
        </w:rPr>
        <w:t>terrorism</w:t>
      </w:r>
      <w:r w:rsidRPr="00371EA9">
        <w:rPr>
          <w:sz w:val="16"/>
          <w:highlight w:val="cyan"/>
        </w:rPr>
        <w:t xml:space="preserve"> </w:t>
      </w:r>
      <w:r w:rsidRPr="00371EA9">
        <w:rPr>
          <w:rStyle w:val="StyleUnderline"/>
          <w:highlight w:val="cyan"/>
        </w:rPr>
        <w:t>and</w:t>
      </w:r>
      <w:r w:rsidRPr="00371EA9">
        <w:rPr>
          <w:sz w:val="16"/>
          <w:highlight w:val="cyan"/>
        </w:rPr>
        <w:t xml:space="preserve"> </w:t>
      </w:r>
      <w:r w:rsidRPr="00371EA9">
        <w:rPr>
          <w:rStyle w:val="Emphasis"/>
          <w:highlight w:val="cyan"/>
        </w:rPr>
        <w:t>drug trafficking</w:t>
      </w:r>
      <w:r w:rsidRPr="00594ADE">
        <w:rPr>
          <w:sz w:val="16"/>
        </w:rPr>
        <w:t xml:space="preserve"> and so on than weaker states because they have the resources to do so. </w:t>
      </w:r>
      <w:r w:rsidRPr="00594ADE">
        <w:rPr>
          <w:rStyle w:val="StyleUnderline"/>
        </w:rPr>
        <w:t>Weaker</w:t>
      </w:r>
      <w:r w:rsidRPr="00594ADE">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594ADE">
        <w:rPr>
          <w:rStyle w:val="StyleUnderline"/>
        </w:rPr>
        <w:t xml:space="preserve">we are </w:t>
      </w:r>
      <w:r w:rsidRPr="00594ADE">
        <w:rPr>
          <w:rStyle w:val="Emphasis"/>
        </w:rPr>
        <w:t>all in this together</w:t>
      </w:r>
      <w:r w:rsidRPr="00594ADE">
        <w:rPr>
          <w:sz w:val="16"/>
        </w:rPr>
        <w:t xml:space="preserve">. </w:t>
      </w:r>
      <w:r w:rsidRPr="00594ADE">
        <w:rPr>
          <w:rStyle w:val="StyleUnderline"/>
        </w:rPr>
        <w:t>While states tend to pursue interests selfishly</w:t>
      </w:r>
      <w:r w:rsidRPr="00594ADE">
        <w:rPr>
          <w:sz w:val="16"/>
        </w:rPr>
        <w:t xml:space="preserve">, the fact remains that </w:t>
      </w:r>
      <w:r w:rsidRPr="00371EA9">
        <w:rPr>
          <w:rStyle w:val="StyleUnderline"/>
          <w:highlight w:val="cyan"/>
        </w:rPr>
        <w:t xml:space="preserve">one state’s trouble can </w:t>
      </w:r>
      <w:r w:rsidRPr="00371EA9">
        <w:rPr>
          <w:rStyle w:val="Emphasis"/>
          <w:highlight w:val="cyan"/>
        </w:rPr>
        <w:t>spread throughout the globe</w:t>
      </w:r>
      <w:r w:rsidRPr="00594ADE">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702C1815" w14:textId="77777777" w:rsidR="00822C22" w:rsidRPr="00594ADE" w:rsidRDefault="00822C22" w:rsidP="00822C22"/>
    <w:p w14:paraId="66A4DA88" w14:textId="77777777" w:rsidR="00822C22" w:rsidRPr="00371EA9" w:rsidRDefault="00822C22" w:rsidP="00822C22">
      <w:pPr>
        <w:pStyle w:val="Heading4"/>
      </w:pPr>
      <w:r w:rsidRPr="00594ADE">
        <w:t xml:space="preserve">Given the preponderance of possible </w:t>
      </w:r>
      <w:r w:rsidRPr="00594ADE">
        <w:rPr>
          <w:u w:val="single"/>
        </w:rPr>
        <w:t>existential events</w:t>
      </w:r>
      <w:r w:rsidRPr="00594ADE">
        <w:t xml:space="preserve">, it is important to focus on creating </w:t>
      </w:r>
      <w:r w:rsidRPr="00594ADE">
        <w:rPr>
          <w:u w:val="single"/>
        </w:rPr>
        <w:t>good governance</w:t>
      </w:r>
      <w:r w:rsidRPr="00594ADE">
        <w:t xml:space="preserve"> strategies broadly that </w:t>
      </w:r>
      <w:r w:rsidRPr="00594ADE">
        <w:rPr>
          <w:u w:val="single"/>
        </w:rPr>
        <w:t>reduce cumulative risk</w:t>
      </w:r>
      <w:r>
        <w:t xml:space="preserve"> over one-shot scenarios.</w:t>
      </w:r>
    </w:p>
    <w:p w14:paraId="5D608BD1" w14:textId="77777777" w:rsidR="00822C22" w:rsidRPr="00594ADE" w:rsidRDefault="00822C22" w:rsidP="00822C22">
      <w:r w:rsidRPr="00594ADE">
        <w:rPr>
          <w:rStyle w:val="Style13ptBold"/>
        </w:rPr>
        <w:t>hÉigeartaigh 17</w:t>
      </w:r>
      <w:r w:rsidRPr="00594ADE">
        <w:t xml:space="preserve"> – Professor @ Cambridge, PhD in Genomics from Trinity College Dublin (</w:t>
      </w:r>
      <w:r w:rsidRPr="00594ADE">
        <w:rPr>
          <w:szCs w:val="16"/>
        </w:rPr>
        <w:t xml:space="preserve">Sean, “Technological Wild Cards: Existential Risk and a Changing Humanity”, </w:t>
      </w:r>
      <w:hyperlink r:id="rId19" w:history="1">
        <w:r w:rsidRPr="00594ADE">
          <w:rPr>
            <w:rStyle w:val="Hyperlink"/>
            <w:szCs w:val="16"/>
          </w:rPr>
          <w:t>https://www.bbvaopenmind.com/en/articles/technological-wild-cards-existential-risk-and-a-changing-humanity/)//</w:t>
        </w:r>
      </w:hyperlink>
      <w:r w:rsidRPr="00594ADE">
        <w:rPr>
          <w:szCs w:val="16"/>
        </w:rPr>
        <w:t xml:space="preserve"> gcd</w:t>
      </w:r>
    </w:p>
    <w:p w14:paraId="5BE0A6CB" w14:textId="77777777" w:rsidR="00822C22" w:rsidRDefault="00822C22" w:rsidP="00822C22">
      <w:pPr>
        <w:rPr>
          <w:rStyle w:val="StyleUnderline"/>
        </w:rPr>
      </w:pPr>
      <w:r w:rsidRPr="00371EA9">
        <w:rPr>
          <w:rStyle w:val="Emphasis"/>
          <w:highlight w:val="cyan"/>
        </w:rPr>
        <w:t>Confronting</w:t>
      </w:r>
      <w:r w:rsidRPr="00594ADE">
        <w:rPr>
          <w:rStyle w:val="StyleUnderline"/>
        </w:rPr>
        <w:t xml:space="preserve"> the </w:t>
      </w:r>
      <w:r w:rsidRPr="00371EA9">
        <w:rPr>
          <w:rStyle w:val="Emphasis"/>
          <w:highlight w:val="cyan"/>
        </w:rPr>
        <w:t>Limits of Our Knowledge</w:t>
      </w:r>
      <w:r w:rsidRPr="00594ADE">
        <w:rPr>
          <w:rStyle w:val="Emphasis"/>
        </w:rPr>
        <w:t xml:space="preserve"> </w:t>
      </w:r>
      <w:r w:rsidRPr="00594ADE">
        <w:rPr>
          <w:sz w:val="16"/>
        </w:rPr>
        <w:t xml:space="preserve">A common theme across these emerging technologies and emerging risks is that a </w:t>
      </w:r>
      <w:r w:rsidRPr="00371EA9">
        <w:rPr>
          <w:rStyle w:val="StyleUnderline"/>
          <w:highlight w:val="cyan"/>
        </w:rPr>
        <w:t>tremendous level of</w:t>
      </w:r>
      <w:r w:rsidRPr="00594ADE">
        <w:rPr>
          <w:rStyle w:val="StyleUnderline"/>
        </w:rPr>
        <w:t xml:space="preserve"> scientific </w:t>
      </w:r>
      <w:r w:rsidRPr="00371EA9">
        <w:rPr>
          <w:rStyle w:val="StyleUnderline"/>
          <w:highlight w:val="cyan"/>
        </w:rPr>
        <w:t>uncertainty</w:t>
      </w:r>
      <w:r w:rsidRPr="00594ADE">
        <w:rPr>
          <w:rStyle w:val="StyleUnderline"/>
        </w:rPr>
        <w:t xml:space="preserve"> and expert </w:t>
      </w:r>
      <w:r w:rsidRPr="00371EA9">
        <w:rPr>
          <w:rStyle w:val="Emphasis"/>
          <w:highlight w:val="cyan"/>
        </w:rPr>
        <w:t xml:space="preserve">disagreement </w:t>
      </w:r>
      <w:r w:rsidRPr="00594ADE">
        <w:rPr>
          <w:rStyle w:val="Emphasis"/>
        </w:rPr>
        <w:t xml:space="preserve">typically </w:t>
      </w:r>
      <w:r w:rsidRPr="00371EA9">
        <w:rPr>
          <w:rStyle w:val="Emphasis"/>
          <w:highlight w:val="cyan"/>
        </w:rPr>
        <w:t>exists</w:t>
      </w:r>
      <w:r w:rsidRPr="00594ADE">
        <w:rPr>
          <w:sz w:val="16"/>
        </w:rPr>
        <w:t xml:space="preserve">. This is particularly the case </w:t>
      </w:r>
      <w:r w:rsidRPr="00371EA9">
        <w:rPr>
          <w:rStyle w:val="StyleUnderline"/>
          <w:highlight w:val="cyan"/>
        </w:rPr>
        <w:t>for</w:t>
      </w:r>
      <w:r w:rsidRPr="00594ADE">
        <w:rPr>
          <w:sz w:val="16"/>
        </w:rPr>
        <w:t xml:space="preserve"> future </w:t>
      </w:r>
      <w:r w:rsidRPr="00371EA9">
        <w:rPr>
          <w:rStyle w:val="Emphasis"/>
          <w:highlight w:val="cyan"/>
        </w:rPr>
        <w:t>scientific</w:t>
      </w:r>
      <w:r w:rsidRPr="00594ADE">
        <w:rPr>
          <w:sz w:val="16"/>
        </w:rPr>
        <w:t xml:space="preserve"> progress and </w:t>
      </w:r>
      <w:r w:rsidRPr="00371EA9">
        <w:rPr>
          <w:rStyle w:val="StyleUnderline"/>
          <w:highlight w:val="cyan"/>
        </w:rPr>
        <w:t>capabilities</w:t>
      </w:r>
      <w:r w:rsidRPr="00594ADE">
        <w:rPr>
          <w:sz w:val="16"/>
        </w:rPr>
        <w:t xml:space="preserve">, the ways in which advances in one domain may influence progress in others, </w:t>
      </w:r>
      <w:r w:rsidRPr="00371EA9">
        <w:rPr>
          <w:rStyle w:val="StyleUnderline"/>
          <w:highlight w:val="cyan"/>
        </w:rPr>
        <w:t>and</w:t>
      </w:r>
      <w:r w:rsidRPr="00594ADE">
        <w:rPr>
          <w:rStyle w:val="StyleUnderline"/>
        </w:rPr>
        <w:t xml:space="preserve"> the likely </w:t>
      </w:r>
      <w:r w:rsidRPr="00371EA9">
        <w:rPr>
          <w:rStyle w:val="StyleUnderline"/>
          <w:highlight w:val="cyan"/>
        </w:rPr>
        <w:t>global</w:t>
      </w:r>
      <w:r w:rsidRPr="00594ADE">
        <w:rPr>
          <w:rStyle w:val="StyleUnderline"/>
        </w:rPr>
        <w:t xml:space="preserve"> </w:t>
      </w:r>
      <w:r w:rsidRPr="00371EA9">
        <w:rPr>
          <w:rStyle w:val="Emphasis"/>
          <w:highlight w:val="cya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unprecedented event. </w:t>
      </w:r>
      <w:r w:rsidRPr="00371EA9">
        <w:rPr>
          <w:rStyle w:val="Emphasis"/>
          <w:highlight w:val="cyan"/>
        </w:rPr>
        <w:t>This might be a</w:t>
      </w:r>
      <w:r w:rsidRPr="00594ADE">
        <w:rPr>
          <w:rStyle w:val="StyleUnderline"/>
        </w:rPr>
        <w:t xml:space="preserve"> hypothesized ecological </w:t>
      </w:r>
      <w:r w:rsidRPr="00371EA9">
        <w:rPr>
          <w:rStyle w:val="Emphasis"/>
          <w:highlight w:val="cyan"/>
        </w:rPr>
        <w:t>tipping point</w:t>
      </w:r>
      <w:r w:rsidRPr="00594ADE">
        <w:rPr>
          <w:sz w:val="16"/>
        </w:rPr>
        <w:t xml:space="preserve">, which when passed would result in an irreversible march toward the collapse of an entire critical ecosystem. </w:t>
      </w:r>
      <w:r w:rsidRPr="00371EA9">
        <w:rPr>
          <w:rStyle w:val="StyleUnderline"/>
          <w:highlight w:val="cyan"/>
        </w:rPr>
        <w:t>Or it might be a</w:t>
      </w:r>
      <w:r w:rsidRPr="00594ADE">
        <w:rPr>
          <w:sz w:val="16"/>
        </w:rPr>
        <w:t xml:space="preserve"> transformative </w:t>
      </w:r>
      <w:r w:rsidRPr="00594ADE">
        <w:rPr>
          <w:rStyle w:val="StyleUnderline"/>
        </w:rPr>
        <w:t xml:space="preserve">scientific </w:t>
      </w:r>
      <w:r w:rsidRPr="00371EA9">
        <w:rPr>
          <w:rStyle w:val="StyleUnderline"/>
          <w:highlight w:val="cyan"/>
        </w:rPr>
        <w:t>breakthrough</w:t>
      </w:r>
      <w:r w:rsidRPr="00594ADE">
        <w:rPr>
          <w:sz w:val="16"/>
        </w:rPr>
        <w:t xml:space="preserve"> such as the development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371EA9">
        <w:rPr>
          <w:rStyle w:val="Emphasis"/>
          <w:highlight w:val="cyan"/>
        </w:rPr>
        <w:t>unrealistic to expect that we</w:t>
      </w:r>
      <w:r w:rsidRPr="00371EA9">
        <w:rPr>
          <w:rStyle w:val="StyleUnderline"/>
          <w:highlight w:val="cyan"/>
        </w:rPr>
        <w:t xml:space="preserve"> can</w:t>
      </w:r>
      <w:r w:rsidRPr="00594ADE">
        <w:rPr>
          <w:rStyle w:val="StyleUnderline"/>
        </w:rPr>
        <w:t xml:space="preserve"> always, or even for the most part, </w:t>
      </w:r>
      <w:r w:rsidRPr="00371EA9">
        <w:rPr>
          <w:rStyle w:val="StyleUnderline"/>
          <w:highlight w:val="cya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able to </w:t>
      </w:r>
      <w:r w:rsidRPr="00371EA9">
        <w:rPr>
          <w:rStyle w:val="StyleUnderline"/>
          <w:highlight w:val="cyan"/>
        </w:rPr>
        <w:t>identify</w:t>
      </w:r>
      <w:r w:rsidRPr="00594ADE">
        <w:rPr>
          <w:rStyle w:val="StyleUnderline"/>
        </w:rPr>
        <w:t xml:space="preserve"> priority </w:t>
      </w:r>
      <w:r w:rsidRPr="00371EA9">
        <w:rPr>
          <w:rStyle w:val="StyleUnderline"/>
          <w:highlight w:val="cyan"/>
        </w:rPr>
        <w:t>research targets from</w:t>
      </w:r>
      <w:r w:rsidRPr="00594ADE">
        <w:rPr>
          <w:rStyle w:val="StyleUnderline"/>
        </w:rPr>
        <w:t xml:space="preserve"> among many </w:t>
      </w:r>
      <w:r w:rsidRPr="00371EA9">
        <w:rPr>
          <w:rStyle w:val="Emphasis"/>
          <w:highlight w:val="cyan"/>
        </w:rPr>
        <w:t>weak signals.</w:t>
      </w:r>
      <w:r w:rsidRPr="00594ADE">
        <w:rPr>
          <w:rStyle w:val="Emphasis"/>
        </w:rPr>
        <w:t xml:space="preserve"> </w:t>
      </w:r>
      <w:r w:rsidRPr="00371EA9">
        <w:rPr>
          <w:rStyle w:val="StyleUnderline"/>
          <w:highlight w:val="cyan"/>
        </w:rPr>
        <w:t>Recognizing</w:t>
      </w:r>
      <w:r w:rsidRPr="00594ADE">
        <w:rPr>
          <w:sz w:val="16"/>
        </w:rPr>
        <w:t xml:space="preserve"> that there are </w:t>
      </w:r>
      <w:r w:rsidRPr="00371EA9">
        <w:rPr>
          <w:rStyle w:val="StyleUnderline"/>
          <w:highlight w:val="cyan"/>
        </w:rPr>
        <w:t>limits</w:t>
      </w:r>
      <w:r w:rsidRPr="00594ADE">
        <w:rPr>
          <w:sz w:val="16"/>
        </w:rPr>
        <w:t xml:space="preserve"> to the level of detail and certainty that can be achieved</w:t>
      </w:r>
      <w:r w:rsidRPr="00594ADE">
        <w:rPr>
          <w:rStyle w:val="StyleUnderline"/>
        </w:rPr>
        <w:t xml:space="preserve">, this work </w:t>
      </w:r>
      <w:r w:rsidRPr="00371EA9">
        <w:rPr>
          <w:rStyle w:val="StyleUnderline"/>
          <w:highlight w:val="cyan"/>
        </w:rPr>
        <w:t>is</w:t>
      </w:r>
      <w:r w:rsidRPr="00594ADE">
        <w:rPr>
          <w:rStyle w:val="StyleUnderline"/>
        </w:rPr>
        <w:t xml:space="preserve"> often </w:t>
      </w:r>
      <w:r w:rsidRPr="00371EA9">
        <w:rPr>
          <w:rStyle w:val="StyleUnderline"/>
          <w:highlight w:val="cyan"/>
        </w:rPr>
        <w:t>combined with</w:t>
      </w:r>
      <w:r w:rsidRPr="00594ADE">
        <w:rPr>
          <w:rStyle w:val="StyleUnderline"/>
        </w:rPr>
        <w:t xml:space="preserve"> work on </w:t>
      </w:r>
      <w:r w:rsidRPr="00371EA9">
        <w:rPr>
          <w:rStyle w:val="StyleUnderline"/>
          <w:highlight w:val="cyan"/>
        </w:rPr>
        <w:t>general</w:t>
      </w:r>
      <w:r w:rsidRPr="00594ADE">
        <w:rPr>
          <w:rStyle w:val="StyleUnderline"/>
        </w:rPr>
        <w:t xml:space="preserve"> principles of </w:t>
      </w:r>
      <w:r w:rsidRPr="00371EA9">
        <w:rPr>
          <w:rStyle w:val="StyleUnderline"/>
          <w:highlight w:val="cyan"/>
        </w:rPr>
        <w:t>scientific</w:t>
      </w:r>
      <w:r w:rsidRPr="00594ADE">
        <w:rPr>
          <w:rStyle w:val="StyleUnderline"/>
        </w:rPr>
        <w:t xml:space="preserve"> and </w:t>
      </w:r>
      <w:r w:rsidRPr="00371EA9">
        <w:rPr>
          <w:rStyle w:val="Emphasis"/>
          <w:highlight w:val="cyan"/>
        </w:rPr>
        <w:t>technological governance</w:t>
      </w:r>
      <w:r w:rsidRPr="00594ADE">
        <w:rPr>
          <w:sz w:val="16"/>
        </w:rPr>
        <w:t>. For example, work under the heading of “</w:t>
      </w:r>
      <w:r w:rsidRPr="00371EA9">
        <w:rPr>
          <w:rStyle w:val="StyleUnderline"/>
          <w:highlight w:val="cyan"/>
        </w:rPr>
        <w:t>responsible innovation</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371EA9">
        <w:rPr>
          <w:rStyle w:val="StyleUnderline"/>
          <w:highlight w:val="cyan"/>
        </w:rPr>
        <w:t xml:space="preserve">to </w:t>
      </w:r>
      <w:r w:rsidRPr="00371EA9">
        <w:rPr>
          <w:rStyle w:val="Emphasis"/>
          <w:highlight w:val="cyan"/>
        </w:rPr>
        <w:t>achieving good future outcomes</w:t>
      </w:r>
      <w:r w:rsidRPr="00594ADE">
        <w:rPr>
          <w:sz w:val="16"/>
        </w:rPr>
        <w:t xml:space="preserve">.21 This combines scientific foresight with processes to involve the key stakeholders at the appropriate stages of a technology’s development. At different stages these </w:t>
      </w:r>
      <w:r w:rsidRPr="00371EA9">
        <w:rPr>
          <w:rStyle w:val="StyleUnderline"/>
          <w:highlight w:val="cyan"/>
        </w:rPr>
        <w:t>stakeholders</w:t>
      </w:r>
      <w:r w:rsidRPr="00594ADE">
        <w:rPr>
          <w:sz w:val="16"/>
        </w:rPr>
        <w:t xml:space="preserve"> will </w:t>
      </w:r>
      <w:r w:rsidRPr="00371EA9">
        <w:rPr>
          <w:rStyle w:val="StyleUnderline"/>
          <w:highlight w:val="cyan"/>
        </w:rPr>
        <w:t>include</w:t>
      </w:r>
      <w:r w:rsidRPr="00594ADE">
        <w:rPr>
          <w:sz w:val="16"/>
        </w:rPr>
        <w:t xml:space="preserve">: scientists involved in fundamental research and applied research; </w:t>
      </w:r>
      <w:r w:rsidRPr="00371EA9">
        <w:rPr>
          <w:rStyle w:val="StyleUnderline"/>
          <w:highlight w:val="cyan"/>
        </w:rPr>
        <w:t>industry leaders</w:t>
      </w:r>
      <w:r w:rsidRPr="00594ADE">
        <w:rPr>
          <w:sz w:val="16"/>
        </w:rPr>
        <w:t xml:space="preserve">; researchers working on the risks, benefits, and other impacts of a technology; funders; policymakers; regulators; NGOs and focus groups; and </w:t>
      </w:r>
      <w:r w:rsidRPr="00371EA9">
        <w:rPr>
          <w:rStyle w:val="Emphasis"/>
          <w:highlight w:val="cyan"/>
        </w:rPr>
        <w:t>laypeople</w:t>
      </w:r>
      <w:r w:rsidRPr="00594ADE">
        <w:rPr>
          <w:sz w:val="16"/>
        </w:rPr>
        <w:t xml:space="preserve"> who will use or be </w:t>
      </w:r>
      <w:r w:rsidRPr="00371EA9">
        <w:rPr>
          <w:rStyle w:val="StyleUnderline"/>
          <w:highlight w:val="cyan"/>
        </w:rPr>
        <w:t>affected by the</w:t>
      </w:r>
      <w:r w:rsidRPr="00594ADE">
        <w:rPr>
          <w:sz w:val="16"/>
        </w:rPr>
        <w:t xml:space="preserve"> development of a </w:t>
      </w:r>
      <w:r w:rsidRPr="00371EA9">
        <w:rPr>
          <w:rStyle w:val="StyleUnderline"/>
          <w:highlight w:val="cyan"/>
        </w:rPr>
        <w:t>technology</w:t>
      </w:r>
      <w:r w:rsidRPr="00594ADE">
        <w:rPr>
          <w:sz w:val="16"/>
        </w:rPr>
        <w:t xml:space="preserve">. In the case of technologies with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371EA9">
        <w:rPr>
          <w:rStyle w:val="StyleUnderline"/>
          <w:highlight w:val="cyan"/>
        </w:rPr>
        <w:t>very encouraging</w:t>
      </w:r>
      <w:r w:rsidRPr="00594ADE">
        <w:rPr>
          <w:rStyle w:val="StyleUnderline"/>
        </w:rPr>
        <w:t xml:space="preserve"> specific </w:t>
      </w:r>
      <w:r w:rsidRPr="00371EA9">
        <w:rPr>
          <w:rStyle w:val="StyleUnderline"/>
          <w:highlight w:val="cyan"/>
        </w:rPr>
        <w:t>examples of</w:t>
      </w:r>
      <w:r w:rsidRPr="00594ADE">
        <w:rPr>
          <w:rStyle w:val="StyleUnderline"/>
        </w:rPr>
        <w:t xml:space="preserve"> such foresight and </w:t>
      </w:r>
      <w:r w:rsidRPr="00371EA9">
        <w:rPr>
          <w:rStyle w:val="StyleUnderline"/>
          <w:highlight w:val="cya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594ADE">
        <w:rPr>
          <w:rStyle w:val="StyleUnderline"/>
        </w:rPr>
        <w:t xml:space="preserve">This may give us an </w:t>
      </w:r>
      <w:r w:rsidRPr="00371EA9">
        <w:rPr>
          <w:rStyle w:val="Emphasis"/>
          <w:highlight w:val="cyan"/>
        </w:rPr>
        <w:t>advantage in</w:t>
      </w:r>
      <w:r w:rsidRPr="00594ADE">
        <w:rPr>
          <w:rStyle w:val="StyleUnderline"/>
        </w:rPr>
        <w:t xml:space="preserve"> </w:t>
      </w:r>
      <w:r w:rsidRPr="00371EA9">
        <w:rPr>
          <w:rStyle w:val="StyleUnderline"/>
          <w:highlight w:val="cyan"/>
        </w:rPr>
        <w:t xml:space="preserve">preparing for developments </w:t>
      </w:r>
      <w:r w:rsidRPr="00594ADE">
        <w:rPr>
          <w:rStyle w:val="StyleUnderline"/>
        </w:rPr>
        <w:t xml:space="preserve">that are currently </w:t>
      </w:r>
      <w:r w:rsidRPr="00371EA9">
        <w:rPr>
          <w:rStyle w:val="StyleUnderline"/>
          <w:highlight w:val="cyan"/>
        </w:rPr>
        <w:t xml:space="preserve">beyond </w:t>
      </w:r>
      <w:r w:rsidRPr="00594ADE">
        <w:rPr>
          <w:rStyle w:val="StyleUnderline"/>
        </w:rPr>
        <w:t xml:space="preserve">our </w:t>
      </w:r>
      <w:r w:rsidRPr="00371EA9">
        <w:rPr>
          <w:rStyle w:val="StyleUnderline"/>
          <w:highlight w:val="cyan"/>
        </w:rPr>
        <w:t>horizon</w:t>
      </w:r>
      <w:r w:rsidRPr="00594ADE">
        <w:rPr>
          <w:rStyle w:val="StyleUnderline"/>
        </w:rPr>
        <w:t xml:space="preserve"> and </w:t>
      </w:r>
      <w:r w:rsidRPr="00371EA9">
        <w:rPr>
          <w:rStyle w:val="Emphasis"/>
          <w:highlight w:val="cyan"/>
        </w:rPr>
        <w:t>that methodologies</w:t>
      </w:r>
      <w:r w:rsidRPr="00594ADE">
        <w:rPr>
          <w:rStyle w:val="StyleUnderline"/>
        </w:rPr>
        <w:t xml:space="preserve"> too deeply </w:t>
      </w:r>
      <w:r w:rsidRPr="00371EA9">
        <w:rPr>
          <w:rStyle w:val="StyleUnderline"/>
          <w:highlight w:val="cyan"/>
        </w:rPr>
        <w:t>tied to specific</w:t>
      </w:r>
      <w:r w:rsidRPr="00594ADE">
        <w:rPr>
          <w:rStyle w:val="StyleUnderline"/>
        </w:rPr>
        <w:t xml:space="preserve"> technologies and </w:t>
      </w:r>
      <w:r w:rsidRPr="00371EA9">
        <w:rPr>
          <w:rStyle w:val="Emphasis"/>
          <w:highlight w:val="cya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any </w:t>
      </w:r>
      <w:r w:rsidRPr="00371EA9">
        <w:rPr>
          <w:rStyle w:val="StyleUnderline"/>
          <w:highlight w:val="cyan"/>
        </w:rPr>
        <w:t>tools</w:t>
      </w:r>
      <w:r w:rsidRPr="00594ADE">
        <w:rPr>
          <w:rStyle w:val="StyleUnderline"/>
        </w:rPr>
        <w:t xml:space="preserve"> or methodologies </w:t>
      </w:r>
      <w:r w:rsidRPr="00371EA9">
        <w:rPr>
          <w:rStyle w:val="StyleUnderline"/>
          <w:highlight w:val="cyan"/>
        </w:rPr>
        <w:t>that</w:t>
      </w:r>
      <w:r w:rsidRPr="00594ADE">
        <w:rPr>
          <w:rStyle w:val="StyleUnderline"/>
        </w:rPr>
        <w:t xml:space="preserve"> help us to </w:t>
      </w:r>
      <w:r w:rsidRPr="00371EA9">
        <w:rPr>
          <w:rStyle w:val="StyleUnderline"/>
          <w:highlight w:val="cyan"/>
        </w:rPr>
        <w:t>intervene</w:t>
      </w:r>
      <w:r w:rsidRPr="00594ADE">
        <w:rPr>
          <w:rStyle w:val="StyleUnderline"/>
        </w:rPr>
        <w:t xml:space="preserve"> reliably </w:t>
      </w:r>
      <w:r w:rsidRPr="00371EA9">
        <w:rPr>
          <w:rStyle w:val="StyleUnderline"/>
          <w:highlight w:val="cyan"/>
        </w:rPr>
        <w:t>earlier are</w:t>
      </w:r>
      <w:r w:rsidRPr="00594ADE">
        <w:rPr>
          <w:rStyle w:val="StyleUnderline"/>
        </w:rPr>
        <w:t xml:space="preserve"> to be </w:t>
      </w:r>
      <w:r w:rsidRPr="00371EA9">
        <w:rPr>
          <w:rStyle w:val="StyleUnderline"/>
          <w:highlight w:val="cyan"/>
        </w:rPr>
        <w:t>welcomed</w:t>
      </w:r>
      <w:r>
        <w:rPr>
          <w:rStyle w:val="StyleUnderline"/>
        </w:rPr>
        <w:t>//</w:t>
      </w:r>
    </w:p>
    <w:p w14:paraId="546B99BA" w14:textId="77777777" w:rsidR="00822C22" w:rsidRDefault="00822C22" w:rsidP="00822C22">
      <w:pPr>
        <w:rPr>
          <w:rStyle w:val="StyleUnderline"/>
        </w:rPr>
      </w:pPr>
    </w:p>
    <w:p w14:paraId="3EF5688F" w14:textId="77777777" w:rsidR="00822C22" w:rsidRPr="00594ADE" w:rsidRDefault="00822C22" w:rsidP="00822C22">
      <w:pPr>
        <w:rPr>
          <w:sz w:val="16"/>
        </w:rPr>
      </w:pPr>
      <w:r w:rsidRPr="00594ADE">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594ADE">
        <w:rPr>
          <w:rStyle w:val="StyleUnderline"/>
        </w:rPr>
        <w:t>Technological progress now offers us a vision of a remarkable future</w:t>
      </w:r>
      <w:r w:rsidRPr="00594ADE">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371EA9">
        <w:rPr>
          <w:rStyle w:val="StyleUnderline"/>
          <w:highlight w:val="cyan"/>
        </w:rPr>
        <w:t>With the right developments</w:t>
      </w:r>
      <w:r w:rsidRPr="00594ADE">
        <w:rPr>
          <w:rStyle w:val="StyleUnderline"/>
        </w:rPr>
        <w:t xml:space="preserve"> and applications of technology, </w:t>
      </w:r>
      <w:r w:rsidRPr="00371EA9">
        <w:rPr>
          <w:rStyle w:val="StyleUnderline"/>
          <w:highlight w:val="cyan"/>
        </w:rPr>
        <w:t>in concert with</w:t>
      </w:r>
      <w:r w:rsidRPr="00594ADE">
        <w:rPr>
          <w:rStyle w:val="StyleUnderline"/>
        </w:rPr>
        <w:t xml:space="preserve"> advances in </w:t>
      </w:r>
      <w:r w:rsidRPr="00371EA9">
        <w:rPr>
          <w:rStyle w:val="Emphasis"/>
          <w:highlight w:val="cyan"/>
        </w:rPr>
        <w:t>social, democratic</w:t>
      </w:r>
      <w:r w:rsidRPr="00594ADE">
        <w:rPr>
          <w:rStyle w:val="StyleUnderline"/>
        </w:rPr>
        <w:t xml:space="preserve">, and distributional </w:t>
      </w:r>
      <w:r w:rsidRPr="00371EA9">
        <w:rPr>
          <w:rStyle w:val="StyleUnderline"/>
          <w:highlight w:val="cyan"/>
        </w:rPr>
        <w:t>processes</w:t>
      </w:r>
      <w:r w:rsidRPr="00594ADE">
        <w:rPr>
          <w:rStyle w:val="StyleUnderline"/>
        </w:rPr>
        <w:t xml:space="preserve"> globally, </w:t>
      </w:r>
      <w:r w:rsidRPr="00371EA9">
        <w:rPr>
          <w:rStyle w:val="StyleUnderline"/>
          <w:highlight w:val="cyan"/>
        </w:rPr>
        <w:t>progress</w:t>
      </w:r>
      <w:r w:rsidRPr="00594ADE">
        <w:rPr>
          <w:rStyle w:val="StyleUnderline"/>
        </w:rPr>
        <w:t xml:space="preserve"> </w:t>
      </w:r>
      <w:r w:rsidRPr="00371EA9">
        <w:rPr>
          <w:rStyle w:val="StyleUnderline"/>
          <w:highlight w:val="cyan"/>
        </w:rPr>
        <w:t>can be ma</w:t>
      </w:r>
      <w:r w:rsidRPr="00371EA9">
        <w:rPr>
          <w:rStyle w:val="Emphasis"/>
          <w:highlight w:val="cyan"/>
        </w:rPr>
        <w:t>de on all</w:t>
      </w:r>
      <w:r w:rsidRPr="00594ADE">
        <w:rPr>
          <w:rStyle w:val="StyleUnderline"/>
        </w:rPr>
        <w:t xml:space="preserve"> of the </w:t>
      </w:r>
      <w:r w:rsidRPr="00371EA9">
        <w:rPr>
          <w:rStyle w:val="StyleUnderline"/>
          <w:highlight w:val="cya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371EA9">
        <w:rPr>
          <w:rStyle w:val="Emphasis"/>
          <w:highlight w:val="cyan"/>
        </w:rPr>
        <w:t>exi</w:t>
      </w:r>
      <w:r w:rsidRPr="00594ADE">
        <w:rPr>
          <w:rStyle w:val="StyleUnderline"/>
        </w:rPr>
        <w:t xml:space="preserve">stential </w:t>
      </w:r>
      <w:r w:rsidRPr="00371EA9">
        <w:rPr>
          <w:rStyle w:val="StyleUnderline"/>
          <w:highlight w:val="cyan"/>
        </w:rPr>
        <w:t>risks</w:t>
      </w:r>
      <w:r w:rsidRPr="00594ADE">
        <w:rPr>
          <w:rStyle w:val="StyleUnderline"/>
        </w:rPr>
        <w:t xml:space="preserve"> that we </w:t>
      </w:r>
      <w:r w:rsidRPr="00371EA9">
        <w:rPr>
          <w:rStyle w:val="StyleUnderline"/>
          <w:highlight w:val="cyan"/>
        </w:rPr>
        <w:t>will</w:t>
      </w:r>
      <w:r w:rsidRPr="00594ADE">
        <w:rPr>
          <w:rStyle w:val="StyleUnderline"/>
        </w:rPr>
        <w:t xml:space="preserve"> simply </w:t>
      </w:r>
      <w:r w:rsidRPr="00371EA9">
        <w:rPr>
          <w:rStyle w:val="StyleUnderline"/>
          <w:highlight w:val="cyan"/>
        </w:rPr>
        <w:t>not be</w:t>
      </w:r>
      <w:r w:rsidRPr="00594ADE">
        <w:rPr>
          <w:rStyle w:val="StyleUnderline"/>
        </w:rPr>
        <w:t xml:space="preserve"> able to </w:t>
      </w:r>
      <w:r w:rsidRPr="00371EA9">
        <w:rPr>
          <w:rStyle w:val="StyleUnderline"/>
          <w:highlight w:val="cyan"/>
        </w:rPr>
        <w:t xml:space="preserve">overcome </w:t>
      </w:r>
      <w:r w:rsidRPr="00371EA9">
        <w:rPr>
          <w:rStyle w:val="Emphasis"/>
          <w:highlight w:val="cyan"/>
        </w:rPr>
        <w:t>without advances</w:t>
      </w:r>
      <w:r w:rsidRPr="00594ADE">
        <w:rPr>
          <w:rStyle w:val="StyleUnderline"/>
        </w:rPr>
        <w:t xml:space="preserve"> in science and technology.</w:t>
      </w:r>
      <w:r w:rsidRPr="00594ADE">
        <w:rPr>
          <w:sz w:val="16"/>
        </w:rPr>
        <w:t xml:space="preserve"> These include possible </w:t>
      </w:r>
      <w:r w:rsidRPr="00594ADE">
        <w:rPr>
          <w:rStyle w:val="Emphasis"/>
        </w:rPr>
        <w:t>pandemic outbreaks</w:t>
      </w:r>
      <w:r w:rsidRPr="00594ADE">
        <w:rPr>
          <w:sz w:val="16"/>
        </w:rPr>
        <w:t xml:space="preserve">, whether natural or engineered. The early identification of </w:t>
      </w:r>
      <w:r w:rsidRPr="00594ADE">
        <w:rPr>
          <w:rStyle w:val="Emphasis"/>
        </w:rPr>
        <w:t>incoming asteroids</w:t>
      </w:r>
      <w:r w:rsidRPr="00594ADE">
        <w:rPr>
          <w:sz w:val="16"/>
        </w:rPr>
        <w:t xml:space="preserve">, and approaches to shift their path, is a topic of active research at NASA and elsewhere. While currently there are no known techniques to prevent or mitigate a </w:t>
      </w:r>
      <w:r w:rsidRPr="00594ADE">
        <w:rPr>
          <w:rStyle w:val="StyleUnderline"/>
        </w:rPr>
        <w:t>supervolcanic eruption, this may not be the case with the tools at our disposal a century from now</w:t>
      </w:r>
      <w:r w:rsidRPr="00594ADE">
        <w:rPr>
          <w:sz w:val="16"/>
        </w:rPr>
        <w:t xml:space="preserve">. And in the longer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371EA9">
        <w:rPr>
          <w:rStyle w:val="StyleUnderline"/>
          <w:highlight w:val="cyan"/>
        </w:rPr>
        <w:t>that</w:t>
      </w:r>
      <w:r w:rsidRPr="00594ADE">
        <w:rPr>
          <w:rStyle w:val="StyleUnderline"/>
        </w:rPr>
        <w:t xml:space="preserve"> would </w:t>
      </w:r>
      <w:r w:rsidRPr="00371EA9">
        <w:rPr>
          <w:rStyle w:val="StyleUnderline"/>
          <w:highlight w:val="cyan"/>
        </w:rPr>
        <w:t>have</w:t>
      </w:r>
      <w:r w:rsidRPr="00594ADE">
        <w:rPr>
          <w:rStyle w:val="StyleUnderline"/>
        </w:rPr>
        <w:t xml:space="preserve"> uniquely </w:t>
      </w:r>
      <w:r w:rsidRPr="00371EA9">
        <w:rPr>
          <w:rStyle w:val="StyleUnderline"/>
          <w:highlight w:val="cyan"/>
        </w:rPr>
        <w:t>unpredictable consequences.</w:t>
      </w:r>
      <w:r w:rsidRPr="00594ADE">
        <w:rPr>
          <w:sz w:val="16"/>
        </w:rPr>
        <w:t xml:space="preserve"> It is reassuring to note that there are relatively </w:t>
      </w:r>
      <w:r w:rsidRPr="00371EA9">
        <w:rPr>
          <w:rStyle w:val="Emphasis"/>
          <w:highlight w:val="cyan"/>
        </w:rPr>
        <w:t>few individual events</w:t>
      </w:r>
      <w:r w:rsidRPr="00594ADE">
        <w:rPr>
          <w:rStyle w:val="Emphasis"/>
        </w:rPr>
        <w:t xml:space="preserve"> that could </w:t>
      </w:r>
      <w:r w:rsidRPr="00371EA9">
        <w:rPr>
          <w:rStyle w:val="Emphasis"/>
          <w:highlight w:val="cyan"/>
        </w:rPr>
        <w:t>cause</w:t>
      </w:r>
      <w:r w:rsidRPr="00594ADE">
        <w:rPr>
          <w:rStyle w:val="Emphasis"/>
        </w:rPr>
        <w:t xml:space="preserve"> an existential </w:t>
      </w:r>
      <w:r w:rsidRPr="00371EA9">
        <w:rPr>
          <w:rStyle w:val="Emphasis"/>
          <w:highlight w:val="cyan"/>
        </w:rPr>
        <w:t>catastrophe</w:t>
      </w:r>
      <w:r w:rsidRPr="00594ADE">
        <w:rPr>
          <w:sz w:val="16"/>
        </w:rPr>
        <w:t xml:space="preserve">—one resulting in 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371EA9">
        <w:rPr>
          <w:rStyle w:val="StyleUnderline"/>
          <w:highlight w:val="cyan"/>
        </w:rPr>
        <w:t>our interconnected world</w:t>
      </w:r>
      <w:r w:rsidRPr="00594ADE">
        <w:rPr>
          <w:rStyle w:val="StyleUnderline"/>
        </w:rPr>
        <w:t xml:space="preserve"> they </w:t>
      </w:r>
      <w:r w:rsidRPr="00371EA9">
        <w:rPr>
          <w:rStyle w:val="StyleUnderline"/>
          <w:highlight w:val="cyan"/>
        </w:rPr>
        <w:t>all 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371EA9">
        <w:rPr>
          <w:rStyle w:val="StyleUnderline"/>
          <w:highlight w:val="cyan"/>
        </w:rPr>
        <w:t>technologies</w:t>
      </w:r>
      <w:r w:rsidRPr="00594ADE">
        <w:rPr>
          <w:rStyle w:val="StyleUnderline"/>
        </w:rPr>
        <w:t xml:space="preserve"> unlike any we have had in our past history will </w:t>
      </w:r>
      <w:r w:rsidRPr="00371EA9">
        <w:rPr>
          <w:rStyle w:val="StyleUnderline"/>
          <w:highlight w:val="cyan"/>
        </w:rPr>
        <w:t>hang over us like</w:t>
      </w:r>
      <w:r w:rsidRPr="00594ADE">
        <w:rPr>
          <w:rStyle w:val="StyleUnderline"/>
        </w:rPr>
        <w:t xml:space="preserve"> multiple </w:t>
      </w:r>
      <w:r w:rsidRPr="00371EA9">
        <w:rPr>
          <w:rStyle w:val="Emphasis"/>
          <w:highlight w:val="cyan"/>
        </w:rPr>
        <w:t>Damocles’ swords.</w:t>
      </w:r>
      <w:r w:rsidRPr="00594ADE">
        <w:rPr>
          <w:sz w:val="16"/>
        </w:rPr>
        <w:t xml:space="preserve"> But it will also be a century in which the technologies we develop, and the </w:t>
      </w:r>
      <w:r w:rsidRPr="00371EA9">
        <w:rPr>
          <w:rStyle w:val="StyleUnderline"/>
          <w:highlight w:val="cyan"/>
        </w:rPr>
        <w:t>institutional structures we develop</w:t>
      </w:r>
      <w:r w:rsidRPr="00594ADE">
        <w:rPr>
          <w:sz w:val="16"/>
        </w:rPr>
        <w:t xml:space="preserve">, may </w:t>
      </w:r>
      <w:r w:rsidRPr="00371EA9">
        <w:rPr>
          <w:rStyle w:val="StyleUnderline"/>
          <w:highlight w:val="cyan"/>
        </w:rPr>
        <w:t>aid</w:t>
      </w:r>
      <w:r w:rsidRPr="00594ADE">
        <w:rPr>
          <w:sz w:val="16"/>
        </w:rPr>
        <w:t xml:space="preserve"> us </w:t>
      </w:r>
      <w:r w:rsidRPr="00371EA9">
        <w:rPr>
          <w:rStyle w:val="StyleUnderline"/>
          <w:highlight w:val="cyan"/>
        </w:rPr>
        <w:t>in solving</w:t>
      </w:r>
      <w:r w:rsidRPr="00594ADE">
        <w:rPr>
          <w:sz w:val="16"/>
        </w:rPr>
        <w:t xml:space="preserve"> many of the </w:t>
      </w:r>
      <w:r w:rsidRPr="00371EA9">
        <w:rPr>
          <w:rStyle w:val="StyleUnderline"/>
          <w:highlight w:val="cyan"/>
        </w:rPr>
        <w:t>problems</w:t>
      </w:r>
      <w:r w:rsidRPr="00594ADE">
        <w:rPr>
          <w:sz w:val="16"/>
        </w:rPr>
        <w:t xml:space="preserve"> we currently face—if we guide their development, and their uses and applications, carefully. </w:t>
      </w:r>
    </w:p>
    <w:p w14:paraId="67B916AE" w14:textId="77777777" w:rsidR="00822C22" w:rsidRDefault="00822C22" w:rsidP="00822C22">
      <w:pPr>
        <w:rPr>
          <w:sz w:val="26"/>
          <w:szCs w:val="26"/>
          <w:u w:val="single"/>
        </w:rPr>
      </w:pPr>
    </w:p>
    <w:p w14:paraId="42A7FE28" w14:textId="77777777" w:rsidR="00822C22" w:rsidRDefault="00822C22" w:rsidP="00822C22">
      <w:pPr>
        <w:pStyle w:val="Heading3"/>
      </w:pPr>
      <w:r>
        <w:t>1AC --- Plan</w:t>
      </w:r>
    </w:p>
    <w:p w14:paraId="41CE226B" w14:textId="77777777" w:rsidR="00822C22" w:rsidRDefault="00822C22" w:rsidP="00822C2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1C0B2D34" w14:textId="77777777" w:rsidR="00822C22" w:rsidRPr="006C53E1" w:rsidRDefault="00822C22" w:rsidP="00822C22">
      <w:pPr>
        <w:pStyle w:val="Heading4"/>
      </w:pPr>
      <w:r>
        <w:t xml:space="preserve">The Plan </w:t>
      </w:r>
      <w:r>
        <w:rPr>
          <w:u w:val="single"/>
        </w:rPr>
        <w:t>solves Evergreening</w:t>
      </w:r>
      <w:r>
        <w:t>.</w:t>
      </w:r>
    </w:p>
    <w:p w14:paraId="73D1DE8F" w14:textId="77777777" w:rsidR="00822C22" w:rsidRPr="005B38BB" w:rsidRDefault="00822C22" w:rsidP="00822C2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553F667" w14:textId="77777777" w:rsidR="00822C22" w:rsidRPr="0072187F" w:rsidRDefault="00822C22" w:rsidP="00822C22">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120C156" w14:textId="77777777" w:rsidR="00822C22" w:rsidRDefault="00822C22" w:rsidP="00822C22">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0A5B3A5" w14:textId="77777777" w:rsidR="00822C22" w:rsidRPr="00791206" w:rsidRDefault="00822C22" w:rsidP="00822C22">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FE98BA5" w14:textId="77777777" w:rsidR="00822C22" w:rsidRDefault="00822C22" w:rsidP="00822C22">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D9F1674" w14:textId="77777777" w:rsidR="00822C22" w:rsidRDefault="00822C22" w:rsidP="00822C22">
      <w:pPr>
        <w:pStyle w:val="Heading3"/>
      </w:pPr>
      <w:r>
        <w:t>1AC --- Framework</w:t>
      </w:r>
    </w:p>
    <w:p w14:paraId="7B2D2DFD" w14:textId="77777777" w:rsidR="00822C22" w:rsidRPr="00807451" w:rsidRDefault="00822C22" w:rsidP="00822C22">
      <w:pPr>
        <w:pStyle w:val="Heading4"/>
        <w:rPr>
          <w:bCs/>
        </w:rPr>
      </w:pPr>
      <w:r w:rsidRPr="00807451">
        <w:rPr>
          <w:bCs/>
        </w:rPr>
        <w:t>The standard is maximizing expected wellbeing</w:t>
      </w:r>
      <w:r>
        <w:rPr>
          <w:bCs/>
        </w:rPr>
        <w:t xml:space="preserve"> or act hedonistic util</w:t>
      </w:r>
      <w:r w:rsidRPr="00807451">
        <w:rPr>
          <w:bCs/>
        </w:rPr>
        <w:t>.</w:t>
      </w:r>
    </w:p>
    <w:p w14:paraId="0F4A388D" w14:textId="77777777" w:rsidR="00822C22" w:rsidRPr="00807451" w:rsidRDefault="00822C22" w:rsidP="00822C22">
      <w:pPr>
        <w:pStyle w:val="Heading4"/>
        <w:rPr>
          <w:bCs/>
        </w:rPr>
      </w:pPr>
      <w:r w:rsidRPr="00807451">
        <w:rPr>
          <w:bCs/>
        </w:rPr>
        <w:t>Prefer:</w:t>
      </w:r>
    </w:p>
    <w:p w14:paraId="2D683398" w14:textId="77777777" w:rsidR="00822C22" w:rsidRPr="00807451" w:rsidRDefault="00822C22" w:rsidP="00822C22">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119014CE" w14:textId="77777777" w:rsidR="00822C22" w:rsidRDefault="00822C22" w:rsidP="00822C22">
      <w:pPr>
        <w:rPr>
          <w:rStyle w:val="Style13ptBold"/>
        </w:rPr>
      </w:pPr>
      <w:r>
        <w:rPr>
          <w:rStyle w:val="Style13ptBold"/>
        </w:rPr>
        <w:t>Blum et al. 18</w:t>
      </w:r>
    </w:p>
    <w:p w14:paraId="5F7ADA5B" w14:textId="77777777" w:rsidR="00822C22" w:rsidRDefault="00822C22" w:rsidP="00822C22">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717C5C1" w14:textId="77777777" w:rsidR="00822C22" w:rsidRDefault="00822C22" w:rsidP="00822C22">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360A37C8"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10AD61D" w14:textId="77777777" w:rsidR="00822C22" w:rsidRDefault="00822C22" w:rsidP="00822C22">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7C4E3EF"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7693A04"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AE37E66"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474EBD0" w14:textId="77777777" w:rsidR="00822C22" w:rsidRDefault="00822C22" w:rsidP="00822C22">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748785D1"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E259B6A"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3C7E7FB"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71B640C"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0D9EE5C"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39A1CA2"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Desire and reward centers </w:t>
      </w:r>
    </w:p>
    <w:p w14:paraId="3A494B31"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8D67690"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68F2B08"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D72BF00"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6164ED3"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0DAB6D1"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1A43250"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32AFE5C"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36CB3FD"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C41BCF8" w14:textId="77777777" w:rsidR="00822C22" w:rsidRDefault="00822C22" w:rsidP="00822C22">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0FB2839" w14:textId="77777777" w:rsidR="00822C22" w:rsidRDefault="00822C22" w:rsidP="00822C22">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5E42DA0A" w14:textId="77777777" w:rsidR="00822C22" w:rsidRDefault="00822C22" w:rsidP="00822C22">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5B3887A" w14:textId="77777777" w:rsidR="00822C22" w:rsidRPr="00123B0F" w:rsidRDefault="00822C22" w:rsidP="00822C22">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138777CE" w14:textId="77777777" w:rsidR="00822C22" w:rsidRPr="00991EFF" w:rsidRDefault="00822C22" w:rsidP="00822C22"/>
    <w:p w14:paraId="4F0BD840" w14:textId="77777777" w:rsidR="00822C22" w:rsidRPr="00B55AD5" w:rsidRDefault="00822C22" w:rsidP="00822C22"/>
    <w:p w14:paraId="1473F4DB" w14:textId="77777777" w:rsidR="00822C22" w:rsidRPr="00B55AD5" w:rsidRDefault="00822C22" w:rsidP="00822C22"/>
    <w:p w14:paraId="3F8534B9" w14:textId="77777777" w:rsidR="00822C22" w:rsidRPr="00FA6462" w:rsidRDefault="00822C22" w:rsidP="00822C22"/>
    <w:p w14:paraId="74447BC3" w14:textId="77777777" w:rsidR="00822C22" w:rsidRPr="007A7EF4" w:rsidRDefault="00822C22" w:rsidP="00822C22"/>
    <w:p w14:paraId="024CF0E3" w14:textId="77777777" w:rsidR="00822C22" w:rsidRPr="00B55AD5" w:rsidRDefault="00822C22" w:rsidP="00822C22"/>
    <w:p w14:paraId="5CC1F07B" w14:textId="77777777" w:rsidR="00822C22" w:rsidRPr="00B55AD5" w:rsidRDefault="00822C22" w:rsidP="00822C22"/>
    <w:p w14:paraId="17338B7C" w14:textId="77777777" w:rsidR="00822C22" w:rsidRPr="00B55AD5" w:rsidRDefault="00822C22" w:rsidP="00822C22"/>
    <w:p w14:paraId="2F7AD4A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2C2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2C22"/>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DDDDB"/>
  <w15:chartTrackingRefBased/>
  <w15:docId w15:val="{A0F4959B-2A75-4D48-8A19-FDC8885D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2C22"/>
    <w:pPr>
      <w:spacing w:after="0" w:line="240" w:lineRule="auto"/>
    </w:pPr>
    <w:rPr>
      <w:rFonts w:ascii="Calibri" w:hAnsi="Calibri" w:cs="Calibri"/>
    </w:rPr>
  </w:style>
  <w:style w:type="paragraph" w:styleId="Heading1">
    <w:name w:val="heading 1"/>
    <w:aliases w:val="Pocket"/>
    <w:basedOn w:val="Normal"/>
    <w:next w:val="Normal"/>
    <w:link w:val="Heading1Char"/>
    <w:qFormat/>
    <w:rsid w:val="00822C2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2C2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2C2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822C22"/>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22C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2C22"/>
  </w:style>
  <w:style w:type="character" w:customStyle="1" w:styleId="Heading1Char">
    <w:name w:val="Heading 1 Char"/>
    <w:aliases w:val="Pocket Char"/>
    <w:basedOn w:val="DefaultParagraphFont"/>
    <w:link w:val="Heading1"/>
    <w:rsid w:val="00822C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2C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2C2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822C2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22C2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2C2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822C2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822C22"/>
    <w:rPr>
      <w:color w:val="auto"/>
      <w:u w:val="none"/>
    </w:rPr>
  </w:style>
  <w:style w:type="character" w:styleId="FollowedHyperlink">
    <w:name w:val="FollowedHyperlink"/>
    <w:basedOn w:val="DefaultParagraphFont"/>
    <w:uiPriority w:val="99"/>
    <w:semiHidden/>
    <w:unhideWhenUsed/>
    <w:rsid w:val="00822C22"/>
    <w:rPr>
      <w:color w:val="auto"/>
      <w:u w:val="none"/>
    </w:rPr>
  </w:style>
  <w:style w:type="character" w:styleId="UnresolvedMention">
    <w:name w:val="Unresolved Mention"/>
    <w:basedOn w:val="DefaultParagraphFont"/>
    <w:uiPriority w:val="99"/>
    <w:semiHidden/>
    <w:unhideWhenUsed/>
    <w:rsid w:val="00822C22"/>
    <w:rPr>
      <w:color w:val="605E5C"/>
      <w:shd w:val="clear" w:color="auto" w:fill="E1DFDD"/>
    </w:rPr>
  </w:style>
  <w:style w:type="paragraph" w:customStyle="1" w:styleId="textbold">
    <w:name w:val="text bold"/>
    <w:basedOn w:val="Normal"/>
    <w:link w:val="Emphasis"/>
    <w:uiPriority w:val="7"/>
    <w:qFormat/>
    <w:rsid w:val="00822C22"/>
    <w:pPr>
      <w:ind w:left="720"/>
      <w:jc w:val="both"/>
    </w:pPr>
    <w:rPr>
      <w:b/>
      <w:iCs/>
      <w:u w:val="single"/>
    </w:rPr>
  </w:style>
  <w:style w:type="paragraph" w:styleId="ListParagraph">
    <w:name w:val="List Paragraph"/>
    <w:aliases w:val="6 font"/>
    <w:basedOn w:val="Normal"/>
    <w:uiPriority w:val="99"/>
    <w:unhideWhenUsed/>
    <w:qFormat/>
    <w:rsid w:val="00822C22"/>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822C22"/>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822C22"/>
    <w:rPr>
      <w:rFonts w:ascii="Lucida Grande" w:hAnsi="Lucida Grande" w:cs="Lucida Grande"/>
    </w:rPr>
  </w:style>
  <w:style w:type="character" w:customStyle="1" w:styleId="DocumentMapChar">
    <w:name w:val="Document Map Char"/>
    <w:basedOn w:val="DefaultParagraphFont"/>
    <w:link w:val="DocumentMap"/>
    <w:uiPriority w:val="99"/>
    <w:semiHidden/>
    <w:rsid w:val="00822C22"/>
    <w:rPr>
      <w:rFonts w:ascii="Lucida Grande" w:hAnsi="Lucida Grande" w:cs="Lucida Grande"/>
    </w:rPr>
  </w:style>
  <w:style w:type="paragraph" w:customStyle="1" w:styleId="Emphasis1">
    <w:name w:val="Emphasis1"/>
    <w:basedOn w:val="Normal"/>
    <w:uiPriority w:val="7"/>
    <w:qFormat/>
    <w:rsid w:val="00822C22"/>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822C22"/>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822C22"/>
    <w:rPr>
      <w:b/>
      <w:bCs/>
    </w:rPr>
  </w:style>
  <w:style w:type="character" w:customStyle="1" w:styleId="wikiexternallink">
    <w:name w:val="wikiexternallink"/>
    <w:basedOn w:val="DefaultParagraphFont"/>
    <w:rsid w:val="00822C22"/>
  </w:style>
  <w:style w:type="character" w:customStyle="1" w:styleId="wikigeneratedlinkcontent">
    <w:name w:val="wikigeneratedlinkcontent"/>
    <w:basedOn w:val="DefaultParagraphFont"/>
    <w:rsid w:val="00822C22"/>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22C22"/>
    <w:pPr>
      <w:spacing w:after="0" w:line="240" w:lineRule="auto"/>
    </w:pPr>
    <w:rPr>
      <w:sz w:val="26"/>
      <w:u w:val="single"/>
    </w:rPr>
  </w:style>
  <w:style w:type="paragraph" w:customStyle="1" w:styleId="Tag2">
    <w:name w:val="Tag2"/>
    <w:basedOn w:val="Normal"/>
    <w:qFormat/>
    <w:rsid w:val="00822C22"/>
    <w:rPr>
      <w:rFonts w:ascii="Arial" w:hAnsi="Arial" w:cs="Arial"/>
      <w:b/>
      <w:sz w:val="20"/>
    </w:rPr>
  </w:style>
  <w:style w:type="paragraph" w:customStyle="1" w:styleId="cardtext">
    <w:name w:val="card text"/>
    <w:basedOn w:val="Normal"/>
    <w:link w:val="cardtextChar"/>
    <w:qFormat/>
    <w:rsid w:val="00822C22"/>
    <w:pPr>
      <w:ind w:left="288" w:right="288"/>
    </w:pPr>
  </w:style>
  <w:style w:type="character" w:customStyle="1" w:styleId="cardtextChar">
    <w:name w:val="card text Char"/>
    <w:link w:val="cardtext"/>
    <w:rsid w:val="00822C22"/>
    <w:rPr>
      <w:rFonts w:ascii="Calibri" w:hAnsi="Calibri" w:cs="Calibri"/>
    </w:rPr>
  </w:style>
  <w:style w:type="character" w:customStyle="1" w:styleId="latin24compacttimestamp-2v7xiq">
    <w:name w:val="latin24compacttimestamp-2v7xiq"/>
    <w:basedOn w:val="DefaultParagraphFont"/>
    <w:rsid w:val="00822C22"/>
  </w:style>
  <w:style w:type="paragraph" w:customStyle="1" w:styleId="Emphasize">
    <w:name w:val="Emphasize"/>
    <w:basedOn w:val="Normal"/>
    <w:uiPriority w:val="7"/>
    <w:qFormat/>
    <w:rsid w:val="00822C2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822C2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iteSpacing">
    <w:name w:val="Cite Spacing"/>
    <w:uiPriority w:val="4"/>
    <w:qFormat/>
    <w:rsid w:val="00822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23" Type="http://schemas.openxmlformats.org/officeDocument/2006/relationships/theme" Target="theme/theme1.xml"/><Relationship Id="rId10" Type="http://schemas.openxmlformats.org/officeDocument/2006/relationships/hyperlink" Target="https://www.nature.com/articles/s41587-021-00999-0.pdf" TargetMode="External"/><Relationship Id="rId19" Type="http://schemas.openxmlformats.org/officeDocument/2006/relationships/hyperlink" Target="https://www.bbvaopenmind.com/en/articles/technological-wild-cards-existential-risk-and-a-changing-humanity/)//"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25269</Words>
  <Characters>144035</Characters>
  <Application>Microsoft Office Word</Application>
  <DocSecurity>0</DocSecurity>
  <Lines>1200</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2021-10-30T22:50:00Z</dcterms:created>
  <dcterms:modified xsi:type="dcterms:W3CDTF">2021-10-30T22:51:00Z</dcterms:modified>
</cp:coreProperties>
</file>