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095EE" w14:textId="4FE79E04" w:rsidR="00290506" w:rsidRDefault="00290506" w:rsidP="00290506">
      <w:pPr>
        <w:pStyle w:val="Heading1"/>
      </w:pPr>
      <w:r>
        <w:t>Loyola RD 4</w:t>
      </w:r>
    </w:p>
    <w:p w14:paraId="6DA4A333" w14:textId="106E74A4" w:rsidR="00290506" w:rsidRDefault="00290506" w:rsidP="00290506">
      <w:pPr>
        <w:pStyle w:val="Heading3"/>
      </w:pPr>
      <w:r>
        <w:t>1AC</w:t>
      </w:r>
      <w:r w:rsidR="00875DB6">
        <w:t>---</w:t>
      </w:r>
      <w:r>
        <w:t>Innovation</w:t>
      </w:r>
    </w:p>
    <w:p w14:paraId="6015D044" w14:textId="77777777" w:rsidR="00290506" w:rsidRDefault="00290506" w:rsidP="00290506">
      <w:pPr>
        <w:pStyle w:val="Heading4"/>
      </w:pPr>
      <w:r>
        <w:t xml:space="preserve">Advantage 1 is Innovation – </w:t>
      </w:r>
    </w:p>
    <w:p w14:paraId="3FE39A8B" w14:textId="77777777" w:rsidR="00290506" w:rsidRDefault="00290506" w:rsidP="00290506">
      <w:pPr>
        <w:pStyle w:val="Heading4"/>
      </w:pPr>
      <w:r>
        <w:t xml:space="preserve">The Advantage is Innovation - </w:t>
      </w:r>
    </w:p>
    <w:p w14:paraId="19AC982C" w14:textId="77777777" w:rsidR="00290506" w:rsidRDefault="00290506" w:rsidP="00290506">
      <w:pPr>
        <w:pStyle w:val="Heading4"/>
      </w:pPr>
      <w:r>
        <w:t xml:space="preserve">We are in an innovation crisis – up to 80% of all new patents are not </w:t>
      </w:r>
      <w:r>
        <w:rPr>
          <w:u w:val="single"/>
        </w:rPr>
        <w:t>new drugs</w:t>
      </w:r>
      <w:r>
        <w:t xml:space="preserve"> but </w:t>
      </w:r>
      <w:r>
        <w:rPr>
          <w:u w:val="single"/>
        </w:rPr>
        <w:t>old ones</w:t>
      </w:r>
      <w:r>
        <w:t>.</w:t>
      </w:r>
    </w:p>
    <w:p w14:paraId="0D568304" w14:textId="77777777" w:rsidR="00290506" w:rsidRPr="005B38BB" w:rsidRDefault="00290506" w:rsidP="00290506">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xml:space="preserve">] </w:t>
      </w:r>
      <w:proofErr w:type="spellStart"/>
      <w:r>
        <w:t>sid</w:t>
      </w:r>
      <w:proofErr w:type="spellEnd"/>
      <w:r>
        <w:t xml:space="preserve"> recut Adam</w:t>
      </w:r>
    </w:p>
    <w:p w14:paraId="4AECD851" w14:textId="77777777" w:rsidR="00290506" w:rsidRPr="00841860" w:rsidRDefault="00290506" w:rsidP="00290506">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BC3270">
        <w:rPr>
          <w:rStyle w:val="StyleUnderline"/>
          <w:highlight w:val="cyan"/>
        </w:rPr>
        <w:t>current</w:t>
      </w:r>
      <w:r w:rsidRPr="003F25F2">
        <w:rPr>
          <w:rStyle w:val="StyleUnderline"/>
        </w:rPr>
        <w:t xml:space="preserve"> state of </w:t>
      </w:r>
      <w:r w:rsidRPr="00BC3270">
        <w:rPr>
          <w:rStyle w:val="StyleUnderline"/>
          <w:highlight w:val="cyan"/>
        </w:rPr>
        <w:t>affairs</w:t>
      </w:r>
      <w:r w:rsidRPr="003F25F2">
        <w:rPr>
          <w:rStyle w:val="StyleUnderline"/>
        </w:rPr>
        <w:t xml:space="preserve"> is </w:t>
      </w:r>
      <w:r w:rsidRPr="00BC3270">
        <w:rPr>
          <w:rStyle w:val="StyleUnderline"/>
          <w:highlight w:val="cyan"/>
        </w:rPr>
        <w:t>harming</w:t>
      </w:r>
      <w:r w:rsidRPr="003F25F2">
        <w:rPr>
          <w:rStyle w:val="StyleUnderline"/>
        </w:rPr>
        <w:t xml:space="preserve"> </w:t>
      </w:r>
      <w:r w:rsidRPr="00BC3270">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BC3270">
        <w:rPr>
          <w:rStyle w:val="StyleUnderline"/>
          <w:highlight w:val="cyan"/>
        </w:rPr>
        <w:t>companies</w:t>
      </w:r>
      <w:r w:rsidRPr="003F25F2">
        <w:rPr>
          <w:rStyle w:val="StyleUnderline"/>
        </w:rPr>
        <w:t xml:space="preserve"> are </w:t>
      </w:r>
      <w:r w:rsidRPr="00BC3270">
        <w:rPr>
          <w:rStyle w:val="StyleUnderline"/>
          <w:highlight w:val="cyan"/>
        </w:rPr>
        <w:t>focusing</w:t>
      </w:r>
      <w:r w:rsidRPr="003F25F2">
        <w:rPr>
          <w:rStyle w:val="StyleUnderline"/>
        </w:rPr>
        <w:t xml:space="preserve"> their </w:t>
      </w:r>
      <w:r w:rsidRPr="000E1FCB">
        <w:rPr>
          <w:rStyle w:val="StyleUnderline"/>
          <w:highlight w:val="cyan"/>
        </w:rPr>
        <w:t>time</w:t>
      </w:r>
      <w:r w:rsidRPr="003F25F2">
        <w:rPr>
          <w:rStyle w:val="StyleUnderline"/>
        </w:rPr>
        <w:t xml:space="preserve"> and effort </w:t>
      </w:r>
      <w:r w:rsidRPr="00BC3270">
        <w:rPr>
          <w:rStyle w:val="StyleUnderline"/>
          <w:highlight w:val="cyan"/>
        </w:rPr>
        <w:t>extending</w:t>
      </w:r>
      <w:r w:rsidRPr="003F25F2">
        <w:rPr>
          <w:rStyle w:val="StyleUnderline"/>
        </w:rPr>
        <w:t xml:space="preserve"> the </w:t>
      </w:r>
      <w:r w:rsidRPr="00BC3270">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BC3270">
        <w:rPr>
          <w:rStyle w:val="StyleUnderline"/>
          <w:highlight w:val="cyan"/>
        </w:rPr>
        <w:t>Rather than</w:t>
      </w:r>
      <w:r w:rsidRPr="003F25F2">
        <w:rPr>
          <w:rStyle w:val="StyleUnderline"/>
        </w:rPr>
        <w:t xml:space="preserve"> creating </w:t>
      </w:r>
      <w:r w:rsidRPr="00BC3270">
        <w:rPr>
          <w:rStyle w:val="StyleUnderline"/>
          <w:highlight w:val="cyan"/>
        </w:rPr>
        <w:t>new medicines</w:t>
      </w:r>
      <w:r w:rsidRPr="003F25F2">
        <w:rPr>
          <w:rStyle w:val="StyleUnderline"/>
        </w:rPr>
        <w:t xml:space="preserve">, pharmaceutical </w:t>
      </w:r>
      <w:r w:rsidRPr="00BC3270">
        <w:rPr>
          <w:rStyle w:val="StyleUnderline"/>
          <w:highlight w:val="cyan"/>
        </w:rPr>
        <w:t>companies are recycling</w:t>
      </w:r>
      <w:r w:rsidRPr="003F25F2">
        <w:rPr>
          <w:rStyle w:val="StyleUnderline"/>
        </w:rPr>
        <w:t xml:space="preserve"> and repurposing old ones. I</w:t>
      </w:r>
      <w:r w:rsidRPr="00841860">
        <w:t xml:space="preserve">n fact, </w:t>
      </w:r>
      <w:r w:rsidRPr="00BC3270">
        <w:rPr>
          <w:rStyle w:val="StyleUnderline"/>
          <w:highlight w:val="cyan"/>
        </w:rPr>
        <w:t>78% of</w:t>
      </w:r>
      <w:r w:rsidRPr="003F25F2">
        <w:rPr>
          <w:rStyle w:val="StyleUnderline"/>
        </w:rPr>
        <w:t xml:space="preserve"> the drugs associated with </w:t>
      </w:r>
      <w:r w:rsidRPr="00BC3270">
        <w:rPr>
          <w:rStyle w:val="StyleUnderline"/>
          <w:highlight w:val="cyan"/>
        </w:rPr>
        <w:t>new patents</w:t>
      </w:r>
      <w:r w:rsidRPr="00841860">
        <w:t xml:space="preserve"> in the FDA’s records were </w:t>
      </w:r>
      <w:r w:rsidRPr="003F25F2">
        <w:rPr>
          <w:rStyle w:val="StyleUnderline"/>
        </w:rPr>
        <w:t xml:space="preserve">not new drugs coming </w:t>
      </w:r>
      <w:r w:rsidRPr="00734A80">
        <w:rPr>
          <w:rStyle w:val="StyleUnderline"/>
          <w:highlight w:val="cyan"/>
        </w:rPr>
        <w:t>on</w:t>
      </w:r>
      <w:r w:rsidRPr="003F25F2">
        <w:rPr>
          <w:rStyle w:val="StyleUnderline"/>
        </w:rPr>
        <w:t xml:space="preserve"> the market, but </w:t>
      </w:r>
      <w:r w:rsidRPr="00BC3270">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BC3270">
        <w:rPr>
          <w:rStyle w:val="StyleUnderline"/>
          <w:highlight w:val="cyan"/>
        </w:rPr>
        <w:t>40%</w:t>
      </w:r>
      <w:r w:rsidRPr="003F25F2">
        <w:rPr>
          <w:rStyle w:val="StyleUnderline"/>
        </w:rPr>
        <w:t xml:space="preserve"> of all drugs available on the market </w:t>
      </w:r>
      <w:r w:rsidRPr="00BC3270">
        <w:rPr>
          <w:rStyle w:val="StyleUnderline"/>
          <w:highlight w:val="cyan"/>
        </w:rPr>
        <w:t>created additional</w:t>
      </w:r>
      <w:r w:rsidRPr="003F25F2">
        <w:rPr>
          <w:rStyle w:val="StyleUnderline"/>
        </w:rPr>
        <w:t xml:space="preserve"> market </w:t>
      </w:r>
      <w:r w:rsidRPr="00BC3270">
        <w:rPr>
          <w:rStyle w:val="StyleUnderline"/>
          <w:highlight w:val="cyan"/>
        </w:rPr>
        <w:t>barriers</w:t>
      </w:r>
      <w:r w:rsidRPr="003F25F2">
        <w:rPr>
          <w:rStyle w:val="StyleUnderline"/>
        </w:rPr>
        <w:t xml:space="preserve"> by </w:t>
      </w:r>
      <w:r w:rsidRPr="00BC3270">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B33672D" w14:textId="77777777" w:rsidR="00290506" w:rsidRDefault="00290506" w:rsidP="0029050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E0A1BAF" w14:textId="77777777" w:rsidR="00290506" w:rsidRPr="00791206" w:rsidRDefault="00290506" w:rsidP="0029050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4D50FF8" w14:textId="77777777" w:rsidR="00290506" w:rsidRPr="00E974A9" w:rsidRDefault="00290506" w:rsidP="00290506">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CD27F9F" w14:textId="77777777" w:rsidR="00290506" w:rsidRDefault="00290506" w:rsidP="0029050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276F17F" w14:textId="77777777" w:rsidR="00290506" w:rsidRDefault="00290506" w:rsidP="00290506">
      <w:pPr>
        <w:pStyle w:val="ListParagraph"/>
        <w:numPr>
          <w:ilvl w:val="0"/>
          <w:numId w:val="12"/>
        </w:numPr>
      </w:pPr>
      <w:r>
        <w:t>AT Advantage CPs to solve Drug Prices</w:t>
      </w:r>
    </w:p>
    <w:p w14:paraId="781B5CD7" w14:textId="77777777" w:rsidR="00290506" w:rsidRDefault="00290506" w:rsidP="00290506">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CC59DCA" w14:textId="77777777" w:rsidR="00290506" w:rsidRPr="00CA120B" w:rsidRDefault="00290506" w:rsidP="00290506">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443279F" w14:textId="77777777" w:rsidR="00290506" w:rsidRDefault="00290506" w:rsidP="0029050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F53E56A" w14:textId="77777777" w:rsidR="00290506" w:rsidRPr="00E2724F" w:rsidRDefault="00290506" w:rsidP="00290506">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4094E781" w14:textId="77777777" w:rsidR="00290506" w:rsidRPr="001948D4" w:rsidRDefault="002E494D" w:rsidP="00290506">
      <w:pPr>
        <w:rPr>
          <w:sz w:val="16"/>
        </w:rPr>
      </w:pPr>
      <w:hyperlink r:id="rId10" w:tgtFrame="_blank" w:history="1">
        <w:r w:rsidR="00290506" w:rsidRPr="00E2724F">
          <w:rPr>
            <w:rStyle w:val="StyleUnderline"/>
          </w:rPr>
          <w:t>The United Nations</w:t>
        </w:r>
      </w:hyperlink>
      <w:r w:rsidR="00290506">
        <w:t xml:space="preserve"> </w:t>
      </w:r>
      <w:r w:rsidR="00290506" w:rsidRPr="003C32B5">
        <w:rPr>
          <w:sz w:val="16"/>
        </w:rPr>
        <w:t xml:space="preserve">has </w:t>
      </w:r>
      <w:r w:rsidR="00290506" w:rsidRPr="00E2724F">
        <w:rPr>
          <w:rStyle w:val="StyleUnderline"/>
        </w:rPr>
        <w:t xml:space="preserve">called </w:t>
      </w:r>
      <w:r w:rsidR="00290506" w:rsidRPr="003C32B5">
        <w:rPr>
          <w:rStyle w:val="Emphasis"/>
        </w:rPr>
        <w:t>antimicrobial resistance</w:t>
      </w:r>
      <w:r w:rsidR="00290506" w:rsidRPr="00E2724F">
        <w:rPr>
          <w:rStyle w:val="StyleUnderline"/>
        </w:rPr>
        <w:t xml:space="preserve"> a “</w:t>
      </w:r>
      <w:r w:rsidR="00290506" w:rsidRPr="003C32B5">
        <w:rPr>
          <w:rStyle w:val="Emphasis"/>
        </w:rPr>
        <w:t>global crisis</w:t>
      </w:r>
      <w:r w:rsidR="00290506" w:rsidRPr="003C32B5">
        <w:rPr>
          <w:sz w:val="16"/>
        </w:rPr>
        <w:t>.”</w:t>
      </w:r>
      <w:r w:rsidR="00290506">
        <w:rPr>
          <w:sz w:val="16"/>
        </w:rPr>
        <w:t xml:space="preserve"> </w:t>
      </w:r>
      <w:r w:rsidR="00290506" w:rsidRPr="00E2724F">
        <w:rPr>
          <w:rStyle w:val="StyleUnderline"/>
        </w:rPr>
        <w:t xml:space="preserve">With </w:t>
      </w:r>
      <w:r w:rsidR="00290506" w:rsidRPr="00E3202C">
        <w:rPr>
          <w:rStyle w:val="StyleUnderline"/>
          <w:highlight w:val="green"/>
        </w:rPr>
        <w:t xml:space="preserve">the </w:t>
      </w:r>
      <w:hyperlink r:id="rId11" w:tgtFrame="_blank" w:history="1">
        <w:r w:rsidR="00290506" w:rsidRPr="00E3202C">
          <w:rPr>
            <w:rStyle w:val="StyleUnderline"/>
            <w:highlight w:val="green"/>
          </w:rPr>
          <w:t>rise in superbugs</w:t>
        </w:r>
      </w:hyperlink>
      <w:r w:rsidR="00290506">
        <w:rPr>
          <w:rStyle w:val="StyleUnderline"/>
        </w:rPr>
        <w:t xml:space="preserve"> </w:t>
      </w:r>
      <w:r w:rsidR="00290506" w:rsidRPr="00E2724F">
        <w:rPr>
          <w:rStyle w:val="StyleUnderline"/>
        </w:rPr>
        <w:t>across the globe</w:t>
      </w:r>
      <w:r w:rsidR="00290506" w:rsidRPr="003C32B5">
        <w:rPr>
          <w:sz w:val="16"/>
        </w:rPr>
        <w:t xml:space="preserve">, common </w:t>
      </w:r>
      <w:r w:rsidR="00290506" w:rsidRPr="00E2724F">
        <w:rPr>
          <w:rStyle w:val="StyleUnderline"/>
        </w:rPr>
        <w:t>infections are becoming harder to treat</w:t>
      </w:r>
      <w:r w:rsidR="00290506" w:rsidRPr="003C32B5">
        <w:rPr>
          <w:sz w:val="16"/>
        </w:rPr>
        <w:t xml:space="preserve">, </w:t>
      </w:r>
      <w:r w:rsidR="00290506" w:rsidRPr="00E2724F">
        <w:rPr>
          <w:rStyle w:val="StyleUnderline"/>
        </w:rPr>
        <w:t>and lifesaving procedures riskier</w:t>
      </w:r>
      <w:r w:rsidR="00290506" w:rsidRPr="003C32B5">
        <w:rPr>
          <w:sz w:val="16"/>
        </w:rPr>
        <w:t xml:space="preserve"> to perform. </w:t>
      </w:r>
      <w:r w:rsidR="00290506" w:rsidRPr="003C32B5">
        <w:rPr>
          <w:rStyle w:val="Emphasis"/>
        </w:rPr>
        <w:t>Drug-resistant infections</w:t>
      </w:r>
      <w:r w:rsidR="00290506" w:rsidRPr="00E2724F">
        <w:rPr>
          <w:rStyle w:val="StyleUnderline"/>
        </w:rPr>
        <w:t xml:space="preserve"> result in</w:t>
      </w:r>
      <w:r w:rsidR="00290506" w:rsidRPr="003C32B5">
        <w:rPr>
          <w:sz w:val="16"/>
        </w:rPr>
        <w:t xml:space="preserve"> about </w:t>
      </w:r>
      <w:r w:rsidR="00290506" w:rsidRPr="00E2724F">
        <w:rPr>
          <w:rStyle w:val="StyleUnderline"/>
        </w:rPr>
        <w:t>700,000 deaths per year</w:t>
      </w:r>
      <w:r w:rsidR="00290506" w:rsidRPr="003C32B5">
        <w:rPr>
          <w:sz w:val="16"/>
        </w:rPr>
        <w:t>, with at least 230,000 of those deaths due to multidrug resistant tuberculosis,</w:t>
      </w:r>
      <w:r w:rsidR="00290506">
        <w:rPr>
          <w:sz w:val="16"/>
        </w:rPr>
        <w:t xml:space="preserve"> </w:t>
      </w:r>
      <w:hyperlink r:id="rId12" w:tgtFrame="_blank" w:history="1">
        <w:r w:rsidR="00290506" w:rsidRPr="00E2724F">
          <w:rPr>
            <w:rStyle w:val="StyleUnderline"/>
          </w:rPr>
          <w:t>according to</w:t>
        </w:r>
        <w:r w:rsidR="00290506" w:rsidRPr="003C32B5">
          <w:rPr>
            <w:rStyle w:val="Hyperlink"/>
            <w:sz w:val="16"/>
          </w:rPr>
          <w:t xml:space="preserve"> a groundbreaking report from </w:t>
        </w:r>
        <w:r w:rsidR="00290506" w:rsidRPr="003C32B5">
          <w:rPr>
            <w:rStyle w:val="StyleUnderline"/>
          </w:rPr>
          <w:t>the World Health Organization (WHO).</w:t>
        </w:r>
      </w:hyperlink>
      <w:r w:rsidR="00290506">
        <w:rPr>
          <w:sz w:val="16"/>
        </w:rPr>
        <w:t xml:space="preserve"> </w:t>
      </w:r>
      <w:r w:rsidR="00290506" w:rsidRPr="003C32B5">
        <w:rPr>
          <w:sz w:val="16"/>
        </w:rPr>
        <w:t xml:space="preserve">Given that antibiotic resistance is present in every country, </w:t>
      </w:r>
      <w:r w:rsidR="00290506" w:rsidRPr="003C32B5">
        <w:rPr>
          <w:rStyle w:val="StyleUnderline"/>
        </w:rPr>
        <w:t>antimicrobial resistance</w:t>
      </w:r>
      <w:r w:rsidR="00290506" w:rsidRPr="003C32B5">
        <w:rPr>
          <w:sz w:val="16"/>
        </w:rPr>
        <w:t xml:space="preserve"> (AMR) now </w:t>
      </w:r>
      <w:r w:rsidR="00290506" w:rsidRPr="00E3202C">
        <w:rPr>
          <w:rStyle w:val="StyleUnderline"/>
          <w:highlight w:val="green"/>
        </w:rPr>
        <w:t xml:space="preserve">represents a </w:t>
      </w:r>
      <w:r w:rsidR="00290506" w:rsidRPr="00E3202C">
        <w:rPr>
          <w:rStyle w:val="Emphasis"/>
          <w:highlight w:val="green"/>
        </w:rPr>
        <w:t>global health crisis</w:t>
      </w:r>
      <w:r w:rsidR="00290506" w:rsidRPr="003C32B5">
        <w:rPr>
          <w:sz w:val="16"/>
        </w:rPr>
        <w:t>, according to the UN, which has urged immediate, coordinated and global action to prevent a potentially devastating health and financial crisis.</w:t>
      </w:r>
      <w:r w:rsidR="00290506">
        <w:rPr>
          <w:sz w:val="16"/>
        </w:rPr>
        <w:t xml:space="preserve"> </w:t>
      </w:r>
      <w:r w:rsidR="00290506" w:rsidRPr="003C32B5">
        <w:rPr>
          <w:rStyle w:val="StyleUnderline"/>
        </w:rPr>
        <w:t xml:space="preserve">With the </w:t>
      </w:r>
      <w:r w:rsidR="00290506" w:rsidRPr="00E3202C">
        <w:rPr>
          <w:rStyle w:val="Emphasis"/>
          <w:highlight w:val="green"/>
        </w:rPr>
        <w:t>rising</w:t>
      </w:r>
      <w:r w:rsidR="00290506" w:rsidRPr="003C32B5">
        <w:rPr>
          <w:rStyle w:val="Emphasis"/>
        </w:rPr>
        <w:t xml:space="preserve"> rates</w:t>
      </w:r>
      <w:r w:rsidR="00290506" w:rsidRPr="003C32B5">
        <w:rPr>
          <w:rStyle w:val="StyleUnderline"/>
        </w:rPr>
        <w:t xml:space="preserve"> of </w:t>
      </w:r>
      <w:r w:rsidR="00290506" w:rsidRPr="00E3202C">
        <w:rPr>
          <w:rStyle w:val="StyleUnderline"/>
          <w:highlight w:val="green"/>
        </w:rPr>
        <w:t>AMR</w:t>
      </w:r>
      <w:r w:rsidR="00290506" w:rsidRPr="003C32B5">
        <w:rPr>
          <w:sz w:val="16"/>
        </w:rPr>
        <w:t xml:space="preserve"> -- including antivirals, antibiotics, and antifungals -- </w:t>
      </w:r>
      <w:r w:rsidR="00290506" w:rsidRPr="003C32B5">
        <w:rPr>
          <w:rStyle w:val="StyleUnderline"/>
        </w:rPr>
        <w:t xml:space="preserve">estimates from the WHO show that AMR </w:t>
      </w:r>
      <w:r w:rsidR="00290506" w:rsidRPr="00E3202C">
        <w:rPr>
          <w:rStyle w:val="StyleUnderline"/>
          <w:highlight w:val="green"/>
        </w:rPr>
        <w:t xml:space="preserve">may cause </w:t>
      </w:r>
      <w:r w:rsidR="00290506" w:rsidRPr="00E3202C">
        <w:rPr>
          <w:rStyle w:val="Emphasis"/>
          <w:highlight w:val="green"/>
        </w:rPr>
        <w:t>10 million deaths every year</w:t>
      </w:r>
      <w:r w:rsidR="00290506" w:rsidRPr="003C32B5">
        <w:rPr>
          <w:sz w:val="16"/>
        </w:rPr>
        <w:t xml:space="preserve"> by 2050, send 24 million people into extreme poverty by 2030, </w:t>
      </w:r>
      <w:r w:rsidR="00290506" w:rsidRPr="003C32B5">
        <w:rPr>
          <w:rStyle w:val="StyleUnderline"/>
        </w:rPr>
        <w:t>and lead to a financial crisis as severe as</w:t>
      </w:r>
      <w:r w:rsidR="00290506" w:rsidRPr="003C32B5">
        <w:rPr>
          <w:sz w:val="16"/>
        </w:rPr>
        <w:t xml:space="preserve"> the on the U.S. experienced in </w:t>
      </w:r>
      <w:r w:rsidR="00290506" w:rsidRPr="003C32B5">
        <w:rPr>
          <w:rStyle w:val="StyleUnderline"/>
        </w:rPr>
        <w:t>2008</w:t>
      </w:r>
      <w:r w:rsidR="00290506" w:rsidRPr="003C32B5">
        <w:rPr>
          <w:sz w:val="16"/>
        </w:rPr>
        <w:t>.</w:t>
      </w:r>
      <w:r w:rsidR="00290506">
        <w:rPr>
          <w:sz w:val="16"/>
        </w:rPr>
        <w:t xml:space="preserve"> </w:t>
      </w:r>
      <w:r w:rsidR="00290506" w:rsidRPr="003C32B5">
        <w:rPr>
          <w:rStyle w:val="StyleUnderline"/>
        </w:rPr>
        <w:t xml:space="preserve">Antimicrobial </w:t>
      </w:r>
      <w:r w:rsidR="00290506" w:rsidRPr="00E3202C">
        <w:rPr>
          <w:rStyle w:val="StyleUnderline"/>
          <w:highlight w:val="green"/>
        </w:rPr>
        <w:t>resistance develops when germs</w:t>
      </w:r>
      <w:r w:rsidR="00290506" w:rsidRPr="003C32B5">
        <w:rPr>
          <w:sz w:val="16"/>
        </w:rPr>
        <w:t xml:space="preserve"> like bacteria and fungi are able to “</w:t>
      </w:r>
      <w:r w:rsidR="00290506" w:rsidRPr="00E3202C">
        <w:rPr>
          <w:rStyle w:val="StyleUnderline"/>
          <w:highlight w:val="green"/>
        </w:rPr>
        <w:t>defeat</w:t>
      </w:r>
      <w:r w:rsidR="00290506" w:rsidRPr="003C32B5">
        <w:rPr>
          <w:sz w:val="16"/>
        </w:rPr>
        <w:t xml:space="preserve"> the </w:t>
      </w:r>
      <w:r w:rsidR="00290506" w:rsidRPr="00E3202C">
        <w:rPr>
          <w:rStyle w:val="StyleUnderline"/>
          <w:highlight w:val="green"/>
        </w:rPr>
        <w:t>drugs</w:t>
      </w:r>
      <w:r w:rsidR="00290506" w:rsidRPr="003C32B5">
        <w:rPr>
          <w:rStyle w:val="StyleUnderline"/>
        </w:rPr>
        <w:t xml:space="preserve"> designed to kill them</w:t>
      </w:r>
      <w:r w:rsidR="00290506" w:rsidRPr="003C32B5">
        <w:rPr>
          <w:sz w:val="16"/>
        </w:rPr>
        <w:t xml:space="preserve">,” according to the Centers for Disease Control and Prevention. Through a biologic “survival of the fittest,” </w:t>
      </w:r>
      <w:r w:rsidR="00290506" w:rsidRPr="003C32B5">
        <w:rPr>
          <w:rStyle w:val="StyleUnderline"/>
        </w:rPr>
        <w:t>germs</w:t>
      </w:r>
      <w:r w:rsidR="00290506" w:rsidRPr="003C32B5">
        <w:rPr>
          <w:sz w:val="16"/>
        </w:rPr>
        <w:t xml:space="preserve"> that are </w:t>
      </w:r>
      <w:r w:rsidR="00290506" w:rsidRPr="003C32B5">
        <w:rPr>
          <w:rStyle w:val="StyleUnderline"/>
        </w:rPr>
        <w:t xml:space="preserve">not killed by antimicrobials and </w:t>
      </w:r>
      <w:r w:rsidR="00290506" w:rsidRPr="003C32B5">
        <w:rPr>
          <w:rStyle w:val="Emphasis"/>
        </w:rPr>
        <w:t>continue to grow</w:t>
      </w:r>
      <w:r w:rsidR="00290506" w:rsidRPr="003C32B5">
        <w:rPr>
          <w:sz w:val="16"/>
        </w:rPr>
        <w:t xml:space="preserve">. WHO explains that “poor infection control, inadequate sanitary conditions and inappropriate food handling encourage the spread” of AMR, </w:t>
      </w:r>
      <w:r w:rsidR="00290506" w:rsidRPr="003C32B5">
        <w:rPr>
          <w:rStyle w:val="StyleUnderline"/>
        </w:rPr>
        <w:t>which can lead to “</w:t>
      </w:r>
      <w:proofErr w:type="gramStart"/>
      <w:r w:rsidR="00290506" w:rsidRPr="003C32B5">
        <w:rPr>
          <w:rStyle w:val="Emphasis"/>
        </w:rPr>
        <w:t>superbugs.</w:t>
      </w:r>
      <w:proofErr w:type="gramEnd"/>
      <w:r w:rsidR="00290506" w:rsidRPr="003C32B5">
        <w:rPr>
          <w:sz w:val="16"/>
        </w:rPr>
        <w:t>” Those superbugs require powerful and oftentimes more expensive antimicrobials to treat.</w:t>
      </w:r>
      <w:r w:rsidR="00290506">
        <w:rPr>
          <w:sz w:val="16"/>
        </w:rPr>
        <w:t xml:space="preserve"> </w:t>
      </w:r>
      <w:r w:rsidR="00290506" w:rsidRPr="003C32B5">
        <w:rPr>
          <w:sz w:val="16"/>
        </w:rPr>
        <w:t xml:space="preserve">Examples of </w:t>
      </w:r>
      <w:r w:rsidR="00290506" w:rsidRPr="003C32B5">
        <w:rPr>
          <w:rStyle w:val="StyleUnderline"/>
        </w:rPr>
        <w:t>superbugs are far and</w:t>
      </w:r>
      <w:r w:rsidR="00290506" w:rsidRPr="003C32B5">
        <w:rPr>
          <w:sz w:val="16"/>
        </w:rPr>
        <w:t xml:space="preserve"> </w:t>
      </w:r>
      <w:r w:rsidR="00290506" w:rsidRPr="003C32B5">
        <w:rPr>
          <w:rStyle w:val="StyleUnderline"/>
        </w:rPr>
        <w:t>wide</w:t>
      </w:r>
      <w:r w:rsidR="00290506"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290506">
        <w:rPr>
          <w:sz w:val="16"/>
        </w:rPr>
        <w:t xml:space="preserve"> </w:t>
      </w:r>
      <w:r w:rsidR="00290506" w:rsidRPr="003C32B5">
        <w:rPr>
          <w:sz w:val="16"/>
          <w:szCs w:val="18"/>
        </w:rPr>
        <w:t>The people at the</w:t>
      </w:r>
      <w:r w:rsidR="00290506">
        <w:rPr>
          <w:sz w:val="16"/>
          <w:szCs w:val="18"/>
        </w:rPr>
        <w:t xml:space="preserve"> </w:t>
      </w:r>
      <w:hyperlink r:id="rId13" w:tgtFrame="_blank" w:history="1">
        <w:r w:rsidR="00290506" w:rsidRPr="003C32B5">
          <w:rPr>
            <w:rStyle w:val="Hyperlink"/>
            <w:sz w:val="16"/>
            <w:szCs w:val="18"/>
          </w:rPr>
          <w:t>highest risk for AMR</w:t>
        </w:r>
      </w:hyperlink>
      <w:r w:rsidR="00290506">
        <w:rPr>
          <w:sz w:val="16"/>
          <w:szCs w:val="18"/>
        </w:rPr>
        <w:t xml:space="preserve"> </w:t>
      </w:r>
      <w:r w:rsidR="00290506"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290506">
        <w:rPr>
          <w:sz w:val="16"/>
          <w:szCs w:val="18"/>
        </w:rPr>
        <w:t xml:space="preserve"> </w:t>
      </w:r>
      <w:hyperlink r:id="rId14" w:history="1">
        <w:r w:rsidR="00290506" w:rsidRPr="003C32B5">
          <w:rPr>
            <w:rStyle w:val="Hyperlink"/>
            <w:sz w:val="16"/>
            <w:szCs w:val="18"/>
          </w:rPr>
          <w:t>(MORE: Melissa Rivers talks about her father's suicide with Dr. Jennifer Ashton)</w:t>
        </w:r>
      </w:hyperlink>
      <w:r w:rsidR="00290506">
        <w:rPr>
          <w:sz w:val="16"/>
          <w:szCs w:val="18"/>
        </w:rPr>
        <w:t xml:space="preserve"> </w:t>
      </w:r>
      <w:r w:rsidR="00290506"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290506">
        <w:rPr>
          <w:sz w:val="16"/>
          <w:szCs w:val="18"/>
        </w:rPr>
        <w:t xml:space="preserve"> </w:t>
      </w:r>
      <w:r w:rsidR="00290506"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290506" w:rsidRPr="003C32B5">
        <w:rPr>
          <w:sz w:val="16"/>
          <w:szCs w:val="18"/>
        </w:rPr>
        <w:t>auris</w:t>
      </w:r>
      <w:proofErr w:type="spellEnd"/>
      <w:r w:rsidR="00290506" w:rsidRPr="003C32B5">
        <w:rPr>
          <w:sz w:val="16"/>
          <w:szCs w:val="18"/>
        </w:rPr>
        <w:t xml:space="preserve"> “came from multiple places, at the same time. It wasn’t just one organism that [evolved]” in a single location, Redfield added.</w:t>
      </w:r>
      <w:r w:rsidR="00290506">
        <w:rPr>
          <w:sz w:val="16"/>
          <w:szCs w:val="18"/>
        </w:rPr>
        <w:t xml:space="preserve"> </w:t>
      </w:r>
      <w:r w:rsidR="00290506"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290506">
        <w:rPr>
          <w:sz w:val="16"/>
          <w:szCs w:val="18"/>
        </w:rPr>
        <w:t xml:space="preserve"> </w:t>
      </w:r>
      <w:r w:rsidR="00290506" w:rsidRPr="003C32B5">
        <w:rPr>
          <w:sz w:val="16"/>
          <w:szCs w:val="18"/>
        </w:rPr>
        <w:t xml:space="preserve">WHO has also highlighted that the inappropriate use of antimicrobials in agriculture -- such as on farms and in animals -- may be an underappreciated cause of </w:t>
      </w:r>
      <w:proofErr w:type="gramStart"/>
      <w:r w:rsidR="00290506" w:rsidRPr="003C32B5">
        <w:rPr>
          <w:sz w:val="16"/>
          <w:szCs w:val="18"/>
        </w:rPr>
        <w:t>AMR.</w:t>
      </w:r>
      <w:proofErr w:type="gramEnd"/>
      <w:r w:rsidR="00290506">
        <w:rPr>
          <w:sz w:val="16"/>
          <w:szCs w:val="18"/>
        </w:rPr>
        <w:t xml:space="preserve"> </w:t>
      </w:r>
      <w:r w:rsidR="00290506" w:rsidRPr="003C32B5">
        <w:rPr>
          <w:sz w:val="16"/>
        </w:rPr>
        <w:t xml:space="preserve">Noting these trends, </w:t>
      </w:r>
      <w:r w:rsidR="00290506" w:rsidRPr="00E3202C">
        <w:rPr>
          <w:rStyle w:val="StyleUnderline"/>
          <w:highlight w:val="green"/>
        </w:rPr>
        <w:t>the WHO has urged</w:t>
      </w:r>
      <w:r w:rsidR="00290506" w:rsidRPr="003C32B5">
        <w:rPr>
          <w:rStyle w:val="StyleUnderline"/>
        </w:rPr>
        <w:t xml:space="preserve"> for</w:t>
      </w:r>
      <w:r w:rsidR="00290506" w:rsidRPr="003C32B5">
        <w:rPr>
          <w:sz w:val="16"/>
        </w:rPr>
        <w:t xml:space="preserve"> “</w:t>
      </w:r>
      <w:r w:rsidR="00290506" w:rsidRPr="003C32B5">
        <w:rPr>
          <w:rStyle w:val="Emphasis"/>
        </w:rPr>
        <w:t>coordinated action</w:t>
      </w:r>
      <w:r w:rsidR="00290506" w:rsidRPr="003C32B5">
        <w:rPr>
          <w:rStyle w:val="StyleUnderline"/>
        </w:rPr>
        <w:t>...to minimize the emergence and spread of antimicrobial resistance</w:t>
      </w:r>
      <w:r w:rsidR="00290506" w:rsidRPr="003C32B5">
        <w:rPr>
          <w:sz w:val="16"/>
        </w:rPr>
        <w:t xml:space="preserve">.” It urges all countries to make national action plans, </w:t>
      </w:r>
      <w:r w:rsidR="00290506" w:rsidRPr="003C32B5">
        <w:rPr>
          <w:rStyle w:val="StyleUnderline"/>
        </w:rPr>
        <w:t xml:space="preserve">with a focus on the </w:t>
      </w:r>
      <w:r w:rsidR="00290506" w:rsidRPr="00E3202C">
        <w:rPr>
          <w:rStyle w:val="StyleUnderline"/>
          <w:highlight w:val="green"/>
        </w:rPr>
        <w:t xml:space="preserve">development of </w:t>
      </w:r>
      <w:r w:rsidR="00290506" w:rsidRPr="00E3202C">
        <w:rPr>
          <w:rStyle w:val="Emphasis"/>
          <w:highlight w:val="green"/>
        </w:rPr>
        <w:t>new</w:t>
      </w:r>
      <w:r w:rsidR="00290506" w:rsidRPr="003C32B5">
        <w:rPr>
          <w:rStyle w:val="Emphasis"/>
        </w:rPr>
        <w:t xml:space="preserve"> antimicrobial </w:t>
      </w:r>
      <w:r w:rsidR="00290506" w:rsidRPr="00E3202C">
        <w:rPr>
          <w:rStyle w:val="Emphasis"/>
          <w:highlight w:val="green"/>
        </w:rPr>
        <w:t>medications</w:t>
      </w:r>
      <w:r w:rsidR="00290506" w:rsidRPr="003C32B5">
        <w:rPr>
          <w:rStyle w:val="StyleUnderline"/>
        </w:rPr>
        <w:t xml:space="preserve">, </w:t>
      </w:r>
      <w:r w:rsidR="00290506" w:rsidRPr="00E3202C">
        <w:rPr>
          <w:rStyle w:val="Emphasis"/>
          <w:highlight w:val="green"/>
        </w:rPr>
        <w:t>vaccines</w:t>
      </w:r>
      <w:r w:rsidR="00290506" w:rsidRPr="003C32B5">
        <w:rPr>
          <w:rStyle w:val="StyleUnderline"/>
        </w:rPr>
        <w:t xml:space="preserve">, </w:t>
      </w:r>
      <w:r w:rsidR="00290506" w:rsidRPr="00E3202C">
        <w:rPr>
          <w:rStyle w:val="StyleUnderline"/>
          <w:highlight w:val="green"/>
        </w:rPr>
        <w:t>and</w:t>
      </w:r>
      <w:r w:rsidR="00290506" w:rsidRPr="003C32B5">
        <w:rPr>
          <w:rStyle w:val="StyleUnderline"/>
        </w:rPr>
        <w:t xml:space="preserve"> careful </w:t>
      </w:r>
      <w:r w:rsidR="00290506" w:rsidRPr="00E3202C">
        <w:rPr>
          <w:rStyle w:val="StyleUnderline"/>
          <w:highlight w:val="green"/>
        </w:rPr>
        <w:t>antimicrobial use</w:t>
      </w:r>
      <w:r w:rsidR="00290506" w:rsidRPr="003C32B5">
        <w:rPr>
          <w:sz w:val="16"/>
        </w:rPr>
        <w:t>.</w:t>
      </w:r>
      <w:r w:rsidR="00290506">
        <w:rPr>
          <w:sz w:val="16"/>
        </w:rPr>
        <w:t xml:space="preserve"> </w:t>
      </w:r>
      <w:r w:rsidR="00290506" w:rsidRPr="003C32B5">
        <w:rPr>
          <w:rStyle w:val="StyleUnderline"/>
        </w:rPr>
        <w:t>Redfield emphasized</w:t>
      </w:r>
      <w:r w:rsidR="00290506" w:rsidRPr="003C32B5">
        <w:rPr>
          <w:sz w:val="16"/>
        </w:rPr>
        <w:t xml:space="preserve"> the importance of </w:t>
      </w:r>
      <w:r w:rsidR="00290506" w:rsidRPr="003C32B5">
        <w:rPr>
          <w:rStyle w:val="StyleUnderline"/>
        </w:rPr>
        <w:t>vaccination during the global superbug crisis</w:t>
      </w:r>
      <w:r w:rsidR="00290506" w:rsidRPr="003C32B5">
        <w:rPr>
          <w:sz w:val="16"/>
        </w:rPr>
        <w:t xml:space="preserve">, </w:t>
      </w:r>
      <w:r w:rsidR="00290506" w:rsidRPr="003C32B5">
        <w:rPr>
          <w:rStyle w:val="StyleUnderline"/>
        </w:rPr>
        <w:t>stating</w:t>
      </w:r>
      <w:r w:rsidR="00290506" w:rsidRPr="003C32B5">
        <w:rPr>
          <w:sz w:val="16"/>
        </w:rPr>
        <w:t xml:space="preserve"> that “</w:t>
      </w:r>
      <w:r w:rsidR="00290506" w:rsidRPr="003C32B5">
        <w:rPr>
          <w:rStyle w:val="StyleUnderline"/>
        </w:rPr>
        <w:t>the only way we have to eliminate an infection is vaccination</w:t>
      </w:r>
      <w:r w:rsidR="00290506" w:rsidRPr="003C32B5">
        <w:rPr>
          <w:sz w:val="16"/>
        </w:rPr>
        <w:t xml:space="preserve">.” He added that </w:t>
      </w:r>
      <w:r w:rsidR="00290506" w:rsidRPr="003C32B5">
        <w:rPr>
          <w:rStyle w:val="StyleUnderline"/>
        </w:rPr>
        <w:t xml:space="preserve">investing in </w:t>
      </w:r>
      <w:r w:rsidR="00290506" w:rsidRPr="00E3202C">
        <w:rPr>
          <w:rStyle w:val="Emphasis"/>
          <w:highlight w:val="green"/>
        </w:rPr>
        <w:t>innovation is key to solving the crisis</w:t>
      </w:r>
      <w:r w:rsidR="00290506" w:rsidRPr="003C32B5">
        <w:rPr>
          <w:rStyle w:val="Emphasis"/>
        </w:rPr>
        <w:t>.</w:t>
      </w:r>
      <w:r w:rsidR="00290506">
        <w:rPr>
          <w:sz w:val="16"/>
        </w:rPr>
        <w:t xml:space="preserve"> </w:t>
      </w:r>
      <w:r w:rsidR="00290506" w:rsidRPr="003C32B5">
        <w:rPr>
          <w:sz w:val="16"/>
        </w:rPr>
        <w:t xml:space="preserve">While WHO continues to advocate for superbug awareness, they warn that </w:t>
      </w:r>
      <w:r w:rsidR="00290506" w:rsidRPr="003C32B5">
        <w:rPr>
          <w:rStyle w:val="StyleUnderline"/>
        </w:rPr>
        <w:t>AMR has reversed “a century of progress in health.”</w:t>
      </w:r>
      <w:r w:rsidR="00290506">
        <w:rPr>
          <w:rStyle w:val="StyleUnderline"/>
        </w:rPr>
        <w:t xml:space="preserve"> </w:t>
      </w:r>
      <w:r w:rsidR="00290506" w:rsidRPr="003C32B5">
        <w:rPr>
          <w:sz w:val="16"/>
        </w:rPr>
        <w:t>The WHO added that “</w:t>
      </w:r>
      <w:r w:rsidR="00290506" w:rsidRPr="003C32B5">
        <w:rPr>
          <w:rStyle w:val="StyleUnderline"/>
        </w:rPr>
        <w:t xml:space="preserve">the </w:t>
      </w:r>
      <w:r w:rsidR="00290506" w:rsidRPr="00E3202C">
        <w:rPr>
          <w:rStyle w:val="StyleUnderline"/>
          <w:highlight w:val="green"/>
        </w:rPr>
        <w:t>challenges</w:t>
      </w:r>
      <w:r w:rsidR="00290506" w:rsidRPr="003C32B5">
        <w:rPr>
          <w:rStyle w:val="StyleUnderline"/>
        </w:rPr>
        <w:t xml:space="preserve"> of antimicrobial resistance</w:t>
      </w:r>
      <w:r w:rsidR="00290506" w:rsidRPr="003C32B5">
        <w:rPr>
          <w:sz w:val="16"/>
        </w:rPr>
        <w:t xml:space="preserve">” </w:t>
      </w:r>
      <w:r w:rsidR="00290506" w:rsidRPr="00E3202C">
        <w:rPr>
          <w:rStyle w:val="StyleUnderline"/>
          <w:highlight w:val="green"/>
        </w:rPr>
        <w:t>are</w:t>
      </w:r>
      <w:r w:rsidR="00290506" w:rsidRPr="003C32B5">
        <w:rPr>
          <w:sz w:val="16"/>
        </w:rPr>
        <w:t xml:space="preserve"> “</w:t>
      </w:r>
      <w:r w:rsidR="00290506" w:rsidRPr="00E3202C">
        <w:rPr>
          <w:rStyle w:val="Emphasis"/>
          <w:highlight w:val="green"/>
        </w:rPr>
        <w:t>not insurmountable</w:t>
      </w:r>
      <w:r w:rsidR="00290506" w:rsidRPr="003C32B5">
        <w:rPr>
          <w:sz w:val="16"/>
        </w:rPr>
        <w:t xml:space="preserve">,” and that </w:t>
      </w:r>
      <w:r w:rsidR="00290506" w:rsidRPr="003C32B5">
        <w:rPr>
          <w:rStyle w:val="StyleUnderline"/>
        </w:rPr>
        <w:t xml:space="preserve">coordinated </w:t>
      </w:r>
      <w:r w:rsidR="00290506" w:rsidRPr="00E3202C">
        <w:rPr>
          <w:rStyle w:val="StyleUnderline"/>
          <w:highlight w:val="green"/>
        </w:rPr>
        <w:t>action will</w:t>
      </w:r>
      <w:r w:rsidR="00290506" w:rsidRPr="003C32B5">
        <w:rPr>
          <w:sz w:val="16"/>
        </w:rPr>
        <w:t xml:space="preserve"> “help to </w:t>
      </w:r>
      <w:r w:rsidR="00290506" w:rsidRPr="003C32B5">
        <w:rPr>
          <w:rStyle w:val="StyleUnderline"/>
        </w:rPr>
        <w:t>save millions</w:t>
      </w:r>
      <w:r w:rsidR="00290506" w:rsidRPr="003C32B5">
        <w:rPr>
          <w:sz w:val="16"/>
        </w:rPr>
        <w:t xml:space="preserve"> of lives, </w:t>
      </w:r>
      <w:r w:rsidR="00290506" w:rsidRPr="003C32B5">
        <w:rPr>
          <w:rStyle w:val="StyleUnderline"/>
        </w:rPr>
        <w:t>preserve antimicrobials for generations</w:t>
      </w:r>
      <w:r w:rsidR="00290506" w:rsidRPr="003C32B5">
        <w:rPr>
          <w:sz w:val="16"/>
        </w:rPr>
        <w:t xml:space="preserve"> to come </w:t>
      </w:r>
      <w:r w:rsidR="00290506" w:rsidRPr="003C32B5">
        <w:rPr>
          <w:rStyle w:val="StyleUnderline"/>
        </w:rPr>
        <w:t xml:space="preserve">and </w:t>
      </w:r>
      <w:r w:rsidR="00290506" w:rsidRPr="00E3202C">
        <w:rPr>
          <w:rStyle w:val="Emphasis"/>
          <w:highlight w:val="green"/>
        </w:rPr>
        <w:t>secure the future</w:t>
      </w:r>
      <w:r w:rsidR="00290506" w:rsidRPr="00E3202C">
        <w:rPr>
          <w:rStyle w:val="StyleUnderline"/>
          <w:highlight w:val="green"/>
        </w:rPr>
        <w:t xml:space="preserve"> from drug-resistant diseases</w:t>
      </w:r>
      <w:r w:rsidR="00290506" w:rsidRPr="003C32B5">
        <w:rPr>
          <w:sz w:val="16"/>
        </w:rPr>
        <w:t>.”</w:t>
      </w:r>
    </w:p>
    <w:p w14:paraId="2B820B18" w14:textId="77777777" w:rsidR="00290506" w:rsidRPr="00E2724F" w:rsidRDefault="00290506" w:rsidP="00290506">
      <w:pPr>
        <w:pStyle w:val="Heading4"/>
      </w:pPr>
      <w:r>
        <w:t xml:space="preserve">Extinction - generic defense doesn’t apply. </w:t>
      </w:r>
    </w:p>
    <w:p w14:paraId="36F05948" w14:textId="77777777" w:rsidR="00290506" w:rsidRPr="00A10F89" w:rsidRDefault="00290506" w:rsidP="00290506">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D9DF686" w14:textId="77777777" w:rsidR="00290506" w:rsidRDefault="00290506" w:rsidP="00290506">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 xml:space="preserve">As threats go, this one is entirely predictable. The concept of a “black swan,” Nassim Nicholas </w:t>
      </w:r>
      <w:proofErr w:type="spellStart"/>
      <w:r w:rsidRPr="00A10F89">
        <w:rPr>
          <w:rStyle w:val="StyleUnderline"/>
        </w:rPr>
        <w:t>Taleb’s</w:t>
      </w:r>
      <w:proofErr w:type="spellEnd"/>
      <w:r w:rsidRPr="00A10F89">
        <w:rPr>
          <w:rStyle w:val="StyleUnderline"/>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t>
      </w:r>
      <w:proofErr w:type="spellStart"/>
      <w:r w:rsidRPr="00A10F89">
        <w:rPr>
          <w:rStyle w:val="StyleUnderline"/>
        </w:rPr>
        <w:t>Wucker</w:t>
      </w:r>
      <w:proofErr w:type="spellEnd"/>
      <w:r w:rsidRPr="00A10F89">
        <w:rPr>
          <w:rStyle w:val="StyleUnderline"/>
        </w:rPr>
        <w:t xml:space="preserve">,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Funding 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E3202C">
        <w:rPr>
          <w:rStyle w:val="StyleUnderline"/>
          <w:b/>
          <w:bCs/>
          <w:highlight w:val="green"/>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70074493" w14:textId="77777777" w:rsidR="00290506" w:rsidRDefault="00290506" w:rsidP="00290506">
      <w:pPr>
        <w:pStyle w:val="Heading4"/>
      </w:pPr>
      <w:r>
        <w:t xml:space="preserve">Denial of disease deaths is a form of Western </w:t>
      </w:r>
      <w:r>
        <w:rPr>
          <w:u w:val="single"/>
        </w:rPr>
        <w:t>geographic privilege</w:t>
      </w:r>
      <w:r>
        <w:t>.</w:t>
      </w:r>
    </w:p>
    <w:p w14:paraId="61DEA9B2" w14:textId="77777777" w:rsidR="00290506" w:rsidRPr="00047294" w:rsidRDefault="00290506" w:rsidP="00290506">
      <w:r w:rsidRPr="00047294">
        <w:rPr>
          <w:rStyle w:val="Style13ptBold"/>
        </w:rPr>
        <w:t>Campanella 20</w:t>
      </w:r>
      <w:r>
        <w:t xml:space="preserve"> </w:t>
      </w:r>
      <w:proofErr w:type="spellStart"/>
      <w:r w:rsidRPr="00047294">
        <w:t>Edoardo</w:t>
      </w:r>
      <w:proofErr w:type="spellEnd"/>
      <w:r w:rsidRPr="00047294">
        <w:t xml:space="preserve"> Campanella 4-10-2020 "The Invisible Killers"</w:t>
      </w:r>
      <w:r>
        <w:t xml:space="preserve"> </w:t>
      </w:r>
      <w:hyperlink r:id="rId16" w:history="1">
        <w:r w:rsidRPr="001C4682">
          <w:rPr>
            <w:rStyle w:val="Hyperlink"/>
          </w:rPr>
          <w:t>https://www.project-syndicate.org/onpoint/the-invisible-killers-by-edoardo-campanella-2020-04</w:t>
        </w:r>
      </w:hyperlink>
      <w:r>
        <w:t xml:space="preserve"> (</w:t>
      </w:r>
      <w:r w:rsidRPr="00047294">
        <w:t>an economist at UniCredit Bank, is a fellow at the Center for the Governance of Change at IE University in Madrid</w:t>
      </w:r>
      <w:r>
        <w:t xml:space="preserve">)//Elmer </w:t>
      </w:r>
    </w:p>
    <w:p w14:paraId="3620F9E4" w14:textId="77777777" w:rsidR="00290506" w:rsidRDefault="00290506" w:rsidP="00290506">
      <w:pPr>
        <w:rPr>
          <w:sz w:val="16"/>
        </w:rPr>
      </w:pPr>
      <w:r w:rsidRPr="00047294">
        <w:rPr>
          <w:u w:val="single"/>
        </w:rPr>
        <w:t xml:space="preserve">MILAN – </w:t>
      </w:r>
      <w:r w:rsidRPr="00E3202C">
        <w:rPr>
          <w:b/>
          <w:sz w:val="26"/>
          <w:highlight w:val="green"/>
          <w:u w:val="single"/>
        </w:rPr>
        <w:t>In 1969</w:t>
      </w:r>
      <w:r w:rsidRPr="00047294">
        <w:rPr>
          <w:u w:val="single"/>
        </w:rPr>
        <w:t xml:space="preserve">, the US </w:t>
      </w:r>
      <w:r w:rsidRPr="00E3202C">
        <w:rPr>
          <w:b/>
          <w:sz w:val="26"/>
          <w:highlight w:val="green"/>
          <w:u w:val="single"/>
        </w:rPr>
        <w:t>surgeon general</w:t>
      </w:r>
      <w:r w:rsidRPr="00047294">
        <w:rPr>
          <w:u w:val="single"/>
        </w:rPr>
        <w:t xml:space="preserve">, William H. Stewart, </w:t>
      </w:r>
      <w:r w:rsidRPr="00E3202C">
        <w:rPr>
          <w:b/>
          <w:sz w:val="26"/>
          <w:highlight w:val="green"/>
          <w:u w:val="single"/>
        </w:rPr>
        <w:t>told</w:t>
      </w:r>
      <w:r w:rsidRPr="00E3202C">
        <w:rPr>
          <w:highlight w:val="green"/>
          <w:u w:val="single"/>
        </w:rPr>
        <w:t xml:space="preserve"> </w:t>
      </w:r>
      <w:r w:rsidRPr="00E3202C">
        <w:rPr>
          <w:b/>
          <w:sz w:val="26"/>
          <w:highlight w:val="green"/>
          <w:u w:val="single"/>
        </w:rPr>
        <w:t>Congress</w:t>
      </w:r>
      <w:r w:rsidRPr="00E3202C">
        <w:rPr>
          <w:highlight w:val="green"/>
          <w:u w:val="single"/>
        </w:rPr>
        <w:t xml:space="preserve"> </w:t>
      </w:r>
      <w:r w:rsidRPr="00047294">
        <w:rPr>
          <w:u w:val="single"/>
        </w:rPr>
        <w:t xml:space="preserve">that </w:t>
      </w:r>
      <w:r w:rsidRPr="00E3202C">
        <w:rPr>
          <w:b/>
          <w:sz w:val="26"/>
          <w:highlight w:val="green"/>
          <w:u w:val="single"/>
        </w:rPr>
        <w:t>it was time “to close the books on infectious diseases</w:t>
      </w:r>
      <w:r w:rsidRPr="00047294">
        <w:rPr>
          <w:u w:val="single"/>
        </w:rPr>
        <w:t>” and “declare the war against pestilence won.”</w:t>
      </w:r>
      <w:r w:rsidRPr="00047294">
        <w:rPr>
          <w:sz w:val="16"/>
        </w:rPr>
        <w:t xml:space="preserve"> Antibiotics, vaccines, and widespread advances in sanitation were making the world healthier than ever. Within a few years, the medical schools at Harvard and Yale actually closed their infectious-disease departments. By then, polio, typhoid, cholera, and even measles had essentially been eradicated, at least in the West. </w:t>
      </w:r>
      <w:r w:rsidRPr="00047294">
        <w:rPr>
          <w:u w:val="single"/>
        </w:rPr>
        <w:t xml:space="preserve">But triumphalism was not only </w:t>
      </w:r>
      <w:r w:rsidRPr="00E3202C">
        <w:rPr>
          <w:b/>
          <w:sz w:val="26"/>
          <w:highlight w:val="green"/>
          <w:u w:val="single"/>
        </w:rPr>
        <w:t>premature</w:t>
      </w:r>
      <w:r w:rsidRPr="00047294">
        <w:rPr>
          <w:u w:val="single"/>
        </w:rPr>
        <w:t xml:space="preserve">; it was dangerously foolhardy. The </w:t>
      </w:r>
      <w:r w:rsidRPr="00E3202C">
        <w:rPr>
          <w:b/>
          <w:sz w:val="26"/>
          <w:highlight w:val="green"/>
          <w:u w:val="single"/>
        </w:rPr>
        <w:t>HIV/AIDS</w:t>
      </w:r>
      <w:r w:rsidRPr="00E3202C">
        <w:rPr>
          <w:highlight w:val="green"/>
          <w:u w:val="single"/>
        </w:rPr>
        <w:t xml:space="preserve"> </w:t>
      </w:r>
      <w:r w:rsidRPr="00047294">
        <w:rPr>
          <w:u w:val="single"/>
        </w:rPr>
        <w:t xml:space="preserve">epidemic broke out in the United States just a decade later, and never has been vanquished. Then, following a short lull in the 1990s, came </w:t>
      </w:r>
      <w:r w:rsidRPr="00E3202C">
        <w:rPr>
          <w:b/>
          <w:sz w:val="26"/>
          <w:highlight w:val="green"/>
          <w:u w:val="single"/>
        </w:rPr>
        <w:t>SARS</w:t>
      </w:r>
      <w:r w:rsidRPr="00047294">
        <w:rPr>
          <w:u w:val="single"/>
        </w:rPr>
        <w:t xml:space="preserve">, </w:t>
      </w:r>
      <w:r w:rsidRPr="00E3202C">
        <w:rPr>
          <w:b/>
          <w:sz w:val="26"/>
          <w:highlight w:val="green"/>
          <w:u w:val="single"/>
        </w:rPr>
        <w:t>MERS</w:t>
      </w:r>
      <w:r w:rsidRPr="00047294">
        <w:rPr>
          <w:u w:val="single"/>
        </w:rPr>
        <w:t xml:space="preserve">, </w:t>
      </w:r>
      <w:r w:rsidRPr="00E3202C">
        <w:rPr>
          <w:b/>
          <w:sz w:val="26"/>
          <w:highlight w:val="green"/>
          <w:u w:val="single"/>
        </w:rPr>
        <w:t>Ebola</w:t>
      </w:r>
      <w:r w:rsidRPr="00047294">
        <w:rPr>
          <w:u w:val="single"/>
        </w:rPr>
        <w:t>, Zika, and avian and swine flu</w:t>
      </w:r>
      <w:r w:rsidRPr="00047294">
        <w:rPr>
          <w:sz w:val="16"/>
        </w:rPr>
        <w:t xml:space="preserve">, to name just a few of the outbreaks so far this century. </w:t>
      </w:r>
      <w:r w:rsidRPr="00047294">
        <w:rPr>
          <w:u w:val="single"/>
        </w:rPr>
        <w:t xml:space="preserve">Though </w:t>
      </w:r>
      <w:r w:rsidRPr="00E3202C">
        <w:rPr>
          <w:b/>
          <w:sz w:val="26"/>
          <w:highlight w:val="green"/>
          <w:u w:val="single"/>
        </w:rPr>
        <w:t>most</w:t>
      </w:r>
      <w:r w:rsidRPr="00E3202C">
        <w:rPr>
          <w:highlight w:val="green"/>
          <w:u w:val="single"/>
        </w:rPr>
        <w:t xml:space="preserve"> </w:t>
      </w:r>
      <w:r w:rsidRPr="00047294">
        <w:rPr>
          <w:u w:val="single"/>
        </w:rPr>
        <w:t xml:space="preserve">of these new diseases have primarily </w:t>
      </w:r>
      <w:r w:rsidRPr="00E3202C">
        <w:rPr>
          <w:b/>
          <w:sz w:val="26"/>
          <w:highlight w:val="green"/>
          <w:u w:val="single"/>
          <w:bdr w:val="single" w:sz="4" w:space="0" w:color="auto"/>
        </w:rPr>
        <w:t>afflicted the poorest parts of the world</w:t>
      </w:r>
      <w:r w:rsidRPr="00047294">
        <w:rPr>
          <w:u w:val="single"/>
        </w:rPr>
        <w:t xml:space="preserve">, they should have made clear that the war on microbes was far from over. Nonetheless, a </w:t>
      </w:r>
      <w:r w:rsidRPr="00E3202C">
        <w:rPr>
          <w:b/>
          <w:sz w:val="26"/>
          <w:highlight w:val="green"/>
          <w:u w:val="single"/>
        </w:rPr>
        <w:t>sense of invulnerability</w:t>
      </w:r>
      <w:r w:rsidRPr="00E3202C">
        <w:rPr>
          <w:highlight w:val="green"/>
          <w:u w:val="single"/>
        </w:rPr>
        <w:t xml:space="preserve"> </w:t>
      </w:r>
      <w:r w:rsidRPr="00E3202C">
        <w:rPr>
          <w:b/>
          <w:sz w:val="26"/>
          <w:highlight w:val="green"/>
          <w:u w:val="single"/>
        </w:rPr>
        <w:t>has prevailed in the West</w:t>
      </w:r>
      <w:r w:rsidRPr="00047294">
        <w:rPr>
          <w:u w:val="single"/>
        </w:rPr>
        <w:t xml:space="preserve">. It was </w:t>
      </w:r>
      <w:r w:rsidRPr="00E3202C">
        <w:rPr>
          <w:b/>
          <w:sz w:val="26"/>
          <w:highlight w:val="green"/>
          <w:u w:val="single"/>
        </w:rPr>
        <w:t>assumed</w:t>
      </w:r>
      <w:r w:rsidRPr="00E3202C">
        <w:rPr>
          <w:highlight w:val="green"/>
          <w:u w:val="single"/>
        </w:rPr>
        <w:t xml:space="preserve"> </w:t>
      </w:r>
      <w:r w:rsidRPr="00047294">
        <w:rPr>
          <w:u w:val="single"/>
        </w:rPr>
        <w:t xml:space="preserve">that even if </w:t>
      </w:r>
      <w:r w:rsidRPr="00E3202C">
        <w:rPr>
          <w:b/>
          <w:sz w:val="26"/>
          <w:highlight w:val="green"/>
          <w:u w:val="single"/>
        </w:rPr>
        <w:t>epidemics</w:t>
      </w:r>
      <w:r w:rsidRPr="00E3202C">
        <w:rPr>
          <w:highlight w:val="green"/>
          <w:u w:val="single"/>
        </w:rPr>
        <w:t xml:space="preserve"> </w:t>
      </w:r>
      <w:r w:rsidRPr="00047294">
        <w:rPr>
          <w:u w:val="single"/>
        </w:rPr>
        <w:t xml:space="preserve">had not been consigned to history, they </w:t>
      </w:r>
      <w:r w:rsidRPr="00E3202C">
        <w:rPr>
          <w:b/>
          <w:sz w:val="26"/>
          <w:highlight w:val="green"/>
          <w:u w:val="single"/>
          <w:bdr w:val="single" w:sz="4" w:space="0" w:color="auto"/>
        </w:rPr>
        <w:t>posed a risk only to geographically and economically distant societies</w:t>
      </w:r>
      <w:r w:rsidRPr="00047294">
        <w:rPr>
          <w:sz w:val="16"/>
        </w:rPr>
        <w:t xml:space="preserve">. The novel coronavirus that emerged in Wuhan, China in December has shattered this illusion, showing once again that novel pathogens are equal-opportunity killers. After initially deceiving ourselves that COVID-19 would remain just another Asian health crisis, the entire world is now grappling with a runaway pandemic. Suddenly, public-health authorities everywhere are trying to flatten the contagion curve with quarantines, travel bans, and unprecedented society-wide lockdowns, while governments and central banks try desperately to flatten the recession curve with unprecedented stimulus packages. </w:t>
      </w:r>
    </w:p>
    <w:p w14:paraId="2A1F6CB5" w14:textId="77777777" w:rsidR="00290506" w:rsidRDefault="00290506" w:rsidP="0029050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29A1D2B" w14:textId="77777777" w:rsidR="00290506" w:rsidRPr="00CB1B2A" w:rsidRDefault="00290506" w:rsidP="0029050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3D5DC40D" w14:textId="77777777" w:rsidR="00290506" w:rsidRDefault="00290506" w:rsidP="00290506">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513700DC" w14:textId="77777777" w:rsidR="00290506" w:rsidRDefault="00290506" w:rsidP="0029050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628E578" w14:textId="77777777" w:rsidR="00290506" w:rsidRPr="00CB1B2A" w:rsidRDefault="00290506" w:rsidP="00290506">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9F7F580" w14:textId="77777777" w:rsidR="00290506" w:rsidRPr="00CB1B2A" w:rsidRDefault="00290506" w:rsidP="00290506">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CB1B2A">
        <w:rPr>
          <w:sz w:val="16"/>
        </w:rPr>
        <w:t xml:space="preserve"> </w:t>
      </w:r>
      <w:r w:rsidRPr="00E3202C">
        <w:rPr>
          <w:rStyle w:val="StyleUnderline"/>
          <w:highlight w:val="green"/>
        </w:rPr>
        <w:t>for</w:t>
      </w:r>
      <w:r w:rsidRPr="00CB1B2A">
        <w:rPr>
          <w:sz w:val="16"/>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CB1B2A">
        <w:rPr>
          <w:sz w:val="16"/>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E3202C">
        <w:rPr>
          <w:sz w:val="16"/>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highlight w:val="green"/>
        </w:rPr>
        <w:t xml:space="preserve">the </w:t>
      </w:r>
      <w:proofErr w:type="spellStart"/>
      <w:r w:rsidRPr="00E3202C">
        <w:rPr>
          <w:rStyle w:val="StyleUnderline"/>
          <w:highlight w:val="green"/>
        </w:rPr>
        <w:t>worlds</w:t>
      </w:r>
      <w:proofErr w:type="spellEnd"/>
      <w:r w:rsidRPr="00E3202C">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E3202C">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E3202C">
        <w:rPr>
          <w:rStyle w:val="Emphasis"/>
          <w:highlight w:val="green"/>
        </w:rPr>
        <w:t>the US government</w:t>
      </w:r>
      <w:r w:rsidRPr="00CB1B2A">
        <w:rPr>
          <w:sz w:val="16"/>
        </w:rPr>
        <w:t xml:space="preserve"> </w:t>
      </w:r>
      <w:r w:rsidRPr="00CB1B2A">
        <w:rPr>
          <w:rStyle w:val="StyleUnderline"/>
        </w:rPr>
        <w:t xml:space="preserve">conducted </w:t>
      </w:r>
      <w:r w:rsidRPr="00E3202C">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CB1B2A">
        <w:rPr>
          <w:sz w:val="16"/>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CB1B2A">
        <w:rPr>
          <w:sz w:val="16"/>
        </w:rPr>
        <w:t xml:space="preserve"> </w:t>
      </w:r>
      <w:r w:rsidRPr="00E3202C">
        <w:rPr>
          <w:rStyle w:val="StyleUnderline"/>
          <w:highlight w:val="green"/>
        </w:rPr>
        <w:t xml:space="preserve">and </w:t>
      </w:r>
      <w:r w:rsidRPr="00E3202C">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E3202C">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E3202C">
        <w:rPr>
          <w:rStyle w:val="StyleUnderline"/>
          <w:highlight w:val="green"/>
        </w:rPr>
        <w:t>codevelopment</w:t>
      </w:r>
      <w:proofErr w:type="spellEnd"/>
      <w:r w:rsidRPr="00CB1B2A">
        <w:rPr>
          <w:sz w:val="16"/>
        </w:rPr>
        <w:t xml:space="preserve"> of lifesaving vaccines </w:t>
      </w:r>
      <w:r w:rsidRPr="00E3202C">
        <w:rPr>
          <w:rStyle w:val="StyleUnderline"/>
          <w:highlight w:val="green"/>
        </w:rPr>
        <w:t>between scientists</w:t>
      </w:r>
      <w:r w:rsidRPr="00CB1B2A">
        <w:rPr>
          <w:sz w:val="16"/>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highlight w:val="green"/>
        </w:rPr>
        <w:t>create</w:t>
      </w:r>
      <w:r w:rsidRPr="00E3202C">
        <w:rPr>
          <w:sz w:val="16"/>
          <w:highlight w:val="green"/>
        </w:rPr>
        <w:t xml:space="preserve"> </w:t>
      </w:r>
      <w:r w:rsidRPr="00E3202C">
        <w:rPr>
          <w:rStyle w:val="Emphasis"/>
          <w:highlight w:val="green"/>
        </w:rPr>
        <w:t>new NTD tech</w:t>
      </w:r>
      <w:r w:rsidRPr="00CB1B2A">
        <w:rPr>
          <w:rStyle w:val="Emphasis"/>
        </w:rPr>
        <w:t>nologies</w:t>
      </w:r>
      <w:r w:rsidRPr="00CB1B2A">
        <w:rPr>
          <w:sz w:val="16"/>
        </w:rPr>
        <w:t xml:space="preserve"> </w:t>
      </w:r>
      <w:r w:rsidRPr="00E3202C">
        <w:rPr>
          <w:rStyle w:val="StyleUnderline"/>
          <w:highlight w:val="green"/>
        </w:rPr>
        <w:t>for</w:t>
      </w:r>
      <w:r w:rsidRPr="00CB1B2A">
        <w:rPr>
          <w:sz w:val="16"/>
        </w:rPr>
        <w:t xml:space="preserve"> some of </w:t>
      </w:r>
      <w:r w:rsidRPr="00E3202C">
        <w:rPr>
          <w:rStyle w:val="StyleUnderline"/>
          <w:highlight w:val="green"/>
        </w:rPr>
        <w:t>the</w:t>
      </w:r>
      <w:r w:rsidRPr="00E3202C">
        <w:rPr>
          <w:sz w:val="16"/>
          <w:highlight w:val="green"/>
        </w:rPr>
        <w:t xml:space="preserve"> </w:t>
      </w:r>
      <w:r w:rsidRPr="00E3202C">
        <w:rPr>
          <w:rStyle w:val="Emphasis"/>
          <w:highlight w:val="green"/>
        </w:rPr>
        <w:t>worst-off</w:t>
      </w:r>
      <w:r w:rsidRPr="00CB1B2A">
        <w:rPr>
          <w:rStyle w:val="Emphasis"/>
        </w:rPr>
        <w:t xml:space="preserve"> </w:t>
      </w:r>
      <w:r w:rsidRPr="00CB1B2A">
        <w:rPr>
          <w:sz w:val="16"/>
        </w:rPr>
        <w:t xml:space="preserve">Muslim-majority </w:t>
      </w:r>
      <w:r w:rsidRPr="00E3202C">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2891FF3A" w14:textId="77777777" w:rsidR="00290506" w:rsidRDefault="00290506" w:rsidP="00290506">
      <w:pPr>
        <w:pStyle w:val="Heading4"/>
      </w:pPr>
      <w:r>
        <w:t>Solves hotspot escalation</w:t>
      </w:r>
    </w:p>
    <w:p w14:paraId="03F911BE" w14:textId="77777777" w:rsidR="00290506" w:rsidRPr="00CB1B2A" w:rsidRDefault="00290506" w:rsidP="00290506">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052A45F2" w14:textId="77777777" w:rsidR="00290506" w:rsidRPr="00047294" w:rsidRDefault="00290506" w:rsidP="00290506">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 decrease economic losses, reduce the need for</w:t>
      </w:r>
      <w:r w:rsidRPr="00CB1B2A">
        <w:rPr>
          <w:rStyle w:val="StyleUnderline"/>
        </w:rPr>
        <w:t xml:space="preserve"> kinetic </w:t>
      </w:r>
      <w:r w:rsidRPr="00E3202C">
        <w:rPr>
          <w:rStyle w:val="StyleUnderline"/>
          <w:highlight w:val="green"/>
        </w:rPr>
        <w:t>military op</w:t>
      </w:r>
      <w:r w:rsidRPr="00CB1B2A">
        <w:rPr>
          <w:rStyle w:val="StyleUnderline"/>
        </w:rPr>
        <w:t>eration</w:t>
      </w:r>
      <w:r w:rsidRPr="00E3202C">
        <w:rPr>
          <w:rStyle w:val="StyleUnderline"/>
          <w:highlight w:val="green"/>
        </w:rPr>
        <w:t>s, increase security cooperation, improve</w:t>
      </w:r>
      <w:r w:rsidRPr="00CB1B2A">
        <w:rPr>
          <w:rStyle w:val="StyleUnderline"/>
        </w:rPr>
        <w:t xml:space="preserve"> diplomatic </w:t>
      </w:r>
      <w:r w:rsidRPr="00E3202C">
        <w:rPr>
          <w:rStyle w:val="StyleUnderline"/>
          <w:highlight w:val="green"/>
        </w:rPr>
        <w:t>relations</w:t>
      </w:r>
      <w:r w:rsidRPr="00CB1B2A">
        <w:rPr>
          <w:rStyle w:val="StyleUnderline"/>
        </w:rPr>
        <w:t xml:space="preserve">, encourage trade, </w:t>
      </w:r>
      <w:r w:rsidRPr="00E3202C">
        <w:rPr>
          <w:rStyle w:val="StyleUnderline"/>
          <w:highlight w:val="green"/>
        </w:rPr>
        <w:t xml:space="preserve">and </w:t>
      </w:r>
      <w:r w:rsidRPr="00E3202C">
        <w:rPr>
          <w:rStyle w:val="Emphasis"/>
          <w:highlight w:val="green"/>
        </w:rPr>
        <w:t xml:space="preserve">create the foundations for </w:t>
      </w:r>
      <w:proofErr w:type="spellStart"/>
      <w:r w:rsidRPr="00E3202C">
        <w:rPr>
          <w:rStyle w:val="Emphasis"/>
          <w:highlight w:val="green"/>
        </w:rPr>
        <w:t>longterm</w:t>
      </w:r>
      <w:proofErr w:type="spellEnd"/>
      <w:r w:rsidRPr="00E3202C">
        <w:rPr>
          <w:rStyle w:val="Emphasis"/>
          <w:highlight w:val="gree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gross </w:t>
      </w:r>
      <w:r w:rsidRPr="00E3202C">
        <w:rPr>
          <w:rStyle w:val="StyleUnderline"/>
          <w:b/>
          <w:bCs/>
          <w:highlight w:val="green"/>
        </w:rPr>
        <w:t>human rights abuses and conflict</w:t>
      </w:r>
      <w:r w:rsidRPr="001948D4">
        <w:rPr>
          <w:rStyle w:val="StyleUnderline"/>
          <w:b/>
          <w:bCs/>
        </w:rPr>
        <w:t xml:space="preserve">. This we have </w:t>
      </w:r>
      <w:r w:rsidRPr="00E3202C">
        <w:rPr>
          <w:rStyle w:val="StyleUnderline"/>
          <w:b/>
          <w:bCs/>
          <w:highlight w:val="green"/>
        </w:rPr>
        <w:t>seen</w:t>
      </w:r>
      <w:r w:rsidRPr="001948D4">
        <w:rPr>
          <w:rStyle w:val="StyleUnderline"/>
          <w:b/>
          <w:bCs/>
        </w:rPr>
        <w:t xml:space="preserve"> played out with grim efficiency </w:t>
      </w:r>
      <w:r w:rsidRPr="00E3202C">
        <w:rPr>
          <w:rStyle w:val="StyleUnderline"/>
          <w:b/>
          <w:bCs/>
          <w:highlight w:val="green"/>
        </w:rPr>
        <w:t>in Afghanistan</w:t>
      </w:r>
      <w:r w:rsidRPr="001948D4">
        <w:rPr>
          <w:rStyle w:val="StyleUnderline"/>
          <w:b/>
          <w:bCs/>
        </w:rPr>
        <w:t xml:space="preserve">, Pakistan, </w:t>
      </w:r>
      <w:r w:rsidRPr="00E3202C">
        <w:rPr>
          <w:rStyle w:val="StyleUnderline"/>
          <w:b/>
          <w:bCs/>
          <w:highlight w:val="green"/>
        </w:rPr>
        <w:t>Iraq, Syria</w:t>
      </w:r>
      <w:r w:rsidRPr="001948D4">
        <w:rPr>
          <w:rStyle w:val="StyleUnderline"/>
          <w:b/>
          <w:bCs/>
        </w:rPr>
        <w:t xml:space="preserve">, Sudan, Democratic Republic of the </w:t>
      </w:r>
      <w:r w:rsidRPr="00E3202C">
        <w:rPr>
          <w:rStyle w:val="StyleUnderline"/>
          <w:b/>
          <w:bCs/>
          <w:highlight w:val="green"/>
        </w:rPr>
        <w:t>Congo</w:t>
      </w:r>
      <w:r w:rsidRPr="001948D4">
        <w:rPr>
          <w:rStyle w:val="StyleUnderline"/>
          <w:b/>
          <w:bCs/>
        </w:rPr>
        <w:t xml:space="preserve">, Central African Republic, Libya, Yemen, </w:t>
      </w:r>
      <w:r w:rsidRPr="00E3202C">
        <w:rPr>
          <w:rStyle w:val="StyleUnderline"/>
          <w:b/>
          <w:bCs/>
          <w:highlight w:val="green"/>
        </w:rPr>
        <w:t>Somalia</w:t>
      </w:r>
      <w:r w:rsidRPr="001948D4">
        <w:rPr>
          <w:rStyle w:val="StyleUnderline"/>
          <w:b/>
          <w:bCs/>
        </w:rPr>
        <w:t xml:space="preserve">, Nigeria, Honduras, </w:t>
      </w:r>
      <w:r w:rsidRPr="00E3202C">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41CA16ED" w14:textId="3720A929" w:rsidR="00290506" w:rsidRDefault="00290506" w:rsidP="00290506">
      <w:pPr>
        <w:pStyle w:val="Heading3"/>
      </w:pPr>
      <w:r>
        <w:t>1AC</w:t>
      </w:r>
      <w:r w:rsidR="00875DB6">
        <w:t>---</w:t>
      </w:r>
      <w:r>
        <w:t>Drug Prices</w:t>
      </w:r>
    </w:p>
    <w:p w14:paraId="00DE5CEA" w14:textId="77777777" w:rsidR="00290506" w:rsidRDefault="00290506" w:rsidP="00290506">
      <w:pPr>
        <w:pStyle w:val="Heading4"/>
      </w:pPr>
      <w:r>
        <w:t>Advantage 2 is Drug Prices</w:t>
      </w:r>
    </w:p>
    <w:p w14:paraId="6D9F362D" w14:textId="77777777" w:rsidR="00290506" w:rsidRDefault="00290506" w:rsidP="00290506">
      <w:pPr>
        <w:pStyle w:val="Heading4"/>
      </w:pPr>
      <w:r>
        <w:t xml:space="preserve">Evergreening keeps Drug Prices </w:t>
      </w:r>
      <w:r>
        <w:rPr>
          <w:u w:val="single"/>
        </w:rPr>
        <w:t>high</w:t>
      </w:r>
      <w:r>
        <w:t>.</w:t>
      </w:r>
    </w:p>
    <w:p w14:paraId="0FEE4CE5" w14:textId="77777777" w:rsidR="00290506" w:rsidRPr="001948D4" w:rsidRDefault="00290506" w:rsidP="00290506">
      <w:r w:rsidRPr="00A7466D">
        <w:rPr>
          <w:rStyle w:val="Style13ptBold"/>
        </w:rPr>
        <w:t>Amin 18</w:t>
      </w:r>
      <w:r>
        <w:t xml:space="preserve"> </w:t>
      </w:r>
      <w:r w:rsidRPr="001948D4">
        <w:t>Tahir Amin 6-27-2018 "The problem with high drug prices isn't 'foreign freeloading,' it's the patent system"</w:t>
      </w:r>
      <w:r>
        <w:t xml:space="preserve"> </w:t>
      </w:r>
      <w:hyperlink r:id="rId17" w:history="1">
        <w:r>
          <w:rPr>
            <w:rStyle w:val="Hyperlink"/>
          </w:rPr>
          <w:t>High drug prices caused by US patent system, not 'foreign freeloaders' (cnbc.com)</w:t>
        </w:r>
      </w:hyperlink>
      <w:r>
        <w:t xml:space="preserve"> </w:t>
      </w:r>
      <w:hyperlink r:id="rId18"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408A576" w14:textId="77777777" w:rsidR="00290506" w:rsidRPr="00A7466D" w:rsidRDefault="00290506" w:rsidP="00290506">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AC08985" w14:textId="77777777" w:rsidR="00290506" w:rsidRDefault="00290506" w:rsidP="00290506">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67686B23" w14:textId="77777777" w:rsidR="00290506" w:rsidRPr="005229DB" w:rsidRDefault="00290506" w:rsidP="00290506">
      <w:r w:rsidRPr="005229DB">
        <w:rPr>
          <w:rStyle w:val="Style13ptBold"/>
        </w:rPr>
        <w:t>Hoban 10</w:t>
      </w:r>
      <w:r>
        <w:t xml:space="preserve"> </w:t>
      </w:r>
      <w:r w:rsidRPr="005229DB">
        <w:t>Rose Hoban 9-13-2010 "High Cost of Medicine Pushes More People into Poverty"</w:t>
      </w:r>
      <w:r>
        <w:t xml:space="preserve"> </w:t>
      </w:r>
      <w:hyperlink r:id="rId19"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2BE303EB" w14:textId="4C55A227" w:rsidR="00290506" w:rsidRDefault="00290506" w:rsidP="00290506">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C3A8425" w14:textId="3BEC27FA" w:rsidR="00290506" w:rsidRDefault="00290506" w:rsidP="00290506">
      <w:pPr>
        <w:rPr>
          <w:sz w:val="16"/>
        </w:rPr>
      </w:pPr>
    </w:p>
    <w:p w14:paraId="740CA259" w14:textId="627DDE9B" w:rsidR="00290506" w:rsidRPr="005229DB" w:rsidRDefault="00290506" w:rsidP="00290506">
      <w:pPr>
        <w:pStyle w:val="Heading4"/>
      </w:pPr>
      <w:r>
        <w:t xml:space="preserve">Inequality </w:t>
      </w:r>
      <w:r>
        <w:rPr>
          <w:u w:val="single"/>
        </w:rPr>
        <w:t>drives diversionary nationalism</w:t>
      </w:r>
      <w:r>
        <w:t xml:space="preserve"> which sparks </w:t>
      </w:r>
      <w:r>
        <w:rPr>
          <w:u w:val="single"/>
        </w:rPr>
        <w:t>international nuclear conflict</w:t>
      </w:r>
      <w:r>
        <w:t>.</w:t>
      </w:r>
    </w:p>
    <w:p w14:paraId="23BD14AA" w14:textId="77777777" w:rsidR="00290506" w:rsidRPr="005229DB" w:rsidRDefault="00290506" w:rsidP="00290506">
      <w:proofErr w:type="spellStart"/>
      <w:r w:rsidRPr="005229DB">
        <w:rPr>
          <w:rStyle w:val="Style13ptBold"/>
        </w:rPr>
        <w:t>Solt</w:t>
      </w:r>
      <w:proofErr w:type="spellEnd"/>
      <w:r>
        <w:rPr>
          <w:rStyle w:val="Style13ptBold"/>
        </w:rPr>
        <w:t xml:space="preserve"> 11</w:t>
      </w:r>
      <w:r w:rsidRPr="005229DB">
        <w:t>, Frederick. "Diversionary nationalism: Economic inequality and the formation of national pride." The Journal of Politics 73.3 (2011): 821-830.</w:t>
      </w:r>
      <w:r>
        <w:t xml:space="preserve"> (</w:t>
      </w:r>
      <w:r w:rsidRPr="00D00503">
        <w:t>Ph.D. in Political Science from University of North Carolina at Chapel Hill, currently Associate Professor of Political Science at the University of Iowa, Assistant Professor, Departments of Political Science and Sociology, Southern Illinois at the time of publication</w:t>
      </w:r>
      <w:r>
        <w:t xml:space="preserve">)//Elmer </w:t>
      </w:r>
    </w:p>
    <w:p w14:paraId="27CE79A1" w14:textId="3D0F544D" w:rsidR="00290506" w:rsidRDefault="00290506" w:rsidP="00290506">
      <w:pPr>
        <w:rPr>
          <w:sz w:val="16"/>
        </w:rPr>
      </w:pPr>
      <w:r w:rsidRPr="00860251">
        <w:rPr>
          <w:sz w:val="16"/>
        </w:rPr>
        <w:t xml:space="preserve">One of the oldest theories of nationalism is that </w:t>
      </w:r>
      <w:r w:rsidRPr="00A91ED1">
        <w:rPr>
          <w:rStyle w:val="StyleUnderline"/>
          <w:sz w:val="24"/>
          <w:highlight w:val="green"/>
        </w:rPr>
        <w:t xml:space="preserve">states </w:t>
      </w:r>
      <w:r w:rsidRPr="00A91ED1">
        <w:rPr>
          <w:rStyle w:val="Emphasis"/>
          <w:sz w:val="24"/>
          <w:highlight w:val="green"/>
        </w:rPr>
        <w:t xml:space="preserve">instill </w:t>
      </w:r>
      <w:r w:rsidRPr="005229DB">
        <w:rPr>
          <w:rStyle w:val="Emphasis"/>
          <w:sz w:val="24"/>
        </w:rPr>
        <w:t xml:space="preserve">the </w:t>
      </w:r>
      <w:r w:rsidRPr="00A91ED1">
        <w:rPr>
          <w:rStyle w:val="Emphasis"/>
          <w:sz w:val="24"/>
          <w:highlight w:val="green"/>
        </w:rPr>
        <w:t>nationalist myth</w:t>
      </w:r>
      <w:r w:rsidRPr="00A91ED1">
        <w:rPr>
          <w:rStyle w:val="StyleUnderline"/>
          <w:sz w:val="24"/>
          <w:highlight w:val="green"/>
        </w:rPr>
        <w:t xml:space="preserve"> </w:t>
      </w:r>
      <w:r w:rsidRPr="005229DB">
        <w:rPr>
          <w:rStyle w:val="StyleUnderline"/>
          <w:sz w:val="24"/>
        </w:rPr>
        <w:t xml:space="preserve">in their citizens </w:t>
      </w:r>
      <w:r w:rsidRPr="00A91ED1">
        <w:rPr>
          <w:rStyle w:val="StyleUnderline"/>
          <w:sz w:val="24"/>
          <w:highlight w:val="green"/>
        </w:rPr>
        <w:t xml:space="preserve">to </w:t>
      </w:r>
      <w:r w:rsidRPr="00A91ED1">
        <w:rPr>
          <w:rStyle w:val="Emphasis"/>
          <w:sz w:val="24"/>
          <w:highlight w:val="green"/>
        </w:rPr>
        <w:t xml:space="preserve">divert </w:t>
      </w:r>
      <w:r w:rsidRPr="005229DB">
        <w:rPr>
          <w:rStyle w:val="Emphasis"/>
          <w:sz w:val="24"/>
        </w:rPr>
        <w:t xml:space="preserve">their attention </w:t>
      </w:r>
      <w:r w:rsidRPr="00A91ED1">
        <w:rPr>
          <w:rStyle w:val="Emphasis"/>
          <w:sz w:val="24"/>
          <w:highlight w:val="green"/>
        </w:rPr>
        <w:t xml:space="preserve">from </w:t>
      </w:r>
      <w:r w:rsidRPr="005229DB">
        <w:rPr>
          <w:rStyle w:val="Emphasis"/>
          <w:sz w:val="24"/>
        </w:rPr>
        <w:t xml:space="preserve">great </w:t>
      </w:r>
      <w:r w:rsidRPr="00A91ED1">
        <w:rPr>
          <w:rStyle w:val="Emphasis"/>
          <w:sz w:val="24"/>
          <w:highlight w:val="green"/>
        </w:rPr>
        <w:t>economic inequality</w:t>
      </w:r>
      <w:r w:rsidRPr="00A91ED1">
        <w:rPr>
          <w:sz w:val="16"/>
          <w:highlight w:val="green"/>
        </w:rPr>
        <w:t xml:space="preserve"> </w:t>
      </w:r>
      <w:r w:rsidRPr="005229DB">
        <w:rPr>
          <w:rStyle w:val="StyleUnderline"/>
          <w:sz w:val="24"/>
        </w:rPr>
        <w:t>and</w:t>
      </w:r>
      <w:r w:rsidRPr="00860251">
        <w:rPr>
          <w:sz w:val="16"/>
        </w:rPr>
        <w:t xml:space="preserve"> so </w:t>
      </w:r>
      <w:r w:rsidRPr="005229DB">
        <w:rPr>
          <w:rStyle w:val="StyleUnderline"/>
          <w:sz w:val="24"/>
        </w:rPr>
        <w:t>forestall pervasive unrest</w:t>
      </w:r>
      <w:r w:rsidRPr="00860251">
        <w:rPr>
          <w:sz w:val="16"/>
        </w:rPr>
        <w:t xml:space="preserve">. </w:t>
      </w:r>
      <w:r w:rsidRPr="005229DB">
        <w:rPr>
          <w:rStyle w:val="StyleUnderline"/>
          <w:sz w:val="24"/>
        </w:rPr>
        <w:t>Because the very concept of nationalism obscures the extent of inequality</w:t>
      </w:r>
      <w:r w:rsidRPr="00860251">
        <w:rPr>
          <w:sz w:val="16"/>
        </w:rPr>
        <w:t xml:space="preserve"> and is a potent tool for delegitimizing calls for redistribution, </w:t>
      </w:r>
      <w:r w:rsidRPr="005229DB">
        <w:rPr>
          <w:rStyle w:val="StyleUnderline"/>
          <w:sz w:val="24"/>
        </w:rPr>
        <w:t xml:space="preserve">it is a perfect </w:t>
      </w:r>
      <w:r w:rsidRPr="005229DB">
        <w:rPr>
          <w:rStyle w:val="Emphasis"/>
          <w:sz w:val="24"/>
        </w:rPr>
        <w:t>diversion</w:t>
      </w:r>
      <w:r w:rsidRPr="00860251">
        <w:rPr>
          <w:sz w:val="16"/>
        </w:rPr>
        <w:t xml:space="preserve">, </w:t>
      </w:r>
      <w:r w:rsidRPr="005229DB">
        <w:rPr>
          <w:rStyle w:val="StyleUnderline"/>
          <w:sz w:val="24"/>
        </w:rPr>
        <w:t>and states should be expected to engage in more nationalist mythmaking when inequality increases</w:t>
      </w:r>
      <w:r w:rsidRPr="00860251">
        <w:rPr>
          <w:sz w:val="16"/>
        </w:rPr>
        <w:t xml:space="preserve">. </w:t>
      </w:r>
      <w:r w:rsidRPr="005229DB">
        <w:rPr>
          <w:rStyle w:val="StyleUnderline"/>
          <w:sz w:val="24"/>
        </w:rPr>
        <w:t xml:space="preserve">The </w:t>
      </w:r>
      <w:r w:rsidRPr="00A91ED1">
        <w:rPr>
          <w:rStyle w:val="StyleUnderline"/>
          <w:sz w:val="24"/>
          <w:highlight w:val="green"/>
        </w:rPr>
        <w:t xml:space="preserve">evidence </w:t>
      </w:r>
      <w:r w:rsidRPr="005229DB">
        <w:rPr>
          <w:rStyle w:val="StyleUnderline"/>
          <w:sz w:val="24"/>
        </w:rPr>
        <w:t xml:space="preserve">presented by this study </w:t>
      </w:r>
      <w:r w:rsidRPr="00A91ED1">
        <w:rPr>
          <w:rStyle w:val="StyleUnderline"/>
          <w:sz w:val="24"/>
          <w:highlight w:val="green"/>
        </w:rPr>
        <w:t xml:space="preserve">supports </w:t>
      </w:r>
      <w:r w:rsidRPr="005229DB">
        <w:rPr>
          <w:rStyle w:val="StyleUnderline"/>
          <w:sz w:val="24"/>
        </w:rPr>
        <w:t>this theory</w:t>
      </w:r>
      <w:r w:rsidRPr="00860251">
        <w:rPr>
          <w:sz w:val="16"/>
        </w:rPr>
        <w:t xml:space="preserve">: across the countries and over time, </w:t>
      </w:r>
      <w:r w:rsidRPr="00A91ED1">
        <w:rPr>
          <w:rStyle w:val="StyleUnderline"/>
          <w:sz w:val="24"/>
          <w:highlight w:val="green"/>
        </w:rPr>
        <w:t>where economic inequality is greater</w:t>
      </w:r>
      <w:r w:rsidRPr="005229DB">
        <w:rPr>
          <w:rStyle w:val="StyleUnderline"/>
          <w:sz w:val="24"/>
        </w:rPr>
        <w:t>, nationalist sentiments are substantially more widespread</w:t>
      </w:r>
      <w:r w:rsidRPr="00860251">
        <w:rPr>
          <w:sz w:val="16"/>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5229DB">
        <w:rPr>
          <w:rStyle w:val="StyleUnderline"/>
          <w:sz w:val="24"/>
        </w:rPr>
        <w:t xml:space="preserve">domestic inequality is a </w:t>
      </w:r>
      <w:r w:rsidRPr="00A91ED1">
        <w:rPr>
          <w:rStyle w:val="Emphasis"/>
          <w:sz w:val="24"/>
          <w:highlight w:val="green"/>
        </w:rPr>
        <w:t xml:space="preserve">far more important stimulus for </w:t>
      </w:r>
      <w:r w:rsidRPr="005229DB">
        <w:rPr>
          <w:rStyle w:val="Emphasis"/>
          <w:sz w:val="24"/>
        </w:rPr>
        <w:t xml:space="preserve">the </w:t>
      </w:r>
      <w:r w:rsidRPr="00A91ED1">
        <w:rPr>
          <w:rStyle w:val="Emphasis"/>
          <w:sz w:val="24"/>
          <w:highlight w:val="green"/>
        </w:rPr>
        <w:t>generation of nationalist sentiments</w:t>
      </w:r>
      <w:r w:rsidRPr="00A91ED1">
        <w:rPr>
          <w:rStyle w:val="StyleUnderline"/>
          <w:sz w:val="24"/>
          <w:highlight w:val="green"/>
        </w:rPr>
        <w:t xml:space="preserve"> </w:t>
      </w:r>
      <w:r w:rsidRPr="005229DB">
        <w:rPr>
          <w:rStyle w:val="StyleUnderline"/>
          <w:sz w:val="24"/>
        </w:rPr>
        <w:t>than the international context</w:t>
      </w:r>
      <w:r w:rsidRPr="00860251">
        <w:rPr>
          <w:sz w:val="16"/>
        </w:rPr>
        <w:t xml:space="preserve">. </w:t>
      </w:r>
      <w:r w:rsidRPr="00A91ED1">
        <w:rPr>
          <w:rStyle w:val="StyleUnderline"/>
          <w:sz w:val="24"/>
          <w:highlight w:val="green"/>
        </w:rPr>
        <w:t xml:space="preserve">Given </w:t>
      </w:r>
      <w:r w:rsidRPr="005229DB">
        <w:rPr>
          <w:rStyle w:val="StyleUnderline"/>
          <w:sz w:val="24"/>
        </w:rPr>
        <w:t xml:space="preserve">that </w:t>
      </w:r>
      <w:r w:rsidRPr="00A91ED1">
        <w:rPr>
          <w:rStyle w:val="Emphasis"/>
          <w:sz w:val="24"/>
          <w:highlight w:val="green"/>
        </w:rPr>
        <w:t>nuclear weapons</w:t>
      </w:r>
      <w:r w:rsidRPr="00860251">
        <w:rPr>
          <w:sz w:val="16"/>
        </w:rPr>
        <w:t>—either their own or their allies’—</w:t>
      </w:r>
      <w:r w:rsidRPr="005229DB">
        <w:rPr>
          <w:rStyle w:val="StyleUnderline"/>
          <w:sz w:val="24"/>
        </w:rPr>
        <w:t>rather than the mass army now serve as the primary defense of many countries against being overrun by their enemies, perhaps this is not surprising</w:t>
      </w:r>
      <w:r w:rsidRPr="00860251">
        <w:rPr>
          <w:sz w:val="16"/>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5229DB">
        <w:rPr>
          <w:rStyle w:val="StyleUnderline"/>
          <w:sz w:val="24"/>
        </w:rPr>
        <w:t xml:space="preserve">States may foment national pride to stem discontent with increasing inequality, but this pride can also lead to more </w:t>
      </w:r>
      <w:r w:rsidRPr="005229DB">
        <w:rPr>
          <w:rStyle w:val="Emphasis"/>
          <w:sz w:val="24"/>
        </w:rPr>
        <w:t>hostility towards immigrants and minorities</w:t>
      </w:r>
      <w:r w:rsidRPr="00860251">
        <w:rPr>
          <w:sz w:val="16"/>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5229DB">
        <w:rPr>
          <w:rStyle w:val="StyleUnderline"/>
          <w:sz w:val="24"/>
        </w:rPr>
        <w:t xml:space="preserve">by leading to the creation of more national pride, higher levels of inequality produce environments favorable to those who would inflame </w:t>
      </w:r>
      <w:r w:rsidRPr="005229DB">
        <w:rPr>
          <w:rStyle w:val="Emphasis"/>
          <w:sz w:val="24"/>
        </w:rPr>
        <w:t>ethnic animosities</w:t>
      </w:r>
      <w:r w:rsidRPr="00860251">
        <w:rPr>
          <w:sz w:val="16"/>
        </w:rPr>
        <w:t xml:space="preserve">. </w:t>
      </w:r>
      <w:r w:rsidRPr="005229DB">
        <w:rPr>
          <w:rStyle w:val="StyleUnderline"/>
          <w:sz w:val="24"/>
        </w:rPr>
        <w:t>Another</w:t>
      </w:r>
      <w:r w:rsidRPr="00860251">
        <w:rPr>
          <w:sz w:val="16"/>
        </w:rPr>
        <w:t xml:space="preserve"> and perhaps even more worrisome </w:t>
      </w:r>
      <w:r w:rsidRPr="005229DB">
        <w:rPr>
          <w:rStyle w:val="StyleUnderline"/>
          <w:sz w:val="24"/>
        </w:rPr>
        <w:t xml:space="preserve">implication regards the </w:t>
      </w:r>
      <w:r w:rsidRPr="00A91ED1">
        <w:rPr>
          <w:rStyle w:val="Emphasis"/>
          <w:sz w:val="24"/>
          <w:highlight w:val="green"/>
        </w:rPr>
        <w:t>likelihood of war</w:t>
      </w:r>
      <w:r w:rsidRPr="00860251">
        <w:rPr>
          <w:sz w:val="16"/>
        </w:rPr>
        <w:t xml:space="preserve">. </w:t>
      </w:r>
      <w:r w:rsidRPr="005229DB">
        <w:rPr>
          <w:rStyle w:val="StyleUnderline"/>
          <w:sz w:val="24"/>
        </w:rPr>
        <w:t xml:space="preserve">Nationalism is frequently suggested as a </w:t>
      </w:r>
      <w:r w:rsidRPr="005229DB">
        <w:rPr>
          <w:rStyle w:val="Emphasis"/>
          <w:sz w:val="24"/>
        </w:rPr>
        <w:t>cause of war</w:t>
      </w:r>
      <w:r w:rsidRPr="00860251">
        <w:rPr>
          <w:sz w:val="16"/>
        </w:rPr>
        <w:t xml:space="preserve">, </w:t>
      </w:r>
      <w:r w:rsidRPr="005229DB">
        <w:rPr>
          <w:rStyle w:val="StyleUnderline"/>
          <w:sz w:val="24"/>
        </w:rPr>
        <w:t>and more national pride has been found to result in a much greater demand for national security even at the expense of civil liberties</w:t>
      </w:r>
      <w:r w:rsidRPr="00860251">
        <w:rPr>
          <w:sz w:val="16"/>
        </w:rPr>
        <w:t xml:space="preserve"> (Davis and Silver 2004, 36–37) </w:t>
      </w:r>
      <w:r w:rsidRPr="005229DB">
        <w:rPr>
          <w:rStyle w:val="StyleUnderline"/>
          <w:sz w:val="24"/>
        </w:rPr>
        <w:t xml:space="preserve">as well as preferences for “a more </w:t>
      </w:r>
      <w:r w:rsidRPr="005229DB">
        <w:rPr>
          <w:rStyle w:val="Emphasis"/>
          <w:sz w:val="24"/>
        </w:rPr>
        <w:t>militaristic foreign affairs posture</w:t>
      </w:r>
      <w:r w:rsidRPr="00860251">
        <w:rPr>
          <w:sz w:val="16"/>
        </w:rPr>
        <w:t xml:space="preserve"> </w:t>
      </w:r>
      <w:r w:rsidRPr="005229DB">
        <w:rPr>
          <w:rStyle w:val="StyleUnderline"/>
          <w:sz w:val="24"/>
        </w:rPr>
        <w:t>and a more interventionist role in world politics</w:t>
      </w:r>
      <w:r w:rsidRPr="00860251">
        <w:rPr>
          <w:sz w:val="16"/>
        </w:rPr>
        <w:t xml:space="preserve">” (Conover and Feldman 1987, 3). To the extent that these preferences influence policymaking, the </w:t>
      </w:r>
      <w:r w:rsidRPr="00A91ED1">
        <w:rPr>
          <w:rStyle w:val="Emphasis"/>
          <w:sz w:val="24"/>
          <w:highlight w:val="green"/>
        </w:rPr>
        <w:t>growth in economic inequality</w:t>
      </w:r>
      <w:r w:rsidRPr="00A91ED1">
        <w:rPr>
          <w:sz w:val="16"/>
          <w:highlight w:val="green"/>
        </w:rPr>
        <w:t xml:space="preserve"> </w:t>
      </w:r>
      <w:r w:rsidRPr="00860251">
        <w:rPr>
          <w:sz w:val="16"/>
        </w:rPr>
        <w:t xml:space="preserve">over the last quarter century </w:t>
      </w:r>
      <w:r w:rsidRPr="00A91ED1">
        <w:rPr>
          <w:rStyle w:val="StyleUnderline"/>
          <w:sz w:val="24"/>
          <w:highlight w:val="green"/>
        </w:rPr>
        <w:t xml:space="preserve">should be expected to </w:t>
      </w:r>
      <w:r w:rsidRPr="00A91ED1">
        <w:rPr>
          <w:rStyle w:val="StyleUnderline"/>
          <w:b/>
          <w:bCs/>
          <w:sz w:val="24"/>
          <w:highlight w:val="green"/>
          <w:bdr w:val="single" w:sz="4" w:space="0" w:color="auto"/>
        </w:rPr>
        <w:t>lead to more aggressive foreign policies and</w:t>
      </w:r>
      <w:r w:rsidRPr="00A91ED1">
        <w:rPr>
          <w:rStyle w:val="StyleUnderline"/>
          <w:sz w:val="24"/>
          <w:highlight w:val="green"/>
          <w:bdr w:val="single" w:sz="4" w:space="0" w:color="auto"/>
        </w:rPr>
        <w:t xml:space="preserve"> </w:t>
      </w:r>
      <w:r w:rsidRPr="00A91ED1">
        <w:rPr>
          <w:rStyle w:val="Emphasis"/>
          <w:sz w:val="24"/>
          <w:highlight w:val="green"/>
          <w:bdr w:val="single" w:sz="4" w:space="0" w:color="auto"/>
        </w:rPr>
        <w:t>more international conflict</w:t>
      </w:r>
      <w:r w:rsidRPr="00860251">
        <w:rPr>
          <w:sz w:val="16"/>
        </w:rPr>
        <w:t xml:space="preserve">. If economic inequality prompts states to generate diversionary nationalism as the results presented above suggest, then </w:t>
      </w:r>
      <w:r w:rsidRPr="005229DB">
        <w:rPr>
          <w:rStyle w:val="Emphasis"/>
          <w:sz w:val="24"/>
        </w:rPr>
        <w:t>rising inequality could make for a more dangerous world</w:t>
      </w:r>
      <w:r w:rsidRPr="00860251">
        <w:rPr>
          <w:sz w:val="16"/>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5229DB">
        <w:rPr>
          <w:rStyle w:val="StyleUnderline"/>
          <w:sz w:val="24"/>
        </w:rPr>
        <w:t>democracies with higher levels of inequality do not consistently respond with more redistribution</w:t>
      </w:r>
      <w:r w:rsidRPr="00860251">
        <w:rPr>
          <w:sz w:val="16"/>
        </w:rPr>
        <w:t xml:space="preserve"> (e.g., </w:t>
      </w:r>
      <w:proofErr w:type="spellStart"/>
      <w:r w:rsidRPr="00860251">
        <w:rPr>
          <w:sz w:val="16"/>
        </w:rPr>
        <w:t>Bénabou</w:t>
      </w:r>
      <w:proofErr w:type="spellEnd"/>
      <w:r w:rsidRPr="00860251">
        <w:rPr>
          <w:sz w:val="16"/>
        </w:rPr>
        <w:t xml:space="preserve"> 1996). </w:t>
      </w:r>
      <w:r w:rsidRPr="005229DB">
        <w:rPr>
          <w:rStyle w:val="StyleUnderline"/>
          <w:sz w:val="24"/>
        </w:rPr>
        <w:t>Rather than allowing redistribution to be decided through the democratic process suggested by such models</w:t>
      </w:r>
      <w:r w:rsidRPr="00860251">
        <w:rPr>
          <w:sz w:val="16"/>
        </w:rPr>
        <w:t xml:space="preserve">, this work suggests that </w:t>
      </w:r>
      <w:r w:rsidRPr="005229DB">
        <w:rPr>
          <w:rStyle w:val="StyleUnderline"/>
          <w:sz w:val="24"/>
        </w:rPr>
        <w:t>states often respond to higher levels of inequality with more nationalism</w:t>
      </w:r>
      <w:r w:rsidRPr="00860251">
        <w:rPr>
          <w:sz w:val="16"/>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 </w:t>
      </w:r>
    </w:p>
    <w:p w14:paraId="1021EA36" w14:textId="0022E41A" w:rsidR="00290506" w:rsidRDefault="00290506" w:rsidP="00290506">
      <w:pPr>
        <w:rPr>
          <w:sz w:val="16"/>
        </w:rPr>
      </w:pPr>
    </w:p>
    <w:p w14:paraId="5DEB4927" w14:textId="77777777" w:rsidR="00290506" w:rsidRDefault="00290506" w:rsidP="00290506">
      <w:pPr>
        <w:pStyle w:val="Heading4"/>
      </w:pPr>
      <w:r>
        <w:t xml:space="preserve">Nuke war causes extinction AND outweighs </w:t>
      </w:r>
      <w:r w:rsidRPr="00C339DB">
        <w:rPr>
          <w:u w:val="single"/>
        </w:rPr>
        <w:t>other</w:t>
      </w:r>
      <w:r>
        <w:t xml:space="preserve"> existential risks</w:t>
      </w:r>
    </w:p>
    <w:p w14:paraId="266239B5" w14:textId="77777777" w:rsidR="00290506" w:rsidRPr="00481028" w:rsidRDefault="00290506" w:rsidP="00290506">
      <w:r>
        <w:t>-checked (</w:t>
      </w:r>
      <w:proofErr w:type="spellStart"/>
      <w:r>
        <w:t>sid</w:t>
      </w:r>
      <w:proofErr w:type="spellEnd"/>
      <w:r>
        <w:t>)</w:t>
      </w:r>
    </w:p>
    <w:p w14:paraId="214C94BF" w14:textId="77777777" w:rsidR="00290506" w:rsidRPr="00E530E8" w:rsidRDefault="00290506" w:rsidP="00290506">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11F31B83" w14:textId="77777777" w:rsidR="00290506" w:rsidRPr="00055D8B" w:rsidRDefault="00290506" w:rsidP="00290506">
      <w:pPr>
        <w:rPr>
          <w:sz w:val="16"/>
        </w:rPr>
      </w:pPr>
      <w:r w:rsidRPr="00055D8B">
        <w:rPr>
          <w:sz w:val="16"/>
        </w:rPr>
        <w:t xml:space="preserve">Consequences human survival 12. </w:t>
      </w:r>
      <w:r w:rsidRPr="00236331">
        <w:rPr>
          <w:rStyle w:val="StyleUnderline"/>
          <w:sz w:val="24"/>
          <w:highlight w:val="green"/>
        </w:rPr>
        <w:t>Even if the 'other'</w:t>
      </w:r>
      <w:r w:rsidRPr="00055D8B">
        <w:rPr>
          <w:rStyle w:val="StyleUnderline"/>
          <w:sz w:val="24"/>
        </w:rPr>
        <w:t xml:space="preserve"> side </w:t>
      </w:r>
      <w:r w:rsidRPr="0023633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236331">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236331">
        <w:rPr>
          <w:rStyle w:val="StyleUnderline"/>
          <w:sz w:val="24"/>
          <w:highlight w:val="green"/>
        </w:rPr>
        <w:t>the world</w:t>
      </w:r>
      <w:r w:rsidRPr="00055D8B">
        <w:rPr>
          <w:sz w:val="16"/>
        </w:rPr>
        <w:t xml:space="preserve">) </w:t>
      </w:r>
      <w:r w:rsidRPr="00236331">
        <w:rPr>
          <w:rStyle w:val="Emphasis"/>
          <w:sz w:val="24"/>
          <w:highlight w:val="green"/>
        </w:rPr>
        <w:t>uninhabitable</w:t>
      </w:r>
      <w:r w:rsidRPr="00055D8B">
        <w:rPr>
          <w:sz w:val="16"/>
        </w:rPr>
        <w:t xml:space="preserve">, potentially </w:t>
      </w:r>
      <w:r w:rsidRPr="00236331">
        <w:rPr>
          <w:rStyle w:val="StyleUnderline"/>
          <w:sz w:val="24"/>
          <w:highlight w:val="green"/>
        </w:rPr>
        <w:t>inducing global famine lasting</w:t>
      </w:r>
      <w:r w:rsidRPr="00055D8B">
        <w:rPr>
          <w:sz w:val="16"/>
        </w:rPr>
        <w:t xml:space="preserve"> up to </w:t>
      </w:r>
      <w:r w:rsidRPr="00236331">
        <w:rPr>
          <w:rStyle w:val="Emphasis"/>
          <w:sz w:val="24"/>
          <w:highlight w:val="green"/>
        </w:rPr>
        <w:t>decades</w:t>
      </w:r>
      <w:r w:rsidRPr="00055D8B">
        <w:rPr>
          <w:sz w:val="16"/>
        </w:rPr>
        <w:t xml:space="preserve">. </w:t>
      </w:r>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236331">
        <w:rPr>
          <w:highlight w:val="green"/>
          <w:u w:val="single"/>
        </w:rPr>
        <w:t xml:space="preserve">A nuclear war </w:t>
      </w:r>
      <w:r w:rsidRPr="00055D8B">
        <w:rPr>
          <w:u w:val="single"/>
        </w:rPr>
        <w:t xml:space="preserve">between Russia and the United States, even after the arsenal reductions planned under New START, </w:t>
      </w:r>
      <w:r w:rsidRPr="00236331">
        <w:rPr>
          <w:highlight w:val="green"/>
          <w:u w:val="single"/>
        </w:rPr>
        <w:t>could produce a nuclear winter</w:t>
      </w:r>
      <w:r w:rsidRPr="00055D8B">
        <w:rPr>
          <w:sz w:val="16"/>
        </w:rPr>
        <w:t xml:space="preserve">. Hence, an attack by either side could be suicidal, </w:t>
      </w:r>
      <w:r w:rsidRPr="00236331">
        <w:rPr>
          <w:rStyle w:val="StyleUnderline"/>
          <w:sz w:val="24"/>
          <w:highlight w:val="green"/>
        </w:rPr>
        <w:t xml:space="preserve">resulting in </w:t>
      </w:r>
      <w:proofErr w:type="spellStart"/>
      <w:r w:rsidRPr="00236331">
        <w:rPr>
          <w:rStyle w:val="Emphasis"/>
          <w:sz w:val="24"/>
          <w:highlight w:val="green"/>
        </w:rPr>
        <w:t>self assured</w:t>
      </w:r>
      <w:proofErr w:type="spellEnd"/>
      <w:r w:rsidRPr="00236331">
        <w:rPr>
          <w:rStyle w:val="Emphasis"/>
          <w:sz w:val="24"/>
          <w:highlight w:val="green"/>
        </w:rPr>
        <w:t xml:space="preserve"> destruction</w:t>
      </w:r>
      <w:r w:rsidRPr="00236331">
        <w:rPr>
          <w:rStyle w:val="StyleUnderline"/>
          <w:sz w:val="24"/>
          <w:highlight w:val="green"/>
        </w:rPr>
        <w:t xml:space="preserve">. </w:t>
      </w:r>
      <w:r w:rsidRPr="00055D8B">
        <w:rPr>
          <w:rStyle w:val="StyleUnderline"/>
          <w:sz w:val="24"/>
        </w:rPr>
        <w:t xml:space="preserve">Even </w:t>
      </w:r>
      <w:r w:rsidRPr="00236331">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236331">
        <w:rPr>
          <w:rStyle w:val="StyleUnderline"/>
          <w:sz w:val="24"/>
          <w:highlight w:val="green"/>
        </w:rPr>
        <w:t>produce</w:t>
      </w:r>
      <w:r w:rsidRPr="00055D8B">
        <w:rPr>
          <w:rStyle w:val="StyleUnderline"/>
          <w:sz w:val="24"/>
        </w:rPr>
        <w:t xml:space="preserve"> so much </w:t>
      </w:r>
      <w:r w:rsidRPr="00236331">
        <w:rPr>
          <w:rStyle w:val="StyleUnderline"/>
          <w:sz w:val="24"/>
          <w:highlight w:val="green"/>
        </w:rPr>
        <w:t>smoke</w:t>
      </w:r>
      <w:r w:rsidRPr="00055D8B">
        <w:rPr>
          <w:rStyle w:val="StyleUnderline"/>
          <w:sz w:val="24"/>
        </w:rPr>
        <w:t xml:space="preserve"> that temperatures would fall below those </w:t>
      </w:r>
      <w:r w:rsidRPr="00236331">
        <w:rPr>
          <w:rStyle w:val="StyleUnderline"/>
          <w:sz w:val="24"/>
          <w:highlight w:val="green"/>
        </w:rPr>
        <w:t xml:space="preserve">of the </w:t>
      </w:r>
      <w:r w:rsidRPr="00055D8B">
        <w:rPr>
          <w:rStyle w:val="StyleUnderline"/>
          <w:sz w:val="24"/>
        </w:rPr>
        <w:t xml:space="preserve">Little </w:t>
      </w:r>
      <w:r w:rsidRPr="00236331">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236331">
        <w:rPr>
          <w:rStyle w:val="StyleUnderline"/>
          <w:sz w:val="24"/>
          <w:highlight w:val="green"/>
        </w:rPr>
        <w:t xml:space="preserve">allowing </w:t>
      </w:r>
      <w:r w:rsidRPr="00055D8B">
        <w:rPr>
          <w:rStyle w:val="StyleUnderline"/>
          <w:sz w:val="24"/>
        </w:rPr>
        <w:t xml:space="preserve">more </w:t>
      </w:r>
      <w:r w:rsidRPr="00236331">
        <w:rPr>
          <w:rStyle w:val="Emphasis"/>
          <w:sz w:val="24"/>
          <w:highlight w:val="green"/>
        </w:rPr>
        <w:t>ultraviolet</w:t>
      </w:r>
      <w:r w:rsidRPr="00055D8B">
        <w:rPr>
          <w:rStyle w:val="StyleUnderline"/>
          <w:sz w:val="24"/>
        </w:rPr>
        <w:t xml:space="preserve"> </w:t>
      </w:r>
      <w:r w:rsidRPr="00236331">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236331">
        <w:rPr>
          <w:rStyle w:val="Emphasis"/>
          <w:sz w:val="24"/>
          <w:highlight w:val="green"/>
        </w:rPr>
        <w:t>studies</w:t>
      </w:r>
      <w:r w:rsidRPr="00236331">
        <w:rPr>
          <w:rStyle w:val="StyleUnderline"/>
          <w:sz w:val="24"/>
          <w:highlight w:val="green"/>
        </w:rPr>
        <w:t xml:space="preserve"> predict </w:t>
      </w:r>
      <w:r w:rsidRPr="00055D8B">
        <w:rPr>
          <w:rStyle w:val="StyleUnderline"/>
          <w:sz w:val="24"/>
        </w:rPr>
        <w:t xml:space="preserve">that </w:t>
      </w:r>
      <w:r w:rsidRPr="00236331">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236331">
        <w:rPr>
          <w:rStyle w:val="StyleUnderline"/>
          <w:sz w:val="24"/>
          <w:highlight w:val="green"/>
        </w:rPr>
        <w:t>would decline</w:t>
      </w:r>
      <w:r w:rsidRPr="00055D8B">
        <w:rPr>
          <w:u w:val="single"/>
        </w:rPr>
        <w:t xml:space="preserve"> </w:t>
      </w:r>
      <w:r w:rsidRPr="00236331">
        <w:rPr>
          <w:highlight w:val="green"/>
          <w:u w:val="single"/>
        </w:rPr>
        <w:t xml:space="preserve">by </w:t>
      </w:r>
      <w:r w:rsidRPr="00055D8B">
        <w:rPr>
          <w:u w:val="single"/>
        </w:rPr>
        <w:t xml:space="preserve">about </w:t>
      </w:r>
      <w:r w:rsidRPr="00236331">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236331">
        <w:rPr>
          <w:rStyle w:val="StyleUnderline"/>
          <w:sz w:val="24"/>
          <w:highlight w:val="green"/>
        </w:rPr>
        <w:t>cause the deaths of</w:t>
      </w:r>
      <w:r w:rsidRPr="00055D8B">
        <w:rPr>
          <w:rStyle w:val="StyleUnderline"/>
          <w:sz w:val="24"/>
        </w:rPr>
        <w:t xml:space="preserve"> most/nearly all/</w:t>
      </w:r>
      <w:r w:rsidRPr="00236331">
        <w:rPr>
          <w:rStyle w:val="Emphasis"/>
          <w:sz w:val="24"/>
          <w:highlight w:val="green"/>
        </w:rPr>
        <w:t>all humans</w:t>
      </w:r>
      <w:r w:rsidRPr="00055D8B">
        <w:rPr>
          <w:rStyle w:val="StyleUnderline"/>
          <w:sz w:val="24"/>
        </w:rPr>
        <w:t xml:space="preserve"> (</w:t>
      </w:r>
      <w:r w:rsidRPr="00236331">
        <w:rPr>
          <w:rStyle w:val="StyleUnderline"/>
          <w:sz w:val="24"/>
          <w:highlight w:val="green"/>
        </w:rPr>
        <w:t>and</w:t>
      </w:r>
      <w:r w:rsidRPr="00055D8B">
        <w:rPr>
          <w:rStyle w:val="StyleUnderline"/>
          <w:sz w:val="24"/>
        </w:rPr>
        <w:t xml:space="preserve"> severely impact/extinguish </w:t>
      </w:r>
      <w:r w:rsidRPr="00236331">
        <w:rPr>
          <w:rStyle w:val="Emphasis"/>
          <w:sz w:val="24"/>
          <w:highlight w:val="green"/>
        </w:rPr>
        <w:t>other species</w:t>
      </w:r>
      <w:r w:rsidRPr="00055D8B">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236331">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236331">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55955BB0" w14:textId="77777777" w:rsidR="00290506" w:rsidRPr="00860251" w:rsidRDefault="00290506" w:rsidP="00290506">
      <w:pPr>
        <w:rPr>
          <w:sz w:val="16"/>
        </w:rPr>
      </w:pPr>
    </w:p>
    <w:p w14:paraId="6DC685EC" w14:textId="77777777" w:rsidR="00290506" w:rsidRPr="005B7899" w:rsidRDefault="00290506" w:rsidP="00290506">
      <w:pPr>
        <w:rPr>
          <w:sz w:val="16"/>
        </w:rPr>
      </w:pPr>
    </w:p>
    <w:p w14:paraId="13063E6E" w14:textId="77777777" w:rsidR="00290506" w:rsidRDefault="00290506" w:rsidP="00290506">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7195B955" w14:textId="77777777" w:rsidR="00290506" w:rsidRPr="00650B41" w:rsidRDefault="00290506" w:rsidP="00290506">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21"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17F3D4A3" w14:textId="77777777" w:rsidR="00290506" w:rsidRDefault="00290506" w:rsidP="00290506">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00313448" w14:textId="323EF168" w:rsidR="00290506" w:rsidRDefault="00290506" w:rsidP="00290506">
      <w:pPr>
        <w:pStyle w:val="Heading3"/>
      </w:pPr>
      <w:r>
        <w:t>1AC</w:t>
      </w:r>
      <w:r w:rsidR="00875DB6">
        <w:t>---</w:t>
      </w:r>
      <w:r>
        <w:t>Plan</w:t>
      </w:r>
    </w:p>
    <w:p w14:paraId="7AAF5112" w14:textId="367325F1" w:rsidR="00290506" w:rsidRDefault="00290506" w:rsidP="0029050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A834E9C" w14:textId="1A6BC27E" w:rsidR="00290506" w:rsidRDefault="00290506" w:rsidP="00290506"/>
    <w:p w14:paraId="33110D27" w14:textId="6CB32F6F" w:rsidR="00290506" w:rsidRPr="00290506" w:rsidRDefault="00875DB6" w:rsidP="00290506">
      <w:pPr>
        <w:pStyle w:val="Heading4"/>
      </w:pPr>
      <w:r>
        <w:t>The form of IP the plan takes a stance on is patents.</w:t>
      </w:r>
    </w:p>
    <w:p w14:paraId="32C6121B" w14:textId="77777777" w:rsidR="00290506" w:rsidRPr="006C53E1" w:rsidRDefault="00290506" w:rsidP="00290506">
      <w:pPr>
        <w:pStyle w:val="Heading4"/>
      </w:pPr>
      <w:r>
        <w:t xml:space="preserve">The Plan </w:t>
      </w:r>
      <w:r>
        <w:rPr>
          <w:u w:val="single"/>
        </w:rPr>
        <w:t>solves Evergreening</w:t>
      </w:r>
      <w:r>
        <w:t>.</w:t>
      </w:r>
    </w:p>
    <w:p w14:paraId="73B173B1" w14:textId="77777777" w:rsidR="00290506" w:rsidRPr="005B38BB" w:rsidRDefault="00290506" w:rsidP="0029050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9B03DFD" w14:textId="77777777" w:rsidR="00290506" w:rsidRPr="0072187F" w:rsidRDefault="00290506" w:rsidP="00290506">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9471A4D" w14:textId="77777777" w:rsidR="00290506" w:rsidRDefault="00290506" w:rsidP="00290506">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7C904DE" w14:textId="77777777" w:rsidR="00290506" w:rsidRPr="00791206" w:rsidRDefault="00290506" w:rsidP="00290506">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5CC8D18" w14:textId="77777777" w:rsidR="00290506" w:rsidRDefault="00290506" w:rsidP="00290506">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34DA066" w14:textId="7DF80B9C" w:rsidR="00290506" w:rsidRDefault="00290506" w:rsidP="00290506">
      <w:pPr>
        <w:pStyle w:val="Heading3"/>
      </w:pPr>
      <w:r>
        <w:t>1AC</w:t>
      </w:r>
      <w:r w:rsidR="00875DB6">
        <w:t>---</w:t>
      </w:r>
      <w:r>
        <w:t>Framing</w:t>
      </w:r>
    </w:p>
    <w:p w14:paraId="540F11E4" w14:textId="77777777" w:rsidR="00290506" w:rsidRPr="00807451" w:rsidRDefault="00290506" w:rsidP="00290506">
      <w:pPr>
        <w:pStyle w:val="Heading4"/>
        <w:rPr>
          <w:bCs/>
        </w:rPr>
      </w:pPr>
      <w:r w:rsidRPr="00807451">
        <w:rPr>
          <w:bCs/>
        </w:rPr>
        <w:t>The standard is maximizing expected wellbeing</w:t>
      </w:r>
      <w:r>
        <w:rPr>
          <w:bCs/>
        </w:rPr>
        <w:t xml:space="preserve"> or act hedonistic util</w:t>
      </w:r>
      <w:r w:rsidRPr="00807451">
        <w:rPr>
          <w:bCs/>
        </w:rPr>
        <w:t>.</w:t>
      </w:r>
    </w:p>
    <w:p w14:paraId="612E3171" w14:textId="77777777" w:rsidR="00290506" w:rsidRPr="00807451" w:rsidRDefault="00290506" w:rsidP="00290506">
      <w:pPr>
        <w:pStyle w:val="Heading4"/>
        <w:rPr>
          <w:bCs/>
        </w:rPr>
      </w:pPr>
      <w:r w:rsidRPr="00807451">
        <w:rPr>
          <w:bCs/>
        </w:rPr>
        <w:t>Prefer:</w:t>
      </w:r>
    </w:p>
    <w:p w14:paraId="442BB62F" w14:textId="77777777" w:rsidR="00290506" w:rsidRPr="00807451" w:rsidRDefault="00290506" w:rsidP="00290506">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BF905C2" w14:textId="77777777" w:rsidR="00290506" w:rsidRDefault="00290506" w:rsidP="00290506">
      <w:pPr>
        <w:rPr>
          <w:rStyle w:val="Style13ptBold"/>
        </w:rPr>
      </w:pPr>
      <w:r>
        <w:rPr>
          <w:rStyle w:val="Style13ptBold"/>
        </w:rPr>
        <w:t>Blum et al. 18</w:t>
      </w:r>
    </w:p>
    <w:p w14:paraId="7B5ED7C3" w14:textId="77777777" w:rsidR="00290506" w:rsidRDefault="00290506" w:rsidP="00290506">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0885073" w14:textId="77777777" w:rsidR="00290506" w:rsidRDefault="00290506" w:rsidP="00290506">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88301F4"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24EEADA2" w14:textId="77777777" w:rsidR="00290506" w:rsidRDefault="00290506" w:rsidP="00290506">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387E379"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F2E8351"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670A14D"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9E8EFDF" w14:textId="77777777" w:rsidR="00290506" w:rsidRDefault="00290506" w:rsidP="00290506">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847233D"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C1FC436"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9B7186C"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030A1AD"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4B75DC4"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994DBAD"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Desire and reward centers </w:t>
      </w:r>
    </w:p>
    <w:p w14:paraId="3EBC73E2"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EB67E7D"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1A1F7600"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3FEA9C1"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BC31D18"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73FDC3D"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7F0E4AE"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F81BCDA"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F36E8A3"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8878F34" w14:textId="77777777" w:rsidR="00290506" w:rsidRDefault="00290506" w:rsidP="00290506">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8D9D80" w14:textId="77777777" w:rsidR="00290506" w:rsidRDefault="00290506" w:rsidP="00290506">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2AE008A6" w14:textId="244341D3" w:rsidR="00290506" w:rsidRDefault="00290506" w:rsidP="00290506">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340FAE4" w14:textId="2EE5E25B" w:rsidR="00290506" w:rsidRDefault="00290506" w:rsidP="00290506"/>
    <w:p w14:paraId="44299B9E" w14:textId="1A7ED5EC" w:rsidR="00290506" w:rsidRPr="00290506" w:rsidRDefault="00290506" w:rsidP="00290506">
      <w:pPr>
        <w:pStyle w:val="Heading4"/>
      </w:pPr>
      <w:r>
        <w:t xml:space="preserve">4] Extinction outweighs, it forecloses the possibility of any material improvement and incinerates billions, also flips uniqueness because any reason the world is currently bad doesn’t mean we should subject people to mass suffering. </w:t>
      </w:r>
      <w:r w:rsidR="00875DB6">
        <w:t>Relative probability solves most of their concerns because it proves we can weigh the chance of different existential risks.</w:t>
      </w:r>
    </w:p>
    <w:p w14:paraId="1B99FF4B" w14:textId="18CFCC05" w:rsidR="00290506" w:rsidRDefault="00290506" w:rsidP="00290506">
      <w:pPr>
        <w:pStyle w:val="Heading3"/>
      </w:pPr>
      <w:r>
        <w:t>1AC</w:t>
      </w:r>
      <w:r w:rsidR="00875DB6">
        <w:t>---</w:t>
      </w:r>
      <w:r>
        <w:t>Method</w:t>
      </w:r>
    </w:p>
    <w:p w14:paraId="7DE3A806" w14:textId="77777777" w:rsidR="00290506" w:rsidRDefault="00290506" w:rsidP="00290506">
      <w:pPr>
        <w:pStyle w:val="Heading4"/>
      </w:pPr>
      <w:r>
        <w:t>1] Debates surrounding health policies are good.</w:t>
      </w:r>
    </w:p>
    <w:p w14:paraId="21B1EED5" w14:textId="77777777" w:rsidR="00290506" w:rsidRDefault="00290506" w:rsidP="00290506">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0C74F317" w14:textId="77777777" w:rsidR="00F63FD5" w:rsidRDefault="00290506" w:rsidP="00290506">
      <w:pPr>
        <w:rPr>
          <w:rStyle w:val="Emphasis"/>
          <w:szCs w:val="24"/>
        </w:rPr>
      </w:pPr>
      <w:r w:rsidRPr="00BA7D01">
        <w:rPr>
          <w:sz w:val="14"/>
          <w:szCs w:val="2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A7D01">
        <w:rPr>
          <w:sz w:val="14"/>
          <w:szCs w:val="24"/>
        </w:rPr>
        <w:t>Airhihenbuwa</w:t>
      </w:r>
      <w:proofErr w:type="spellEnd"/>
      <w:r w:rsidRPr="00BA7D01">
        <w:rPr>
          <w:sz w:val="14"/>
          <w:szCs w:val="24"/>
        </w:rPr>
        <w:t xml:space="preserve">,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E3202C">
        <w:rPr>
          <w:rStyle w:val="Emphasis"/>
          <w:szCs w:val="24"/>
          <w:highlight w:val="green"/>
        </w:rPr>
        <w:t>theory is critical</w:t>
      </w:r>
      <w:r w:rsidRPr="00BA7D01">
        <w:rPr>
          <w:sz w:val="14"/>
          <w:szCs w:val="24"/>
        </w:rPr>
        <w:t xml:space="preserve"> </w:t>
      </w:r>
      <w:r w:rsidRPr="00BA7D01">
        <w:rPr>
          <w:szCs w:val="24"/>
          <w:u w:val="single"/>
        </w:rPr>
        <w:t xml:space="preserve">in that it serves </w:t>
      </w:r>
      <w:r w:rsidRPr="00E3202C">
        <w:rPr>
          <w:szCs w:val="24"/>
          <w:highlight w:val="green"/>
          <w:u w:val="single"/>
        </w:rPr>
        <w:t xml:space="preserve">as a </w:t>
      </w:r>
      <w:r w:rsidRPr="00E3202C">
        <w:rPr>
          <w:rStyle w:val="Emphasis"/>
          <w:szCs w:val="24"/>
          <w:highlight w:val="green"/>
        </w:rPr>
        <w:t>lens</w:t>
      </w:r>
      <w:r w:rsidRPr="00E3202C">
        <w:rPr>
          <w:szCs w:val="24"/>
          <w:highlight w:val="green"/>
          <w:u w:val="single"/>
        </w:rPr>
        <w:t xml:space="preserve"> through which we can view the </w:t>
      </w:r>
      <w:r w:rsidRPr="00E3202C">
        <w:rPr>
          <w:rStyle w:val="Emphasis"/>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E3202C">
        <w:rPr>
          <w:szCs w:val="24"/>
          <w:highlight w:val="green"/>
          <w:u w:val="single"/>
        </w:rPr>
        <w:t xml:space="preserve">current theories are not directing us to the </w:t>
      </w:r>
      <w:r w:rsidRPr="00E3202C">
        <w:rPr>
          <w:rStyle w:val="Emphasis"/>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make </w:t>
      </w:r>
      <w:r w:rsidRPr="00BA7D01">
        <w:rPr>
          <w:rStyle w:val="Emphasis"/>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A7D01">
        <w:rPr>
          <w:sz w:val="14"/>
          <w:szCs w:val="24"/>
        </w:rPr>
        <w:t>Steckler</w:t>
      </w:r>
      <w:proofErr w:type="spellEnd"/>
      <w:r w:rsidRPr="00BA7D01">
        <w:rPr>
          <w:sz w:val="14"/>
          <w:szCs w:val="2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E3202C">
        <w:rPr>
          <w:szCs w:val="24"/>
          <w:highlight w:val="green"/>
          <w:u w:val="single"/>
        </w:rPr>
        <w:t xml:space="preserve"> help identify </w:t>
      </w:r>
      <w:r w:rsidRPr="00BA7D01">
        <w:rPr>
          <w:szCs w:val="24"/>
          <w:u w:val="single"/>
        </w:rPr>
        <w:t xml:space="preserve">and describe </w:t>
      </w:r>
      <w:r w:rsidRPr="00BA7D01">
        <w:rPr>
          <w:rStyle w:val="Emphasis"/>
          <w:szCs w:val="24"/>
        </w:rPr>
        <w:t>determinants of a problem</w:t>
      </w:r>
      <w:r w:rsidRPr="00BA7D01">
        <w:rPr>
          <w:sz w:val="14"/>
          <w:szCs w:val="24"/>
        </w:rPr>
        <w:t xml:space="preserve"> </w:t>
      </w:r>
      <w:r w:rsidRPr="00BA7D01">
        <w:rPr>
          <w:szCs w:val="24"/>
          <w:u w:val="single"/>
        </w:rPr>
        <w:t xml:space="preserve">and identify </w:t>
      </w:r>
      <w:r w:rsidRPr="00E3202C">
        <w:rPr>
          <w:szCs w:val="24"/>
          <w:highlight w:val="green"/>
          <w:u w:val="single"/>
        </w:rPr>
        <w:t xml:space="preserve">modifiable factors that can be </w:t>
      </w:r>
      <w:r w:rsidRPr="00E3202C">
        <w:rPr>
          <w:rStyle w:val="Emphasis"/>
          <w:szCs w:val="24"/>
          <w:highlight w:val="green"/>
        </w:rPr>
        <w:t>prioritized for change</w:t>
      </w:r>
      <w:r w:rsidRPr="00BA7D01">
        <w:rPr>
          <w:sz w:val="14"/>
          <w:szCs w:val="24"/>
        </w:rPr>
        <w:t xml:space="preserve"> (Glanz et al., 2015). </w:t>
      </w:r>
      <w:r w:rsidRPr="00BA7D01">
        <w:rPr>
          <w:szCs w:val="24"/>
          <w:u w:val="single"/>
        </w:rPr>
        <w:t>Theories of change inform how to design intervention strategies that will influence priority determinants and also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w:t>
      </w:r>
      <w:proofErr w:type="spellStart"/>
      <w:r w:rsidRPr="00BA7D01">
        <w:rPr>
          <w:sz w:val="14"/>
          <w:szCs w:val="24"/>
        </w:rPr>
        <w:t>Kok</w:t>
      </w:r>
      <w:proofErr w:type="spellEnd"/>
      <w:r w:rsidRPr="00BA7D01">
        <w:rPr>
          <w:sz w:val="14"/>
          <w:szCs w:val="24"/>
        </w:rPr>
        <w:t xml:space="preserve">, Gottlieb, &amp; Fernandez, 2011; Crosby, Kegler, &amp; DiClemente, 2009; Eldredge, Markham, Ruiter, </w:t>
      </w:r>
      <w:proofErr w:type="spellStart"/>
      <w:r w:rsidRPr="00BA7D01">
        <w:rPr>
          <w:sz w:val="14"/>
          <w:szCs w:val="24"/>
        </w:rPr>
        <w:t>Kok</w:t>
      </w:r>
      <w:proofErr w:type="spellEnd"/>
      <w:r w:rsidRPr="00BA7D01">
        <w:rPr>
          <w:sz w:val="14"/>
          <w:szCs w:val="24"/>
        </w:rPr>
        <w:t xml:space="preserve">, &amp; Parcel, 2016; Glanz et al., 2015). </w:t>
      </w:r>
      <w:r w:rsidRPr="00BA7D01">
        <w:rPr>
          <w:szCs w:val="24"/>
          <w:u w:val="single"/>
        </w:rPr>
        <w:t xml:space="preserve">Thus, theories provide </w:t>
      </w:r>
      <w:r w:rsidRPr="00E3202C">
        <w:rPr>
          <w:szCs w:val="24"/>
          <w:highlight w:val="green"/>
          <w:u w:val="single"/>
        </w:rPr>
        <w:t xml:space="preserve">an </w:t>
      </w:r>
      <w:r w:rsidRPr="00E3202C">
        <w:rPr>
          <w:rStyle w:val="Emphasis"/>
          <w:szCs w:val="24"/>
          <w:highlight w:val="green"/>
        </w:rPr>
        <w:t>organizing framework</w:t>
      </w:r>
      <w:r w:rsidRPr="00BA7D01">
        <w:rPr>
          <w:szCs w:val="24"/>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A7D01">
        <w:rPr>
          <w:sz w:val="14"/>
        </w:rPr>
        <w:t>Borba</w:t>
      </w:r>
      <w:proofErr w:type="spellEnd"/>
      <w:r w:rsidRPr="00BA7D01">
        <w:rPr>
          <w:sz w:val="14"/>
        </w:rPr>
        <w:t>, Hynes, Mays, &amp; Glanz, 2008). Even our program and intervention planning models, which allow for selection of constructs from a range of theories depending on the identified determinants (</w:t>
      </w:r>
      <w:proofErr w:type="spellStart"/>
      <w:r w:rsidRPr="00BA7D01">
        <w:rPr>
          <w:sz w:val="14"/>
        </w:rPr>
        <w:t>Airhihenbuwa</w:t>
      </w:r>
      <w:proofErr w:type="spellEnd"/>
      <w:r w:rsidRPr="00BA7D01">
        <w:rPr>
          <w:sz w:val="14"/>
        </w:rPr>
        <w:t xml:space="preserve">, 1995; Bartholomew et al., 2011; Green &amp; </w:t>
      </w:r>
      <w:proofErr w:type="spellStart"/>
      <w:r w:rsidRPr="00BA7D01">
        <w:rPr>
          <w:sz w:val="14"/>
        </w:rPr>
        <w:t>Kreuter</w:t>
      </w:r>
      <w:proofErr w:type="spellEnd"/>
      <w:r w:rsidRPr="00BA7D01">
        <w:rPr>
          <w:sz w:val="14"/>
        </w:rPr>
        <w:t xml:space="preserve">, 2005; </w:t>
      </w:r>
      <w:proofErr w:type="spellStart"/>
      <w:r w:rsidRPr="00BA7D01">
        <w:rPr>
          <w:sz w:val="14"/>
        </w:rPr>
        <w:t>Iwelunmor</w:t>
      </w:r>
      <w:proofErr w:type="spellEnd"/>
      <w:r w:rsidRPr="00BA7D01">
        <w:rPr>
          <w:sz w:val="14"/>
        </w:rPr>
        <w:t xml:space="preserve">, Newsome, &amp; </w:t>
      </w:r>
      <w:proofErr w:type="spellStart"/>
      <w:r w:rsidRPr="00BA7D01">
        <w:rPr>
          <w:sz w:val="14"/>
        </w:rPr>
        <w:t>Airhihenbuwa</w:t>
      </w:r>
      <w:proofErr w:type="spellEnd"/>
      <w:r w:rsidRPr="00BA7D01">
        <w:rPr>
          <w:sz w:val="14"/>
        </w:rPr>
        <w:t>,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E3202C">
        <w:rPr>
          <w:szCs w:val="24"/>
          <w:highlight w:val="green"/>
          <w:u w:val="single"/>
        </w:rPr>
        <w:t xml:space="preserve">few </w:t>
      </w:r>
      <w:r w:rsidRPr="00BA7D01">
        <w:rPr>
          <w:szCs w:val="24"/>
          <w:u w:val="single"/>
        </w:rPr>
        <w:t xml:space="preserve">of our </w:t>
      </w:r>
      <w:r w:rsidRPr="00E3202C">
        <w:rPr>
          <w:szCs w:val="24"/>
          <w:highlight w:val="green"/>
          <w:u w:val="single"/>
        </w:rPr>
        <w:t xml:space="preserve">theories specify how constructs </w:t>
      </w:r>
      <w:r w:rsidRPr="00E3202C">
        <w:rPr>
          <w:rStyle w:val="Emphasis"/>
          <w:szCs w:val="24"/>
          <w:highlight w:val="green"/>
        </w:rPr>
        <w:t>intersect</w:t>
      </w:r>
      <w:r w:rsidRPr="00E3202C">
        <w:rPr>
          <w:szCs w:val="24"/>
          <w:highlight w:val="green"/>
          <w:u w:val="single"/>
        </w:rPr>
        <w:t xml:space="preserve"> and </w:t>
      </w:r>
      <w:r w:rsidRPr="00E3202C">
        <w:rPr>
          <w:rStyle w:val="Emphasis"/>
          <w:szCs w:val="24"/>
          <w:highlight w:val="green"/>
        </w:rPr>
        <w:t>interact across levels</w:t>
      </w:r>
      <w:r w:rsidRPr="00BA7D01">
        <w:rPr>
          <w:szCs w:val="24"/>
          <w:u w:val="single"/>
        </w:rPr>
        <w:t xml:space="preserve">, and </w:t>
      </w:r>
      <w:r w:rsidRPr="00E3202C">
        <w:rPr>
          <w:szCs w:val="24"/>
          <w:highlight w:val="green"/>
          <w:u w:val="single"/>
        </w:rPr>
        <w:t xml:space="preserve">which of these are </w:t>
      </w:r>
      <w:r w:rsidRPr="00E3202C">
        <w:rPr>
          <w:rStyle w:val="Emphasis"/>
          <w:szCs w:val="24"/>
          <w:highlight w:val="green"/>
        </w:rPr>
        <w:t>most powerful</w:t>
      </w:r>
      <w:r w:rsidRPr="00BA7D01">
        <w:rPr>
          <w:szCs w:val="24"/>
          <w:u w:val="single"/>
        </w:rPr>
        <w:t xml:space="preserve"> in explaining behavior and the environmental conditions </w:t>
      </w:r>
      <w:r w:rsidRPr="00E3202C">
        <w:rPr>
          <w:szCs w:val="24"/>
          <w:highlight w:val="green"/>
          <w:u w:val="single"/>
        </w:rPr>
        <w:t xml:space="preserve">that </w:t>
      </w:r>
      <w:r w:rsidRPr="00E3202C">
        <w:rPr>
          <w:rStyle w:val="Emphasis"/>
          <w:szCs w:val="24"/>
          <w:highlight w:val="green"/>
        </w:rPr>
        <w:t>create</w:t>
      </w:r>
      <w:r w:rsidRPr="00E3202C">
        <w:rPr>
          <w:szCs w:val="24"/>
          <w:highlight w:val="green"/>
          <w:u w:val="single"/>
        </w:rPr>
        <w:t xml:space="preserve">, </w:t>
      </w:r>
      <w:r w:rsidRPr="00E3202C">
        <w:rPr>
          <w:rStyle w:val="Emphasis"/>
          <w:szCs w:val="24"/>
          <w:highlight w:val="green"/>
        </w:rPr>
        <w:t>maintain</w:t>
      </w:r>
      <w:r w:rsidRPr="00E3202C">
        <w:rPr>
          <w:szCs w:val="24"/>
          <w:highlight w:val="green"/>
          <w:u w:val="single"/>
        </w:rPr>
        <w:t xml:space="preserve">, or </w:t>
      </w:r>
      <w:r w:rsidRPr="00E3202C">
        <w:rPr>
          <w:rStyle w:val="Emphasis"/>
          <w:szCs w:val="24"/>
          <w:highlight w:val="green"/>
        </w:rPr>
        <w:t>exacerbate</w:t>
      </w:r>
      <w:r w:rsidRPr="00BA7D01">
        <w:rPr>
          <w:szCs w:val="24"/>
          <w:u w:val="single"/>
        </w:rPr>
        <w:t xml:space="preserve"> </w:t>
      </w:r>
      <w:r w:rsidRPr="00E3202C">
        <w:rPr>
          <w:szCs w:val="24"/>
          <w:highlight w:val="green"/>
          <w:u w:val="single"/>
        </w:rPr>
        <w:t>disparities</w:t>
      </w:r>
      <w:r w:rsidRPr="00BA7D01">
        <w:rPr>
          <w:szCs w:val="24"/>
          <w:u w:val="single"/>
        </w:rPr>
        <w:t xml:space="preserve">. Moreover, our </w:t>
      </w:r>
      <w:r w:rsidRPr="00E3202C">
        <w:rPr>
          <w:szCs w:val="24"/>
          <w:highlight w:val="green"/>
          <w:u w:val="single"/>
        </w:rPr>
        <w:t xml:space="preserve">theories </w:t>
      </w:r>
      <w:r w:rsidRPr="00E3202C">
        <w:rPr>
          <w:b/>
          <w:bCs/>
          <w:szCs w:val="24"/>
          <w:highlight w:val="green"/>
          <w:u w:val="single"/>
        </w:rPr>
        <w:t>generally</w:t>
      </w:r>
      <w:r w:rsidRPr="00E3202C">
        <w:rPr>
          <w:szCs w:val="24"/>
          <w:highlight w:val="green"/>
          <w:u w:val="single"/>
        </w:rPr>
        <w:t xml:space="preserve"> </w:t>
      </w:r>
      <w:r w:rsidRPr="00E3202C">
        <w:rPr>
          <w:b/>
          <w:bCs/>
          <w:szCs w:val="24"/>
          <w:highlight w:val="green"/>
          <w:u w:val="single"/>
        </w:rPr>
        <w:t>do not provide guidance</w:t>
      </w:r>
      <w:r w:rsidRPr="00E3202C">
        <w:rPr>
          <w:szCs w:val="24"/>
          <w:highlight w:val="green"/>
          <w:u w:val="single"/>
        </w:rPr>
        <w:t xml:space="preserve"> as to which </w:t>
      </w:r>
      <w:r w:rsidRPr="00E3202C">
        <w:rPr>
          <w:rStyle w:val="Emphasis"/>
          <w:szCs w:val="24"/>
          <w:highlight w:val="green"/>
        </w:rPr>
        <w:t>causal pathways</w:t>
      </w:r>
      <w:r w:rsidRPr="00E3202C">
        <w:rPr>
          <w:szCs w:val="24"/>
          <w:highlight w:val="green"/>
          <w:u w:val="single"/>
        </w:rPr>
        <w:t xml:space="preserve"> are most likely to </w:t>
      </w:r>
      <w:r w:rsidRPr="00E3202C">
        <w:rPr>
          <w:rStyle w:val="Emphasis"/>
          <w:szCs w:val="24"/>
          <w:highlight w:val="green"/>
        </w:rPr>
        <w:t>specifically reduce disparities</w:t>
      </w:r>
      <w:r w:rsidRPr="00E3202C">
        <w:rPr>
          <w:szCs w:val="24"/>
          <w:highlight w:val="green"/>
          <w:u w:val="single"/>
        </w:rPr>
        <w:t xml:space="preserve"> and in </w:t>
      </w:r>
      <w:r w:rsidRPr="00E3202C">
        <w:rPr>
          <w:rStyle w:val="Emphasis"/>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 xml:space="preserve">which may present barriers to more widespread application. Furthermore, with some rare exceptions (e.g., critical race theory/public health critical race praxis; Ford &amp; </w:t>
      </w:r>
      <w:proofErr w:type="spellStart"/>
      <w:r w:rsidRPr="00BA7D01">
        <w:rPr>
          <w:sz w:val="14"/>
        </w:rPr>
        <w:t>Airhihenbuwa</w:t>
      </w:r>
      <w:proofErr w:type="spellEnd"/>
      <w:r w:rsidRPr="00BA7D01">
        <w:rPr>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BA7D01">
        <w:rPr>
          <w:sz w:val="14"/>
        </w:rPr>
        <w:t>Hennink</w:t>
      </w:r>
      <w:proofErr w:type="spellEnd"/>
      <w:r w:rsidRPr="00BA7D01">
        <w:rPr>
          <w:sz w:val="14"/>
        </w:rPr>
        <w:t xml:space="preserve">, </w:t>
      </w:r>
      <w:proofErr w:type="spellStart"/>
      <w:r w:rsidRPr="00BA7D01">
        <w:rPr>
          <w:sz w:val="14"/>
        </w:rPr>
        <w:t>Hutter</w:t>
      </w:r>
      <w:proofErr w:type="spellEnd"/>
      <w:r w:rsidRPr="00BA7D01">
        <w:rPr>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BA7D01">
        <w:rPr>
          <w:sz w:val="14"/>
        </w:rPr>
        <w:t>Hennink</w:t>
      </w:r>
      <w:proofErr w:type="spellEnd"/>
      <w:r w:rsidRPr="00BA7D01">
        <w:rPr>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BA7D01">
        <w:rPr>
          <w:sz w:val="14"/>
        </w:rPr>
        <w:t>Hennink</w:t>
      </w:r>
      <w:proofErr w:type="spellEnd"/>
      <w:r w:rsidRPr="00BA7D01">
        <w:rPr>
          <w:sz w:val="14"/>
        </w:rPr>
        <w:t xml:space="preserve">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w:t>
      </w:r>
      <w:proofErr w:type="spellStart"/>
      <w:r w:rsidRPr="00BA7D01">
        <w:rPr>
          <w:sz w:val="14"/>
          <w:szCs w:val="24"/>
        </w:rPr>
        <w:t>Hennink</w:t>
      </w:r>
      <w:proofErr w:type="spellEnd"/>
      <w:r w:rsidRPr="00BA7D01">
        <w:rPr>
          <w:sz w:val="14"/>
          <w:szCs w:val="2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BA7D01">
        <w:rPr>
          <w:sz w:val="14"/>
          <w:szCs w:val="24"/>
        </w:rPr>
        <w:t>Bediako</w:t>
      </w:r>
      <w:proofErr w:type="spellEnd"/>
      <w:r w:rsidRPr="00BA7D01">
        <w:rPr>
          <w:sz w:val="14"/>
          <w:szCs w:val="2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BA7D01">
        <w:rPr>
          <w:sz w:val="14"/>
          <w:szCs w:val="24"/>
        </w:rPr>
        <w:t>Pasick</w:t>
      </w:r>
      <w:proofErr w:type="spellEnd"/>
      <w:r w:rsidRPr="00BA7D01">
        <w:rPr>
          <w:sz w:val="14"/>
          <w:szCs w:val="24"/>
        </w:rPr>
        <w:t xml:space="preserve">, Barker, et al., 2009; </w:t>
      </w:r>
      <w:proofErr w:type="spellStart"/>
      <w:r w:rsidRPr="00BA7D01">
        <w:rPr>
          <w:sz w:val="14"/>
          <w:szCs w:val="24"/>
        </w:rPr>
        <w:t>Pasick</w:t>
      </w:r>
      <w:proofErr w:type="spellEnd"/>
      <w:r w:rsidRPr="00BA7D01">
        <w:rPr>
          <w:sz w:val="14"/>
          <w:szCs w:val="2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BA7D01">
        <w:rPr>
          <w:sz w:val="14"/>
          <w:szCs w:val="24"/>
        </w:rPr>
        <w:t>Hennink</w:t>
      </w:r>
      <w:proofErr w:type="spellEnd"/>
      <w:r w:rsidRPr="00BA7D01">
        <w:rPr>
          <w:sz w:val="14"/>
          <w:szCs w:val="24"/>
        </w:rPr>
        <w:t xml:space="preserve"> et al. (2011), </w:t>
      </w:r>
      <w:r w:rsidRPr="00BA7D01">
        <w:rPr>
          <w:szCs w:val="24"/>
          <w:u w:val="single"/>
        </w:rPr>
        <w:t xml:space="preserve">without theory development of some kind, </w:t>
      </w:r>
      <w:r w:rsidRPr="00E3202C">
        <w:rPr>
          <w:szCs w:val="24"/>
          <w:highlight w:val="green"/>
          <w:u w:val="single"/>
        </w:rPr>
        <w:t xml:space="preserve">qualitative research </w:t>
      </w:r>
      <w:r w:rsidRPr="00E3202C">
        <w:rPr>
          <w:rStyle w:val="Emphasis"/>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E3202C">
        <w:rPr>
          <w:szCs w:val="24"/>
          <w:highlight w:val="green"/>
          <w:u w:val="single"/>
        </w:rPr>
        <w:t xml:space="preserve">and neglects to answer </w:t>
      </w:r>
      <w:r w:rsidRPr="00E3202C">
        <w:rPr>
          <w:rStyle w:val="Emphasis"/>
          <w:szCs w:val="24"/>
          <w:highlight w:val="green"/>
        </w:rPr>
        <w:t>“how”</w:t>
      </w:r>
      <w:r w:rsidRPr="00E3202C">
        <w:rPr>
          <w:szCs w:val="24"/>
          <w:highlight w:val="green"/>
          <w:u w:val="single"/>
        </w:rPr>
        <w:t xml:space="preserve"> and </w:t>
      </w:r>
      <w:r w:rsidRPr="00E3202C">
        <w:rPr>
          <w:rStyle w:val="Emphasis"/>
          <w:szCs w:val="24"/>
          <w:highlight w:val="green"/>
        </w:rPr>
        <w:t>“why”</w:t>
      </w:r>
      <w:r w:rsidRPr="00BA7D01">
        <w:rPr>
          <w:szCs w:val="24"/>
          <w:u w:val="single"/>
        </w:rPr>
        <w:t xml:space="preserve"> questions</w:t>
      </w:r>
      <w:r w:rsidRPr="00BA7D01">
        <w:rPr>
          <w:sz w:val="14"/>
          <w:szCs w:val="24"/>
        </w:rPr>
        <w:t xml:space="preserve"> (</w:t>
      </w:r>
      <w:proofErr w:type="spellStart"/>
      <w:r w:rsidRPr="00BA7D01">
        <w:rPr>
          <w:sz w:val="14"/>
          <w:szCs w:val="24"/>
        </w:rPr>
        <w:t>Hennink</w:t>
      </w:r>
      <w:proofErr w:type="spellEnd"/>
      <w:r w:rsidRPr="00BA7D01">
        <w:rPr>
          <w:sz w:val="14"/>
          <w:szCs w:val="24"/>
        </w:rPr>
        <w:t xml:space="preserve">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E3202C">
        <w:rPr>
          <w:szCs w:val="24"/>
          <w:highlight w:val="green"/>
          <w:u w:val="single"/>
        </w:rPr>
        <w:t xml:space="preserve">To make </w:t>
      </w:r>
      <w:r w:rsidRPr="00E3202C">
        <w:rPr>
          <w:rStyle w:val="Emphasis"/>
          <w:szCs w:val="24"/>
          <w:highlight w:val="green"/>
        </w:rPr>
        <w:t>real progress</w:t>
      </w:r>
      <w:r w:rsidRPr="00BA7D01">
        <w:rPr>
          <w:szCs w:val="24"/>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E3202C">
        <w:rPr>
          <w:szCs w:val="24"/>
          <w:highlight w:val="green"/>
          <w:u w:val="single"/>
        </w:rPr>
        <w:t xml:space="preserve">it will be important that researchers </w:t>
      </w:r>
      <w:r w:rsidRPr="00E3202C">
        <w:rPr>
          <w:rStyle w:val="Emphasis"/>
          <w:szCs w:val="24"/>
          <w:highlight w:val="green"/>
        </w:rPr>
        <w:t>refrain</w:t>
      </w:r>
      <w:r w:rsidRPr="00E3202C">
        <w:rPr>
          <w:szCs w:val="24"/>
          <w:highlight w:val="green"/>
          <w:u w:val="single"/>
        </w:rPr>
        <w:t xml:space="preserve"> from relying only on </w:t>
      </w:r>
      <w:r w:rsidRPr="00E3202C">
        <w:rPr>
          <w:rStyle w:val="Emphasis"/>
          <w:szCs w:val="24"/>
          <w:highlight w:val="green"/>
        </w:rPr>
        <w:t>individual</w:t>
      </w:r>
      <w:r w:rsidRPr="00E3202C">
        <w:rPr>
          <w:szCs w:val="24"/>
          <w:highlight w:val="green"/>
          <w:u w:val="single"/>
        </w:rPr>
        <w:t xml:space="preserve"> and </w:t>
      </w:r>
      <w:r w:rsidRPr="00E3202C">
        <w:rPr>
          <w:rStyle w:val="Emphasis"/>
          <w:szCs w:val="24"/>
          <w:highlight w:val="green"/>
        </w:rPr>
        <w:t>interpersonal theories</w:t>
      </w:r>
      <w:r w:rsidRPr="00BA7D01">
        <w:rPr>
          <w:sz w:val="14"/>
          <w:szCs w:val="24"/>
        </w:rPr>
        <w:t>, a</w:t>
      </w:r>
      <w:r w:rsidRPr="00E3202C">
        <w:rPr>
          <w:szCs w:val="24"/>
          <w:highlight w:val="green"/>
          <w:u w:val="single"/>
        </w:rPr>
        <w:t>nd</w:t>
      </w:r>
      <w:r w:rsidRPr="00BA7D01">
        <w:rPr>
          <w:szCs w:val="24"/>
          <w:u w:val="single"/>
        </w:rPr>
        <w:t xml:space="preserve"> </w:t>
      </w:r>
      <w:r w:rsidRPr="00E3202C">
        <w:rPr>
          <w:szCs w:val="24"/>
          <w:highlight w:val="green"/>
          <w:u w:val="single"/>
        </w:rPr>
        <w:t xml:space="preserve">begin </w:t>
      </w:r>
      <w:r w:rsidRPr="00BA7D01">
        <w:rPr>
          <w:szCs w:val="24"/>
          <w:u w:val="single"/>
        </w:rPr>
        <w:t xml:space="preserve">explicitly </w:t>
      </w:r>
      <w:r w:rsidRPr="00E3202C">
        <w:rPr>
          <w:szCs w:val="24"/>
          <w:highlight w:val="green"/>
          <w:u w:val="single"/>
        </w:rPr>
        <w:t xml:space="preserve">incorporating </w:t>
      </w:r>
      <w:r w:rsidRPr="00BA7D01">
        <w:rPr>
          <w:szCs w:val="24"/>
          <w:u w:val="single"/>
        </w:rPr>
        <w:t xml:space="preserve">behavior change </w:t>
      </w:r>
      <w:r w:rsidRPr="00E3202C">
        <w:rPr>
          <w:szCs w:val="24"/>
          <w:highlight w:val="green"/>
          <w:u w:val="single"/>
        </w:rPr>
        <w:t xml:space="preserve">theories </w:t>
      </w:r>
      <w:r w:rsidRPr="00BA7D01">
        <w:rPr>
          <w:szCs w:val="24"/>
          <w:u w:val="single"/>
        </w:rPr>
        <w:t xml:space="preserve">with theories </w:t>
      </w:r>
      <w:r w:rsidRPr="00E3202C">
        <w:rPr>
          <w:szCs w:val="24"/>
          <w:highlight w:val="green"/>
          <w:u w:val="single"/>
        </w:rPr>
        <w:t>at the</w:t>
      </w:r>
      <w:r w:rsidRPr="00BA7D01">
        <w:rPr>
          <w:szCs w:val="24"/>
          <w:u w:val="single"/>
        </w:rPr>
        <w:t xml:space="preserve"> social, organizational, community, and </w:t>
      </w:r>
      <w:r w:rsidRPr="00E3202C">
        <w:rPr>
          <w:rStyle w:val="Emphasis"/>
          <w:szCs w:val="24"/>
          <w:highlight w:val="green"/>
        </w:rPr>
        <w:t>policy</w:t>
      </w:r>
      <w:r w:rsidRPr="00BA7D01">
        <w:rPr>
          <w:rStyle w:val="Emphasis"/>
          <w:szCs w:val="24"/>
        </w:rPr>
        <w:t xml:space="preserve"> </w:t>
      </w:r>
      <w:r w:rsidRPr="00E3202C">
        <w:rPr>
          <w:rStyle w:val="Emphasis"/>
          <w:szCs w:val="24"/>
          <w:highlight w:val="green"/>
        </w:rPr>
        <w:t>level</w:t>
      </w:r>
      <w:r w:rsidRPr="00BA7D01">
        <w:rPr>
          <w:rStyle w:val="Emphasis"/>
          <w:szCs w:val="24"/>
        </w:rPr>
        <w:t>s</w:t>
      </w:r>
      <w:r w:rsidRPr="00BA7D01">
        <w:rPr>
          <w:sz w:val="14"/>
          <w:szCs w:val="24"/>
        </w:rPr>
        <w:t xml:space="preserve">, </w:t>
      </w:r>
      <w:r w:rsidRPr="00BA7D01">
        <w:rPr>
          <w:szCs w:val="24"/>
          <w:u w:val="single"/>
        </w:rPr>
        <w:t xml:space="preserve">and consider how factors </w:t>
      </w:r>
      <w:r w:rsidRPr="00BA7D01">
        <w:rPr>
          <w:rStyle w:val="Emphasis"/>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Cs w:val="24"/>
        </w:rPr>
        <w:t>conceptual frameworks</w:t>
      </w:r>
      <w:r w:rsidRPr="00BA7D01">
        <w:rPr>
          <w:szCs w:val="24"/>
          <w:u w:val="single"/>
        </w:rPr>
        <w:t xml:space="preserve"> and </w:t>
      </w:r>
      <w:r w:rsidRPr="00BA7D01">
        <w:rPr>
          <w:rStyle w:val="Emphasis"/>
          <w:szCs w:val="24"/>
        </w:rPr>
        <w:t>models</w:t>
      </w:r>
      <w:r w:rsidRPr="00BA7D01">
        <w:rPr>
          <w:szCs w:val="24"/>
          <w:u w:val="single"/>
        </w:rPr>
        <w:t xml:space="preserve"> that can be applied across multiple levels is </w:t>
      </w:r>
      <w:r w:rsidRPr="00BA7D01">
        <w:rPr>
          <w:rStyle w:val="Emphasis"/>
          <w:szCs w:val="24"/>
        </w:rPr>
        <w:t>highly pertinent</w:t>
      </w:r>
      <w:r w:rsidRPr="00BA7D01">
        <w:rPr>
          <w:szCs w:val="24"/>
          <w:u w:val="single"/>
        </w:rPr>
        <w:t xml:space="preserve"> to disparities research in </w:t>
      </w:r>
      <w:r w:rsidRPr="00BA7D01">
        <w:rPr>
          <w:rStyle w:val="Emphasis"/>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E3202C">
        <w:rPr>
          <w:szCs w:val="24"/>
          <w:highlight w:val="green"/>
          <w:u w:val="single"/>
        </w:rPr>
        <w:t xml:space="preserve">more likely to address the larger societal and social factors that </w:t>
      </w:r>
      <w:r w:rsidRPr="00E3202C">
        <w:rPr>
          <w:rStyle w:val="Emphasis"/>
          <w:szCs w:val="24"/>
          <w:highlight w:val="green"/>
        </w:rPr>
        <w:t>shape disparities</w:t>
      </w:r>
      <w:r w:rsidR="00F63FD5">
        <w:rPr>
          <w:rStyle w:val="Emphasis"/>
          <w:szCs w:val="24"/>
        </w:rPr>
        <w:t>//</w:t>
      </w:r>
    </w:p>
    <w:p w14:paraId="4376E565" w14:textId="77777777" w:rsidR="00F63FD5" w:rsidRDefault="00F63FD5" w:rsidP="00290506">
      <w:pPr>
        <w:rPr>
          <w:rStyle w:val="Emphasis"/>
          <w:szCs w:val="24"/>
        </w:rPr>
      </w:pPr>
    </w:p>
    <w:p w14:paraId="42243693" w14:textId="7D9E7838" w:rsidR="00290506" w:rsidRPr="00BA7D01" w:rsidRDefault="00290506" w:rsidP="00290506">
      <w:pPr>
        <w:rPr>
          <w:sz w:val="14"/>
          <w:szCs w:val="24"/>
        </w:rPr>
      </w:pPr>
      <w:r w:rsidRPr="00BA7D01">
        <w:rPr>
          <w:szCs w:val="24"/>
          <w:u w:val="single"/>
        </w:rPr>
        <w:t xml:space="preserve"> and can help researchers </w:t>
      </w:r>
      <w:r w:rsidRPr="00BA7D01">
        <w:rPr>
          <w:rStyle w:val="Emphasis"/>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 </w:t>
      </w:r>
      <w:r w:rsidRPr="00BA7D01">
        <w:rPr>
          <w:szCs w:val="24"/>
          <w:u w:val="single"/>
        </w:rPr>
        <w:t xml:space="preserve">and should therefore be </w:t>
      </w:r>
      <w:r w:rsidRPr="00E3202C">
        <w:rPr>
          <w:rStyle w:val="Emphasis"/>
          <w:szCs w:val="24"/>
          <w:highlight w:val="green"/>
        </w:rPr>
        <w:t>prioritized</w:t>
      </w:r>
      <w:r w:rsidRPr="00E3202C">
        <w:rPr>
          <w:szCs w:val="24"/>
          <w:highlight w:val="green"/>
          <w:u w:val="single"/>
        </w:rPr>
        <w:t xml:space="preserve"> </w:t>
      </w:r>
      <w:r w:rsidRPr="00BA7D01">
        <w:rPr>
          <w:szCs w:val="24"/>
          <w:u w:val="single"/>
        </w:rPr>
        <w:t xml:space="preserve">as intervention or </w:t>
      </w:r>
      <w:r w:rsidRPr="00E3202C">
        <w:rPr>
          <w:rStyle w:val="Emphasis"/>
          <w:szCs w:val="24"/>
          <w:highlight w:val="green"/>
        </w:rPr>
        <w:t>policy targets</w:t>
      </w:r>
      <w:r w:rsidRPr="00BA7D01">
        <w:rPr>
          <w:sz w:val="14"/>
          <w:szCs w:val="24"/>
        </w:rPr>
        <w:t xml:space="preserve">. </w:t>
      </w:r>
      <w:r w:rsidRPr="00BA7D01">
        <w:rPr>
          <w:sz w:val="14"/>
        </w:rPr>
        <w:t xml:space="preserve">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BA7D01">
        <w:rPr>
          <w:sz w:val="14"/>
        </w:rPr>
        <w:t>Pasick</w:t>
      </w:r>
      <w:proofErr w:type="spellEnd"/>
      <w:r w:rsidRPr="00BA7D01">
        <w:rPr>
          <w:sz w:val="14"/>
        </w:rPr>
        <w:t xml:space="preserve">, &amp; Barker, 2009; </w:t>
      </w:r>
      <w:proofErr w:type="spellStart"/>
      <w:r w:rsidRPr="00BA7D01">
        <w:rPr>
          <w:sz w:val="14"/>
        </w:rPr>
        <w:t>Okechukwu</w:t>
      </w:r>
      <w:proofErr w:type="spellEnd"/>
      <w:r w:rsidRPr="00BA7D01">
        <w:rPr>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BA7D01">
        <w:rPr>
          <w:sz w:val="14"/>
        </w:rPr>
        <w:t>Grieb</w:t>
      </w:r>
      <w:proofErr w:type="spellEnd"/>
      <w:r w:rsidRPr="00BA7D01">
        <w:rPr>
          <w:sz w:val="14"/>
        </w:rPr>
        <w:t xml:space="preserve">, Smith, Calhoun, &amp; Tandon, 2015; Wallerstein &amp; Duran, 2006). This </w:t>
      </w:r>
      <w:proofErr w:type="spellStart"/>
      <w:r w:rsidRPr="00BA7D01">
        <w:rPr>
          <w:sz w:val="14"/>
        </w:rPr>
        <w:t>Commen-tary</w:t>
      </w:r>
      <w:proofErr w:type="spellEnd"/>
      <w:r w:rsidRPr="00BA7D01">
        <w:rPr>
          <w:sz w:val="14"/>
        </w:rPr>
        <w:t xml:space="preserve">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w:t>
      </w:r>
      <w:proofErr w:type="spellStart"/>
      <w:r w:rsidRPr="00BA7D01">
        <w:rPr>
          <w:sz w:val="14"/>
        </w:rPr>
        <w:t>Chowkwanyun</w:t>
      </w:r>
      <w:proofErr w:type="spellEnd"/>
      <w:r w:rsidRPr="00BA7D01">
        <w:rPr>
          <w:sz w:val="14"/>
        </w:rPr>
        <w:t xml:space="preserve">, 2011; Hirsch, Wardlow, &amp; Smith, 2009; </w:t>
      </w:r>
      <w:proofErr w:type="spellStart"/>
      <w:r w:rsidRPr="00BA7D01">
        <w:rPr>
          <w:sz w:val="14"/>
        </w:rPr>
        <w:t>Livingood</w:t>
      </w:r>
      <w:proofErr w:type="spellEnd"/>
      <w:r w:rsidRPr="00BA7D01">
        <w:rPr>
          <w:sz w:val="14"/>
        </w:rPr>
        <w:t xml:space="preserve"> et al., 2011; </w:t>
      </w:r>
      <w:proofErr w:type="spellStart"/>
      <w:r w:rsidRPr="00BA7D01">
        <w:rPr>
          <w:sz w:val="14"/>
        </w:rPr>
        <w:t>Livingood</w:t>
      </w:r>
      <w:proofErr w:type="spellEnd"/>
      <w:r w:rsidRPr="00BA7D01">
        <w:rPr>
          <w:sz w:val="14"/>
        </w:rPr>
        <w:t xml:space="preserve">, </w:t>
      </w:r>
      <w:proofErr w:type="spellStart"/>
      <w:r w:rsidRPr="00BA7D01">
        <w:rPr>
          <w:sz w:val="14"/>
        </w:rPr>
        <w:t>Allegrante</w:t>
      </w:r>
      <w:proofErr w:type="spellEnd"/>
      <w:r w:rsidRPr="00BA7D01">
        <w:rPr>
          <w:sz w:val="14"/>
        </w:rPr>
        <w:t xml:space="preserve">, &amp; Green, 2016; Nathanson, 2007; </w:t>
      </w:r>
      <w:proofErr w:type="spellStart"/>
      <w:r w:rsidRPr="00BA7D01">
        <w:rPr>
          <w:sz w:val="14"/>
        </w:rPr>
        <w:t>Pasick</w:t>
      </w:r>
      <w:proofErr w:type="spellEnd"/>
      <w:r w:rsidRPr="00BA7D01">
        <w:rPr>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BA7D01">
        <w:rPr>
          <w:sz w:val="14"/>
        </w:rPr>
        <w:t>Jandorf</w:t>
      </w:r>
      <w:proofErr w:type="spellEnd"/>
      <w:r w:rsidRPr="00BA7D01">
        <w:rPr>
          <w:sz w:val="14"/>
        </w:rPr>
        <w:t xml:space="preserve">, </w:t>
      </w:r>
      <w:proofErr w:type="spellStart"/>
      <w:r w:rsidRPr="00BA7D01">
        <w:rPr>
          <w:sz w:val="14"/>
        </w:rPr>
        <w:t>Thelemaque</w:t>
      </w:r>
      <w:proofErr w:type="spellEnd"/>
      <w:r w:rsidRPr="00BA7D01">
        <w:rPr>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BA7D01">
        <w:rPr>
          <w:sz w:val="14"/>
        </w:rPr>
        <w:t>Airhihenbuwa</w:t>
      </w:r>
      <w:proofErr w:type="spellEnd"/>
      <w:r w:rsidRPr="00BA7D01">
        <w:rPr>
          <w:sz w:val="14"/>
        </w:rPr>
        <w:t xml:space="preserve">, 2006; </w:t>
      </w:r>
      <w:proofErr w:type="spellStart"/>
      <w:r w:rsidRPr="00BA7D01">
        <w:rPr>
          <w:sz w:val="14"/>
        </w:rPr>
        <w:t>Airhihenbuwa</w:t>
      </w:r>
      <w:proofErr w:type="spellEnd"/>
      <w:r w:rsidRPr="00BA7D01">
        <w:rPr>
          <w:sz w:val="14"/>
        </w:rPr>
        <w:t xml:space="preserve">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E3202C">
        <w:rPr>
          <w:szCs w:val="24"/>
          <w:highlight w:val="green"/>
          <w:u w:val="single"/>
        </w:rPr>
        <w:t xml:space="preserve">there are </w:t>
      </w:r>
      <w:r w:rsidRPr="00E3202C">
        <w:rPr>
          <w:rStyle w:val="Emphasis"/>
          <w:szCs w:val="24"/>
          <w:highlight w:val="green"/>
        </w:rPr>
        <w:t>tremendous opportunities</w:t>
      </w:r>
      <w:r w:rsidRPr="00E3202C">
        <w:rPr>
          <w:szCs w:val="24"/>
          <w:highlight w:val="green"/>
          <w:u w:val="single"/>
        </w:rPr>
        <w:t xml:space="preserve"> </w:t>
      </w:r>
      <w:r w:rsidRPr="00BA7D01">
        <w:rPr>
          <w:szCs w:val="24"/>
          <w:u w:val="single"/>
        </w:rPr>
        <w:t xml:space="preserve">for qualitative and </w:t>
      </w:r>
      <w:r w:rsidRPr="00E3202C">
        <w:rPr>
          <w:szCs w:val="24"/>
          <w:highlight w:val="green"/>
          <w:u w:val="single"/>
        </w:rPr>
        <w:t xml:space="preserve">health equity scholars to </w:t>
      </w:r>
      <w:r w:rsidRPr="00E3202C">
        <w:rPr>
          <w:rStyle w:val="Emphasis"/>
          <w:szCs w:val="24"/>
          <w:highlight w:val="green"/>
        </w:rPr>
        <w:t>advance research</w:t>
      </w:r>
      <w:r w:rsidRPr="00E3202C">
        <w:rPr>
          <w:szCs w:val="24"/>
          <w:highlight w:val="green"/>
          <w:u w:val="single"/>
        </w:rPr>
        <w:t xml:space="preserve"> and </w:t>
      </w:r>
      <w:r w:rsidRPr="00E3202C">
        <w:rPr>
          <w:rStyle w:val="Emphasis"/>
          <w:szCs w:val="24"/>
          <w:highlight w:val="green"/>
        </w:rPr>
        <w:t>practice</w:t>
      </w:r>
      <w:r w:rsidRPr="00BA7D01">
        <w:rPr>
          <w:szCs w:val="24"/>
          <w:u w:val="single"/>
        </w:rPr>
        <w:t xml:space="preserve"> in this area through the expansion and application of </w:t>
      </w:r>
      <w:r w:rsidRPr="00BA7D01">
        <w:rPr>
          <w:rStyle w:val="Emphasis"/>
          <w:szCs w:val="24"/>
        </w:rPr>
        <w:t>rigorous</w:t>
      </w:r>
      <w:r w:rsidRPr="00BA7D01">
        <w:rPr>
          <w:szCs w:val="24"/>
          <w:u w:val="single"/>
        </w:rPr>
        <w:t xml:space="preserve">, </w:t>
      </w:r>
      <w:r w:rsidRPr="00BA7D01">
        <w:rPr>
          <w:rStyle w:val="Emphasis"/>
          <w:szCs w:val="24"/>
        </w:rPr>
        <w:t>theoretically informed qualitative research.</w:t>
      </w:r>
      <w:r w:rsidRPr="00BA7D01">
        <w:rPr>
          <w:sz w:val="14"/>
          <w:szCs w:val="24"/>
        </w:rPr>
        <w:t xml:space="preserve"> We hope researchers will recognize and seize this challenging, but critically important opportunity.</w:t>
      </w:r>
    </w:p>
    <w:p w14:paraId="5F3CB2C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050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0506"/>
    <w:rsid w:val="002B146A"/>
    <w:rsid w:val="002B5E17"/>
    <w:rsid w:val="002E494D"/>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5DB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1B6"/>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63FD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032C4"/>
  <w15:chartTrackingRefBased/>
  <w15:docId w15:val="{0A75FD90-3DE5-43F7-8941-CBBA8FABE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3FD5"/>
    <w:pPr>
      <w:spacing w:after="0" w:line="240" w:lineRule="auto"/>
    </w:pPr>
    <w:rPr>
      <w:rFonts w:ascii="Calibri" w:hAnsi="Calibri" w:cs="Calibri"/>
    </w:rPr>
  </w:style>
  <w:style w:type="paragraph" w:styleId="Heading1">
    <w:name w:val="heading 1"/>
    <w:aliases w:val="Pocket"/>
    <w:basedOn w:val="Normal"/>
    <w:next w:val="Normal"/>
    <w:link w:val="Heading1Char"/>
    <w:qFormat/>
    <w:rsid w:val="00F63FD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3FD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3FD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63FD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63F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FD5"/>
  </w:style>
  <w:style w:type="character" w:customStyle="1" w:styleId="Heading1Char">
    <w:name w:val="Heading 1 Char"/>
    <w:aliases w:val="Pocket Char"/>
    <w:basedOn w:val="DefaultParagraphFont"/>
    <w:link w:val="Heading1"/>
    <w:rsid w:val="00F63F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3F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3FD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63FD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63FD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3FD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63FD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F63FD5"/>
    <w:rPr>
      <w:color w:val="auto"/>
      <w:u w:val="none"/>
    </w:rPr>
  </w:style>
  <w:style w:type="character" w:styleId="FollowedHyperlink">
    <w:name w:val="FollowedHyperlink"/>
    <w:basedOn w:val="DefaultParagraphFont"/>
    <w:uiPriority w:val="99"/>
    <w:semiHidden/>
    <w:unhideWhenUsed/>
    <w:rsid w:val="00F63FD5"/>
    <w:rPr>
      <w:color w:val="auto"/>
      <w:u w:val="none"/>
    </w:rPr>
  </w:style>
  <w:style w:type="paragraph" w:customStyle="1" w:styleId="textbold">
    <w:name w:val="text bold"/>
    <w:basedOn w:val="Normal"/>
    <w:link w:val="Emphasis"/>
    <w:uiPriority w:val="7"/>
    <w:qFormat/>
    <w:rsid w:val="00290506"/>
    <w:pPr>
      <w:ind w:left="720"/>
      <w:jc w:val="both"/>
    </w:pPr>
    <w:rPr>
      <w:b/>
      <w:iCs/>
      <w:u w:val="single"/>
    </w:rPr>
  </w:style>
  <w:style w:type="paragraph" w:styleId="ListParagraph">
    <w:name w:val="List Paragraph"/>
    <w:aliases w:val="6 font"/>
    <w:basedOn w:val="Normal"/>
    <w:uiPriority w:val="99"/>
    <w:unhideWhenUsed/>
    <w:qFormat/>
    <w:rsid w:val="00290506"/>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card"/>
    <w:basedOn w:val="Heading1"/>
    <w:link w:val="Hyperlink"/>
    <w:autoRedefine/>
    <w:uiPriority w:val="99"/>
    <w:qFormat/>
    <w:rsid w:val="0029050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cnbc.com/2018/06/25/high-drug-prices-caused-by-us-patent-system.html" TargetMode="External"/><Relationship Id="rId3" Type="http://schemas.openxmlformats.org/officeDocument/2006/relationships/styles" Target="styles.xml"/><Relationship Id="rId21" Type="http://schemas.openxmlformats.org/officeDocument/2006/relationships/hyperlink" Target="https://africasacountry.com/2020/06/decolonizing-the-vacci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roject-syndicate.org/onpoint/the-invisible-killers-by-edoardo-campanella-2020-04"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voanews.com/science-health/high-cost-medicine-pushes-more-people-poverty"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26397</Words>
  <Characters>150469</Characters>
  <Application>Microsoft Office Word</Application>
  <DocSecurity>0</DocSecurity>
  <Lines>1253</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2021-09-05T14:05:00Z</dcterms:created>
  <dcterms:modified xsi:type="dcterms:W3CDTF">2021-09-05T16:13:00Z</dcterms:modified>
</cp:coreProperties>
</file>