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632EC" w14:textId="77777777" w:rsidR="00161544" w:rsidRDefault="00161544" w:rsidP="00161544">
      <w:pPr>
        <w:pStyle w:val="Heading3"/>
      </w:pPr>
      <w:r>
        <w:t>Plan</w:t>
      </w:r>
    </w:p>
    <w:p w14:paraId="37DC756E" w14:textId="77777777" w:rsidR="00161544" w:rsidRDefault="00161544" w:rsidP="00161544">
      <w:pPr>
        <w:pStyle w:val="Heading4"/>
      </w:pPr>
      <w:r>
        <w:t>We affirm</w:t>
      </w:r>
      <w:r w:rsidRPr="00CE0870">
        <w:t>: The appropriation of outer space by private entities is unjust.</w:t>
      </w:r>
    </w:p>
    <w:p w14:paraId="1F91D3CE" w14:textId="77777777" w:rsidR="00161544" w:rsidRDefault="00161544" w:rsidP="00161544">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38774D51" w14:textId="77777777" w:rsidR="00161544" w:rsidRDefault="00161544" w:rsidP="00161544">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3DE0134" w14:textId="77777777" w:rsidR="00161544" w:rsidRPr="00AF43A6" w:rsidRDefault="00161544" w:rsidP="00161544">
      <w:pPr>
        <w:rPr>
          <w:sz w:val="16"/>
          <w:szCs w:val="16"/>
        </w:rPr>
      </w:pPr>
      <w:r w:rsidRPr="00AF43A6">
        <w:rPr>
          <w:sz w:val="16"/>
          <w:szCs w:val="16"/>
        </w:rPr>
        <w:t>B. A New Property Rights Proposal: Leasing Space</w:t>
      </w:r>
    </w:p>
    <w:p w14:paraId="06E10D7F" w14:textId="77777777" w:rsidR="00161544" w:rsidRPr="00F27D5C" w:rsidRDefault="00161544" w:rsidP="00161544">
      <w:pPr>
        <w:rPr>
          <w:sz w:val="16"/>
        </w:rPr>
      </w:pPr>
      <w:r w:rsidRPr="00F27D5C">
        <w:rPr>
          <w:rStyle w:val="StyleUnderline"/>
        </w:rPr>
        <w:t>One promising proposal</w:t>
      </w:r>
      <w:r w:rsidRPr="00F27D5C">
        <w:rPr>
          <w:sz w:val="16"/>
        </w:rPr>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rPr>
          <w:sz w:val="16"/>
        </w:rPr>
        <w:t xml:space="preserve"> nations, </w:t>
      </w:r>
      <w:r w:rsidRPr="00F27D5C">
        <w:rPr>
          <w:rStyle w:val="StyleUnderline"/>
        </w:rPr>
        <w:t>private</w:t>
      </w:r>
      <w:r w:rsidRPr="00F27D5C">
        <w:rPr>
          <w:sz w:val="16"/>
        </w:rPr>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permanen</w:t>
      </w:r>
      <w:r w:rsidRPr="00AF43A6">
        <w:rPr>
          <w:rStyle w:val="StyleUnderline"/>
        </w:rPr>
        <w:t>tly</w:t>
      </w:r>
      <w:r w:rsidRPr="00F27D5C">
        <w:rPr>
          <w:rStyle w:val="StyleUnderline"/>
        </w:rPr>
        <w:t xml:space="preserve">-owned </w:t>
      </w:r>
      <w:r w:rsidRPr="00AF43A6">
        <w:rPr>
          <w:rStyle w:val="Emphasis"/>
          <w:highlight w:val="green"/>
        </w:rPr>
        <w:t>property</w:t>
      </w:r>
      <w:r w:rsidRPr="00F27D5C">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02CF804E" w14:textId="77777777" w:rsidR="00161544" w:rsidRPr="0011355B" w:rsidRDefault="00161544" w:rsidP="00161544">
      <w:pPr>
        <w:rPr>
          <w:sz w:val="16"/>
        </w:rPr>
      </w:pPr>
      <w:r w:rsidRPr="0011355B">
        <w:rPr>
          <w:sz w:val="16"/>
        </w:rPr>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6D79E888" w14:textId="77777777" w:rsidR="00161544" w:rsidRPr="00B64813" w:rsidRDefault="00161544" w:rsidP="00161544">
      <w:pPr>
        <w:rPr>
          <w:sz w:val="16"/>
        </w:rPr>
      </w:pPr>
      <w:r w:rsidRPr="00B64813">
        <w:rPr>
          <w:sz w:val="16"/>
        </w:rPr>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rPr>
          <w:sz w:val="16"/>
        </w:rPr>
        <w:t>:</w:t>
      </w:r>
    </w:p>
    <w:p w14:paraId="78DA8C16" w14:textId="77777777" w:rsidR="00161544" w:rsidRPr="00B64813" w:rsidRDefault="00161544" w:rsidP="00161544">
      <w:pPr>
        <w:ind w:left="720"/>
        <w:rPr>
          <w:sz w:val="16"/>
        </w:rPr>
      </w:pPr>
      <w:r w:rsidRPr="00B64813">
        <w:rPr>
          <w:rStyle w:val="StyleUnderline"/>
        </w:rPr>
        <w:t>No State shall claim</w:t>
      </w:r>
      <w:r w:rsidRPr="00B64813">
        <w:rPr>
          <w:sz w:val="16"/>
        </w:rPr>
        <w:t xml:space="preserve"> or exercise sovereignty or </w:t>
      </w:r>
      <w:r w:rsidRPr="00B64813">
        <w:rPr>
          <w:rStyle w:val="StyleUnderline"/>
        </w:rPr>
        <w:t>sovereign rights over any part of</w:t>
      </w:r>
      <w:r w:rsidRPr="00B64813">
        <w:rPr>
          <w:sz w:val="16"/>
        </w:rPr>
        <w:t xml:space="preserve"> the Area [resources of </w:t>
      </w:r>
      <w:r w:rsidRPr="00B64813">
        <w:rPr>
          <w:rStyle w:val="StyleUnderline"/>
        </w:rPr>
        <w:t>the seabed and ocean floor beyond the limits of national jurisdiction] or its resources</w:t>
      </w:r>
      <w:r w:rsidRPr="00B64813">
        <w:rPr>
          <w:sz w:val="16"/>
        </w:rPr>
        <w:t>, nor shall any State or natural or juridical person appropriate any part thereof.139</w:t>
      </w:r>
    </w:p>
    <w:p w14:paraId="733D214C" w14:textId="77777777" w:rsidR="00161544" w:rsidRPr="00B64813" w:rsidRDefault="00161544" w:rsidP="00161544">
      <w:pPr>
        <w:rPr>
          <w:sz w:val="16"/>
        </w:rPr>
      </w:pPr>
      <w:r w:rsidRPr="00B64813">
        <w:rPr>
          <w:sz w:val="16"/>
        </w:rPr>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rPr>
          <w:sz w:val="16"/>
        </w:rPr>
        <w:t xml:space="preserve"> the </w:t>
      </w:r>
      <w:r w:rsidRPr="00B64813">
        <w:rPr>
          <w:rStyle w:val="StyleUnderline"/>
        </w:rPr>
        <w:t>non-appropriation</w:t>
      </w:r>
      <w:r w:rsidRPr="00B64813">
        <w:rPr>
          <w:sz w:val="16"/>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rPr>
          <w:sz w:val="16"/>
        </w:rPr>
        <w:t xml:space="preserve">. Of particular relevance for purposes of crafting a parallel space law proposal is </w:t>
      </w:r>
      <w:r w:rsidRPr="00B64813">
        <w:rPr>
          <w:rStyle w:val="StyleUnderline"/>
        </w:rPr>
        <w:t>UNCLOS Part XI, Section 4</w:t>
      </w:r>
      <w:r w:rsidRPr="00B64813">
        <w:rPr>
          <w:sz w:val="16"/>
        </w:rPr>
        <w:t xml:space="preserve">, which </w:t>
      </w:r>
      <w:r w:rsidRPr="00B64813">
        <w:rPr>
          <w:rStyle w:val="StyleUnderline"/>
        </w:rPr>
        <w:t>lays out the rules governing the International Seabed Authority</w:t>
      </w:r>
      <w:r w:rsidRPr="00B64813">
        <w:rPr>
          <w:sz w:val="16"/>
        </w:rPr>
        <w:t>—</w:t>
      </w:r>
      <w:r w:rsidRPr="00B64813">
        <w:rPr>
          <w:rStyle w:val="StyleUnderline"/>
        </w:rPr>
        <w:t>the main mechanism through which States and private companies can legally exploit ocean resources, including mining of the deep seabed</w:t>
      </w:r>
      <w:r w:rsidRPr="00B64813">
        <w:rPr>
          <w:sz w:val="16"/>
        </w:rPr>
        <w:t>.140</w:t>
      </w:r>
    </w:p>
    <w:p w14:paraId="0B3363D0" w14:textId="77777777" w:rsidR="00161544" w:rsidRPr="0011355B" w:rsidRDefault="00161544" w:rsidP="00161544">
      <w:pPr>
        <w:rPr>
          <w:sz w:val="16"/>
        </w:rPr>
      </w:pPr>
      <w:r w:rsidRPr="0011355B">
        <w:rPr>
          <w:rStyle w:val="StyleUnderline"/>
        </w:rPr>
        <w:t>Using UNCLOS as a model, a similar system may prove promising for</w:t>
      </w:r>
      <w:r w:rsidRPr="0011355B">
        <w:rPr>
          <w:sz w:val="16"/>
        </w:rPr>
        <w:t xml:space="preserve"> the evolution of </w:t>
      </w:r>
      <w:r w:rsidRPr="0011355B">
        <w:rPr>
          <w:rStyle w:val="StyleUnderline"/>
        </w:rPr>
        <w:t>space law</w:t>
      </w:r>
      <w:r w:rsidRPr="0011355B">
        <w:rPr>
          <w:sz w:val="16"/>
        </w:rPr>
        <w:t xml:space="preserve">. However, </w:t>
      </w:r>
      <w:r w:rsidRPr="00F27D5C">
        <w:rPr>
          <w:rStyle w:val="StyleUnderline"/>
        </w:rPr>
        <w:t>the new space system should allow for rental of space land instead of merely</w:t>
      </w:r>
      <w:r w:rsidRPr="0011355B">
        <w:rPr>
          <w:sz w:val="16"/>
        </w:rPr>
        <w:t xml:space="preserve"> allowing for the </w:t>
      </w:r>
      <w:r w:rsidRPr="00F27D5C">
        <w:rPr>
          <w:rStyle w:val="StyleUnderline"/>
        </w:rPr>
        <w:t>extraction of space resources.</w:t>
      </w:r>
      <w:r w:rsidRPr="0011355B">
        <w:rPr>
          <w:sz w:val="16"/>
        </w:rPr>
        <w:t xml:space="preserve"> As with UNCLOS, </w:t>
      </w:r>
      <w:r w:rsidRPr="00F27D5C">
        <w:rPr>
          <w:rStyle w:val="StyleUnderline"/>
        </w:rPr>
        <w:t>any</w:t>
      </w:r>
      <w:r w:rsidRPr="0011355B">
        <w:rPr>
          <w:sz w:val="16"/>
        </w:rPr>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rPr>
          <w:sz w:val="16"/>
        </w:rPr>
        <w:t>, in the words of one author,</w:t>
      </w:r>
      <w:r w:rsidRPr="00F27D5C">
        <w:rPr>
          <w:rStyle w:val="StyleUnderline"/>
        </w:rPr>
        <w:t xml:space="preserve"> a “philosophical roadmap for the future development of the outer space legal regime.”</w:t>
      </w:r>
      <w:r w:rsidRPr="0011355B">
        <w:rPr>
          <w:sz w:val="16"/>
        </w:rPr>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rPr>
          <w:sz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4D88D823" w14:textId="77777777" w:rsidR="00161544" w:rsidRPr="00B64813" w:rsidRDefault="00161544" w:rsidP="00161544">
      <w:pPr>
        <w:rPr>
          <w:rStyle w:val="StyleUnderline"/>
        </w:rPr>
      </w:pPr>
      <w:r w:rsidRPr="00AF43A6">
        <w:rPr>
          <w:rStyle w:val="StyleUnderline"/>
          <w:highlight w:val="green"/>
        </w:rPr>
        <w:t>UNCOPUOS</w:t>
      </w:r>
      <w:r w:rsidRPr="00B64813">
        <w:rPr>
          <w:sz w:val="16"/>
        </w:rPr>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rPr>
          <w:sz w:val="16"/>
        </w:rPr>
        <w:t xml:space="preserve"> described above.144 </w:t>
      </w:r>
      <w:r w:rsidRPr="00B64813">
        <w:rPr>
          <w:rStyle w:val="StyleUnderline"/>
        </w:rPr>
        <w:t>There should be similar provisions for the International Outer Space Authority relating to the makeup and functioning of the Authority</w:t>
      </w:r>
      <w:r w:rsidRPr="00B64813">
        <w:rPr>
          <w:sz w:val="16"/>
        </w:rPr>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rPr>
          <w:sz w:val="16"/>
        </w:rPr>
        <w:t xml:space="preserve">;146 </w:t>
      </w:r>
      <w:r w:rsidRPr="00B64813">
        <w:rPr>
          <w:rStyle w:val="StyleUnderline"/>
        </w:rPr>
        <w:t>the ability to decide how much rent to charge nations or individual corporations</w:t>
      </w:r>
      <w:r w:rsidRPr="00B64813">
        <w:rPr>
          <w:sz w:val="16"/>
        </w:rPr>
        <w:t xml:space="preserve">;147 </w:t>
      </w:r>
      <w:r w:rsidRPr="00B64813">
        <w:rPr>
          <w:rStyle w:val="StyleUnderline"/>
        </w:rPr>
        <w:t>and how to use these funds</w:t>
      </w:r>
      <w:r w:rsidRPr="00B64813">
        <w:rPr>
          <w:sz w:val="16"/>
        </w:rPr>
        <w:t xml:space="preserve">,148 </w:t>
      </w:r>
      <w:r w:rsidRPr="00B64813">
        <w:rPr>
          <w:rStyle w:val="StyleUnderline"/>
        </w:rPr>
        <w:t>among other provisions.</w:t>
      </w:r>
    </w:p>
    <w:p w14:paraId="15D88BB0" w14:textId="77777777" w:rsidR="00161544" w:rsidRPr="002D41E8" w:rsidRDefault="00161544" w:rsidP="00161544">
      <w:pPr>
        <w:rPr>
          <w:rStyle w:val="StyleUnderline"/>
        </w:rPr>
      </w:pPr>
      <w:r w:rsidRPr="002D41E8">
        <w:rPr>
          <w:rStyle w:val="StyleUnderline"/>
        </w:rPr>
        <w:t>For this proposed Outer Space Authority to be useful</w:t>
      </w:r>
      <w:r w:rsidRPr="002D41E8">
        <w:rPr>
          <w:sz w:val="16"/>
        </w:rPr>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rPr>
          <w:sz w:val="16"/>
        </w:rPr>
        <w:t xml:space="preserve"> an </w:t>
      </w:r>
      <w:r w:rsidRPr="00AF43A6">
        <w:rPr>
          <w:rStyle w:val="Emphasis"/>
          <w:highlight w:val="green"/>
        </w:rPr>
        <w:t>extra</w:t>
      </w:r>
      <w:r w:rsidRPr="002D41E8">
        <w:rPr>
          <w:sz w:val="16"/>
        </w:rPr>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rPr>
          <w:sz w:val="16"/>
        </w:rPr>
        <w:t xml:space="preserve">. And, </w:t>
      </w:r>
      <w:r w:rsidRPr="002D41E8">
        <w:rPr>
          <w:rStyle w:val="StyleUnderline"/>
        </w:rPr>
        <w:t>although businesses</w:t>
      </w:r>
      <w:r w:rsidRPr="002D41E8">
        <w:rPr>
          <w:sz w:val="16"/>
        </w:rPr>
        <w:t xml:space="preserve"> currently </w:t>
      </w:r>
      <w:r w:rsidRPr="002D41E8">
        <w:rPr>
          <w:rStyle w:val="StyleUnderline"/>
        </w:rPr>
        <w:t>seem</w:t>
      </w:r>
      <w:r w:rsidRPr="002D41E8">
        <w:rPr>
          <w:sz w:val="16"/>
        </w:rPr>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rPr>
          <w:sz w:val="16"/>
        </w:rPr>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rPr>
          <w:sz w:val="16"/>
        </w:rPr>
        <w:t xml:space="preserve"> adequately </w:t>
      </w:r>
      <w:r w:rsidRPr="002D41E8">
        <w:rPr>
          <w:rStyle w:val="StyleUnderline"/>
        </w:rPr>
        <w:t>handle these concerns is</w:t>
      </w:r>
      <w:r w:rsidRPr="002D41E8">
        <w:rPr>
          <w:sz w:val="16"/>
        </w:rPr>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rPr>
          <w:sz w:val="16"/>
        </w:rPr>
        <w:t xml:space="preserve"> near </w:t>
      </w:r>
      <w:r w:rsidRPr="002D41E8">
        <w:rPr>
          <w:rStyle w:val="StyleUnderline"/>
        </w:rPr>
        <w:t>future.</w:t>
      </w:r>
    </w:p>
    <w:p w14:paraId="2F7391AA" w14:textId="77777777" w:rsidR="00161544" w:rsidRPr="00213DA8" w:rsidRDefault="00161544" w:rsidP="00161544">
      <w:pPr>
        <w:rPr>
          <w:sz w:val="16"/>
        </w:rPr>
      </w:pPr>
      <w:r w:rsidRPr="00213DA8">
        <w:rPr>
          <w:sz w:val="16"/>
        </w:rPr>
        <w:t xml:space="preserve">Part of the appeal of </w:t>
      </w:r>
      <w:r w:rsidRPr="00213DA8">
        <w:rPr>
          <w:rStyle w:val="StyleUnderline"/>
        </w:rPr>
        <w:t>this rental model</w:t>
      </w:r>
      <w:r w:rsidRPr="00213DA8">
        <w:rPr>
          <w:sz w:val="16"/>
        </w:rPr>
        <w:t xml:space="preserve"> is that it </w:t>
      </w:r>
      <w:r w:rsidRPr="00AB17F1">
        <w:rPr>
          <w:rStyle w:val="Emphasis"/>
          <w:highlight w:val="green"/>
        </w:rPr>
        <w:t>works</w:t>
      </w:r>
      <w:r w:rsidRPr="00213DA8">
        <w:rPr>
          <w:sz w:val="16"/>
        </w:rPr>
        <w:t xml:space="preserve"> so </w:t>
      </w:r>
      <w:r w:rsidRPr="00213DA8">
        <w:rPr>
          <w:rStyle w:val="StyleUnderline"/>
        </w:rPr>
        <w:t xml:space="preserve">seamlessly </w:t>
      </w:r>
      <w:r w:rsidRPr="00AB17F1">
        <w:rPr>
          <w:rStyle w:val="Emphasis"/>
          <w:highlight w:val="green"/>
        </w:rPr>
        <w:t>with the</w:t>
      </w:r>
      <w:r w:rsidRPr="00AB17F1">
        <w:rPr>
          <w:rStyle w:val="Emphasis"/>
        </w:rPr>
        <w:t xml:space="preserve"> current </w:t>
      </w:r>
      <w:r w:rsidRPr="00AB17F1">
        <w:rPr>
          <w:rStyle w:val="Emphasis"/>
          <w:highlight w:val="green"/>
        </w:rPr>
        <w:t>O</w:t>
      </w:r>
      <w:r w:rsidRPr="00AB17F1">
        <w:rPr>
          <w:rStyle w:val="Emphasis"/>
        </w:rPr>
        <w:t xml:space="preserve">uter Space </w:t>
      </w:r>
      <w:r w:rsidRPr="00AB17F1">
        <w:rPr>
          <w:rStyle w:val="Emphasis"/>
          <w:highlight w:val="green"/>
        </w:rPr>
        <w:t>T</w:t>
      </w:r>
      <w:r w:rsidRPr="00AB17F1">
        <w:rPr>
          <w:rStyle w:val="Emphasis"/>
        </w:rPr>
        <w:t>reaty</w:t>
      </w:r>
      <w:r w:rsidRPr="00213DA8">
        <w:rPr>
          <w:rStyle w:val="StyleUnderline"/>
        </w:rPr>
        <w:t>.</w:t>
      </w:r>
      <w:r w:rsidRPr="00213DA8">
        <w:rPr>
          <w:sz w:val="16"/>
        </w:rPr>
        <w:t xml:space="preserve"> Turning again to the language of the Treaty and </w:t>
      </w:r>
      <w:r w:rsidRPr="00213DA8">
        <w:rPr>
          <w:rStyle w:val="StyleUnderline"/>
        </w:rPr>
        <w:t xml:space="preserve">beginning with </w:t>
      </w:r>
      <w:r w:rsidRPr="00AB17F1">
        <w:rPr>
          <w:rStyle w:val="Emphasis"/>
        </w:rPr>
        <w:t>the non-appropriation principle</w:t>
      </w:r>
      <w:r w:rsidRPr="00213DA8">
        <w:rPr>
          <w:rStyle w:val="StyleUnderline"/>
        </w:rPr>
        <w:t>, Article II lays out that “</w:t>
      </w:r>
      <w:r w:rsidRPr="007E22E2">
        <w:rPr>
          <w:rStyle w:val="StyleUnderline"/>
          <w:highlight w:val="green"/>
        </w:rPr>
        <w:t>[o]</w:t>
      </w:r>
      <w:proofErr w:type="spellStart"/>
      <w:r w:rsidRPr="007E22E2">
        <w:rPr>
          <w:rStyle w:val="StyleUnderline"/>
          <w:highlight w:val="green"/>
        </w:rPr>
        <w:t>uter</w:t>
      </w:r>
      <w:proofErr w:type="spellEnd"/>
      <w:r w:rsidRPr="007E22E2">
        <w:rPr>
          <w:rStyle w:val="StyleUnderline"/>
          <w:highlight w:val="green"/>
        </w:rPr>
        <w:t xml:space="preserve"> space</w:t>
      </w:r>
      <w:r w:rsidRPr="00213DA8">
        <w:rPr>
          <w:sz w:val="16"/>
        </w:rPr>
        <w:t xml:space="preserve">, including the moon and other celestial bodies, </w:t>
      </w:r>
      <w:r w:rsidRPr="007E22E2">
        <w:rPr>
          <w:rStyle w:val="StyleUnderline"/>
          <w:highlight w:val="green"/>
        </w:rPr>
        <w:t xml:space="preserve">is </w:t>
      </w:r>
      <w:r w:rsidRPr="007E22E2">
        <w:rPr>
          <w:rStyle w:val="Emphasis"/>
          <w:highlight w:val="green"/>
        </w:rPr>
        <w:t>not</w:t>
      </w:r>
      <w:r w:rsidRPr="007E22E2">
        <w:rPr>
          <w:rStyle w:val="StyleUnderline"/>
          <w:highlight w:val="green"/>
        </w:rPr>
        <w:t xml:space="preserve"> </w:t>
      </w:r>
      <w:r w:rsidRPr="007E22E2">
        <w:rPr>
          <w:rStyle w:val="Emphasis"/>
          <w:highlight w:val="green"/>
        </w:rPr>
        <w:t>subject</w:t>
      </w:r>
      <w:r w:rsidRPr="007E22E2">
        <w:rPr>
          <w:rStyle w:val="StyleUnderline"/>
          <w:highlight w:val="green"/>
        </w:rPr>
        <w:t xml:space="preserve"> </w:t>
      </w:r>
      <w:r w:rsidRPr="007E22E2">
        <w:rPr>
          <w:rStyle w:val="Emphasis"/>
          <w:highlight w:val="green"/>
        </w:rPr>
        <w:t>to</w:t>
      </w:r>
      <w:r w:rsidRPr="00213DA8">
        <w:rPr>
          <w:sz w:val="16"/>
        </w:rPr>
        <w:t xml:space="preserve"> national </w:t>
      </w:r>
      <w:r w:rsidRPr="007E22E2">
        <w:rPr>
          <w:rStyle w:val="Emphasis"/>
          <w:highlight w:val="green"/>
        </w:rPr>
        <w:t>appropriation</w:t>
      </w:r>
      <w:r w:rsidRPr="00213DA8">
        <w:rPr>
          <w:sz w:val="16"/>
        </w:rPr>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rPr>
          <w:sz w:val="16"/>
        </w:rPr>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rPr>
          <w:sz w:val="16"/>
        </w:rPr>
        <w:t xml:space="preserve"> proposed leasing </w:t>
      </w:r>
      <w:r w:rsidRPr="00213DA8">
        <w:rPr>
          <w:rStyle w:val="StyleUnderline"/>
        </w:rPr>
        <w:t>regime would not be in contravention to Article II.</w:t>
      </w:r>
      <w:r w:rsidRPr="00213DA8">
        <w:rPr>
          <w:sz w:val="16"/>
        </w:rPr>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rPr>
          <w:sz w:val="16"/>
        </w:rPr>
        <w:t>—the main rationale for those who argue that the Treaty (or at least Article II) should be rescinded.</w:t>
      </w:r>
    </w:p>
    <w:p w14:paraId="7FA7FF78" w14:textId="77777777" w:rsidR="00161544" w:rsidRPr="002D41E8" w:rsidRDefault="00161544" w:rsidP="00161544">
      <w:pPr>
        <w:rPr>
          <w:rStyle w:val="Emphasis"/>
        </w:rPr>
      </w:pPr>
      <w:r w:rsidRPr="002D41E8">
        <w:rPr>
          <w:sz w:val="16"/>
        </w:rPr>
        <w:t>Moreover,</w:t>
      </w:r>
      <w:r w:rsidRPr="002D41E8">
        <w:rPr>
          <w:rStyle w:val="StyleUnderline"/>
        </w:rPr>
        <w:t xml:space="preserve"> the principle established in Article I of the Outer Space Treaty, that</w:t>
      </w:r>
      <w:r w:rsidRPr="002D41E8">
        <w:rPr>
          <w:sz w:val="16"/>
        </w:rPr>
        <w:t xml:space="preserve"> “[t]he </w:t>
      </w:r>
      <w:r w:rsidRPr="002D41E8">
        <w:rPr>
          <w:rStyle w:val="StyleUnderline"/>
        </w:rPr>
        <w:t>exploration and use of outer space</w:t>
      </w:r>
      <w:r w:rsidRPr="002D41E8">
        <w:rPr>
          <w:sz w:val="16"/>
        </w:rPr>
        <w:t xml:space="preserve">, including the moon and other celestial bodies, </w:t>
      </w:r>
      <w:r w:rsidRPr="002D41E8">
        <w:rPr>
          <w:rStyle w:val="StyleUnderline"/>
        </w:rPr>
        <w:t>shall be carried out for the benefit and in the interests of all countries</w:t>
      </w:r>
      <w:r w:rsidRPr="002D41E8">
        <w:rPr>
          <w:sz w:val="16"/>
        </w:rPr>
        <w:t xml:space="preserve">, irrespective of their degree of economic or scientific development, and shall be the province of all mankind,” </w:t>
      </w:r>
      <w:r w:rsidRPr="002D41E8">
        <w:rPr>
          <w:rStyle w:val="StyleUnderline"/>
        </w:rPr>
        <w:t>is also upheld under</w:t>
      </w:r>
      <w:r w:rsidRPr="002D41E8">
        <w:rPr>
          <w:sz w:val="16"/>
        </w:rPr>
        <w:t xml:space="preserve"> this </w:t>
      </w:r>
      <w:r w:rsidRPr="002D41E8">
        <w:rPr>
          <w:rStyle w:val="StyleUnderline"/>
        </w:rPr>
        <w:t>leasing</w:t>
      </w:r>
      <w:r w:rsidRPr="002D41E8">
        <w:rPr>
          <w:sz w:val="16"/>
        </w:rPr>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rPr>
          <w:sz w:val="16"/>
        </w:rPr>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6B00A131" w14:textId="77777777" w:rsidR="00161544" w:rsidRPr="002D41E8" w:rsidRDefault="00161544" w:rsidP="00161544">
      <w:pPr>
        <w:rPr>
          <w:sz w:val="16"/>
          <w:szCs w:val="16"/>
        </w:rPr>
      </w:pPr>
      <w:r w:rsidRPr="002D41E8">
        <w:rPr>
          <w:sz w:val="16"/>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1234C5B9" w14:textId="77777777" w:rsidR="00161544" w:rsidRPr="002D41E8" w:rsidRDefault="00161544" w:rsidP="00161544">
      <w:pPr>
        <w:rPr>
          <w:sz w:val="16"/>
        </w:rPr>
      </w:pPr>
      <w:r w:rsidRPr="002D41E8">
        <w:rPr>
          <w:sz w:val="16"/>
        </w:rPr>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rPr>
          <w:sz w:val="16"/>
        </w:rPr>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0D91F37F" w14:textId="77777777" w:rsidR="00161544" w:rsidRPr="002D41E8" w:rsidRDefault="00161544" w:rsidP="00161544">
      <w:pPr>
        <w:ind w:left="720"/>
        <w:rPr>
          <w:sz w:val="16"/>
          <w:szCs w:val="16"/>
        </w:rPr>
      </w:pPr>
      <w:r w:rsidRPr="002D41E8">
        <w:rPr>
          <w:sz w:val="16"/>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333705D6" w14:textId="77777777" w:rsidR="00161544" w:rsidRPr="002D41E8" w:rsidRDefault="00161544" w:rsidP="00161544">
      <w:pPr>
        <w:rPr>
          <w:sz w:val="16"/>
          <w:szCs w:val="16"/>
        </w:rPr>
      </w:pPr>
      <w:r w:rsidRPr="002D41E8">
        <w:rPr>
          <w:sz w:val="16"/>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60E7AD25" w14:textId="77777777" w:rsidR="00161544" w:rsidRPr="002D41E8" w:rsidRDefault="00161544" w:rsidP="00161544">
      <w:pPr>
        <w:rPr>
          <w:rStyle w:val="StyleUnderline"/>
        </w:rPr>
      </w:pPr>
      <w:r w:rsidRPr="002D41E8">
        <w:rPr>
          <w:sz w:val="16"/>
        </w:rPr>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rPr>
          <w:sz w:val="16"/>
        </w:rPr>
        <w:t xml:space="preserve"> Unlike with deep sea mining, </w:t>
      </w:r>
      <w:r w:rsidRPr="002D41E8">
        <w:rPr>
          <w:rStyle w:val="StyleUnderline"/>
        </w:rPr>
        <w:t>the United States and its citizens currently are bound by a treaty that prohibits appropriation of space: the Outer Space Treaty.</w:t>
      </w:r>
      <w:r w:rsidRPr="002D41E8">
        <w:rPr>
          <w:sz w:val="16"/>
        </w:rPr>
        <w:t xml:space="preserve"> Unlike the UNCLOS analogy, </w:t>
      </w:r>
      <w:r w:rsidRPr="002D41E8">
        <w:rPr>
          <w:rStyle w:val="StyleUnderline"/>
        </w:rPr>
        <w:t>the United States</w:t>
      </w:r>
      <w:r w:rsidRPr="002D41E8">
        <w:rPr>
          <w:sz w:val="16"/>
        </w:rPr>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rPr>
          <w:sz w:val="16"/>
        </w:rPr>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rPr>
          <w:sz w:val="16"/>
        </w:rPr>
        <w:t xml:space="preserve"> sort of </w:t>
      </w:r>
      <w:r w:rsidRPr="002D41E8">
        <w:rPr>
          <w:rStyle w:val="StyleUnderline"/>
        </w:rPr>
        <w:t>agreement, the United States</w:t>
      </w:r>
      <w:r w:rsidRPr="002D41E8">
        <w:rPr>
          <w:sz w:val="16"/>
        </w:rPr>
        <w:t xml:space="preserve"> simply </w:t>
      </w:r>
      <w:r w:rsidRPr="002D41E8">
        <w:rPr>
          <w:rStyle w:val="StyleUnderline"/>
        </w:rPr>
        <w:t>may not legally appropriate any</w:t>
      </w:r>
      <w:r w:rsidRPr="002D41E8">
        <w:rPr>
          <w:sz w:val="16"/>
        </w:rPr>
        <w:t xml:space="preserve"> in situ </w:t>
      </w:r>
      <w:r w:rsidRPr="002D41E8">
        <w:rPr>
          <w:rStyle w:val="StyleUnderline"/>
        </w:rPr>
        <w:t>property in outer space.</w:t>
      </w:r>
    </w:p>
    <w:p w14:paraId="32EA4C71" w14:textId="77777777" w:rsidR="00161544" w:rsidRPr="00EE4618" w:rsidRDefault="00161544" w:rsidP="00161544">
      <w:pPr>
        <w:rPr>
          <w:sz w:val="16"/>
        </w:rPr>
      </w:pPr>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rPr>
          <w:sz w:val="16"/>
        </w:rPr>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rPr>
          <w:sz w:val="16"/>
        </w:rPr>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rPr>
          <w:sz w:val="16"/>
        </w:rPr>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rPr>
          <w:sz w:val="16"/>
        </w:rPr>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rPr>
          <w:sz w:val="16"/>
        </w:rPr>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rPr>
          <w:sz w:val="16"/>
        </w:rPr>
        <w:t>.157 Finally,</w:t>
      </w:r>
      <w:r w:rsidRPr="00EE4618">
        <w:rPr>
          <w:rStyle w:val="StyleUnderline"/>
        </w:rPr>
        <w:t xml:space="preserve"> the military would also</w:t>
      </w:r>
      <w:r w:rsidRPr="00EE4618">
        <w:rPr>
          <w:sz w:val="16"/>
        </w:rPr>
        <w:t xml:space="preserve"> likely </w:t>
      </w:r>
      <w:r w:rsidRPr="00EE4618">
        <w:rPr>
          <w:rStyle w:val="StyleUnderline"/>
        </w:rPr>
        <w:t>be a proponent</w:t>
      </w:r>
      <w:r w:rsidRPr="00EE4618">
        <w:rPr>
          <w:sz w:val="16"/>
        </w:rPr>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rPr>
          <w:sz w:val="16"/>
        </w:rPr>
        <w:t xml:space="preserve">158 </w:t>
      </w:r>
      <w:r w:rsidRPr="00AF43A6">
        <w:rPr>
          <w:rStyle w:val="StyleUnderline"/>
          <w:highlight w:val="green"/>
        </w:rPr>
        <w:t>and</w:t>
      </w:r>
      <w:r w:rsidRPr="00EE4618">
        <w:rPr>
          <w:sz w:val="16"/>
        </w:rPr>
        <w:t xml:space="preserve"> because it is likely that certain Cold War-era </w:t>
      </w:r>
      <w:r w:rsidRPr="00AF43A6">
        <w:rPr>
          <w:rStyle w:val="Emphasis"/>
          <w:highlight w:val="green"/>
        </w:rPr>
        <w:t>concerns</w:t>
      </w:r>
      <w:r w:rsidRPr="00EE4618">
        <w:rPr>
          <w:rStyle w:val="StyleUnderline"/>
        </w:rPr>
        <w:t xml:space="preserve"> that prompted</w:t>
      </w:r>
      <w:r w:rsidRPr="00EE4618">
        <w:rPr>
          <w:sz w:val="16"/>
        </w:rPr>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rPr>
          <w:sz w:val="16"/>
        </w:rPr>
        <w:t>—</w:t>
      </w:r>
      <w:r w:rsidRPr="00EE4618">
        <w:rPr>
          <w:rStyle w:val="StyleUnderline"/>
        </w:rPr>
        <w:t xml:space="preserve">most </w:t>
      </w:r>
      <w:r w:rsidRPr="00AF43A6">
        <w:rPr>
          <w:rStyle w:val="StyleUnderline"/>
          <w:highlight w:val="green"/>
        </w:rPr>
        <w:t>notably</w:t>
      </w:r>
      <w:r w:rsidRPr="00EE4618">
        <w:rPr>
          <w:sz w:val="16"/>
        </w:rPr>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rPr>
          <w:sz w:val="16"/>
        </w:rPr>
        <w:t>159</w:t>
      </w:r>
    </w:p>
    <w:p w14:paraId="61836962" w14:textId="77777777" w:rsidR="00161544" w:rsidRPr="002D41E8" w:rsidRDefault="00161544" w:rsidP="00161544">
      <w:pPr>
        <w:rPr>
          <w:sz w:val="16"/>
          <w:szCs w:val="16"/>
        </w:rPr>
      </w:pPr>
      <w:r w:rsidRPr="002D41E8">
        <w:rPr>
          <w:sz w:val="16"/>
          <w:szCs w:val="16"/>
        </w:rPr>
        <w:t>CONCLUSION</w:t>
      </w:r>
    </w:p>
    <w:p w14:paraId="096EC8BE" w14:textId="77777777" w:rsidR="00161544" w:rsidRPr="0011355B" w:rsidRDefault="00161544" w:rsidP="00161544">
      <w:pPr>
        <w:rPr>
          <w:rStyle w:val="Emphasis"/>
        </w:rPr>
      </w:pPr>
      <w:r w:rsidRPr="002D41E8">
        <w:rPr>
          <w:sz w:val="16"/>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 w:val="16"/>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7A17E953" w14:textId="77777777" w:rsidR="00161544" w:rsidRDefault="00161544" w:rsidP="00161544">
      <w:pPr>
        <w:rPr>
          <w:rStyle w:val="StyleUnderlin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rPr>
          <w:sz w:val="16"/>
        </w:rPr>
        <w:t xml:space="preserve"> the </w:t>
      </w:r>
      <w:r w:rsidRPr="0011355B">
        <w:rPr>
          <w:rStyle w:val="StyleUnderline"/>
        </w:rPr>
        <w:t>use of outer space because international law</w:t>
      </w:r>
      <w:r w:rsidRPr="0011355B">
        <w:rPr>
          <w:sz w:val="16"/>
        </w:rPr>
        <w:t xml:space="preserve">, as it is </w:t>
      </w:r>
      <w:r w:rsidRPr="0011355B">
        <w:rPr>
          <w:rStyle w:val="StyleUnderline"/>
        </w:rPr>
        <w:t>presently</w:t>
      </w:r>
      <w:r w:rsidRPr="0011355B">
        <w:rPr>
          <w:sz w:val="16"/>
        </w:rPr>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rPr>
          <w:sz w:val="16"/>
        </w:rPr>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rPr>
          <w:sz w:val="16"/>
        </w:rPr>
        <w:t xml:space="preserve"> appropriation of </w:t>
      </w:r>
      <w:r w:rsidRPr="0011355B">
        <w:rPr>
          <w:rStyle w:val="StyleUnderline"/>
        </w:rPr>
        <w:t>property in space.</w:t>
      </w:r>
      <w:r w:rsidRPr="0011355B">
        <w:rPr>
          <w:sz w:val="16"/>
        </w:rPr>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rPr>
          <w:sz w:val="16"/>
        </w:rPr>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rPr>
          <w:sz w:val="16"/>
        </w:rPr>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rPr>
          <w:sz w:val="16"/>
        </w:rPr>
        <w:t xml:space="preserve">, which is often </w:t>
      </w:r>
      <w:r w:rsidRPr="002D41E8">
        <w:rPr>
          <w:rStyle w:val="StyleUnderline"/>
        </w:rPr>
        <w:t>driven by the most powerful States</w:t>
      </w:r>
      <w:r w:rsidRPr="0011355B">
        <w:rPr>
          <w:sz w:val="16"/>
        </w:rPr>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rPr>
          <w:sz w:val="16"/>
        </w:rPr>
        <w:t xml:space="preserve"> Pursuing </w:t>
      </w:r>
      <w:r w:rsidRPr="002D41E8">
        <w:rPr>
          <w:rStyle w:val="StyleUnderline"/>
        </w:rPr>
        <w:t xml:space="preserve">an amendment to the </w:t>
      </w:r>
      <w:r w:rsidRPr="00AF43A6">
        <w:rPr>
          <w:rStyle w:val="StyleUnderline"/>
          <w:highlight w:val="green"/>
        </w:rPr>
        <w:t>Treaty</w:t>
      </w:r>
      <w:r w:rsidRPr="0011355B">
        <w:rPr>
          <w:sz w:val="16"/>
        </w:rPr>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rPr>
          <w:sz w:val="16"/>
        </w:rPr>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rPr>
          <w:sz w:val="16"/>
        </w:rPr>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025F2039" w14:textId="77777777" w:rsidR="00161544" w:rsidRDefault="00161544" w:rsidP="00161544">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1663E2FB" w14:textId="77777777" w:rsidR="00161544" w:rsidRPr="00626DCA" w:rsidRDefault="00161544" w:rsidP="00161544">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11077A7A" w14:textId="77777777" w:rsidR="00161544" w:rsidRPr="00FB6A4E" w:rsidRDefault="00161544" w:rsidP="00161544">
      <w:pPr>
        <w:rPr>
          <w:sz w:val="16"/>
        </w:rPr>
      </w:pPr>
      <w:r w:rsidRPr="00762400">
        <w:rPr>
          <w:rStyle w:val="StyleUnderline"/>
        </w:rPr>
        <w:t>Two successful applications of</w:t>
      </w:r>
      <w:r w:rsidRPr="00FB6A4E">
        <w:rPr>
          <w:sz w:val="16"/>
        </w:rPr>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rPr>
          <w:sz w:val="16"/>
        </w:rPr>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rPr>
          <w:sz w:val="16"/>
        </w:rPr>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rPr>
          <w:sz w:val="16"/>
        </w:rPr>
        <w:t xml:space="preserve">299 </w:t>
      </w:r>
      <w:r w:rsidRPr="00FB6A4E">
        <w:rPr>
          <w:rStyle w:val="Emphasis"/>
        </w:rPr>
        <w:t>By</w:t>
      </w:r>
      <w:r w:rsidRPr="00D857F5">
        <w:rPr>
          <w:rStyle w:val="StyleUnderline"/>
        </w:rPr>
        <w:t xml:space="preserve"> </w:t>
      </w:r>
      <w:r w:rsidRPr="00FB6A4E">
        <w:rPr>
          <w:rStyle w:val="Emphasis"/>
        </w:rPr>
        <w:t>necessity</w:t>
      </w:r>
      <w:r w:rsidRPr="00FB6A4E">
        <w:rPr>
          <w:sz w:val="16"/>
        </w:rPr>
        <w:t xml:space="preserve">, the </w:t>
      </w:r>
      <w:r w:rsidRPr="00D857F5">
        <w:rPr>
          <w:rStyle w:val="StyleUnderline"/>
          <w:highlight w:val="green"/>
        </w:rPr>
        <w:t>nation-states</w:t>
      </w:r>
      <w:r w:rsidRPr="00FB6A4E">
        <w:rPr>
          <w:sz w:val="16"/>
        </w:rPr>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rPr>
          <w:sz w:val="16"/>
        </w:rPr>
        <w:t xml:space="preserve">300 </w:t>
      </w:r>
      <w:r w:rsidRPr="00D857F5">
        <w:rPr>
          <w:rStyle w:val="StyleUnderline"/>
        </w:rPr>
        <w:t>A</w:t>
      </w:r>
      <w:r w:rsidRPr="00FB6A4E">
        <w:rPr>
          <w:sz w:val="16"/>
        </w:rPr>
        <w:t xml:space="preserve"> true </w:t>
      </w:r>
      <w:r w:rsidRPr="00D857F5">
        <w:rPr>
          <w:rStyle w:val="StyleUnderline"/>
        </w:rPr>
        <w:t>tragedy of the commons would result if</w:t>
      </w:r>
      <w:r w:rsidRPr="00FB6A4E">
        <w:rPr>
          <w:sz w:val="16"/>
        </w:rPr>
        <w:t xml:space="preserve"> our </w:t>
      </w:r>
      <w:r w:rsidRPr="00D857F5">
        <w:rPr>
          <w:rStyle w:val="StyleUnderline"/>
        </w:rPr>
        <w:t>telecommunications channel appropriations were chaotic, and</w:t>
      </w:r>
      <w:r w:rsidRPr="00FB6A4E">
        <w:rPr>
          <w:sz w:val="16"/>
        </w:rPr>
        <w:t xml:space="preserve">, </w:t>
      </w:r>
      <w:r w:rsidRPr="00D857F5">
        <w:rPr>
          <w:rStyle w:val="StyleUnderline"/>
        </w:rPr>
        <w:t>if entities placed satellites into orbit unilaterally with no</w:t>
      </w:r>
      <w:r w:rsidRPr="00FB6A4E">
        <w:rPr>
          <w:sz w:val="16"/>
        </w:rPr>
        <w:t xml:space="preserve"> precautionary </w:t>
      </w:r>
      <w:r w:rsidRPr="00D857F5">
        <w:rPr>
          <w:rStyle w:val="StyleUnderline"/>
        </w:rPr>
        <w:t>coordination</w:t>
      </w:r>
      <w:r w:rsidRPr="00FB6A4E">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rPr>
          <w:sz w:val="16"/>
        </w:rPr>
        <w:t>302</w:t>
      </w:r>
    </w:p>
    <w:p w14:paraId="66F242C8" w14:textId="77777777" w:rsidR="00161544" w:rsidRPr="00FB6A4E" w:rsidRDefault="00161544" w:rsidP="00161544">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w:t>
      </w:r>
      <w:r w:rsidRPr="00FB6A4E">
        <w:rPr>
          <w:rStyle w:val="Emphasis"/>
          <w:highlight w:val="green"/>
        </w:rPr>
        <w:t>auctioning</w:t>
      </w:r>
      <w:r w:rsidRPr="00D857F5">
        <w:rPr>
          <w:sz w:val="16"/>
          <w:szCs w:val="16"/>
        </w:rPr>
        <w:t xml:space="preserve"> of </w:t>
      </w:r>
      <w:r w:rsidRPr="00FB6A4E">
        <w:rPr>
          <w:rStyle w:val="Emphasis"/>
          <w:highlight w:val="green"/>
        </w:rPr>
        <w:t>leases</w:t>
      </w:r>
      <w:r w:rsidRPr="00D857F5">
        <w:rPr>
          <w:sz w:val="16"/>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 w:val="16"/>
          <w:szCs w:val="16"/>
        </w:rPr>
        <w:t xml:space="preserve"> on resource exploitation, </w:t>
      </w:r>
      <w:r w:rsidRPr="00FB6A4E">
        <w:rPr>
          <w:rStyle w:val="StyleUnderline"/>
        </w:rPr>
        <w:t>and</w:t>
      </w:r>
      <w:r w:rsidRPr="00D857F5">
        <w:rPr>
          <w:sz w:val="16"/>
          <w:szCs w:val="16"/>
        </w:rPr>
        <w:t xml:space="preserve"> (4) </w:t>
      </w:r>
      <w:r w:rsidRPr="00FB6A4E">
        <w:rPr>
          <w:rStyle w:val="StyleUnderline"/>
        </w:rPr>
        <w:t>issuing fixed term leases with conditions for renewal.</w:t>
      </w:r>
      <w:r w:rsidRPr="00D857F5">
        <w:rPr>
          <w:sz w:val="16"/>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 w:val="16"/>
          <w:szCs w:val="16"/>
        </w:rPr>
        <w:t xml:space="preserve"> that will be </w:t>
      </w:r>
      <w:r w:rsidRPr="00FB6A4E">
        <w:rPr>
          <w:rStyle w:val="StyleUnderline"/>
        </w:rPr>
        <w:t>needed in outer space for mining minerals, extracting water, and harvesting Helium-3.</w:t>
      </w:r>
    </w:p>
    <w:p w14:paraId="76F8CFCA" w14:textId="77777777" w:rsidR="00161544" w:rsidRPr="00626DCA" w:rsidRDefault="00161544" w:rsidP="00161544">
      <w:pPr>
        <w:rPr>
          <w:sz w:val="16"/>
        </w:rPr>
      </w:pPr>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 w:val="16"/>
          <w:szCs w:val="16"/>
        </w:rPr>
        <w:t xml:space="preserve"> held in </w:t>
      </w:r>
      <w:r w:rsidRPr="00762400">
        <w:rPr>
          <w:rStyle w:val="StyleUnderline"/>
        </w:rPr>
        <w:t>trust were conferred in outer space</w:t>
      </w:r>
      <w:r w:rsidRPr="00762400">
        <w:rPr>
          <w:sz w:val="16"/>
        </w:rPr>
        <w:t xml:space="preserve">, then </w:t>
      </w:r>
      <w:r w:rsidRPr="00762400">
        <w:rPr>
          <w:rStyle w:val="StyleUnderline"/>
        </w:rPr>
        <w:t xml:space="preserve">measures </w:t>
      </w:r>
      <w:r w:rsidRPr="00FB6A4E">
        <w:rPr>
          <w:rStyle w:val="StyleUnderline"/>
          <w:highlight w:val="green"/>
        </w:rPr>
        <w:t>could</w:t>
      </w:r>
      <w:r w:rsidRPr="00762400">
        <w:rPr>
          <w:sz w:val="16"/>
        </w:rPr>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rPr>
          <w:sz w:val="16"/>
        </w:rPr>
        <w:t xml:space="preserve"> be imposed to </w:t>
      </w:r>
      <w:r w:rsidRPr="00FB6A4E">
        <w:rPr>
          <w:rStyle w:val="Emphasis"/>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rPr>
          <w:sz w:val="16"/>
        </w:rPr>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4248701E" w14:textId="77777777" w:rsidR="00161544" w:rsidRDefault="00161544" w:rsidP="00161544">
      <w:pPr>
        <w:pStyle w:val="Heading4"/>
      </w:pPr>
      <w:r>
        <w:t xml:space="preserve">No PICs – decks the </w:t>
      </w:r>
      <w:r w:rsidRPr="00387386">
        <w:rPr>
          <w:u w:val="single"/>
        </w:rPr>
        <w:t>whole regime</w:t>
      </w:r>
      <w:r>
        <w:t>.</w:t>
      </w:r>
    </w:p>
    <w:p w14:paraId="700212ED" w14:textId="77777777" w:rsidR="00161544" w:rsidRPr="000E28B2" w:rsidRDefault="00161544" w:rsidP="00161544">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1A9CFABF" w14:textId="77777777" w:rsidR="00161544" w:rsidRPr="000E28B2" w:rsidRDefault="00161544" w:rsidP="00161544">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134C338D" w14:textId="77777777" w:rsidR="00161544" w:rsidRPr="000E28B2" w:rsidRDefault="00161544" w:rsidP="00161544">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6D626A9B" w14:textId="77777777" w:rsidR="00161544" w:rsidRPr="00354969" w:rsidRDefault="00161544" w:rsidP="00161544">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rPr>
          <w:sz w:val="16"/>
        </w:rPr>
        <w:t xml:space="preserve"> however, would not necessarily terminate the treaty between the other state parties. Yet, </w:t>
      </w:r>
      <w:r w:rsidRPr="000E28B2">
        <w:rPr>
          <w:rStyle w:val="StyleUnderline"/>
        </w:rPr>
        <w:t>the decision of an important state not to be bound by a regime–creating treaty</w:t>
      </w:r>
      <w:r w:rsidRPr="000E28B2">
        <w:rPr>
          <w:sz w:val="16"/>
        </w:rPr>
        <w:t xml:space="preserve"> obviously </w:t>
      </w:r>
      <w:r w:rsidRPr="000E28B2">
        <w:rPr>
          <w:rStyle w:val="Emphasis"/>
          <w:highlight w:val="green"/>
        </w:rPr>
        <w:t>endangers the entire treaty</w:t>
      </w:r>
      <w:r w:rsidRPr="000E28B2">
        <w:rPr>
          <w:rStyle w:val="Emphasis"/>
        </w:rPr>
        <w:t>.</w:t>
      </w:r>
      <w:r w:rsidRPr="000E28B2">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 xml:space="preserve">of the 21st Century: </w:t>
      </w:r>
      <w:proofErr w:type="gramStart"/>
      <w:r w:rsidRPr="000E28B2">
        <w:rPr>
          <w:rStyle w:val="StyleUnderline"/>
        </w:rPr>
        <w:t>the</w:t>
      </w:r>
      <w:proofErr w:type="gramEnd"/>
      <w:r w:rsidRPr="000E28B2">
        <w:rPr>
          <w:rStyle w:val="StyleUnderline"/>
        </w:rPr>
        <w:t xml:space="preserv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defection is a scramble to make similar claims to sovereignty</w:t>
      </w:r>
      <w:r w:rsidRPr="000E28B2">
        <w:rPr>
          <w:sz w:val="16"/>
        </w:rPr>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73A0B9F6" w14:textId="77777777" w:rsidR="00161544" w:rsidRDefault="00161544" w:rsidP="00161544">
      <w:pPr>
        <w:pStyle w:val="Heading3"/>
      </w:pPr>
      <w:r>
        <w:t>Advantage 1</w:t>
      </w:r>
    </w:p>
    <w:p w14:paraId="780B03BB" w14:textId="77777777" w:rsidR="00161544" w:rsidRDefault="00161544" w:rsidP="00161544">
      <w:pPr>
        <w:pStyle w:val="Heading4"/>
      </w:pPr>
      <w:r>
        <w:t xml:space="preserve">The advantage is </w:t>
      </w:r>
      <w:r w:rsidRPr="006E2870">
        <w:rPr>
          <w:u w:val="single"/>
        </w:rPr>
        <w:t>mining</w:t>
      </w:r>
      <w:r>
        <w:t>.</w:t>
      </w:r>
    </w:p>
    <w:p w14:paraId="599B1664" w14:textId="77777777" w:rsidR="00161544" w:rsidRPr="00C22237" w:rsidRDefault="00161544" w:rsidP="00161544">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2DB6E51A" w14:textId="77777777" w:rsidR="00161544" w:rsidRDefault="00161544" w:rsidP="00161544">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5C7FEA10" w14:textId="77777777" w:rsidR="00161544" w:rsidRPr="00213324" w:rsidRDefault="00161544" w:rsidP="00161544">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32435CED" w14:textId="77777777" w:rsidR="00161544" w:rsidRPr="006C1B5A" w:rsidRDefault="00161544" w:rsidP="00161544">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5D50C644" w14:textId="77777777" w:rsidR="00161544" w:rsidRPr="006C1B5A" w:rsidRDefault="00161544" w:rsidP="00161544">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7ED2F431" w14:textId="77777777" w:rsidR="00161544" w:rsidRDefault="00161544" w:rsidP="00161544">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7DEF05AA" w14:textId="77777777" w:rsidR="00161544" w:rsidRPr="006C1B5A" w:rsidRDefault="00161544" w:rsidP="00161544">
      <w:pPr>
        <w:pStyle w:val="Heading4"/>
      </w:pPr>
      <w:r>
        <w:t xml:space="preserve">Scenario one is </w:t>
      </w:r>
      <w:r w:rsidRPr="006E2870">
        <w:rPr>
          <w:u w:val="single"/>
        </w:rPr>
        <w:t>resources</w:t>
      </w:r>
      <w:r>
        <w:t>.</w:t>
      </w:r>
    </w:p>
    <w:p w14:paraId="55B9535A" w14:textId="77777777" w:rsidR="00161544" w:rsidRDefault="00161544" w:rsidP="00161544">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41BF82A1" w14:textId="77777777" w:rsidR="00161544" w:rsidRDefault="00161544" w:rsidP="00161544">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 xml:space="preserve">Regulating </w:t>
      </w:r>
      <w:proofErr w:type="gramStart"/>
      <w:r w:rsidRPr="00E0795F">
        <w:t>The</w:t>
      </w:r>
      <w:proofErr w:type="gramEnd"/>
      <w:r w:rsidRPr="00E0795F">
        <w:t xml:space="preserv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6B0339A5" w14:textId="77777777" w:rsidR="00161544" w:rsidRPr="005B204E" w:rsidRDefault="00161544" w:rsidP="00161544">
      <w:pPr>
        <w:rPr>
          <w:sz w:val="16"/>
          <w:szCs w:val="16"/>
        </w:rPr>
      </w:pPr>
      <w:r w:rsidRPr="005B204E">
        <w:rPr>
          <w:sz w:val="16"/>
          <w:szCs w:val="16"/>
        </w:rPr>
        <w:t>C Benefits of Asteroid Mining</w:t>
      </w:r>
    </w:p>
    <w:p w14:paraId="75C76301" w14:textId="77777777" w:rsidR="00161544" w:rsidRPr="005B204E" w:rsidRDefault="00161544" w:rsidP="00161544">
      <w:pPr>
        <w:rPr>
          <w:sz w:val="16"/>
        </w:rPr>
      </w:pPr>
      <w:r w:rsidRPr="005B204E">
        <w:rPr>
          <w:sz w:val="16"/>
        </w:rPr>
        <w:t xml:space="preserve">While Part I sought to show that </w:t>
      </w:r>
      <w:r w:rsidRPr="005B204E">
        <w:rPr>
          <w:rStyle w:val="StyleUnderline"/>
        </w:rPr>
        <w:t>asteroid mining is possible and will soon be a reality</w:t>
      </w:r>
      <w:r w:rsidRPr="005B204E">
        <w:rPr>
          <w:sz w:val="16"/>
        </w:rPr>
        <w:t>, it also raised the question of why asteroid mining might be something the international stage needs to pursue collectively and aggressively. The simple answer is two-fold: the need for the resources and future space exploration.</w:t>
      </w:r>
    </w:p>
    <w:p w14:paraId="7D2E0523" w14:textId="77777777" w:rsidR="00161544" w:rsidRPr="005B204E" w:rsidRDefault="00161544" w:rsidP="00161544">
      <w:pPr>
        <w:rPr>
          <w:sz w:val="16"/>
          <w:szCs w:val="16"/>
        </w:rPr>
      </w:pPr>
      <w:proofErr w:type="spellStart"/>
      <w:r w:rsidRPr="005B204E">
        <w:rPr>
          <w:sz w:val="16"/>
          <w:szCs w:val="16"/>
        </w:rPr>
        <w:t>C.i</w:t>
      </w:r>
      <w:proofErr w:type="spellEnd"/>
      <w:r w:rsidRPr="005B204E">
        <w:rPr>
          <w:sz w:val="16"/>
          <w:szCs w:val="16"/>
        </w:rPr>
        <w:t xml:space="preserve"> The Need </w:t>
      </w:r>
      <w:proofErr w:type="gramStart"/>
      <w:r w:rsidRPr="005B204E">
        <w:rPr>
          <w:sz w:val="16"/>
          <w:szCs w:val="16"/>
        </w:rPr>
        <w:t>For</w:t>
      </w:r>
      <w:proofErr w:type="gramEnd"/>
      <w:r w:rsidRPr="005B204E">
        <w:rPr>
          <w:sz w:val="16"/>
          <w:szCs w:val="16"/>
        </w:rPr>
        <w:t xml:space="preserve"> Resources</w:t>
      </w:r>
    </w:p>
    <w:p w14:paraId="6987FF95" w14:textId="77777777" w:rsidR="00161544" w:rsidRPr="005B204E" w:rsidRDefault="00161544" w:rsidP="00161544">
      <w:pPr>
        <w:rPr>
          <w:sz w:val="16"/>
        </w:rPr>
      </w:pPr>
      <w:r w:rsidRPr="005B204E">
        <w:rPr>
          <w:sz w:val="16"/>
        </w:rPr>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rPr>
          <w:sz w:val="16"/>
        </w:rPr>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rPr>
          <w:sz w:val="16"/>
        </w:rPr>
        <w:t xml:space="preserve">.51 Key resources like </w:t>
      </w:r>
      <w:r w:rsidRPr="005B204E">
        <w:rPr>
          <w:rStyle w:val="StyleUnderline"/>
        </w:rPr>
        <w:t>platinum, zinc, copper, phosphorus, lead, gold, and indium, could become depleted on Earth very soon</w:t>
      </w:r>
      <w:r w:rsidRPr="005B204E">
        <w:rPr>
          <w:sz w:val="16"/>
        </w:rPr>
        <w:t xml:space="preserve">.52 </w:t>
      </w:r>
      <w:r w:rsidRPr="005B204E">
        <w:rPr>
          <w:rStyle w:val="StyleUnderline"/>
        </w:rPr>
        <w:t>As the push for more environmentally friendly solutions to things like energy surges</w:t>
      </w:r>
      <w:r w:rsidRPr="005B204E">
        <w:rPr>
          <w:sz w:val="16"/>
        </w:rPr>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rPr>
          <w:sz w:val="16"/>
        </w:rPr>
        <w:t xml:space="preserve"> very </w:t>
      </w:r>
      <w:r w:rsidRPr="005B204E">
        <w:rPr>
          <w:rStyle w:val="StyleUnderline"/>
        </w:rPr>
        <w:t xml:space="preserve">construction, and the future of </w:t>
      </w:r>
      <w:r w:rsidRPr="0006308D">
        <w:rPr>
          <w:rStyle w:val="Emphasis"/>
          <w:highlight w:val="green"/>
        </w:rPr>
        <w:t>renewable energy will demand more</w:t>
      </w:r>
      <w:r w:rsidRPr="005B204E">
        <w:rPr>
          <w:sz w:val="16"/>
        </w:rPr>
        <w:t xml:space="preserve"> of these </w:t>
      </w:r>
      <w:r w:rsidRPr="0006308D">
        <w:rPr>
          <w:rStyle w:val="Emphasis"/>
          <w:highlight w:val="green"/>
        </w:rPr>
        <w:t>resources</w:t>
      </w:r>
      <w:r w:rsidRPr="005B204E">
        <w:rPr>
          <w:sz w:val="16"/>
        </w:rPr>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rPr>
          <w:sz w:val="16"/>
        </w:rPr>
        <w:t xml:space="preserve"> the coming</w:t>
      </w:r>
      <w:r w:rsidRPr="005B204E">
        <w:rPr>
          <w:rStyle w:val="StyleUnderline"/>
        </w:rPr>
        <w:t xml:space="preserve"> scarcity issues.</w:t>
      </w:r>
      <w:r w:rsidRPr="005B204E">
        <w:rPr>
          <w:sz w:val="16"/>
        </w:rPr>
        <w:t xml:space="preserve"> Mining the asteroids isn’t just a capitalist dream; it is the average man’s necessity.</w:t>
      </w:r>
    </w:p>
    <w:p w14:paraId="2164D850" w14:textId="77777777" w:rsidR="00161544" w:rsidRPr="005B204E" w:rsidRDefault="00161544" w:rsidP="00161544">
      <w:pPr>
        <w:rPr>
          <w:sz w:val="16"/>
        </w:rPr>
      </w:pPr>
      <w:r w:rsidRPr="005B204E">
        <w:rPr>
          <w:rStyle w:val="StyleUnderline"/>
        </w:rPr>
        <w:t>Most</w:t>
      </w:r>
      <w:r w:rsidRPr="005B204E">
        <w:rPr>
          <w:sz w:val="16"/>
        </w:rPr>
        <w:t xml:space="preserve"> of the </w:t>
      </w:r>
      <w:r w:rsidRPr="00C06E8B">
        <w:rPr>
          <w:rStyle w:val="StyleUnderline"/>
          <w:highlight w:val="green"/>
        </w:rPr>
        <w:t>minerals</w:t>
      </w:r>
      <w:r w:rsidRPr="005B204E">
        <w:rPr>
          <w:sz w:val="16"/>
        </w:rPr>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rPr>
          <w:sz w:val="16"/>
        </w:rPr>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rPr>
          <w:sz w:val="16"/>
        </w:rPr>
        <w:t xml:space="preserve">.54 </w:t>
      </w:r>
      <w:r w:rsidRPr="005B204E">
        <w:rPr>
          <w:rStyle w:val="StyleUnderline"/>
        </w:rPr>
        <w:t>Asteroids are</w:t>
      </w:r>
      <w:r w:rsidRPr="005B204E">
        <w:rPr>
          <w:sz w:val="16"/>
        </w:rPr>
        <w:t xml:space="preserve"> suspected to be </w:t>
      </w:r>
      <w:r w:rsidRPr="005B204E">
        <w:rPr>
          <w:rStyle w:val="StyleUnderline"/>
        </w:rPr>
        <w:t>filled with an abundance of natural resources</w:t>
      </w:r>
      <w:r w:rsidRPr="005B204E">
        <w:rPr>
          <w:sz w:val="16"/>
        </w:rPr>
        <w:t xml:space="preserve"> like gold, cobalt, iron, manganese, molybdenum, nickel, osmium, palladium, platinum, rhenium, rhodium, ruthenium, and tungsten that are </w:t>
      </w:r>
      <w:r w:rsidRPr="005B204E">
        <w:rPr>
          <w:rStyle w:val="StyleUnderline"/>
        </w:rPr>
        <w:t>worth</w:t>
      </w:r>
      <w:r w:rsidRPr="005B204E">
        <w:rPr>
          <w:sz w:val="16"/>
        </w:rPr>
        <w:t xml:space="preserve"> billions to </w:t>
      </w:r>
      <w:r w:rsidRPr="005B204E">
        <w:rPr>
          <w:rStyle w:val="StyleUnderline"/>
        </w:rPr>
        <w:t>trillions</w:t>
      </w:r>
      <w:r w:rsidRPr="005B204E">
        <w:rPr>
          <w:sz w:val="16"/>
        </w:rPr>
        <w:t xml:space="preserve"> of dollars.55 Speaking to just one of the many examples,</w:t>
      </w:r>
    </w:p>
    <w:p w14:paraId="34CB3F18" w14:textId="77777777" w:rsidR="00161544" w:rsidRPr="005B204E" w:rsidRDefault="00161544" w:rsidP="00161544">
      <w:pPr>
        <w:ind w:left="720"/>
        <w:rPr>
          <w:sz w:val="16"/>
        </w:rPr>
      </w:pPr>
      <w:r w:rsidRPr="005B204E">
        <w:rPr>
          <w:rStyle w:val="StyleUnderline"/>
        </w:rPr>
        <w:t>Some</w:t>
      </w:r>
      <w:r w:rsidRPr="005B204E">
        <w:rPr>
          <w:sz w:val="16"/>
        </w:rPr>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rPr>
          <w:sz w:val="16"/>
        </w:rPr>
        <w:t xml:space="preserve">, composed of metals like iron and nickel, similar to the center of the Earth. </w:t>
      </w:r>
      <w:r w:rsidRPr="005B204E">
        <w:rPr>
          <w:rStyle w:val="StyleUnderline"/>
        </w:rPr>
        <w:t>One</w:t>
      </w:r>
      <w:r w:rsidRPr="005B204E">
        <w:rPr>
          <w:sz w:val="16"/>
        </w:rPr>
        <w:t xml:space="preserve"> of these asteroids </w:t>
      </w:r>
      <w:r w:rsidRPr="005B204E">
        <w:rPr>
          <w:rStyle w:val="StyleUnderline"/>
        </w:rPr>
        <w:t>is 1986 DA</w:t>
      </w:r>
      <w:r w:rsidRPr="005B204E">
        <w:rPr>
          <w:sz w:val="16"/>
        </w:rPr>
        <w:t xml:space="preserve">, a metallic NEA 1.2 miles wide </w:t>
      </w:r>
      <w:r w:rsidRPr="005B204E">
        <w:rPr>
          <w:rStyle w:val="StyleUnderline"/>
        </w:rPr>
        <w:t>that</w:t>
      </w:r>
      <w:r w:rsidRPr="005B204E">
        <w:rPr>
          <w:sz w:val="16"/>
        </w:rPr>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rPr>
          <w:sz w:val="16"/>
        </w:rPr>
        <w:t xml:space="preserve"> if completely recovered </w:t>
      </w:r>
      <w:r w:rsidRPr="005B204E">
        <w:rPr>
          <w:rStyle w:val="StyleUnderline"/>
        </w:rPr>
        <w:t>would be valued</w:t>
      </w:r>
      <w:r w:rsidRPr="005B204E">
        <w:rPr>
          <w:sz w:val="16"/>
        </w:rPr>
        <w:t xml:space="preserve"> on today’s market </w:t>
      </w:r>
      <w:r w:rsidRPr="005B204E">
        <w:rPr>
          <w:rStyle w:val="StyleUnderline"/>
        </w:rPr>
        <w:t>at $460 billion and $5.6 trillion</w:t>
      </w:r>
      <w:r w:rsidRPr="005B204E">
        <w:rPr>
          <w:sz w:val="16"/>
        </w:rPr>
        <w:t>, respectively. Including the value of the iron and nickel, 1986 DA could be worth between $6 and $7 trillion.56</w:t>
      </w:r>
    </w:p>
    <w:p w14:paraId="744040E0" w14:textId="77777777" w:rsidR="00161544" w:rsidRPr="005B204E" w:rsidRDefault="00161544" w:rsidP="00161544">
      <w:pPr>
        <w:rPr>
          <w:sz w:val="16"/>
        </w:rPr>
      </w:pPr>
      <w:r w:rsidRPr="005B204E">
        <w:rPr>
          <w:sz w:val="16"/>
        </w:rPr>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rPr>
          <w:sz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rPr>
          <w:sz w:val="16"/>
        </w:rPr>
        <w:t xml:space="preserve"> about </w:t>
      </w:r>
      <w:r w:rsidRPr="005B204E">
        <w:rPr>
          <w:rStyle w:val="StyleUnderline"/>
        </w:rPr>
        <w:t>one to two million asteroids in the solar system</w:t>
      </w:r>
      <w:r w:rsidRPr="005B204E">
        <w:rPr>
          <w:sz w:val="16"/>
        </w:rPr>
        <w:t xml:space="preserve"> that are </w:t>
      </w:r>
      <w:r w:rsidRPr="005B204E">
        <w:rPr>
          <w:rStyle w:val="StyleUnderline"/>
        </w:rPr>
        <w:t>large enough to consider for mining projects</w:t>
      </w:r>
      <w:r w:rsidRPr="005B204E">
        <w:rPr>
          <w:sz w:val="16"/>
        </w:rPr>
        <w:t>:58</w:t>
      </w:r>
    </w:p>
    <w:p w14:paraId="6005C450" w14:textId="77777777" w:rsidR="00161544" w:rsidRPr="005B204E" w:rsidRDefault="00161544" w:rsidP="00161544">
      <w:pPr>
        <w:ind w:left="720"/>
        <w:rPr>
          <w:sz w:val="16"/>
        </w:rPr>
      </w:pPr>
      <w:r w:rsidRPr="005B204E">
        <w:rPr>
          <w:sz w:val="16"/>
        </w:rPr>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rPr>
          <w:sz w:val="16"/>
        </w:rPr>
        <w:t xml:space="preserve"> more than </w:t>
      </w:r>
      <w:r w:rsidRPr="00C06E8B">
        <w:rPr>
          <w:rStyle w:val="StyleUnderline"/>
          <w:highlight w:val="green"/>
        </w:rPr>
        <w:t>profitable</w:t>
      </w:r>
      <w:r w:rsidRPr="005B204E">
        <w:rPr>
          <w:sz w:val="16"/>
        </w:rPr>
        <w:t>.59</w:t>
      </w:r>
    </w:p>
    <w:p w14:paraId="5849237A" w14:textId="77777777" w:rsidR="00161544" w:rsidRPr="005B204E" w:rsidRDefault="00161544" w:rsidP="00161544">
      <w:pPr>
        <w:rPr>
          <w:sz w:val="16"/>
          <w:szCs w:val="16"/>
        </w:rPr>
      </w:pPr>
      <w:r w:rsidRPr="005B204E">
        <w:rPr>
          <w:sz w:val="16"/>
          <w:szCs w:val="16"/>
        </w:rPr>
        <w:t xml:space="preserve">Though these numbers presuppose </w:t>
      </w:r>
      <w:proofErr w:type="gramStart"/>
      <w:r w:rsidRPr="005B204E">
        <w:rPr>
          <w:sz w:val="16"/>
          <w:szCs w:val="16"/>
        </w:rPr>
        <w:t>that prices of the various resources</w:t>
      </w:r>
      <w:proofErr w:type="gramEnd"/>
      <w:r w:rsidRPr="005B204E">
        <w:rPr>
          <w:sz w:val="16"/>
          <w:szCs w:val="16"/>
        </w:rPr>
        <w:t xml:space="preserve"> would stay the same, they provide a telling picture of the potential wealth in wait and its ability to drastically alter the shape of the future.60</w:t>
      </w:r>
    </w:p>
    <w:p w14:paraId="08E2E72D" w14:textId="77777777" w:rsidR="00161544" w:rsidRPr="005B204E" w:rsidRDefault="00161544" w:rsidP="00161544">
      <w:pPr>
        <w:rPr>
          <w:sz w:val="16"/>
        </w:rPr>
      </w:pPr>
      <w:r w:rsidRPr="005B204E">
        <w:rPr>
          <w:sz w:val="16"/>
        </w:rPr>
        <w:t xml:space="preserve">Providing more than a fix for natural resource shortages, </w:t>
      </w:r>
      <w:r w:rsidRPr="005B204E">
        <w:rPr>
          <w:rStyle w:val="StyleUnderline"/>
        </w:rPr>
        <w:t>asteroids</w:t>
      </w:r>
      <w:r w:rsidRPr="005B204E">
        <w:rPr>
          <w:sz w:val="16"/>
        </w:rPr>
        <w:t xml:space="preserve"> also </w:t>
      </w:r>
      <w:r w:rsidRPr="005B204E">
        <w:rPr>
          <w:rStyle w:val="StyleUnderline"/>
        </w:rPr>
        <w:t>contain other elements that are scarce or</w:t>
      </w:r>
      <w:r w:rsidRPr="005B204E">
        <w:rPr>
          <w:sz w:val="16"/>
        </w:rPr>
        <w:t xml:space="preserve"> practically </w:t>
      </w:r>
      <w:r w:rsidRPr="005B204E">
        <w:rPr>
          <w:rStyle w:val="StyleUnderline"/>
        </w:rPr>
        <w:t>nonexistent on Earth</w:t>
      </w:r>
      <w:r w:rsidRPr="005B204E">
        <w:rPr>
          <w:sz w:val="16"/>
        </w:rPr>
        <w:t xml:space="preserve">. One of these, </w:t>
      </w:r>
      <w:r w:rsidRPr="005B204E">
        <w:rPr>
          <w:rStyle w:val="StyleUnderline"/>
        </w:rPr>
        <w:t>helium-3, could be used as a low-cost, efficient energy source that gives only a fraction of the polluting effect of current practices.</w:t>
      </w:r>
      <w:r w:rsidRPr="005B204E">
        <w:rPr>
          <w:sz w:val="16"/>
        </w:rPr>
        <w:t>61 Helium-3 could potentially light the future, and that is just the beginning of the possibilities reaped from asteroid mining.</w:t>
      </w:r>
    </w:p>
    <w:p w14:paraId="03CB5363" w14:textId="77777777" w:rsidR="00161544" w:rsidRPr="0030442C" w:rsidRDefault="00161544" w:rsidP="00161544">
      <w:pPr>
        <w:rPr>
          <w:sz w:val="16"/>
          <w:szCs w:val="16"/>
        </w:rPr>
      </w:pPr>
      <w:r w:rsidRPr="0030442C">
        <w:rPr>
          <w:sz w:val="16"/>
          <w:szCs w:val="16"/>
        </w:rPr>
        <w:t>C.2 Future Space Exploration</w:t>
      </w:r>
    </w:p>
    <w:p w14:paraId="2A4AAC9F" w14:textId="77777777" w:rsidR="00161544" w:rsidRPr="0030442C" w:rsidRDefault="00161544" w:rsidP="00161544">
      <w:pPr>
        <w:rPr>
          <w:rStyle w:val="StyleUnderline"/>
        </w:rPr>
      </w:pPr>
      <w:r w:rsidRPr="0030442C">
        <w:rPr>
          <w:sz w:val="16"/>
        </w:rPr>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rPr>
          <w:sz w:val="16"/>
        </w:rPr>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rPr>
          <w:sz w:val="16"/>
        </w:rPr>
        <w:t xml:space="preserve"> space exploration and </w:t>
      </w:r>
      <w:r w:rsidRPr="0030442C">
        <w:rPr>
          <w:rStyle w:val="Emphasis"/>
        </w:rPr>
        <w:t>space colonization</w:t>
      </w:r>
      <w:r w:rsidRPr="0030442C">
        <w:rPr>
          <w:rStyle w:val="StyleUnderline"/>
        </w:rPr>
        <w:t xml:space="preserve"> by drastically bringing down the cost of travel.</w:t>
      </w:r>
    </w:p>
    <w:p w14:paraId="0DCD1752" w14:textId="77777777" w:rsidR="00161544" w:rsidRPr="0030442C" w:rsidRDefault="00161544" w:rsidP="00161544">
      <w:pPr>
        <w:rPr>
          <w:rStyle w:val="StyleUnderline"/>
        </w:rPr>
      </w:pPr>
      <w:r w:rsidRPr="0030442C">
        <w:rPr>
          <w:sz w:val="16"/>
        </w:rPr>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rPr>
          <w:sz w:val="16"/>
        </w:rPr>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rPr>
          <w:sz w:val="16"/>
        </w:rPr>
        <w:t xml:space="preserve">, </w:t>
      </w:r>
      <w:r w:rsidRPr="0006308D">
        <w:rPr>
          <w:rStyle w:val="StyleUnderline"/>
          <w:highlight w:val="green"/>
        </w:rPr>
        <w:t>and</w:t>
      </w:r>
      <w:r w:rsidRPr="0030442C">
        <w:rPr>
          <w:sz w:val="16"/>
        </w:rPr>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rPr>
          <w:sz w:val="16"/>
        </w:rPr>
        <w:t xml:space="preserve"> The </w:t>
      </w:r>
      <w:r w:rsidRPr="0030442C">
        <w:rPr>
          <w:rStyle w:val="StyleUnderline"/>
        </w:rPr>
        <w:t>mining</w:t>
      </w:r>
      <w:r w:rsidRPr="0030442C">
        <w:rPr>
          <w:sz w:val="16"/>
        </w:rPr>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rPr>
          <w:sz w:val="16"/>
        </w:rPr>
        <w:t xml:space="preserve">.62 </w:t>
      </w:r>
      <w:r w:rsidRPr="0030442C">
        <w:rPr>
          <w:rStyle w:val="StyleUnderline"/>
        </w:rPr>
        <w:t>These</w:t>
      </w:r>
      <w:r w:rsidRPr="0030442C">
        <w:rPr>
          <w:sz w:val="16"/>
        </w:rPr>
        <w:t xml:space="preserve"> materials </w:t>
      </w:r>
      <w:r w:rsidRPr="0030442C">
        <w:rPr>
          <w:rStyle w:val="StyleUnderline"/>
        </w:rPr>
        <w:t>could be used to fuel human spacefarers, untying them from the need to be refueled or resupplied from Earth.</w:t>
      </w:r>
    </w:p>
    <w:p w14:paraId="10046A2D" w14:textId="77777777" w:rsidR="00161544" w:rsidRPr="0030442C" w:rsidRDefault="00161544" w:rsidP="00161544">
      <w:pPr>
        <w:rPr>
          <w:sz w:val="16"/>
        </w:rPr>
      </w:pPr>
      <w:r w:rsidRPr="0030442C">
        <w:rPr>
          <w:sz w:val="16"/>
        </w:rPr>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rPr>
          <w:sz w:val="16"/>
        </w:rPr>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rPr>
          <w:sz w:val="16"/>
        </w:rPr>
        <w:t xml:space="preserve"> or as a fuel for other power and propulsion systems.6’ If water can be found on asteroids (as many believe it can be) the </w:t>
      </w:r>
      <w:r w:rsidRPr="0030442C">
        <w:rPr>
          <w:rStyle w:val="StyleUnderline"/>
        </w:rPr>
        <w:t>water could</w:t>
      </w:r>
      <w:r w:rsidRPr="0030442C">
        <w:rPr>
          <w:sz w:val="16"/>
        </w:rPr>
        <w:t xml:space="preserve"> also </w:t>
      </w:r>
      <w:r w:rsidRPr="0030442C">
        <w:rPr>
          <w:rStyle w:val="StyleUnderline"/>
        </w:rPr>
        <w:t xml:space="preserve">be </w:t>
      </w:r>
      <w:r w:rsidRPr="0006308D">
        <w:rPr>
          <w:rStyle w:val="StyleUnderline"/>
          <w:highlight w:val="green"/>
        </w:rPr>
        <w:t>broken down into</w:t>
      </w:r>
      <w:r w:rsidRPr="0030442C">
        <w:rPr>
          <w:sz w:val="16"/>
        </w:rPr>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rPr>
          <w:sz w:val="16"/>
        </w:rPr>
        <w:t xml:space="preserve"> then be used to </w:t>
      </w:r>
      <w:r w:rsidRPr="0030442C">
        <w:rPr>
          <w:rStyle w:val="StyleUnderline"/>
        </w:rPr>
        <w:t>form the basic building blocks of rocket fuel.</w:t>
      </w:r>
      <w:r w:rsidRPr="0030442C">
        <w:rPr>
          <w:sz w:val="16"/>
        </w:rPr>
        <w:t xml:space="preserve">64 </w:t>
      </w:r>
      <w:r w:rsidRPr="0030442C">
        <w:rPr>
          <w:rStyle w:val="StyleUnderline"/>
        </w:rPr>
        <w:t>Mining water alone makes</w:t>
      </w:r>
      <w:r w:rsidRPr="0030442C">
        <w:rPr>
          <w:sz w:val="16"/>
        </w:rPr>
        <w:t xml:space="preserve"> both </w:t>
      </w:r>
      <w:r w:rsidRPr="0030442C">
        <w:rPr>
          <w:rStyle w:val="Emphasis"/>
        </w:rPr>
        <w:t>space colonization</w:t>
      </w:r>
      <w:r w:rsidRPr="0030442C">
        <w:rPr>
          <w:sz w:val="16"/>
        </w:rPr>
        <w:t xml:space="preserve"> and space exploration </w:t>
      </w:r>
      <w:r w:rsidRPr="0030442C">
        <w:rPr>
          <w:rStyle w:val="Emphasis"/>
        </w:rPr>
        <w:t>cheaper</w:t>
      </w:r>
      <w:r w:rsidRPr="0030442C">
        <w:rPr>
          <w:rStyle w:val="StyleUnderline"/>
        </w:rPr>
        <w:t xml:space="preserve"> and</w:t>
      </w:r>
      <w:r w:rsidRPr="0030442C">
        <w:rPr>
          <w:sz w:val="16"/>
        </w:rPr>
        <w:t xml:space="preserve"> consequently more </w:t>
      </w:r>
      <w:r w:rsidRPr="0030442C">
        <w:rPr>
          <w:rStyle w:val="Emphasis"/>
        </w:rPr>
        <w:t>feasible</w:t>
      </w:r>
      <w:r w:rsidRPr="0030442C">
        <w:rPr>
          <w:sz w:val="16"/>
        </w:rPr>
        <w:t xml:space="preserve">. Furthermore, sources of water have been identified: a 2006 announcement by the </w:t>
      </w:r>
      <w:proofErr w:type="spellStart"/>
      <w:r w:rsidRPr="0030442C">
        <w:rPr>
          <w:sz w:val="16"/>
        </w:rPr>
        <w:t>Kech</w:t>
      </w:r>
      <w:proofErr w:type="spellEnd"/>
      <w:r w:rsidRPr="0030442C">
        <w:rPr>
          <w:sz w:val="16"/>
        </w:rPr>
        <w:t xml:space="preserve">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rPr>
          <w:sz w:val="16"/>
        </w:rPr>
        <w:t>—</w:t>
      </w:r>
      <w:r w:rsidRPr="0006308D">
        <w:rPr>
          <w:rStyle w:val="StyleUnderline"/>
          <w:highlight w:val="green"/>
        </w:rPr>
        <w:t xml:space="preserve">could lead to </w:t>
      </w:r>
      <w:r w:rsidRPr="0006308D">
        <w:rPr>
          <w:rStyle w:val="Emphasis"/>
          <w:highlight w:val="green"/>
        </w:rPr>
        <w:t>radical reductions in</w:t>
      </w:r>
      <w:r w:rsidRPr="0030442C">
        <w:rPr>
          <w:sz w:val="16"/>
        </w:rPr>
        <w:t xml:space="preserve"> its </w:t>
      </w:r>
      <w:r w:rsidRPr="0006308D">
        <w:rPr>
          <w:rStyle w:val="Emphasis"/>
          <w:highlight w:val="green"/>
        </w:rPr>
        <w:t>cost</w:t>
      </w:r>
      <w:r w:rsidRPr="0030442C">
        <w:rPr>
          <w:rStyle w:val="StyleUnderline"/>
        </w:rPr>
        <w:t xml:space="preserve"> for space exploration.</w:t>
      </w:r>
      <w:r w:rsidRPr="0030442C">
        <w:rPr>
          <w:sz w:val="16"/>
        </w:rPr>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rPr>
          <w:sz w:val="16"/>
        </w:rPr>
        <w:t>.66</w:t>
      </w:r>
    </w:p>
    <w:p w14:paraId="1469FB78" w14:textId="77777777" w:rsidR="00161544" w:rsidRPr="0030442C" w:rsidRDefault="00161544" w:rsidP="00161544">
      <w:pPr>
        <w:rPr>
          <w:sz w:val="16"/>
          <w:szCs w:val="16"/>
        </w:rPr>
      </w:pPr>
      <w:r w:rsidRPr="0030442C">
        <w:rPr>
          <w:sz w:val="16"/>
          <w:szCs w:val="16"/>
        </w:rPr>
        <w:t>Part I addressed the technology that is being developed by Planetary Resources and DSI for asteroid mining; that technology will help realize the benefits of asteroid mining for space travel.</w:t>
      </w:r>
    </w:p>
    <w:p w14:paraId="40E0EA22" w14:textId="77777777" w:rsidR="00161544" w:rsidRPr="0030442C" w:rsidRDefault="00161544" w:rsidP="00161544">
      <w:pPr>
        <w:ind w:left="720"/>
        <w:rPr>
          <w:sz w:val="16"/>
          <w:szCs w:val="16"/>
        </w:rPr>
      </w:pPr>
      <w:r w:rsidRPr="0030442C">
        <w:rPr>
          <w:sz w:val="16"/>
          <w:szCs w:val="16"/>
        </w:rPr>
        <w:t xml:space="preserve">Launches from Earth could be cheaper if the shuttles were able to refuel at a DSI Propellant Refinery. Planetary Resources’ ARKYD- 300 could scout ahead for possible colonization sites on both asteroids and planets. Imagine a scenario where a DSI </w:t>
      </w:r>
      <w:proofErr w:type="spellStart"/>
      <w:r w:rsidRPr="0030442C">
        <w:rPr>
          <w:sz w:val="16"/>
          <w:szCs w:val="16"/>
        </w:rPr>
        <w:t>Harvestor</w:t>
      </w:r>
      <w:proofErr w:type="spellEnd"/>
      <w:r w:rsidRPr="0030442C">
        <w:rPr>
          <w:sz w:val="16"/>
          <w:szCs w:val="16"/>
        </w:rPr>
        <w:t xml:space="preserve"> mines the minerals needed to create a colony, and then the shuttle takes those materials, along with a DSI Microgravity Foundry, to build the colony itself.67</w:t>
      </w:r>
    </w:p>
    <w:p w14:paraId="0F82F565" w14:textId="77777777" w:rsidR="00161544" w:rsidRPr="0030442C" w:rsidRDefault="00161544" w:rsidP="00161544">
      <w:pPr>
        <w:rPr>
          <w:sz w:val="16"/>
          <w:szCs w:val="16"/>
        </w:rPr>
      </w:pPr>
      <w:r w:rsidRPr="0030442C">
        <w:rPr>
          <w:sz w:val="16"/>
          <w:szCs w:val="16"/>
        </w:rPr>
        <w:t>Fuel for spaceships to go further and resources to build and re-equip space colonies unburdened by the high costs of Earth-to-colony transport could be the stepping stone we need to begin the new age space race.</w:t>
      </w:r>
    </w:p>
    <w:p w14:paraId="2E0CCB68" w14:textId="77777777" w:rsidR="00161544" w:rsidRPr="0030442C" w:rsidRDefault="00161544" w:rsidP="00161544">
      <w:pPr>
        <w:rPr>
          <w:sz w:val="16"/>
        </w:rPr>
      </w:pPr>
      <w:r w:rsidRPr="0030442C">
        <w:rPr>
          <w:sz w:val="16"/>
        </w:rPr>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rPr>
          <w:sz w:val="16"/>
        </w:rPr>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rPr>
          <w:sz w:val="16"/>
        </w:rPr>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rPr>
          <w:sz w:val="16"/>
        </w:rPr>
        <w:t xml:space="preserve"> some of the </w:t>
      </w:r>
      <w:r w:rsidRPr="0006308D">
        <w:rPr>
          <w:rStyle w:val="Emphasis"/>
          <w:highlight w:val="green"/>
        </w:rPr>
        <w:t>radiation shielding</w:t>
      </w:r>
      <w:r w:rsidRPr="0030442C">
        <w:rPr>
          <w:sz w:val="16"/>
        </w:rPr>
        <w:t xml:space="preserve"> problems </w:t>
      </w:r>
      <w:r w:rsidRPr="0006308D">
        <w:rPr>
          <w:rStyle w:val="StyleUnderline"/>
          <w:highlight w:val="green"/>
        </w:rPr>
        <w:t>that</w:t>
      </w:r>
      <w:r w:rsidRPr="0030442C">
        <w:rPr>
          <w:sz w:val="16"/>
        </w:rPr>
        <w:t xml:space="preserve"> have historically </w:t>
      </w:r>
      <w:r w:rsidRPr="0006308D">
        <w:rPr>
          <w:rStyle w:val="Emphasis"/>
          <w:highlight w:val="green"/>
        </w:rPr>
        <w:t>stalled</w:t>
      </w:r>
      <w:r w:rsidRPr="0030442C">
        <w:rPr>
          <w:sz w:val="16"/>
        </w:rPr>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rPr>
          <w:sz w:val="16"/>
        </w:rPr>
        <w:t>69</w:t>
      </w:r>
    </w:p>
    <w:p w14:paraId="3BE41299" w14:textId="77777777" w:rsidR="00161544" w:rsidRPr="0030442C" w:rsidRDefault="00161544" w:rsidP="00161544">
      <w:pPr>
        <w:rPr>
          <w:sz w:val="16"/>
        </w:rPr>
      </w:pPr>
      <w:r w:rsidRPr="0030442C">
        <w:rPr>
          <w:sz w:val="16"/>
        </w:rPr>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rPr>
          <w:sz w:val="16"/>
        </w:rPr>
        <w:t xml:space="preserve"> increasingly </w:t>
      </w:r>
      <w:r w:rsidRPr="0030442C">
        <w:rPr>
          <w:rStyle w:val="StyleUnderline"/>
        </w:rPr>
        <w:t>on rare and scarce resources; we</w:t>
      </w:r>
      <w:r w:rsidRPr="0030442C">
        <w:rPr>
          <w:sz w:val="16"/>
        </w:rPr>
        <w:t xml:space="preserve"> will </w:t>
      </w:r>
      <w:r w:rsidRPr="0030442C">
        <w:rPr>
          <w:rStyle w:val="StyleUnderline"/>
        </w:rPr>
        <w:t>need to find a new source to continue the advancement.</w:t>
      </w:r>
      <w:r w:rsidRPr="0030442C">
        <w:rPr>
          <w:sz w:val="16"/>
        </w:rPr>
        <w:t xml:space="preserve"> Any future with space exploration has to be grounded in the understanding that we will need a cheaper way to deliver materials in space. Asteroid mining is the answer.</w:t>
      </w:r>
    </w:p>
    <w:p w14:paraId="37AA4BCD" w14:textId="77777777" w:rsidR="00161544" w:rsidRPr="0030442C" w:rsidRDefault="00161544" w:rsidP="00161544">
      <w:pPr>
        <w:rPr>
          <w:sz w:val="16"/>
          <w:szCs w:val="16"/>
        </w:rPr>
      </w:pPr>
      <w:r w:rsidRPr="0030442C">
        <w:rPr>
          <w:sz w:val="16"/>
          <w:szCs w:val="16"/>
        </w:rPr>
        <w:t>D Problems Surrounding Asteroid Mining</w:t>
      </w:r>
    </w:p>
    <w:p w14:paraId="1B2AD79C" w14:textId="77777777" w:rsidR="00161544" w:rsidRPr="0030442C" w:rsidRDefault="00161544" w:rsidP="00161544">
      <w:pPr>
        <w:rPr>
          <w:sz w:val="16"/>
        </w:rPr>
      </w:pPr>
      <w:r w:rsidRPr="00E0795F">
        <w:rPr>
          <w:rStyle w:val="StyleUnderline"/>
        </w:rPr>
        <w:t>While</w:t>
      </w:r>
      <w:r w:rsidRPr="0030442C">
        <w:rPr>
          <w:sz w:val="16"/>
        </w:rPr>
        <w:t xml:space="preserve"> the </w:t>
      </w:r>
      <w:r w:rsidRPr="00E0795F">
        <w:rPr>
          <w:rStyle w:val="StyleUnderline"/>
        </w:rPr>
        <w:t>significant benefits</w:t>
      </w:r>
      <w:r w:rsidRPr="0030442C">
        <w:rPr>
          <w:sz w:val="16"/>
        </w:rPr>
        <w:t xml:space="preserve"> described above </w:t>
      </w:r>
      <w:r w:rsidRPr="00E0795F">
        <w:rPr>
          <w:rStyle w:val="StyleUnderline"/>
        </w:rPr>
        <w:t>show the</w:t>
      </w:r>
      <w:r w:rsidRPr="0030442C">
        <w:rPr>
          <w:sz w:val="16"/>
        </w:rPr>
        <w:t xml:space="preserve"> impending need and the </w:t>
      </w:r>
      <w:r w:rsidRPr="00E0795F">
        <w:rPr>
          <w:rStyle w:val="StyleUnderline"/>
        </w:rPr>
        <w:t>rewards of asteroids mining, many problems must be addressed before asteroid mining becomes</w:t>
      </w:r>
      <w:r w:rsidRPr="0030442C">
        <w:rPr>
          <w:sz w:val="16"/>
        </w:rPr>
        <w:t xml:space="preserve"> a </w:t>
      </w:r>
      <w:r w:rsidRPr="00E0795F">
        <w:rPr>
          <w:rStyle w:val="StyleUnderline"/>
        </w:rPr>
        <w:t>certain</w:t>
      </w:r>
      <w:r w:rsidRPr="0030442C">
        <w:rPr>
          <w:sz w:val="16"/>
        </w:rPr>
        <w:t xml:space="preserve"> fixture of the future. The main issues confronting asteroid mining are the needs for a massive upfront investment and the economic and political implications of mining asteroids in the future.</w:t>
      </w:r>
    </w:p>
    <w:p w14:paraId="559E30DF" w14:textId="77777777" w:rsidR="00161544" w:rsidRPr="0030442C" w:rsidRDefault="00161544" w:rsidP="00161544">
      <w:pPr>
        <w:rPr>
          <w:sz w:val="12"/>
          <w:szCs w:val="12"/>
        </w:rPr>
      </w:pPr>
      <w:r w:rsidRPr="0030442C">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w:t>
      </w:r>
      <w:proofErr w:type="spellStart"/>
      <w:r w:rsidRPr="0030442C">
        <w:rPr>
          <w:sz w:val="12"/>
          <w:szCs w:val="12"/>
        </w:rPr>
        <w:t>asteroidal</w:t>
      </w:r>
      <w:proofErr w:type="spellEnd"/>
      <w:r w:rsidRPr="0030442C">
        <w:rPr>
          <w:sz w:val="12"/>
          <w:szCs w:val="12"/>
        </w:rPr>
        <w:t xml:space="preserve">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w:t>
      </w:r>
      <w:proofErr w:type="gramStart"/>
      <w:r w:rsidRPr="0030442C">
        <w:rPr>
          <w:sz w:val="12"/>
          <w:szCs w:val="12"/>
        </w:rPr>
        <w:t>big name</w:t>
      </w:r>
      <w:proofErr w:type="gramEnd"/>
      <w:r w:rsidRPr="0030442C">
        <w:rPr>
          <w:sz w:val="12"/>
          <w:szCs w:val="12"/>
        </w:rPr>
        <w:t xml:space="preserve"> investors and the ambitious plans insinuate investments in the hundreds of millions of dollars, at a minimum.</w:t>
      </w:r>
    </w:p>
    <w:p w14:paraId="30C5B381" w14:textId="77777777" w:rsidR="00161544" w:rsidRPr="0030442C" w:rsidRDefault="00161544" w:rsidP="00161544">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2B842332" w14:textId="77777777" w:rsidR="00161544" w:rsidRPr="00E0795F" w:rsidRDefault="00161544" w:rsidP="00161544">
      <w:pPr>
        <w:rPr>
          <w:rStyle w:val="StyleUnderline"/>
        </w:rPr>
      </w:pPr>
      <w:r w:rsidRPr="0006308D">
        <w:rPr>
          <w:rStyle w:val="StyleUnderline"/>
          <w:highlight w:val="green"/>
        </w:rPr>
        <w:t xml:space="preserve">The </w:t>
      </w:r>
      <w:r w:rsidRPr="0006308D">
        <w:rPr>
          <w:rStyle w:val="Emphasis"/>
          <w:highlight w:val="green"/>
        </w:rPr>
        <w:t>current legal framework</w:t>
      </w:r>
      <w:r w:rsidRPr="00E0795F">
        <w:rPr>
          <w:sz w:val="16"/>
        </w:rPr>
        <w:t xml:space="preserve"> that is </w:t>
      </w:r>
      <w:r w:rsidRPr="00E0795F">
        <w:rPr>
          <w:rStyle w:val="StyleUnderline"/>
        </w:rPr>
        <w:t>in place</w:t>
      </w:r>
      <w:r w:rsidRPr="00E0795F">
        <w:rPr>
          <w:sz w:val="16"/>
        </w:rPr>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rPr>
          <w:sz w:val="16"/>
        </w:rPr>
        <w:t xml:space="preserve"> These </w:t>
      </w:r>
      <w:r w:rsidRPr="00E0795F">
        <w:rPr>
          <w:rStyle w:val="StyleUnderline"/>
        </w:rPr>
        <w:t>businesses want to be sure that the technology, funding, and efforts they put toward</w:t>
      </w:r>
      <w:r w:rsidRPr="00E0795F">
        <w:rPr>
          <w:sz w:val="16"/>
        </w:rPr>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rPr>
          <w:sz w:val="16"/>
        </w:rPr>
        <w:t xml:space="preserve"> that </w:t>
      </w:r>
      <w:r w:rsidRPr="00E0795F">
        <w:rPr>
          <w:rStyle w:val="StyleUnderline"/>
        </w:rPr>
        <w:t>private space industry continues to invest in cosmic ventures and technologies</w:t>
      </w:r>
      <w:r w:rsidRPr="00E0795F">
        <w:rPr>
          <w:sz w:val="16"/>
        </w:rPr>
        <w:t xml:space="preserve">.7’ </w:t>
      </w:r>
      <w:r w:rsidRPr="0006308D">
        <w:rPr>
          <w:rStyle w:val="StyleUnderline"/>
          <w:highlight w:val="green"/>
        </w:rPr>
        <w:t>The law needs</w:t>
      </w:r>
      <w:r w:rsidRPr="00E0795F">
        <w:rPr>
          <w:rStyle w:val="StyleUnderline"/>
        </w:rPr>
        <w:t xml:space="preserve"> to create</w:t>
      </w:r>
      <w:r w:rsidRPr="00E0795F">
        <w:rPr>
          <w:sz w:val="16"/>
        </w:rPr>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rPr>
          <w:sz w:val="16"/>
        </w:rPr>
        <w:t xml:space="preserve"> actually </w:t>
      </w:r>
      <w:r w:rsidRPr="00E0795F">
        <w:rPr>
          <w:rStyle w:val="StyleUnderline"/>
        </w:rPr>
        <w:t>make investors overlook the long path still ahead of them and see the end goal.</w:t>
      </w:r>
    </w:p>
    <w:p w14:paraId="07470C02" w14:textId="77777777" w:rsidR="00161544" w:rsidRPr="00E0795F" w:rsidRDefault="00161544" w:rsidP="00161544">
      <w:pPr>
        <w:rPr>
          <w:rStyle w:val="StyleUnderline"/>
        </w:rPr>
      </w:pPr>
      <w:r w:rsidRPr="00E0795F">
        <w:rPr>
          <w:sz w:val="16"/>
        </w:rPr>
        <w:t xml:space="preserve">Assuming the substantial financial roadblocks that exist are overcome and private money pours into the industry, </w:t>
      </w:r>
      <w:r w:rsidRPr="00E0795F">
        <w:rPr>
          <w:rStyle w:val="StyleUnderline"/>
        </w:rPr>
        <w:t>there are</w:t>
      </w:r>
      <w:r w:rsidRPr="00E0795F">
        <w:rPr>
          <w:sz w:val="16"/>
        </w:rPr>
        <w:t xml:space="preserve"> still </w:t>
      </w:r>
      <w:r w:rsidRPr="00E0795F">
        <w:rPr>
          <w:rStyle w:val="StyleUnderline"/>
        </w:rPr>
        <w:t>other economic and political considerations that are sources of serious concern before asteroid mining can become a reality.</w:t>
      </w:r>
      <w:r w:rsidRPr="00E0795F">
        <w:rPr>
          <w:sz w:val="16"/>
        </w:rPr>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rPr>
          <w:sz w:val="16"/>
        </w:rPr>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rPr>
          <w:sz w:val="16"/>
        </w:rPr>
        <w:t xml:space="preserve"> have them </w:t>
      </w:r>
      <w:r w:rsidRPr="00E0795F">
        <w:rPr>
          <w:rStyle w:val="StyleUnderline"/>
        </w:rPr>
        <w:t>take all the risk and</w:t>
      </w:r>
      <w:r w:rsidRPr="00E0795F">
        <w:rPr>
          <w:sz w:val="16"/>
        </w:rPr>
        <w:t xml:space="preserve"> then </w:t>
      </w:r>
      <w:r w:rsidRPr="00E0795F">
        <w:rPr>
          <w:rStyle w:val="StyleUnderline"/>
        </w:rPr>
        <w:t>expect corporations to willingly subordinate themselves from their spoils is a fool’s dream.</w:t>
      </w:r>
      <w:r w:rsidRPr="00E0795F">
        <w:rPr>
          <w:sz w:val="16"/>
        </w:rPr>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rPr>
          <w:sz w:val="16"/>
        </w:rPr>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rPr>
          <w:sz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rPr>
          <w:sz w:val="16"/>
        </w:rPr>
        <w:t xml:space="preserve"> still </w:t>
      </w:r>
      <w:r w:rsidRPr="0097723E">
        <w:rPr>
          <w:rStyle w:val="StyleUnderline"/>
          <w:highlight w:val="green"/>
        </w:rPr>
        <w:t xml:space="preserve">the </w:t>
      </w:r>
      <w:r w:rsidRPr="0006308D">
        <w:rPr>
          <w:rStyle w:val="StyleUnderline"/>
          <w:highlight w:val="green"/>
        </w:rPr>
        <w:t>beginning of a scary trend</w:t>
      </w:r>
      <w:r w:rsidRPr="00E0795F">
        <w:rPr>
          <w:sz w:val="16"/>
        </w:rPr>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rPr>
          <w:sz w:val="16"/>
        </w:rPr>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rPr>
          <w:sz w:val="16"/>
        </w:rPr>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rPr>
          <w:sz w:val="16"/>
        </w:rPr>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rPr>
          <w:sz w:val="16"/>
        </w:rPr>
        <w:t xml:space="preserve">’ respective </w:t>
      </w:r>
      <w:r w:rsidRPr="00E0795F">
        <w:rPr>
          <w:rStyle w:val="StyleUnderline"/>
        </w:rPr>
        <w:t>abilities to regulate</w:t>
      </w:r>
      <w:r w:rsidRPr="00E0795F">
        <w:rPr>
          <w:sz w:val="16"/>
        </w:rPr>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rPr>
          <w:sz w:val="16"/>
        </w:rPr>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4BA47035" w14:textId="77777777" w:rsidR="00161544" w:rsidRPr="005B204E" w:rsidRDefault="00161544" w:rsidP="00161544">
      <w:pPr>
        <w:rPr>
          <w:sz w:val="16"/>
          <w:szCs w:val="16"/>
        </w:rPr>
      </w:pPr>
      <w:r w:rsidRPr="005B204E">
        <w:rPr>
          <w:sz w:val="16"/>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7E718607" w14:textId="77777777" w:rsidR="00161544" w:rsidRPr="005B204E" w:rsidRDefault="00161544" w:rsidP="00161544">
      <w:pPr>
        <w:rPr>
          <w:sz w:val="16"/>
          <w:szCs w:val="16"/>
        </w:rPr>
      </w:pPr>
      <w:r w:rsidRPr="005B204E">
        <w:rPr>
          <w:sz w:val="16"/>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642FC682" w14:textId="77777777" w:rsidR="00161544" w:rsidRPr="005B204E" w:rsidRDefault="00161544" w:rsidP="00161544">
      <w:pPr>
        <w:rPr>
          <w:sz w:val="16"/>
          <w:szCs w:val="16"/>
        </w:rPr>
      </w:pPr>
      <w:r w:rsidRPr="005B204E">
        <w:rPr>
          <w:sz w:val="16"/>
          <w:szCs w:val="16"/>
        </w:rPr>
        <w:t>E Current Law</w:t>
      </w:r>
    </w:p>
    <w:p w14:paraId="17DF4EC2" w14:textId="77777777" w:rsidR="00161544" w:rsidRPr="0030442C" w:rsidRDefault="00161544" w:rsidP="00161544">
      <w:pPr>
        <w:rPr>
          <w:sz w:val="16"/>
        </w:rPr>
      </w:pPr>
      <w:r w:rsidRPr="0030442C">
        <w:rPr>
          <w:sz w:val="16"/>
        </w:rPr>
        <w:t xml:space="preserve">The </w:t>
      </w:r>
      <w:r w:rsidRPr="0006308D">
        <w:rPr>
          <w:rStyle w:val="StyleUnderline"/>
          <w:highlight w:val="green"/>
        </w:rPr>
        <w:t>problems</w:t>
      </w:r>
      <w:r w:rsidRPr="0030442C">
        <w:rPr>
          <w:sz w:val="16"/>
        </w:rPr>
        <w:t xml:space="preserve"> posed in the last section </w:t>
      </w:r>
      <w:r w:rsidRPr="0006308D">
        <w:rPr>
          <w:rStyle w:val="StyleUnderline"/>
          <w:highlight w:val="green"/>
        </w:rPr>
        <w:t>rise</w:t>
      </w:r>
      <w:r w:rsidRPr="0030442C">
        <w:rPr>
          <w:sz w:val="16"/>
        </w:rPr>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rPr>
          <w:sz w:val="16"/>
        </w:rPr>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6CDD20AC" w14:textId="77777777" w:rsidR="00161544" w:rsidRPr="0030442C" w:rsidRDefault="00161544" w:rsidP="00161544">
      <w:pPr>
        <w:rPr>
          <w:sz w:val="16"/>
          <w:szCs w:val="16"/>
        </w:rPr>
      </w:pPr>
      <w:r w:rsidRPr="0030442C">
        <w:rPr>
          <w:sz w:val="16"/>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7A3B4929" w14:textId="77777777" w:rsidR="00161544" w:rsidRPr="0030442C" w:rsidRDefault="00161544" w:rsidP="00161544">
      <w:pPr>
        <w:rPr>
          <w:sz w:val="16"/>
          <w:szCs w:val="16"/>
        </w:rPr>
      </w:pPr>
      <w:proofErr w:type="spellStart"/>
      <w:r w:rsidRPr="0030442C">
        <w:rPr>
          <w:sz w:val="16"/>
          <w:szCs w:val="16"/>
        </w:rPr>
        <w:t>E.i</w:t>
      </w:r>
      <w:proofErr w:type="spellEnd"/>
      <w:r w:rsidRPr="0030442C">
        <w:rPr>
          <w:sz w:val="16"/>
          <w:szCs w:val="16"/>
        </w:rPr>
        <w:t xml:space="preserve"> The Outer Space Treaty of 1967</w:t>
      </w:r>
    </w:p>
    <w:p w14:paraId="4F72B2A3" w14:textId="77777777" w:rsidR="00161544" w:rsidRPr="005B204E" w:rsidRDefault="00161544" w:rsidP="00161544">
      <w:pPr>
        <w:rPr>
          <w:sz w:val="16"/>
        </w:rPr>
      </w:pPr>
      <w:r w:rsidRPr="0006308D">
        <w:rPr>
          <w:rStyle w:val="StyleUnderline"/>
          <w:highlight w:val="green"/>
        </w:rPr>
        <w:t>The Outer Space Treaty</w:t>
      </w:r>
      <w:r w:rsidRPr="0030442C">
        <w:rPr>
          <w:rStyle w:val="StyleUnderline"/>
        </w:rPr>
        <w:t xml:space="preserve"> of 1967</w:t>
      </w:r>
      <w:r w:rsidRPr="005B204E">
        <w:rPr>
          <w:sz w:val="16"/>
        </w:rPr>
        <w:t xml:space="preserve"> was the first real international agreement dealing with space. Created in the midst of the Space Race and the Cold War, it </w:t>
      </w:r>
      <w:r w:rsidRPr="0030442C">
        <w:rPr>
          <w:rStyle w:val="StyleUnderline"/>
        </w:rPr>
        <w:t>was drafted to ensure</w:t>
      </w:r>
      <w:r w:rsidRPr="005B204E">
        <w:rPr>
          <w:sz w:val="16"/>
        </w:rPr>
        <w:t xml:space="preserve"> that </w:t>
      </w:r>
      <w:r w:rsidRPr="0030442C">
        <w:rPr>
          <w:rStyle w:val="StyleUnderline"/>
        </w:rPr>
        <w:t>space did not become the next battleground</w:t>
      </w:r>
      <w:r w:rsidRPr="005B204E">
        <w:rPr>
          <w:sz w:val="16"/>
        </w:rPr>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rPr>
          <w:sz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7E3C0415" w14:textId="77777777" w:rsidR="00161544" w:rsidRPr="005B204E" w:rsidRDefault="00161544" w:rsidP="00161544">
      <w:pPr>
        <w:rPr>
          <w:sz w:val="16"/>
          <w:szCs w:val="16"/>
        </w:rPr>
      </w:pPr>
      <w:r w:rsidRPr="005B204E">
        <w:rPr>
          <w:sz w:val="16"/>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5F7596E8" w14:textId="77777777" w:rsidR="00161544" w:rsidRPr="0030442C" w:rsidRDefault="00161544" w:rsidP="00161544">
      <w:pPr>
        <w:rPr>
          <w:rStyle w:val="StyleUnderline"/>
        </w:rPr>
      </w:pPr>
      <w:r w:rsidRPr="005B204E">
        <w:rPr>
          <w:rStyle w:val="StyleUnderline"/>
        </w:rPr>
        <w:t>Article II reiterates</w:t>
      </w:r>
      <w:r w:rsidRPr="005B204E">
        <w:rPr>
          <w:sz w:val="16"/>
        </w:rPr>
        <w:t xml:space="preserve"> the underlying purpose of the agreement by stating </w:t>
      </w:r>
      <w:r w:rsidRPr="005B204E">
        <w:rPr>
          <w:rStyle w:val="StyleUnderline"/>
        </w:rPr>
        <w:t>that outer space “is not subject to national appropriation by claim of sovereignty.”</w:t>
      </w:r>
      <w:r w:rsidRPr="005B204E">
        <w:rPr>
          <w:sz w:val="16"/>
        </w:rPr>
        <w:t xml:space="preserve"> But </w:t>
      </w:r>
      <w:r w:rsidRPr="005B204E">
        <w:rPr>
          <w:rStyle w:val="StyleUnderline"/>
        </w:rPr>
        <w:t>its broad language</w:t>
      </w:r>
      <w:r w:rsidRPr="005B204E">
        <w:rPr>
          <w:sz w:val="16"/>
        </w:rPr>
        <w:t xml:space="preserve"> in this article has </w:t>
      </w:r>
      <w:r w:rsidRPr="005B204E">
        <w:rPr>
          <w:rStyle w:val="StyleUnderline"/>
        </w:rPr>
        <w:t>created a large and very controversial loophole: nowhere in prohibiting claims of ownership does the treaty mention</w:t>
      </w:r>
      <w:r w:rsidRPr="005B204E">
        <w:rPr>
          <w:sz w:val="16"/>
        </w:rPr>
        <w:t xml:space="preserve"> corporations, </w:t>
      </w:r>
      <w:r w:rsidRPr="005B204E">
        <w:rPr>
          <w:rStyle w:val="StyleUnderline"/>
        </w:rPr>
        <w:t>private entities</w:t>
      </w:r>
      <w:r w:rsidRPr="005B204E">
        <w:rPr>
          <w:sz w:val="16"/>
        </w:rPr>
        <w:t>, or individuals.80 In fact,</w:t>
      </w:r>
      <w:r w:rsidRPr="0030442C">
        <w:rPr>
          <w:rStyle w:val="StyleUnderline"/>
        </w:rPr>
        <w:t xml:space="preserve"> the treaty </w:t>
      </w:r>
      <w:r w:rsidRPr="0006308D">
        <w:rPr>
          <w:rStyle w:val="Emphasis"/>
          <w:highlight w:val="green"/>
        </w:rPr>
        <w:t>lacks</w:t>
      </w:r>
    </w:p>
    <w:p w14:paraId="3D2B3718" w14:textId="77777777" w:rsidR="00161544" w:rsidRPr="0030442C" w:rsidRDefault="00161544" w:rsidP="00161544">
      <w:pPr>
        <w:ind w:left="720"/>
        <w:rPr>
          <w:sz w:val="16"/>
        </w:rPr>
      </w:pPr>
      <w:r w:rsidRPr="0006308D">
        <w:rPr>
          <w:rStyle w:val="Emphasis"/>
          <w:highlight w:val="green"/>
        </w:rPr>
        <w:t>[A]</w:t>
      </w:r>
      <w:proofErr w:type="spellStart"/>
      <w:r w:rsidRPr="0006308D">
        <w:rPr>
          <w:rStyle w:val="Emphasis"/>
          <w:highlight w:val="green"/>
        </w:rPr>
        <w:t>ny</w:t>
      </w:r>
      <w:proofErr w:type="spellEnd"/>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rPr>
          <w:sz w:val="16"/>
        </w:rPr>
        <w:t xml:space="preserve">, however, specifically </w:t>
      </w:r>
      <w:r w:rsidRPr="0006308D">
        <w:rPr>
          <w:rStyle w:val="Emphasis"/>
          <w:highlight w:val="green"/>
        </w:rPr>
        <w:t>reject</w:t>
      </w:r>
      <w:r w:rsidRPr="0030442C">
        <w:rPr>
          <w:sz w:val="16"/>
        </w:rPr>
        <w:t xml:space="preserve"> individual or </w:t>
      </w:r>
      <w:r w:rsidRPr="0006308D">
        <w:rPr>
          <w:rStyle w:val="Emphasis"/>
          <w:highlight w:val="green"/>
        </w:rPr>
        <w:t>corporate property in space</w:t>
      </w:r>
      <w:r w:rsidRPr="0030442C">
        <w:rPr>
          <w:sz w:val="16"/>
        </w:rPr>
        <w:t xml:space="preserve">. The treaty only prohibits “national appropriation” of space by claim of sovereignty, use, occupation, or other means. The </w:t>
      </w:r>
      <w:r w:rsidRPr="0030442C">
        <w:rPr>
          <w:rStyle w:val="StyleUnderline"/>
        </w:rPr>
        <w:t>drafters</w:t>
      </w:r>
      <w:r w:rsidRPr="0030442C">
        <w:rPr>
          <w:sz w:val="16"/>
        </w:rPr>
        <w:t xml:space="preserve"> of the Outer Space Treaty </w:t>
      </w:r>
      <w:r w:rsidRPr="0030442C">
        <w:rPr>
          <w:rStyle w:val="StyleUnderline"/>
        </w:rPr>
        <w:t xml:space="preserve">chose to </w:t>
      </w:r>
      <w:r w:rsidRPr="0030442C">
        <w:rPr>
          <w:rStyle w:val="Emphasis"/>
        </w:rPr>
        <w:t>limit this prohibition to nations</w:t>
      </w:r>
      <w:r w:rsidRPr="0030442C">
        <w:rPr>
          <w:sz w:val="16"/>
        </w:rPr>
        <w:t>, even though scholars at the International Institute of Space Law had suggested that the Treaty should prohibit “national and private appropriation.”81</w:t>
      </w:r>
    </w:p>
    <w:p w14:paraId="3DED7460" w14:textId="77777777" w:rsidR="00161544" w:rsidRPr="00EA6CE6" w:rsidRDefault="00161544" w:rsidP="00161544">
      <w:pPr>
        <w:rPr>
          <w:b/>
          <w:iCs/>
          <w:u w:val="single"/>
        </w:rPr>
      </w:pPr>
      <w:r w:rsidRPr="0030442C">
        <w:rPr>
          <w:rStyle w:val="StyleUnderline"/>
        </w:rPr>
        <w:t>This</w:t>
      </w:r>
      <w:r w:rsidRPr="0030442C">
        <w:rPr>
          <w:sz w:val="16"/>
        </w:rPr>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59966CDA" w14:textId="77777777" w:rsidR="00161544" w:rsidRDefault="00161544" w:rsidP="00161544">
      <w:pPr>
        <w:pStyle w:val="Heading4"/>
      </w:pPr>
      <w:r>
        <w:t xml:space="preserve">Renewables remove leverage – staves off </w:t>
      </w:r>
      <w:r>
        <w:rPr>
          <w:u w:val="single"/>
        </w:rPr>
        <w:t>global conflict</w:t>
      </w:r>
      <w:r>
        <w:t>.</w:t>
      </w:r>
    </w:p>
    <w:p w14:paraId="7ADAC933" w14:textId="77777777" w:rsidR="00161544" w:rsidRPr="00290366" w:rsidRDefault="00161544" w:rsidP="00161544">
      <w:pPr>
        <w:rPr>
          <w:b/>
          <w:bCs/>
        </w:rPr>
      </w:pPr>
      <w:r>
        <w:t xml:space="preserve">Roman </w:t>
      </w:r>
      <w:proofErr w:type="spellStart"/>
      <w:r w:rsidRPr="008019BC">
        <w:rPr>
          <w:rStyle w:val="Style13ptBold"/>
        </w:rPr>
        <w:t>Vakulchuk</w:t>
      </w:r>
      <w:proofErr w:type="spellEnd"/>
      <w:r w:rsidRPr="008019BC">
        <w:rPr>
          <w:rStyle w:val="Style13ptBold"/>
        </w:rPr>
        <w:t xml:space="preserve"> 20</w:t>
      </w:r>
      <w:r w:rsidRPr="000F1DA9">
        <w:t xml:space="preserve">, PhD in economics, senior research fellow at the Norwegian Institute of International Affairs, and adjust professor at Nord University, “Renewable energy and geopolitics: A review,” 1/07/2020, Renewable </w:t>
      </w:r>
      <w:proofErr w:type="gramStart"/>
      <w:r w:rsidRPr="000F1DA9">
        <w:t>And</w:t>
      </w:r>
      <w:proofErr w:type="gramEnd"/>
      <w:r w:rsidRPr="000F1DA9">
        <w:t xml:space="preserve"> Sustainable Energy Reviews, </w:t>
      </w:r>
      <w:hyperlink r:id="rId6" w:history="1">
        <w:r w:rsidRPr="000F1DA9">
          <w:rPr>
            <w:rStyle w:val="Hyperlink"/>
          </w:rPr>
          <w:t>https://www.sciencedirect.com/science/article/pii/S1364032119307555#</w:t>
        </w:r>
      </w:hyperlink>
      <w:r w:rsidRPr="000F1DA9">
        <w:t>!, cc</w:t>
      </w:r>
    </w:p>
    <w:p w14:paraId="366599D9" w14:textId="77777777" w:rsidR="00161544" w:rsidRPr="007270DD" w:rsidRDefault="00161544" w:rsidP="00161544">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w:t>
      </w:r>
      <w:proofErr w:type="spellStart"/>
      <w:r w:rsidRPr="007270DD">
        <w:rPr>
          <w:sz w:val="14"/>
        </w:rPr>
        <w:t>Verrastro</w:t>
      </w:r>
      <w:proofErr w:type="spellEnd"/>
      <w:r w:rsidRPr="007270DD">
        <w:rPr>
          <w:sz w:val="14"/>
        </w:rPr>
        <w:t xml:space="preserve"> et al. [92],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w:t>
      </w:r>
      <w:proofErr w:type="spellStart"/>
      <w:r w:rsidRPr="007270DD">
        <w:rPr>
          <w:sz w:val="14"/>
        </w:rPr>
        <w:t>Kostyuk</w:t>
      </w:r>
      <w:proofErr w:type="spellEnd"/>
      <w:r w:rsidRPr="007270DD">
        <w:rPr>
          <w:sz w:val="14"/>
        </w:rPr>
        <w:t xml:space="preserve"> et al. [94], </w:t>
      </w:r>
      <w:proofErr w:type="spellStart"/>
      <w:r w:rsidRPr="007270DD">
        <w:rPr>
          <w:sz w:val="14"/>
        </w:rPr>
        <w:t>Escribano</w:t>
      </w:r>
      <w:proofErr w:type="spellEnd"/>
      <w:r w:rsidRPr="007270DD">
        <w:rPr>
          <w:sz w:val="14"/>
        </w:rPr>
        <w:t xml:space="preserve"> et al. [95], Johansson [96], </w:t>
      </w:r>
      <w:proofErr w:type="spellStart"/>
      <w:r w:rsidRPr="007270DD">
        <w:rPr>
          <w:sz w:val="14"/>
        </w:rPr>
        <w:t>Hoggett</w:t>
      </w:r>
      <w:proofErr w:type="spellEnd"/>
      <w:r w:rsidRPr="007270DD">
        <w:rPr>
          <w:sz w:val="14"/>
        </w:rPr>
        <w:t xml:space="preserve"> [97], </w:t>
      </w:r>
      <w:proofErr w:type="spellStart"/>
      <w:r w:rsidRPr="007270DD">
        <w:rPr>
          <w:sz w:val="14"/>
        </w:rPr>
        <w:t>Sweijs</w:t>
      </w:r>
      <w:proofErr w:type="spellEnd"/>
      <w:r w:rsidRPr="007270DD">
        <w:rPr>
          <w:sz w:val="14"/>
        </w:rPr>
        <w:t xml:space="preserve"> et al. [70], </w:t>
      </w:r>
      <w:proofErr w:type="spellStart"/>
      <w:r w:rsidRPr="007270DD">
        <w:rPr>
          <w:sz w:val="14"/>
        </w:rPr>
        <w:t>Månsson</w:t>
      </w:r>
      <w:proofErr w:type="spellEnd"/>
      <w:r w:rsidRPr="007270DD">
        <w:rPr>
          <w:sz w:val="14"/>
        </w:rPr>
        <w:t xml:space="preserve"> [72], </w:t>
      </w:r>
      <w:proofErr w:type="spellStart"/>
      <w:r w:rsidRPr="007270DD">
        <w:rPr>
          <w:sz w:val="14"/>
        </w:rPr>
        <w:t>Paltsev</w:t>
      </w:r>
      <w:proofErr w:type="spellEnd"/>
      <w:r w:rsidRPr="007270DD">
        <w:rPr>
          <w:sz w:val="14"/>
        </w:rPr>
        <w:t xml:space="preserve"> [98], Scholten and Bosman [54], Smith </w:t>
      </w:r>
      <w:proofErr w:type="spellStart"/>
      <w:r w:rsidRPr="007270DD">
        <w:rPr>
          <w:sz w:val="14"/>
        </w:rPr>
        <w:t>Stegen</w:t>
      </w:r>
      <w:proofErr w:type="spellEnd"/>
      <w:r w:rsidRPr="007270DD">
        <w:rPr>
          <w:sz w:val="14"/>
        </w:rPr>
        <w:t xml:space="preserve"> [99], </w:t>
      </w:r>
      <w:proofErr w:type="spellStart"/>
      <w:r w:rsidRPr="007270DD">
        <w:rPr>
          <w:sz w:val="14"/>
        </w:rPr>
        <w:t>Escribano</w:t>
      </w:r>
      <w:proofErr w:type="spellEnd"/>
      <w:r w:rsidRPr="007270DD">
        <w:rPr>
          <w:sz w:val="14"/>
        </w:rPr>
        <w:t xml:space="preserve"> [84], Freeman [85]). This camp </w:t>
      </w:r>
      <w:proofErr w:type="spellStart"/>
      <w:r w:rsidRPr="007270DD">
        <w:rPr>
          <w:sz w:val="14"/>
        </w:rPr>
        <w:t>emphasises</w:t>
      </w:r>
      <w:proofErr w:type="spellEnd"/>
      <w:r w:rsidRPr="007270DD">
        <w:rPr>
          <w:sz w:val="14"/>
        </w:rPr>
        <w:t xml:space="preserve">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72CBD818" w14:textId="77777777" w:rsidR="00161544" w:rsidRPr="007270DD" w:rsidRDefault="00161544" w:rsidP="00161544">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w:t>
      </w:r>
      <w:proofErr w:type="spellStart"/>
      <w:r w:rsidRPr="007270DD">
        <w:rPr>
          <w:sz w:val="14"/>
        </w:rPr>
        <w:t>Månsson</w:t>
      </w:r>
      <w:proofErr w:type="spellEnd"/>
      <w:r w:rsidRPr="007270DD">
        <w:rPr>
          <w:sz w:val="14"/>
        </w:rPr>
        <w:t xml:space="preserve">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w:t>
      </w:r>
      <w:proofErr w:type="spellStart"/>
      <w:r w:rsidRPr="007270DD">
        <w:rPr>
          <w:sz w:val="14"/>
        </w:rPr>
        <w:t>Kostyuk</w:t>
      </w:r>
      <w:proofErr w:type="spellEnd"/>
      <w:r w:rsidRPr="007270DD">
        <w:rPr>
          <w:sz w:val="14"/>
        </w:rPr>
        <w:t xml:space="preserve">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w:t>
      </w:r>
      <w:proofErr w:type="spellStart"/>
      <w:r w:rsidRPr="007270DD">
        <w:rPr>
          <w:sz w:val="14"/>
        </w:rPr>
        <w:t>Krewitt</w:t>
      </w:r>
      <w:proofErr w:type="spellEnd"/>
      <w:r w:rsidRPr="007270DD">
        <w:rPr>
          <w:sz w:val="14"/>
        </w:rPr>
        <w:t xml:space="preserve">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112E0EC0" w14:textId="77777777" w:rsidR="00161544" w:rsidRPr="007270DD" w:rsidRDefault="00161544" w:rsidP="00161544">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 xml:space="preserve">aggressive </w:t>
      </w:r>
      <w:proofErr w:type="spellStart"/>
      <w:r w:rsidRPr="008019BC">
        <w:rPr>
          <w:rStyle w:val="Emphasis"/>
          <w:highlight w:val="green"/>
        </w:rPr>
        <w:t>behaviour</w:t>
      </w:r>
      <w:proofErr w:type="spellEnd"/>
      <w:r w:rsidRPr="007270DD">
        <w:rPr>
          <w:sz w:val="14"/>
        </w:rPr>
        <w:t xml:space="preserve"> in resource conflicts (Jaffe and </w:t>
      </w:r>
      <w:proofErr w:type="spellStart"/>
      <w:r w:rsidRPr="007270DD">
        <w:rPr>
          <w:sz w:val="14"/>
        </w:rPr>
        <w:t>Soligo</w:t>
      </w:r>
      <w:proofErr w:type="spellEnd"/>
      <w:r w:rsidRPr="007270DD">
        <w:rPr>
          <w:sz w:val="14"/>
        </w:rPr>
        <w:t xml:space="preserve">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w:t>
      </w:r>
      <w:proofErr w:type="spellStart"/>
      <w:r w:rsidRPr="007270DD">
        <w:rPr>
          <w:sz w:val="14"/>
        </w:rPr>
        <w:t>Fischhendler</w:t>
      </w:r>
      <w:proofErr w:type="spellEnd"/>
      <w:r w:rsidRPr="007270DD">
        <w:rPr>
          <w:sz w:val="14"/>
        </w:rPr>
        <w:t xml:space="preserve">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w:t>
      </w:r>
      <w:proofErr w:type="spellStart"/>
      <w:r w:rsidRPr="007270DD">
        <w:rPr>
          <w:sz w:val="14"/>
        </w:rPr>
        <w:t>Escribano</w:t>
      </w:r>
      <w:proofErr w:type="spellEnd"/>
      <w:r w:rsidRPr="007270DD">
        <w:rPr>
          <w:sz w:val="14"/>
        </w:rPr>
        <w:t xml:space="preserve"> [84] implies the same when he writes that “[e]</w:t>
      </w:r>
      <w:proofErr w:type="spellStart"/>
      <w:r w:rsidRPr="007270DD">
        <w:rPr>
          <w:sz w:val="14"/>
        </w:rPr>
        <w:t>nergy</w:t>
      </w:r>
      <w:proofErr w:type="spellEnd"/>
      <w:r w:rsidRPr="007270DD">
        <w:rPr>
          <w:sz w:val="14"/>
        </w:rPr>
        <w:t xml:space="preserve"> dependence and security of supply lose geopolitical relevance, whereas technical and regulatory aspects gain weight” (p. 7).</w:t>
      </w:r>
    </w:p>
    <w:p w14:paraId="2EF8A34F" w14:textId="77777777" w:rsidR="00161544" w:rsidRPr="007270DD" w:rsidRDefault="00161544" w:rsidP="00161544">
      <w:pPr>
        <w:rPr>
          <w:sz w:val="14"/>
        </w:rPr>
      </w:pPr>
      <w:r w:rsidRPr="007270DD">
        <w:rPr>
          <w:sz w:val="14"/>
        </w:rPr>
        <w:t xml:space="preserve">Many publications share an understanding that the location of renewable energy resources is as important as that of fossil fuels (Skeet [106], </w:t>
      </w:r>
      <w:proofErr w:type="spellStart"/>
      <w:r w:rsidRPr="007270DD">
        <w:rPr>
          <w:sz w:val="14"/>
        </w:rPr>
        <w:t>Criekemans</w:t>
      </w:r>
      <w:proofErr w:type="spellEnd"/>
      <w:r w:rsidRPr="007270DD">
        <w:rPr>
          <w:sz w:val="14"/>
        </w:rPr>
        <w:t xml:space="preserve"> [67], </w:t>
      </w:r>
      <w:proofErr w:type="spellStart"/>
      <w:r w:rsidRPr="007270DD">
        <w:rPr>
          <w:sz w:val="14"/>
        </w:rPr>
        <w:t>Criekemans</w:t>
      </w:r>
      <w:proofErr w:type="spellEnd"/>
      <w:r w:rsidRPr="007270DD">
        <w:rPr>
          <w:sz w:val="14"/>
        </w:rPr>
        <w:t xml:space="preserve">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w:t>
      </w:r>
      <w:proofErr w:type="spellStart"/>
      <w:r w:rsidRPr="007270DD">
        <w:rPr>
          <w:sz w:val="14"/>
        </w:rPr>
        <w:t>ountries</w:t>
      </w:r>
      <w:proofErr w:type="spellEnd"/>
      <w:r w:rsidRPr="007270DD">
        <w:rPr>
          <w:sz w:val="14"/>
        </w:rPr>
        <w:t xml:space="preserve">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w:t>
      </w:r>
      <w:proofErr w:type="gramStart"/>
      <w:r w:rsidRPr="007270DD">
        <w:rPr>
          <w:sz w:val="14"/>
        </w:rPr>
        <w:t>e.g.</w:t>
      </w:r>
      <w:proofErr w:type="gramEnd"/>
      <w:r w:rsidRPr="007270DD">
        <w:rPr>
          <w:sz w:val="14"/>
        </w:rPr>
        <w:t xml:space="preserve"> </w:t>
      </w:r>
      <w:proofErr w:type="spellStart"/>
      <w:r w:rsidRPr="007270DD">
        <w:rPr>
          <w:sz w:val="14"/>
        </w:rPr>
        <w:t>Escribano</w:t>
      </w:r>
      <w:proofErr w:type="spellEnd"/>
      <w:r w:rsidRPr="007270DD">
        <w:rPr>
          <w:sz w:val="14"/>
        </w:rPr>
        <w:t xml:space="preserve"> et al. [95]). Renewable energy infrastructure, such as the ambitious but failed </w:t>
      </w:r>
      <w:proofErr w:type="spellStart"/>
      <w:r w:rsidRPr="007270DD">
        <w:rPr>
          <w:sz w:val="14"/>
        </w:rPr>
        <w:t>Desertec</w:t>
      </w:r>
      <w:proofErr w:type="spellEnd"/>
      <w:r w:rsidRPr="007270DD">
        <w:rPr>
          <w:sz w:val="14"/>
        </w:rPr>
        <w:t xml:space="preserve"> project, can also be an easy target for terrorists (Smith </w:t>
      </w:r>
      <w:proofErr w:type="spellStart"/>
      <w:r w:rsidRPr="007270DD">
        <w:rPr>
          <w:sz w:val="14"/>
        </w:rPr>
        <w:t>Stegen</w:t>
      </w:r>
      <w:proofErr w:type="spellEnd"/>
      <w:r w:rsidRPr="007270DD">
        <w:rPr>
          <w:sz w:val="14"/>
        </w:rPr>
        <w:t xml:space="preserve"> et al. [108]). The same logic can be applied to the location of biofuels.</w:t>
      </w:r>
    </w:p>
    <w:p w14:paraId="139DD316" w14:textId="77777777" w:rsidR="00161544" w:rsidRPr="007270DD" w:rsidRDefault="00161544" w:rsidP="00161544">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w:t>
      </w:r>
      <w:proofErr w:type="spellStart"/>
      <w:r w:rsidRPr="007270DD">
        <w:rPr>
          <w:sz w:val="14"/>
        </w:rPr>
        <w:t>Strunz</w:t>
      </w:r>
      <w:proofErr w:type="spellEnd"/>
      <w:r w:rsidRPr="007270DD">
        <w:rPr>
          <w:sz w:val="14"/>
        </w:rPr>
        <w:t xml:space="preserve"> and </w:t>
      </w:r>
      <w:proofErr w:type="spellStart"/>
      <w:r w:rsidRPr="007270DD">
        <w:rPr>
          <w:sz w:val="14"/>
        </w:rPr>
        <w:t>Gawel</w:t>
      </w:r>
      <w:proofErr w:type="spellEnd"/>
      <w:r w:rsidRPr="007270DD">
        <w:rPr>
          <w:sz w:val="14"/>
        </w:rPr>
        <w:t xml:space="preserve"> [66]). </w:t>
      </w:r>
      <w:proofErr w:type="spellStart"/>
      <w:r w:rsidRPr="007270DD">
        <w:rPr>
          <w:sz w:val="14"/>
        </w:rPr>
        <w:t>Escribano</w:t>
      </w:r>
      <w:proofErr w:type="spellEnd"/>
      <w:r w:rsidRPr="007270DD">
        <w:rPr>
          <w:sz w:val="14"/>
        </w:rPr>
        <w:t xml:space="preserve">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w:t>
      </w:r>
      <w:proofErr w:type="spellStart"/>
      <w:r w:rsidRPr="007270DD">
        <w:rPr>
          <w:sz w:val="14"/>
        </w:rPr>
        <w:t>Hoggett</w:t>
      </w:r>
      <w:proofErr w:type="spellEnd"/>
      <w:r w:rsidRPr="007270DD">
        <w:rPr>
          <w:sz w:val="14"/>
        </w:rPr>
        <w:t xml:space="preserve">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w:t>
      </w:r>
      <w:proofErr w:type="spellStart"/>
      <w:r w:rsidRPr="007270DD">
        <w:rPr>
          <w:sz w:val="14"/>
        </w:rPr>
        <w:t>Proedrou</w:t>
      </w:r>
      <w:proofErr w:type="spellEnd"/>
      <w:r w:rsidRPr="007270DD">
        <w:rPr>
          <w:sz w:val="14"/>
        </w:rPr>
        <w:t xml:space="preserve"> [109], </w:t>
      </w:r>
      <w:proofErr w:type="spellStart"/>
      <w:r w:rsidRPr="007270DD">
        <w:rPr>
          <w:sz w:val="14"/>
        </w:rPr>
        <w:t>Sovacool</w:t>
      </w:r>
      <w:proofErr w:type="spellEnd"/>
      <w:r w:rsidRPr="007270DD">
        <w:rPr>
          <w:sz w:val="14"/>
        </w:rPr>
        <w:t xml:space="preserve">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w:t>
      </w:r>
      <w:proofErr w:type="spellStart"/>
      <w:r w:rsidRPr="007270DD">
        <w:rPr>
          <w:sz w:val="14"/>
        </w:rPr>
        <w:t>Månsson</w:t>
      </w:r>
      <w:proofErr w:type="spellEnd"/>
      <w:r w:rsidRPr="007270DD">
        <w:rPr>
          <w:sz w:val="14"/>
        </w:rPr>
        <w:t xml:space="preserve"> [72], Johansson [96], Walker [111]).</w:t>
      </w:r>
    </w:p>
    <w:p w14:paraId="28B7AE1D" w14:textId="77777777" w:rsidR="00161544" w:rsidRDefault="00161544" w:rsidP="00161544">
      <w:pPr>
        <w:rPr>
          <w:sz w:val="14"/>
        </w:rPr>
      </w:pPr>
      <w:r w:rsidRPr="007270DD">
        <w:rPr>
          <w:sz w:val="14"/>
        </w:rPr>
        <w:t xml:space="preserve">One issue seems to be stuck between the two camps: new interdependencies among states as a result of electricity interconnectors. </w:t>
      </w:r>
      <w:proofErr w:type="spellStart"/>
      <w:r w:rsidRPr="007270DD">
        <w:rPr>
          <w:sz w:val="14"/>
        </w:rPr>
        <w:t>Hache</w:t>
      </w:r>
      <w:proofErr w:type="spellEnd"/>
      <w:r w:rsidRPr="007270DD">
        <w:rPr>
          <w:sz w:val="14"/>
        </w:rPr>
        <w:t xml:space="preserve"> [81] discusses the possible emergence of new and unfamiliar inter-state interdependencies. Similarly, Westphal and </w:t>
      </w:r>
      <w:proofErr w:type="spellStart"/>
      <w:r w:rsidRPr="007270DD">
        <w:rPr>
          <w:sz w:val="14"/>
        </w:rPr>
        <w:t>Droege</w:t>
      </w:r>
      <w:proofErr w:type="spellEnd"/>
      <w:r w:rsidRPr="007270DD">
        <w:rPr>
          <w:sz w:val="14"/>
        </w:rPr>
        <w:t xml:space="preserve"> [64] argue that more electricity interconnectors between countries will lead to greater interdependence, which may translate into reduced international security. </w:t>
      </w:r>
      <w:proofErr w:type="spellStart"/>
      <w:r w:rsidRPr="007270DD">
        <w:rPr>
          <w:sz w:val="14"/>
        </w:rPr>
        <w:t>Pierri</w:t>
      </w:r>
      <w:proofErr w:type="spellEnd"/>
      <w:r w:rsidRPr="007270DD">
        <w:rPr>
          <w:sz w:val="14"/>
        </w:rPr>
        <w:t xml:space="preserve"> et al. [112] examine this question in the context of the European Union. </w:t>
      </w:r>
      <w:proofErr w:type="spellStart"/>
      <w:r w:rsidRPr="007270DD">
        <w:rPr>
          <w:sz w:val="14"/>
        </w:rPr>
        <w:t>Konstantelos</w:t>
      </w:r>
      <w:proofErr w:type="spellEnd"/>
      <w:r w:rsidRPr="007270DD">
        <w:rPr>
          <w:sz w:val="14"/>
        </w:rPr>
        <w:t xml:space="preserve"> et al. [113] discuss the division of costs and benefits among members of an integrated North Sea grid, making it similar to the difficulties caused by major pipeline projects. By contrast, Smith </w:t>
      </w:r>
      <w:proofErr w:type="spellStart"/>
      <w:r w:rsidRPr="007270DD">
        <w:rPr>
          <w:sz w:val="14"/>
        </w:rPr>
        <w:t>Stegen</w:t>
      </w:r>
      <w:proofErr w:type="spellEnd"/>
      <w:r w:rsidRPr="007270DD">
        <w:rPr>
          <w:sz w:val="14"/>
        </w:rPr>
        <w:t xml:space="preserve">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proofErr w:type="spellStart"/>
      <w:r w:rsidRPr="008019BC">
        <w:rPr>
          <w:rStyle w:val="Emphasis"/>
          <w:highlight w:val="green"/>
        </w:rPr>
        <w:t>decentralised</w:t>
      </w:r>
      <w:proofErr w:type="spellEnd"/>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xml:space="preserve">. But Smith </w:t>
      </w:r>
      <w:proofErr w:type="spellStart"/>
      <w:r w:rsidRPr="007270DD">
        <w:rPr>
          <w:sz w:val="14"/>
        </w:rPr>
        <w:t>Stegen</w:t>
      </w:r>
      <w:proofErr w:type="spellEnd"/>
      <w:r w:rsidRPr="007270DD">
        <w:rPr>
          <w:sz w:val="14"/>
        </w:rPr>
        <w:t xml:space="preserve"> [99] acknowledges that some tensions are possible due to increased interdependencies in such areas as high-voltage direct current (HVDC) transmission lines, biofuels and rare earth elements. Similarly, </w:t>
      </w:r>
      <w:proofErr w:type="spellStart"/>
      <w:r w:rsidRPr="007270DD">
        <w:rPr>
          <w:sz w:val="14"/>
        </w:rPr>
        <w:t>Verrastro</w:t>
      </w:r>
      <w:proofErr w:type="spellEnd"/>
      <w:r w:rsidRPr="007270DD">
        <w:rPr>
          <w:sz w:val="14"/>
        </w:rPr>
        <w:t xml:space="preserve"> et al. [92] and </w:t>
      </w:r>
      <w:proofErr w:type="spellStart"/>
      <w:r w:rsidRPr="007270DD">
        <w:rPr>
          <w:sz w:val="14"/>
        </w:rPr>
        <w:t>Lacher</w:t>
      </w:r>
      <w:proofErr w:type="spellEnd"/>
      <w:r w:rsidRPr="007270DD">
        <w:rPr>
          <w:sz w:val="14"/>
        </w:rPr>
        <w:t xml:space="preserve"> and </w:t>
      </w:r>
      <w:proofErr w:type="spellStart"/>
      <w:r w:rsidRPr="007270DD">
        <w:rPr>
          <w:sz w:val="14"/>
        </w:rPr>
        <w:t>Kumetat</w:t>
      </w:r>
      <w:proofErr w:type="spellEnd"/>
      <w:r w:rsidRPr="007270DD">
        <w:rPr>
          <w:sz w:val="14"/>
        </w:rPr>
        <w:t xml:space="preserve"> [93] see that renewable energy may strengthen energy security while facilitating the emergence of new interdependencies among states.</w:t>
      </w:r>
    </w:p>
    <w:p w14:paraId="299F4E13" w14:textId="77777777" w:rsidR="00161544" w:rsidRDefault="00161544" w:rsidP="00161544">
      <w:pPr>
        <w:pStyle w:val="Heading4"/>
      </w:pPr>
      <w:proofErr w:type="spellStart"/>
      <w:r>
        <w:t>SpaceCol</w:t>
      </w:r>
      <w:proofErr w:type="spellEnd"/>
      <w:r>
        <w:t xml:space="preserve"> prevents other-wise inevitable </w:t>
      </w:r>
      <w:r w:rsidRPr="00DC3EA6">
        <w:rPr>
          <w:u w:val="single"/>
        </w:rPr>
        <w:t>extinction</w:t>
      </w:r>
      <w:r>
        <w:t>.</w:t>
      </w:r>
    </w:p>
    <w:p w14:paraId="5F8309F0" w14:textId="77777777" w:rsidR="00161544" w:rsidRPr="00F57F69" w:rsidRDefault="00161544" w:rsidP="00161544">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412130A0" w14:textId="77777777" w:rsidR="00161544" w:rsidRPr="00DC3EA6" w:rsidRDefault="00161544" w:rsidP="00161544">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31534E4E" w14:textId="77777777" w:rsidR="00161544" w:rsidRDefault="00161544" w:rsidP="00161544">
      <w:pPr>
        <w:pStyle w:val="Heading4"/>
      </w:pPr>
      <w:r>
        <w:t xml:space="preserve">Immeasurable expected value </w:t>
      </w:r>
      <w:r w:rsidRPr="00F57F69">
        <w:rPr>
          <w:u w:val="single"/>
        </w:rPr>
        <w:t>also outweighs</w:t>
      </w:r>
      <w:r>
        <w:t>.</w:t>
      </w:r>
    </w:p>
    <w:p w14:paraId="63EFDA8E" w14:textId="77777777" w:rsidR="00161544" w:rsidRPr="00203E5E" w:rsidRDefault="00161544" w:rsidP="00161544">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03A059B9" w14:textId="77777777" w:rsidR="00161544" w:rsidRPr="00BC6E0D" w:rsidRDefault="00161544" w:rsidP="00161544">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399EC368" w14:textId="77777777" w:rsidR="00161544" w:rsidRPr="00BC6E0D" w:rsidRDefault="00161544" w:rsidP="00161544">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1ABB4546" w14:textId="77777777" w:rsidR="00161544" w:rsidRPr="00871E12" w:rsidRDefault="00161544" w:rsidP="00161544">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1D5D55C4" w14:textId="77777777" w:rsidR="00161544" w:rsidRPr="0004557F" w:rsidRDefault="00161544" w:rsidP="00161544">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20AFF0AF" w14:textId="77777777" w:rsidR="00161544" w:rsidRPr="00D62DC0" w:rsidRDefault="00161544" w:rsidP="00161544">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18B1310F" w14:textId="77777777" w:rsidR="00161544" w:rsidRDefault="00161544" w:rsidP="00161544">
      <w:pPr>
        <w:pStyle w:val="Heading4"/>
      </w:pPr>
      <w:r>
        <w:t xml:space="preserve">Renewables solve </w:t>
      </w:r>
      <w:r w:rsidRPr="00AC5144">
        <w:rPr>
          <w:u w:val="single"/>
        </w:rPr>
        <w:t>smart cities</w:t>
      </w:r>
      <w:r>
        <w:t xml:space="preserve"> and </w:t>
      </w:r>
      <w:r>
        <w:rPr>
          <w:u w:val="single"/>
        </w:rPr>
        <w:t>critical infrastructure</w:t>
      </w:r>
      <w:r w:rsidRPr="00AC5144">
        <w:rPr>
          <w:u w:val="single"/>
        </w:rPr>
        <w:t xml:space="preserve"> </w:t>
      </w:r>
      <w:r>
        <w:rPr>
          <w:u w:val="single"/>
        </w:rPr>
        <w:t>security</w:t>
      </w:r>
      <w:r>
        <w:t>.</w:t>
      </w:r>
    </w:p>
    <w:p w14:paraId="60B3CADD" w14:textId="77777777" w:rsidR="00161544" w:rsidRPr="00E82737" w:rsidRDefault="00161544" w:rsidP="00161544">
      <w:proofErr w:type="spellStart"/>
      <w:r w:rsidRPr="00E82737">
        <w:rPr>
          <w:rStyle w:val="Style13ptBold"/>
        </w:rPr>
        <w:t>Konstantinou</w:t>
      </w:r>
      <w:proofErr w:type="spellEnd"/>
      <w:r w:rsidRPr="00E82737">
        <w:rPr>
          <w:rStyle w:val="Style13ptBold"/>
        </w:rPr>
        <w:t xml:space="preserve"> 21</w:t>
      </w:r>
      <w:r>
        <w:t xml:space="preserve"> [</w:t>
      </w:r>
      <w:proofErr w:type="spellStart"/>
      <w:r w:rsidRPr="00E82737">
        <w:t>Charalambos</w:t>
      </w:r>
      <w:proofErr w:type="spellEnd"/>
      <w:r w:rsidRPr="00E82737">
        <w:t xml:space="preserve"> </w:t>
      </w:r>
      <w:proofErr w:type="spellStart"/>
      <w:r w:rsidRPr="00E82737">
        <w:t>Konstantinou</w:t>
      </w:r>
      <w:proofErr w:type="spellEnd"/>
      <w:r w:rsidRPr="00E82737">
        <w:t>, Senior Member, IEEE</w:t>
      </w:r>
      <w:r>
        <w:t>,</w:t>
      </w:r>
      <w:r w:rsidRPr="00E82737">
        <w:t xml:space="preserve"> </w:t>
      </w:r>
      <w:r>
        <w:t xml:space="preserve">“Towards a Secure and Resilient All-Renewable Energy Grid for Smart Cities,” 2021, </w:t>
      </w:r>
      <w:proofErr w:type="spellStart"/>
      <w:r w:rsidRPr="00E82737">
        <w:rPr>
          <w:i/>
          <w:iCs/>
        </w:rPr>
        <w:t>arXiv</w:t>
      </w:r>
      <w:proofErr w:type="spellEnd"/>
      <w:r>
        <w:t xml:space="preserve">, </w:t>
      </w:r>
      <w:r w:rsidRPr="00E82737">
        <w:t>https://arxiv.org/pdf/2101.10570.pdf</w:t>
      </w:r>
      <w:r>
        <w:t>, EA]</w:t>
      </w:r>
    </w:p>
    <w:p w14:paraId="6C7A65E3" w14:textId="77777777" w:rsidR="00161544" w:rsidRPr="00137DC2" w:rsidRDefault="00161544" w:rsidP="00161544">
      <w:pPr>
        <w:rPr>
          <w:rStyle w:val="Emphasis"/>
        </w:rPr>
      </w:pPr>
      <w:r w:rsidRPr="00003851">
        <w:rPr>
          <w:rStyle w:val="StyleUnderline"/>
          <w:highlight w:val="green"/>
        </w:rPr>
        <w:t>Electric</w:t>
      </w:r>
      <w:r w:rsidRPr="00C40263">
        <w:rPr>
          <w:rStyle w:val="StyleUnderline"/>
        </w:rPr>
        <w:t xml:space="preserve"> energy </w:t>
      </w:r>
      <w:r w:rsidRPr="00003851">
        <w:rPr>
          <w:rStyle w:val="StyleUnderline"/>
          <w:highlight w:val="green"/>
        </w:rPr>
        <w:t>systems constitute</w:t>
      </w:r>
      <w:r w:rsidRPr="00C40263">
        <w:rPr>
          <w:rStyle w:val="StyleUnderline"/>
        </w:rPr>
        <w:t xml:space="preserve"> the </w:t>
      </w:r>
      <w:r w:rsidRPr="00003851">
        <w:rPr>
          <w:rStyle w:val="Emphasis"/>
          <w:highlight w:val="green"/>
        </w:rPr>
        <w:t>backbone</w:t>
      </w:r>
      <w:r w:rsidRPr="00003851">
        <w:rPr>
          <w:rStyle w:val="StyleUnderline"/>
          <w:highlight w:val="green"/>
        </w:rPr>
        <w:t xml:space="preserve"> of </w:t>
      </w:r>
      <w:r w:rsidRPr="00003851">
        <w:rPr>
          <w:rStyle w:val="Emphasis"/>
          <w:highlight w:val="green"/>
        </w:rPr>
        <w:t>c</w:t>
      </w:r>
      <w:r w:rsidRPr="00C40263">
        <w:rPr>
          <w:rStyle w:val="Emphasis"/>
        </w:rPr>
        <w:t>ritical</w:t>
      </w:r>
      <w:r w:rsidRPr="00C40263">
        <w:rPr>
          <w:rStyle w:val="StyleUnderline"/>
        </w:rPr>
        <w:t xml:space="preserve"> </w:t>
      </w:r>
      <w:r w:rsidRPr="00003851">
        <w:rPr>
          <w:rStyle w:val="Emphasis"/>
          <w:highlight w:val="green"/>
        </w:rPr>
        <w:t>i</w:t>
      </w:r>
      <w:r w:rsidRPr="00C40263">
        <w:rPr>
          <w:rStyle w:val="Emphasis"/>
        </w:rPr>
        <w:t>nfrastructure</w:t>
      </w:r>
      <w:r w:rsidRPr="00C40263">
        <w:rPr>
          <w:rStyle w:val="StyleUnderline"/>
        </w:rPr>
        <w:t>.</w:t>
      </w:r>
      <w:r w:rsidRPr="00137DC2">
        <w:rPr>
          <w:rStyle w:val="Emphasis"/>
        </w:rPr>
        <w:t xml:space="preserve"> </w:t>
      </w:r>
      <w:r w:rsidRPr="00003851">
        <w:rPr>
          <w:rStyle w:val="Emphasis"/>
          <w:highlight w:val="green"/>
        </w:rPr>
        <w:t>National security</w:t>
      </w:r>
      <w:r w:rsidRPr="00137DC2">
        <w:rPr>
          <w:rStyle w:val="StyleUnderline"/>
        </w:rPr>
        <w:t xml:space="preserve"> and </w:t>
      </w:r>
      <w:r w:rsidRPr="00137DC2">
        <w:rPr>
          <w:rStyle w:val="Emphasis"/>
        </w:rPr>
        <w:t>economic</w:t>
      </w:r>
      <w:r w:rsidRPr="00137DC2">
        <w:rPr>
          <w:rStyle w:val="StyleUnderline"/>
        </w:rPr>
        <w:t xml:space="preserve"> </w:t>
      </w:r>
      <w:r w:rsidRPr="00137DC2">
        <w:rPr>
          <w:rStyle w:val="Emphasis"/>
        </w:rPr>
        <w:t>vitality</w:t>
      </w:r>
      <w:r w:rsidRPr="00137DC2">
        <w:rPr>
          <w:rStyle w:val="StyleUnderline"/>
        </w:rPr>
        <w:t xml:space="preserve"> </w:t>
      </w:r>
      <w:r w:rsidRPr="00003851">
        <w:rPr>
          <w:rStyle w:val="StyleUnderline"/>
          <w:highlight w:val="green"/>
        </w:rPr>
        <w:t>rely on</w:t>
      </w:r>
      <w:r w:rsidRPr="00137DC2">
        <w:rPr>
          <w:rStyle w:val="StyleUnderline"/>
        </w:rPr>
        <w:t xml:space="preserve"> a safe, secure, and </w:t>
      </w:r>
      <w:r w:rsidRPr="00003851">
        <w:rPr>
          <w:rStyle w:val="Emphasis"/>
          <w:highlight w:val="green"/>
        </w:rPr>
        <w:t>resilient</w:t>
      </w:r>
      <w:r w:rsidRPr="00003851">
        <w:rPr>
          <w:rStyle w:val="StyleUnderline"/>
          <w:highlight w:val="green"/>
        </w:rPr>
        <w:t xml:space="preserve"> </w:t>
      </w:r>
      <w:r w:rsidRPr="00003851">
        <w:rPr>
          <w:rStyle w:val="Emphasis"/>
          <w:highlight w:val="green"/>
        </w:rPr>
        <w:t>power</w:t>
      </w:r>
      <w:r w:rsidRPr="00003851">
        <w:rPr>
          <w:rStyle w:val="StyleUnderline"/>
        </w:rPr>
        <w:t xml:space="preserve"> </w:t>
      </w:r>
      <w:r w:rsidRPr="00003851">
        <w:rPr>
          <w:rStyle w:val="Emphasis"/>
        </w:rPr>
        <w:t>s</w:t>
      </w:r>
      <w:r w:rsidRPr="00137DC2">
        <w:rPr>
          <w:rStyle w:val="Emphasis"/>
        </w:rPr>
        <w:t>ystem</w:t>
      </w:r>
      <w:r w:rsidRPr="00137DC2">
        <w:rPr>
          <w:rStyle w:val="StyleUnderline"/>
        </w:rPr>
        <w:t xml:space="preserve">. </w:t>
      </w:r>
      <w:r w:rsidRPr="00003851">
        <w:rPr>
          <w:rStyle w:val="StyleUnderline"/>
          <w:highlight w:val="green"/>
        </w:rPr>
        <w:t>The</w:t>
      </w:r>
      <w:r w:rsidRPr="00137DC2">
        <w:rPr>
          <w:rStyle w:val="StyleUnderline"/>
        </w:rPr>
        <w:t xml:space="preserve"> American</w:t>
      </w:r>
      <w:r w:rsidRPr="00003851">
        <w:rPr>
          <w:sz w:val="16"/>
        </w:rPr>
        <w:t xml:space="preserve"> electric </w:t>
      </w:r>
      <w:r w:rsidRPr="00003851">
        <w:rPr>
          <w:rStyle w:val="StyleUnderline"/>
          <w:highlight w:val="green"/>
        </w:rPr>
        <w:t>grid</w:t>
      </w:r>
      <w:r w:rsidRPr="00003851">
        <w:rPr>
          <w:sz w:val="16"/>
        </w:rPr>
        <w:t xml:space="preserve">, once considered a marvel of 20th century engineering, </w:t>
      </w:r>
      <w:r w:rsidRPr="00003851">
        <w:rPr>
          <w:rStyle w:val="StyleUnderline"/>
          <w:highlight w:val="green"/>
        </w:rPr>
        <w:t xml:space="preserve">has become </w:t>
      </w:r>
      <w:r w:rsidRPr="00003851">
        <w:rPr>
          <w:rStyle w:val="Emphasis"/>
          <w:highlight w:val="green"/>
        </w:rPr>
        <w:t>obsolete</w:t>
      </w:r>
      <w:r w:rsidRPr="00137DC2">
        <w:rPr>
          <w:rStyle w:val="StyleUnderline"/>
        </w:rPr>
        <w:t xml:space="preserve"> in the face of 21st century threats.</w:t>
      </w:r>
      <w:r w:rsidRPr="00003851">
        <w:rPr>
          <w:sz w:val="16"/>
        </w:rPr>
        <w:t xml:space="preserve"> Our energy grid has numerous shortcomings and can no longer deliver (cyber) secure and (disaster) resilient electric power to businesses and households, leading to an urgent and enormous threat to our society and economy. </w:t>
      </w:r>
      <w:r w:rsidRPr="00003851">
        <w:rPr>
          <w:rStyle w:val="Emphasis"/>
          <w:highlight w:val="green"/>
        </w:rPr>
        <w:t>Vertical</w:t>
      </w:r>
      <w:r w:rsidRPr="00003851">
        <w:rPr>
          <w:rStyle w:val="StyleUnderline"/>
        </w:rPr>
        <w:t xml:space="preserve"> power </w:t>
      </w:r>
      <w:r w:rsidRPr="00003851">
        <w:rPr>
          <w:rStyle w:val="Emphasis"/>
          <w:highlight w:val="green"/>
        </w:rPr>
        <w:t>systems</w:t>
      </w:r>
      <w:r w:rsidRPr="00003851">
        <w:rPr>
          <w:rStyle w:val="StyleUnderline"/>
        </w:rPr>
        <w:t xml:space="preserve"> with rigid</w:t>
      </w:r>
      <w:r w:rsidRPr="00003851">
        <w:rPr>
          <w:sz w:val="16"/>
        </w:rPr>
        <w:t xml:space="preserve"> transmission and distribution system control hierarchy have </w:t>
      </w:r>
      <w:r w:rsidRPr="00003851">
        <w:rPr>
          <w:rStyle w:val="Emphasis"/>
          <w:highlight w:val="green"/>
        </w:rPr>
        <w:t>failed repeatedly</w:t>
      </w:r>
      <w:r w:rsidRPr="00003851">
        <w:rPr>
          <w:rStyle w:val="StyleUnderline"/>
        </w:rPr>
        <w:t xml:space="preserve"> during extreme threats.</w:t>
      </w:r>
      <w:r w:rsidRPr="00003851">
        <w:rPr>
          <w:sz w:val="16"/>
        </w:rPr>
        <w:t xml:space="preserve"> Recent studies by the Federal Energy Regulatory Commission (FERC) found that </w:t>
      </w:r>
      <w:r w:rsidRPr="00003851">
        <w:rPr>
          <w:rStyle w:val="StyleUnderline"/>
        </w:rPr>
        <w:t>knocking out</w:t>
      </w:r>
      <w:r w:rsidRPr="00003851">
        <w:rPr>
          <w:sz w:val="16"/>
        </w:rPr>
        <w:t xml:space="preserve"> as </w:t>
      </w:r>
      <w:r w:rsidRPr="00003851">
        <w:rPr>
          <w:rStyle w:val="StyleUnderline"/>
        </w:rPr>
        <w:t>9</w:t>
      </w:r>
      <w:r w:rsidRPr="00003851">
        <w:rPr>
          <w:sz w:val="16"/>
        </w:rPr>
        <w:t xml:space="preserve"> of the 55,000 power </w:t>
      </w:r>
      <w:r w:rsidRPr="00003851">
        <w:rPr>
          <w:rStyle w:val="StyleUnderline"/>
        </w:rPr>
        <w:t>substations could result in</w:t>
      </w:r>
      <w:r w:rsidRPr="00003851">
        <w:rPr>
          <w:sz w:val="16"/>
        </w:rPr>
        <w:t xml:space="preserve"> U.S. </w:t>
      </w:r>
      <w:r w:rsidRPr="00003851">
        <w:rPr>
          <w:rStyle w:val="StyleUnderline"/>
        </w:rPr>
        <w:t>coast-to-coast blackouts</w:t>
      </w:r>
      <w:r w:rsidRPr="00003851">
        <w:rPr>
          <w:sz w:val="16"/>
        </w:rPr>
        <w:t xml:space="preserve"> lasting 18 months or more [1]. For example, the </w:t>
      </w:r>
      <w:r w:rsidRPr="00003851">
        <w:rPr>
          <w:rStyle w:val="StyleUnderline"/>
        </w:rPr>
        <w:t>Hurricane Michael resulted in 1.7 million power outages along the U.S. Gulf and Atlantic coasts</w:t>
      </w:r>
      <w:r w:rsidRPr="00003851">
        <w:rPr>
          <w:sz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sidRPr="00003851">
        <w:rPr>
          <w:rStyle w:val="Emphasis"/>
          <w:highlight w:val="green"/>
        </w:rPr>
        <w:t>faults</w:t>
      </w:r>
      <w:r w:rsidRPr="00003851">
        <w:rPr>
          <w:rStyle w:val="Emphasis"/>
        </w:rPr>
        <w:t xml:space="preserve"> </w:t>
      </w:r>
      <w:r w:rsidRPr="00003851">
        <w:rPr>
          <w:rStyle w:val="Emphasis"/>
          <w:highlight w:val="green"/>
        </w:rPr>
        <w:t>cascade</w:t>
      </w:r>
      <w:r w:rsidRPr="00003851">
        <w:rPr>
          <w:rStyle w:val="StyleUnderline"/>
        </w:rPr>
        <w:t xml:space="preserve"> across national and continental electric grids</w:t>
      </w:r>
      <w:r w:rsidRPr="00003851">
        <w:rPr>
          <w:sz w:val="16"/>
        </w:rPr>
        <w:t xml:space="preserve">, and exacerbating a local phenomenon into a socioeconomic catastrophe. </w:t>
      </w:r>
      <w:r w:rsidRPr="00003851">
        <w:rPr>
          <w:rStyle w:val="StyleUnderline"/>
        </w:rPr>
        <w:t>Traditional power systems are</w:t>
      </w:r>
      <w:r w:rsidRPr="00003851">
        <w:rPr>
          <w:sz w:val="16"/>
        </w:rPr>
        <w:t xml:space="preserve"> prone to such cascading power outages that last long periods of time and are complex and time-consuming to recover – in other words, </w:t>
      </w:r>
      <w:r w:rsidRPr="00003851">
        <w:rPr>
          <w:rStyle w:val="StyleUnderline"/>
        </w:rPr>
        <w:t>not secure and resilient. Co</w:t>
      </w:r>
      <w:r w:rsidRPr="00137DC2">
        <w:rPr>
          <w:rStyle w:val="StyleUnderline"/>
        </w:rPr>
        <w:t>ntinuing to operate</w:t>
      </w:r>
      <w:r w:rsidRPr="00003851">
        <w:rPr>
          <w:sz w:val="16"/>
        </w:rPr>
        <w:t xml:space="preserve"> the </w:t>
      </w:r>
      <w:r w:rsidRPr="00137DC2">
        <w:rPr>
          <w:rStyle w:val="StyleUnderline"/>
        </w:rPr>
        <w:t>electric</w:t>
      </w:r>
      <w:r w:rsidRPr="00003851">
        <w:rPr>
          <w:sz w:val="16"/>
        </w:rPr>
        <w:t xml:space="preserve"> energy system </w:t>
      </w:r>
      <w:r w:rsidRPr="00137DC2">
        <w:rPr>
          <w:rStyle w:val="StyleUnderline"/>
        </w:rPr>
        <w:t xml:space="preserve">critical infrastructure using </w:t>
      </w:r>
      <w:r w:rsidRPr="00003851">
        <w:rPr>
          <w:rStyle w:val="StyleUnderline"/>
          <w:highlight w:val="green"/>
        </w:rPr>
        <w:t>the traditional model is</w:t>
      </w:r>
      <w:r w:rsidRPr="00003851">
        <w:rPr>
          <w:sz w:val="16"/>
        </w:rPr>
        <w:t xml:space="preserve"> a well-recognized security and resiliency threat and </w:t>
      </w:r>
      <w:r w:rsidRPr="00003851">
        <w:rPr>
          <w:rStyle w:val="StyleUnderline"/>
          <w:highlight w:val="green"/>
        </w:rPr>
        <w:t xml:space="preserve">the </w:t>
      </w:r>
      <w:r w:rsidRPr="00003851">
        <w:rPr>
          <w:rStyle w:val="Emphasis"/>
          <w:highlight w:val="green"/>
        </w:rPr>
        <w:t>main barrier</w:t>
      </w:r>
      <w:r w:rsidRPr="00003851">
        <w:rPr>
          <w:rStyle w:val="StyleUnderline"/>
          <w:highlight w:val="green"/>
        </w:rPr>
        <w:t xml:space="preserve"> for</w:t>
      </w:r>
      <w:r w:rsidRPr="00003851">
        <w:rPr>
          <w:sz w:val="16"/>
        </w:rPr>
        <w:t xml:space="preserve"> the </w:t>
      </w:r>
      <w:r w:rsidRPr="00137DC2">
        <w:rPr>
          <w:rStyle w:val="StyleUnderline"/>
        </w:rPr>
        <w:t xml:space="preserve">development of future </w:t>
      </w:r>
      <w:r w:rsidRPr="00003851">
        <w:rPr>
          <w:rStyle w:val="Emphasis"/>
          <w:highlight w:val="green"/>
        </w:rPr>
        <w:t>smart cities</w:t>
      </w:r>
      <w:r w:rsidRPr="00137DC2">
        <w:rPr>
          <w:rStyle w:val="Emphasis"/>
        </w:rPr>
        <w:t>.</w:t>
      </w:r>
    </w:p>
    <w:p w14:paraId="2EA39AFE" w14:textId="77777777" w:rsidR="00161544" w:rsidRPr="00003851" w:rsidRDefault="00161544" w:rsidP="00161544">
      <w:pPr>
        <w:rPr>
          <w:sz w:val="16"/>
        </w:rPr>
      </w:pPr>
      <w:r w:rsidRPr="00003851">
        <w:rPr>
          <w:sz w:val="16"/>
        </w:rPr>
        <w:t xml:space="preserve">The integration of </w:t>
      </w:r>
      <w:r w:rsidRPr="00137DC2">
        <w:rPr>
          <w:rStyle w:val="StyleUnderline"/>
        </w:rPr>
        <w:t>photovoltaic</w:t>
      </w:r>
      <w:r w:rsidRPr="00003851">
        <w:rPr>
          <w:sz w:val="16"/>
        </w:rPr>
        <w:t xml:space="preserve"> (PV) </w:t>
      </w:r>
      <w:r w:rsidRPr="00003851">
        <w:rPr>
          <w:rStyle w:val="StyleUnderline"/>
          <w:highlight w:val="green"/>
        </w:rPr>
        <w:t>solar</w:t>
      </w:r>
      <w:r w:rsidRPr="00137DC2">
        <w:rPr>
          <w:rStyle w:val="StyleUnderline"/>
        </w:rPr>
        <w:t xml:space="preserve"> systems </w:t>
      </w:r>
      <w:r w:rsidRPr="00003851">
        <w:rPr>
          <w:rStyle w:val="StyleUnderline"/>
          <w:highlight w:val="green"/>
        </w:rPr>
        <w:t>and wind</w:t>
      </w:r>
      <w:r w:rsidRPr="00137DC2">
        <w:rPr>
          <w:rStyle w:val="StyleUnderline"/>
        </w:rPr>
        <w:t xml:space="preserve"> farms</w:t>
      </w:r>
      <w:r w:rsidRPr="00003851">
        <w:rPr>
          <w:sz w:val="16"/>
        </w:rPr>
        <w:t xml:space="preserve"> together </w:t>
      </w:r>
      <w:r w:rsidRPr="00137DC2">
        <w:rPr>
          <w:rStyle w:val="StyleUnderline"/>
        </w:rPr>
        <w:t>with</w:t>
      </w:r>
      <w:r w:rsidRPr="00003851">
        <w:rPr>
          <w:sz w:val="16"/>
        </w:rPr>
        <w:t xml:space="preserve"> other </w:t>
      </w:r>
      <w:r w:rsidRPr="00137DC2">
        <w:rPr>
          <w:rStyle w:val="StyleUnderline"/>
        </w:rPr>
        <w:t>renewable energy sources</w:t>
      </w:r>
      <w:r w:rsidRPr="00003851">
        <w:rPr>
          <w:sz w:val="16"/>
        </w:rPr>
        <w:t xml:space="preserve"> (RES) into the electric grid, as shown in Fig. 1, </w:t>
      </w:r>
      <w:r w:rsidRPr="00137DC2">
        <w:rPr>
          <w:rStyle w:val="StyleUnderline"/>
        </w:rPr>
        <w:t>helps</w:t>
      </w:r>
      <w:r w:rsidRPr="00003851">
        <w:rPr>
          <w:sz w:val="16"/>
        </w:rPr>
        <w:t xml:space="preserve"> towards </w:t>
      </w:r>
      <w:r w:rsidRPr="00003851">
        <w:rPr>
          <w:rStyle w:val="Emphasis"/>
          <w:highlight w:val="green"/>
        </w:rPr>
        <w:t>improv</w:t>
      </w:r>
      <w:r w:rsidRPr="00137DC2">
        <w:rPr>
          <w:rStyle w:val="Emphasis"/>
        </w:rPr>
        <w:t>ing</w:t>
      </w:r>
      <w:r w:rsidRPr="00137DC2">
        <w:rPr>
          <w:rStyle w:val="StyleUnderline"/>
        </w:rPr>
        <w:t xml:space="preserve"> </w:t>
      </w:r>
      <w:r w:rsidRPr="00003851">
        <w:rPr>
          <w:rStyle w:val="Emphasis"/>
          <w:highlight w:val="green"/>
        </w:rPr>
        <w:t>security</w:t>
      </w:r>
      <w:r w:rsidRPr="00003851">
        <w:rPr>
          <w:rStyle w:val="StyleUnderline"/>
          <w:highlight w:val="green"/>
        </w:rPr>
        <w:t xml:space="preserve"> and </w:t>
      </w:r>
      <w:r w:rsidRPr="00003851">
        <w:rPr>
          <w:rStyle w:val="Emphasis"/>
          <w:highlight w:val="green"/>
        </w:rPr>
        <w:t>reliability</w:t>
      </w:r>
      <w:r w:rsidRPr="00003851">
        <w:rPr>
          <w:sz w:val="16"/>
        </w:rPr>
        <w:t xml:space="preserve"> of the power system </w:t>
      </w:r>
      <w:r w:rsidRPr="00137DC2">
        <w:rPr>
          <w:rStyle w:val="StyleUnderline"/>
        </w:rPr>
        <w:t xml:space="preserve">during normal operations and </w:t>
      </w:r>
      <w:r w:rsidRPr="00003851">
        <w:rPr>
          <w:rStyle w:val="Emphasis"/>
        </w:rPr>
        <w:t>enhancing</w:t>
      </w:r>
      <w:r w:rsidRPr="00003851">
        <w:rPr>
          <w:rStyle w:val="StyleUnderline"/>
        </w:rPr>
        <w:t xml:space="preserve"> </w:t>
      </w:r>
      <w:r w:rsidRPr="00003851">
        <w:rPr>
          <w:rStyle w:val="Emphasis"/>
        </w:rPr>
        <w:t>resiliency</w:t>
      </w:r>
      <w:r w:rsidRPr="00137DC2">
        <w:rPr>
          <w:rStyle w:val="StyleUnderline"/>
        </w:rPr>
        <w:t xml:space="preserve"> during and after extreme events</w:t>
      </w:r>
      <w:r w:rsidRPr="00003851">
        <w:rPr>
          <w:sz w:val="16"/>
        </w:rPr>
        <w:t xml:space="preserve">. In the first quarter of 2018, solar accounted for 55% of all new generating capacity brought online in the U.S. [4], and Florida alone is expected to add over 8.6 GW of solar generation by 2025. The inclusion of such </w:t>
      </w:r>
      <w:r w:rsidRPr="00003851">
        <w:rPr>
          <w:rStyle w:val="Emphasis"/>
          <w:highlight w:val="green"/>
        </w:rPr>
        <w:t>distributed</w:t>
      </w:r>
      <w:r w:rsidRPr="00003851">
        <w:rPr>
          <w:rStyle w:val="StyleUnderline"/>
          <w:highlight w:val="green"/>
        </w:rPr>
        <w:t xml:space="preserve"> </w:t>
      </w:r>
      <w:r w:rsidRPr="00003851">
        <w:rPr>
          <w:rStyle w:val="Emphasis"/>
          <w:highlight w:val="green"/>
        </w:rPr>
        <w:t>resources</w:t>
      </w:r>
      <w:r w:rsidRPr="00137DC2">
        <w:rPr>
          <w:rStyle w:val="StyleUnderline"/>
        </w:rPr>
        <w:t xml:space="preserve"> in</w:t>
      </w:r>
      <w:r w:rsidRPr="00003851">
        <w:rPr>
          <w:sz w:val="16"/>
        </w:rPr>
        <w:t xml:space="preserve"> the form of </w:t>
      </w:r>
      <w:r w:rsidRPr="00137DC2">
        <w:rPr>
          <w:rStyle w:val="StyleUnderline"/>
        </w:rPr>
        <w:t xml:space="preserve">solar PV, battery-based storage, and demand resources can </w:t>
      </w:r>
      <w:r w:rsidRPr="00003851">
        <w:rPr>
          <w:rStyle w:val="Emphasis"/>
          <w:highlight w:val="green"/>
        </w:rPr>
        <w:t>increase</w:t>
      </w:r>
      <w:r w:rsidRPr="00003851">
        <w:rPr>
          <w:sz w:val="16"/>
        </w:rPr>
        <w:t xml:space="preserve"> the </w:t>
      </w:r>
      <w:r w:rsidRPr="00003851">
        <w:rPr>
          <w:rStyle w:val="Emphasis"/>
          <w:highlight w:val="green"/>
        </w:rPr>
        <w:t>resiliency</w:t>
      </w:r>
      <w:r w:rsidRPr="00003851">
        <w:rPr>
          <w:rStyle w:val="StyleUnderline"/>
          <w:highlight w:val="green"/>
        </w:rPr>
        <w:t xml:space="preserve"> to catastrophic events</w:t>
      </w:r>
      <w:r w:rsidRPr="00003851">
        <w:rPr>
          <w:sz w:val="16"/>
        </w:rPr>
        <w:t xml:space="preserve"> once research </w:t>
      </w:r>
      <w:r w:rsidRPr="00003851">
        <w:rPr>
          <w:rStyle w:val="StyleUnderline"/>
          <w:highlight w:val="green"/>
        </w:rPr>
        <w:t>efforts</w:t>
      </w:r>
      <w:r w:rsidRPr="00003851">
        <w:rPr>
          <w:rStyle w:val="StyleUnderline"/>
        </w:rPr>
        <w:t xml:space="preserve"> would</w:t>
      </w:r>
      <w:r w:rsidRPr="00003851">
        <w:rPr>
          <w:sz w:val="16"/>
        </w:rPr>
        <w:t xml:space="preserve"> be able to address open system design questions. Examples include how to strategically locate and operate these resources to </w:t>
      </w:r>
      <w:r w:rsidRPr="00003851">
        <w:rPr>
          <w:rStyle w:val="Emphasis"/>
          <w:highlight w:val="green"/>
        </w:rPr>
        <w:t>sustain smart cities</w:t>
      </w:r>
      <w:r w:rsidRPr="00003851">
        <w:rPr>
          <w:rStyle w:val="StyleUnderline"/>
        </w:rPr>
        <w:t xml:space="preserve"> infrastructure by </w:t>
      </w:r>
      <w:r w:rsidRPr="00003851">
        <w:rPr>
          <w:rStyle w:val="StyleUnderline"/>
          <w:highlight w:val="green"/>
        </w:rPr>
        <w:t>guaranteeing continuity</w:t>
      </w:r>
      <w:r w:rsidRPr="00003851">
        <w:rPr>
          <w:rStyle w:val="StyleUnderline"/>
        </w:rPr>
        <w:t xml:space="preserve"> or rapid restoration of power</w:t>
      </w:r>
      <w:r w:rsidRPr="00003851">
        <w:rPr>
          <w:sz w:val="16"/>
        </w:rPr>
        <w:t xml:space="preserve"> to vital loads </w:t>
      </w:r>
      <w:r w:rsidRPr="00003851">
        <w:rPr>
          <w:rStyle w:val="StyleUnderline"/>
        </w:rPr>
        <w:t xml:space="preserve">following large-scale disturbances </w:t>
      </w:r>
      <w:r w:rsidRPr="00003851">
        <w:rPr>
          <w:rStyle w:val="StyleUnderline"/>
          <w:highlight w:val="green"/>
        </w:rPr>
        <w:t>by</w:t>
      </w:r>
      <w:r w:rsidRPr="00003851">
        <w:rPr>
          <w:sz w:val="16"/>
        </w:rPr>
        <w:t xml:space="preserve"> formation of </w:t>
      </w:r>
      <w:proofErr w:type="spellStart"/>
      <w:r w:rsidRPr="00003851">
        <w:rPr>
          <w:sz w:val="16"/>
        </w:rPr>
        <w:t>adhoc</w:t>
      </w:r>
      <w:proofErr w:type="spellEnd"/>
      <w:r w:rsidRPr="00003851">
        <w:rPr>
          <w:sz w:val="16"/>
        </w:rPr>
        <w:t xml:space="preserve"> </w:t>
      </w:r>
      <w:r w:rsidRPr="00003851">
        <w:rPr>
          <w:rStyle w:val="StyleUnderline"/>
        </w:rPr>
        <w:t xml:space="preserve">self-contained </w:t>
      </w:r>
      <w:r w:rsidRPr="00003851">
        <w:rPr>
          <w:rStyle w:val="StyleUnderline"/>
          <w:highlight w:val="green"/>
        </w:rPr>
        <w:t>microgrids</w:t>
      </w:r>
      <w:r w:rsidRPr="00003851">
        <w:rPr>
          <w:rStyle w:val="StyleUnderline"/>
        </w:rPr>
        <w:t xml:space="preserve"> in outage situations</w:t>
      </w:r>
      <w:r w:rsidRPr="00003851">
        <w:rPr>
          <w:sz w:val="16"/>
        </w:rPr>
        <w:t xml:space="preserve">. In addition, as more and more RES </w:t>
      </w:r>
      <w:proofErr w:type="gramStart"/>
      <w:r w:rsidRPr="00003851">
        <w:rPr>
          <w:sz w:val="16"/>
        </w:rPr>
        <w:t>are</w:t>
      </w:r>
      <w:proofErr w:type="gramEnd"/>
      <w:r w:rsidRPr="00003851">
        <w:rPr>
          <w:sz w:val="16"/>
        </w:rPr>
        <w:t xml:space="preserv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557DE0E8" w14:textId="77777777" w:rsidR="00161544" w:rsidRDefault="00161544" w:rsidP="00161544">
      <w:pPr>
        <w:pStyle w:val="Heading4"/>
      </w:pPr>
      <w:r>
        <w:t xml:space="preserve">Smart cities solve </w:t>
      </w:r>
      <w:r w:rsidRPr="009D2ACB">
        <w:rPr>
          <w:u w:val="single"/>
        </w:rPr>
        <w:t>sustainable development goals</w:t>
      </w:r>
      <w:r>
        <w:t>.</w:t>
      </w:r>
    </w:p>
    <w:p w14:paraId="592A0DEE" w14:textId="77777777" w:rsidR="00161544" w:rsidRPr="00B7087B" w:rsidRDefault="00161544" w:rsidP="00161544">
      <w:proofErr w:type="spellStart"/>
      <w:r w:rsidRPr="00D542B5">
        <w:rPr>
          <w:rStyle w:val="Style13ptBold"/>
        </w:rPr>
        <w:t>İkizer</w:t>
      </w:r>
      <w:proofErr w:type="spellEnd"/>
      <w:r w:rsidRPr="00D542B5">
        <w:rPr>
          <w:rStyle w:val="Style13ptBold"/>
        </w:rPr>
        <w:t xml:space="preserve"> 22</w:t>
      </w:r>
      <w:r>
        <w:t xml:space="preserve"> [</w:t>
      </w:r>
      <w:r w:rsidRPr="00D542B5">
        <w:t xml:space="preserve">İhsan </w:t>
      </w:r>
      <w:proofErr w:type="spellStart"/>
      <w:r w:rsidRPr="00D542B5">
        <w:t>İkizer</w:t>
      </w:r>
      <w:proofErr w:type="spellEnd"/>
      <w:r>
        <w:t xml:space="preserve">, </w:t>
      </w:r>
      <w:r w:rsidRPr="00D542B5">
        <w:t xml:space="preserve">Faculty of Economics, Administrative and Social Sciences, </w:t>
      </w:r>
      <w:proofErr w:type="spellStart"/>
      <w:r w:rsidRPr="00D542B5">
        <w:t>Nişantaşı</w:t>
      </w:r>
      <w:proofErr w:type="spellEnd"/>
      <w:r w:rsidRPr="00D542B5">
        <w:t xml:space="preserve"> University, </w:t>
      </w:r>
      <w:r>
        <w:t>“</w:t>
      </w:r>
      <w:r w:rsidRPr="00B7087B">
        <w:t xml:space="preserve">Smart Cities, Citizen Welfare, and the Implementation of Sustainable Development Goals </w:t>
      </w:r>
      <w:r>
        <w:t xml:space="preserve">| Do Smart City Solutions Contribute to the Achievement of the Sustainable Development </w:t>
      </w:r>
      <w:proofErr w:type="gramStart"/>
      <w:r>
        <w:t>Goals?:</w:t>
      </w:r>
      <w:proofErr w:type="gramEnd"/>
      <w:r>
        <w:t xml:space="preserve"> Case of Istanbul,” 2022, IGI Global, EA]</w:t>
      </w:r>
    </w:p>
    <w:p w14:paraId="3D6541A5" w14:textId="77777777" w:rsidR="00161544" w:rsidRPr="000B40D8" w:rsidRDefault="00161544" w:rsidP="00161544">
      <w:pPr>
        <w:rPr>
          <w:sz w:val="16"/>
        </w:rPr>
      </w:pPr>
      <w:r w:rsidRPr="000B40D8">
        <w:rPr>
          <w:rStyle w:val="StyleUnderline"/>
        </w:rPr>
        <w:t>Sustainable development has been an indispensable concept in many disciplines</w:t>
      </w:r>
      <w:r w:rsidRPr="000B40D8">
        <w:rPr>
          <w:sz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sidRPr="000B40D8">
        <w:rPr>
          <w:rStyle w:val="StyleUnderline"/>
        </w:rPr>
        <w:t>Among these steps</w:t>
      </w:r>
      <w:r w:rsidRPr="000B40D8">
        <w:rPr>
          <w:sz w:val="16"/>
        </w:rPr>
        <w:t xml:space="preserve">, maybe </w:t>
      </w:r>
      <w:r w:rsidRPr="000B40D8">
        <w:rPr>
          <w:rStyle w:val="StyleUnderline"/>
        </w:rPr>
        <w:t>the most significant one is the Sustainable Development Goals (SDGs)</w:t>
      </w:r>
      <w:r w:rsidRPr="000B40D8">
        <w:rPr>
          <w:sz w:val="16"/>
        </w:rPr>
        <w:t>,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w:t>
      </w:r>
    </w:p>
    <w:p w14:paraId="70943D24" w14:textId="77777777" w:rsidR="00161544" w:rsidRPr="000B40D8" w:rsidRDefault="00161544" w:rsidP="00161544">
      <w:pPr>
        <w:rPr>
          <w:sz w:val="16"/>
        </w:rPr>
      </w:pPr>
      <w:r w:rsidRPr="000B40D8">
        <w:rPr>
          <w:sz w:val="16"/>
        </w:rPr>
        <w:t xml:space="preserve">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sidRPr="000B40D8">
        <w:rPr>
          <w:rStyle w:val="StyleUnderline"/>
        </w:rPr>
        <w:t>the achievement of</w:t>
      </w:r>
      <w:r w:rsidRPr="000B40D8">
        <w:rPr>
          <w:sz w:val="16"/>
        </w:rPr>
        <w:t xml:space="preserve"> these 17 </w:t>
      </w:r>
      <w:r w:rsidRPr="000B40D8">
        <w:rPr>
          <w:rStyle w:val="StyleUnderline"/>
        </w:rPr>
        <w:t>SDGs requires</w:t>
      </w:r>
      <w:r w:rsidRPr="000B40D8">
        <w:rPr>
          <w:sz w:val="16"/>
        </w:rPr>
        <w:t xml:space="preserve"> joint and coordinated </w:t>
      </w:r>
      <w:r w:rsidRPr="000B40D8">
        <w:rPr>
          <w:rStyle w:val="StyleUnderline"/>
        </w:rPr>
        <w:t>action of the entire world</w:t>
      </w:r>
      <w:r w:rsidRPr="000B40D8">
        <w:rPr>
          <w:sz w:val="16"/>
        </w:rPr>
        <w:t xml:space="preserve">, which means local, regional, national and global partnership among all stake holders, </w:t>
      </w:r>
      <w:proofErr w:type="gramStart"/>
      <w:r w:rsidRPr="000B40D8">
        <w:rPr>
          <w:sz w:val="16"/>
        </w:rPr>
        <w:t>i.e.</w:t>
      </w:r>
      <w:proofErr w:type="gramEnd"/>
      <w:r w:rsidRPr="000B40D8">
        <w:rPr>
          <w:sz w:val="16"/>
        </w:rPr>
        <w:t xml:space="preserve"> statutory bodies, NGOs, business community and science community. Partnerships </w:t>
      </w:r>
      <w:proofErr w:type="spellStart"/>
      <w:r w:rsidRPr="000B40D8">
        <w:rPr>
          <w:sz w:val="16"/>
        </w:rPr>
        <w:t>organised</w:t>
      </w:r>
      <w:proofErr w:type="spellEnd"/>
      <w:r w:rsidRPr="000B40D8">
        <w:rPr>
          <w:sz w:val="16"/>
        </w:rPr>
        <w:t xml:space="preserve">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w:t>
      </w:r>
    </w:p>
    <w:p w14:paraId="01FA84FE" w14:textId="77777777" w:rsidR="00161544" w:rsidRPr="000B40D8" w:rsidRDefault="00161544" w:rsidP="00161544">
      <w:pPr>
        <w:rPr>
          <w:sz w:val="16"/>
        </w:rPr>
      </w:pPr>
      <w:r w:rsidRPr="000B40D8">
        <w:rPr>
          <w:sz w:val="16"/>
        </w:rPr>
        <w:t xml:space="preserve">Among these actors, </w:t>
      </w:r>
      <w:r w:rsidRPr="000B40D8">
        <w:rPr>
          <w:rStyle w:val="StyleUnderline"/>
          <w:highlight w:val="green"/>
        </w:rPr>
        <w:t xml:space="preserve">local governments emerge as </w:t>
      </w:r>
      <w:r w:rsidRPr="000B40D8">
        <w:rPr>
          <w:rStyle w:val="Emphasis"/>
          <w:highlight w:val="green"/>
        </w:rPr>
        <w:t>extremely</w:t>
      </w:r>
      <w:r w:rsidRPr="000B40D8">
        <w:rPr>
          <w:rStyle w:val="StyleUnderline"/>
          <w:highlight w:val="green"/>
        </w:rPr>
        <w:t xml:space="preserve"> </w:t>
      </w:r>
      <w:r w:rsidRPr="000B40D8">
        <w:rPr>
          <w:rStyle w:val="Emphasis"/>
          <w:highlight w:val="green"/>
        </w:rPr>
        <w:t>eminent</w:t>
      </w:r>
      <w:r w:rsidRPr="000B40D8">
        <w:rPr>
          <w:rStyle w:val="StyleUnderline"/>
          <w:highlight w:val="green"/>
        </w:rPr>
        <w:t xml:space="preserve"> </w:t>
      </w:r>
      <w:r w:rsidRPr="000B40D8">
        <w:rPr>
          <w:rStyle w:val="Emphasis"/>
          <w:highlight w:val="green"/>
        </w:rPr>
        <w:t>actors</w:t>
      </w:r>
      <w:r w:rsidRPr="000B40D8">
        <w:rPr>
          <w:sz w:val="16"/>
        </w:rPr>
        <w:t xml:space="preserve"> for two reasons: </w:t>
      </w:r>
      <w:r w:rsidRPr="000B40D8">
        <w:rPr>
          <w:rStyle w:val="Emphasis"/>
          <w:highlight w:val="green"/>
        </w:rPr>
        <w:t>more than half</w:t>
      </w:r>
      <w:r w:rsidRPr="000B40D8">
        <w:rPr>
          <w:rStyle w:val="Emphasis"/>
        </w:rPr>
        <w:t xml:space="preserve"> of </w:t>
      </w:r>
      <w:r w:rsidRPr="000B40D8">
        <w:rPr>
          <w:rStyle w:val="Emphasis"/>
          <w:highlight w:val="green"/>
        </w:rPr>
        <w:t>the world population live in cities</w:t>
      </w:r>
      <w:r w:rsidRPr="000B40D8">
        <w:rPr>
          <w:rStyle w:val="StyleUnderline"/>
        </w:rPr>
        <w:t xml:space="preserve">, and </w:t>
      </w:r>
      <w:r w:rsidRPr="000B40D8">
        <w:rPr>
          <w:rStyle w:val="StyleUnderline"/>
          <w:highlight w:val="green"/>
        </w:rPr>
        <w:t xml:space="preserve">they are the </w:t>
      </w:r>
      <w:r w:rsidRPr="000B40D8">
        <w:rPr>
          <w:rStyle w:val="Emphasis"/>
          <w:highlight w:val="green"/>
        </w:rPr>
        <w:t>closest statutory bodies</w:t>
      </w:r>
      <w:r w:rsidRPr="000B40D8">
        <w:rPr>
          <w:rStyle w:val="Emphasis"/>
        </w:rPr>
        <w:t xml:space="preserve"> to people.</w:t>
      </w:r>
      <w:r w:rsidRPr="000B40D8">
        <w:rPr>
          <w:rStyle w:val="StyleUnderline"/>
        </w:rPr>
        <w:t xml:space="preserve"> </w:t>
      </w:r>
      <w:r w:rsidRPr="000B40D8">
        <w:rPr>
          <w:rStyle w:val="StyleUnderline"/>
          <w:highlight w:val="green"/>
        </w:rPr>
        <w:t>It is not realistic to expect</w:t>
      </w:r>
      <w:r w:rsidRPr="000B40D8">
        <w:rPr>
          <w:rStyle w:val="StyleUnderline"/>
        </w:rPr>
        <w:t xml:space="preserve"> full </w:t>
      </w:r>
      <w:r w:rsidRPr="000B40D8">
        <w:rPr>
          <w:rStyle w:val="StyleUnderline"/>
          <w:highlight w:val="green"/>
        </w:rPr>
        <w:t>achievement of</w:t>
      </w:r>
      <w:r w:rsidRPr="000B40D8">
        <w:rPr>
          <w:rStyle w:val="StyleUnderline"/>
        </w:rPr>
        <w:t xml:space="preserve"> the </w:t>
      </w:r>
      <w:r w:rsidRPr="000B40D8">
        <w:rPr>
          <w:rStyle w:val="StyleUnderline"/>
          <w:highlight w:val="green"/>
        </w:rPr>
        <w:t xml:space="preserve">SDGs </w:t>
      </w:r>
      <w:r w:rsidRPr="000B40D8">
        <w:rPr>
          <w:rStyle w:val="Emphasis"/>
          <w:highlight w:val="green"/>
        </w:rPr>
        <w:t>without</w:t>
      </w:r>
      <w:r w:rsidRPr="000B40D8">
        <w:rPr>
          <w:sz w:val="16"/>
        </w:rPr>
        <w:t xml:space="preserve"> the </w:t>
      </w:r>
      <w:r w:rsidRPr="000B40D8">
        <w:rPr>
          <w:rStyle w:val="Emphasis"/>
          <w:highlight w:val="green"/>
        </w:rPr>
        <w:t>active engagement of local governments</w:t>
      </w:r>
      <w:r w:rsidRPr="000B40D8">
        <w:rPr>
          <w:rStyle w:val="StyleUnderline"/>
        </w:rPr>
        <w:t>, as nearly two third of the 169 targets of the SDGs fall directly under the realm of local governments</w:t>
      </w:r>
      <w:r w:rsidRPr="000B40D8">
        <w:rPr>
          <w:sz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w:t>
      </w:r>
    </w:p>
    <w:p w14:paraId="02CCC1F2" w14:textId="77777777" w:rsidR="00161544" w:rsidRPr="000B40D8" w:rsidRDefault="00161544" w:rsidP="00161544">
      <w:pPr>
        <w:rPr>
          <w:sz w:val="16"/>
        </w:rPr>
      </w:pPr>
      <w:r w:rsidRPr="000B40D8">
        <w:rPr>
          <w:sz w:val="16"/>
        </w:rPr>
        <w:t xml:space="preserve">In order </w:t>
      </w:r>
      <w:r w:rsidRPr="00C26A55">
        <w:rPr>
          <w:rStyle w:val="StyleUnderline"/>
        </w:rPr>
        <w:t>for local governments to be effective</w:t>
      </w:r>
      <w:r w:rsidRPr="000B40D8">
        <w:rPr>
          <w:sz w:val="16"/>
        </w:rPr>
        <w:t xml:space="preserve"> actors </w:t>
      </w:r>
      <w:r w:rsidRPr="000B40D8">
        <w:rPr>
          <w:rStyle w:val="StyleUnderline"/>
        </w:rPr>
        <w:t>in</w:t>
      </w:r>
      <w:r w:rsidRPr="00C26A55">
        <w:rPr>
          <w:rStyle w:val="StyleUnderline"/>
        </w:rPr>
        <w:t xml:space="preserve"> this challenging tas</w:t>
      </w:r>
      <w:r w:rsidRPr="000B40D8">
        <w:rPr>
          <w:rStyle w:val="StyleUnderline"/>
        </w:rPr>
        <w:t>k, principles of good governance</w:t>
      </w:r>
      <w:r w:rsidRPr="000B40D8">
        <w:rPr>
          <w:sz w:val="16"/>
        </w:rPr>
        <w:t xml:space="preserve"> as well as translation of the SDGs and the targets into local context </w:t>
      </w:r>
      <w:r w:rsidRPr="000B40D8">
        <w:rPr>
          <w:rStyle w:val="StyleUnderline"/>
        </w:rPr>
        <w:t xml:space="preserve">seem to be essential. </w:t>
      </w:r>
      <w:r w:rsidRPr="000B40D8">
        <w:rPr>
          <w:sz w:val="16"/>
        </w:rPr>
        <w:t xml:space="preserve">Different cities with different size, development level, needs and features naturally have different strategies to achieve the </w:t>
      </w:r>
      <w:proofErr w:type="spellStart"/>
      <w:r w:rsidRPr="000B40D8">
        <w:rPr>
          <w:sz w:val="16"/>
        </w:rPr>
        <w:t>localised</w:t>
      </w:r>
      <w:proofErr w:type="spellEnd"/>
      <w:r w:rsidRPr="000B40D8">
        <w:rPr>
          <w:sz w:val="16"/>
        </w:rPr>
        <w:t xml:space="preserve"> SDGs. However, </w:t>
      </w:r>
      <w:r w:rsidRPr="000B40D8">
        <w:rPr>
          <w:rStyle w:val="Emphasis"/>
          <w:highlight w:val="green"/>
        </w:rPr>
        <w:t>smart city tech</w:t>
      </w:r>
      <w:r w:rsidRPr="00C26A55">
        <w:rPr>
          <w:rStyle w:val="Emphasis"/>
        </w:rPr>
        <w:t>nologies</w:t>
      </w:r>
      <w:r w:rsidRPr="00C26A55">
        <w:rPr>
          <w:rStyle w:val="StyleUnderline"/>
        </w:rPr>
        <w:t xml:space="preserve"> </w:t>
      </w:r>
      <w:r w:rsidRPr="000B40D8">
        <w:rPr>
          <w:rStyle w:val="StyleUnderline"/>
          <w:highlight w:val="green"/>
        </w:rPr>
        <w:t xml:space="preserve">emerge as </w:t>
      </w:r>
      <w:r w:rsidRPr="000B40D8">
        <w:rPr>
          <w:rStyle w:val="Emphasis"/>
          <w:highlight w:val="green"/>
        </w:rPr>
        <w:t>significant</w:t>
      </w:r>
      <w:r w:rsidRPr="000B40D8">
        <w:rPr>
          <w:rStyle w:val="StyleUnderline"/>
          <w:highlight w:val="green"/>
        </w:rPr>
        <w:t xml:space="preserve"> </w:t>
      </w:r>
      <w:r w:rsidRPr="000B40D8">
        <w:rPr>
          <w:rStyle w:val="Emphasis"/>
          <w:highlight w:val="green"/>
        </w:rPr>
        <w:t>tools</w:t>
      </w:r>
      <w:r w:rsidRPr="00C26A55">
        <w:rPr>
          <w:rStyle w:val="StyleUnderline"/>
        </w:rPr>
        <w:t xml:space="preserve"> to be integrated into </w:t>
      </w:r>
      <w:proofErr w:type="spellStart"/>
      <w:r w:rsidRPr="00C26A55">
        <w:rPr>
          <w:rStyle w:val="StyleUnderline"/>
        </w:rPr>
        <w:t>localised</w:t>
      </w:r>
      <w:proofErr w:type="spellEnd"/>
      <w:r w:rsidRPr="00C26A55">
        <w:rPr>
          <w:rStyle w:val="StyleUnderline"/>
        </w:rPr>
        <w:t xml:space="preserve"> strategies </w:t>
      </w:r>
      <w:r w:rsidRPr="000B40D8">
        <w:rPr>
          <w:rStyle w:val="StyleUnderline"/>
          <w:highlight w:val="green"/>
        </w:rPr>
        <w:t>for</w:t>
      </w:r>
      <w:r w:rsidRPr="00C26A55">
        <w:rPr>
          <w:rStyle w:val="StyleUnderline"/>
        </w:rPr>
        <w:t xml:space="preserve"> </w:t>
      </w:r>
      <w:r w:rsidRPr="00C26A55">
        <w:rPr>
          <w:rStyle w:val="Emphasis"/>
        </w:rPr>
        <w:t xml:space="preserve">accelerating </w:t>
      </w:r>
      <w:r w:rsidRPr="000B40D8">
        <w:rPr>
          <w:rStyle w:val="Emphasis"/>
          <w:highlight w:val="green"/>
        </w:rPr>
        <w:t>the achievement of</w:t>
      </w:r>
      <w:r w:rsidRPr="00C26A55">
        <w:rPr>
          <w:rStyle w:val="Emphasis"/>
        </w:rPr>
        <w:t xml:space="preserve"> the </w:t>
      </w:r>
      <w:r w:rsidRPr="000B40D8">
        <w:rPr>
          <w:rStyle w:val="Emphasis"/>
          <w:highlight w:val="green"/>
        </w:rPr>
        <w:t>SDGs</w:t>
      </w:r>
      <w:r w:rsidRPr="000B40D8">
        <w:rPr>
          <w:sz w:val="16"/>
        </w:rPr>
        <w:t xml:space="preserve">, especially the SDG 11, which is on sustainable cities and communities. </w:t>
      </w:r>
      <w:r w:rsidRPr="000B40D8">
        <w:rPr>
          <w:rStyle w:val="StyleUnderline"/>
          <w:highlight w:val="green"/>
        </w:rPr>
        <w:t xml:space="preserve">The need for </w:t>
      </w:r>
      <w:r w:rsidRPr="000B40D8">
        <w:rPr>
          <w:rStyle w:val="Emphasis"/>
          <w:highlight w:val="green"/>
        </w:rPr>
        <w:t>more</w:t>
      </w:r>
      <w:r w:rsidRPr="000B40D8">
        <w:rPr>
          <w:rStyle w:val="StyleUnderline"/>
          <w:highlight w:val="green"/>
        </w:rPr>
        <w:t xml:space="preserve"> </w:t>
      </w:r>
      <w:r w:rsidRPr="000B40D8">
        <w:rPr>
          <w:rStyle w:val="Emphasis"/>
          <w:highlight w:val="green"/>
        </w:rPr>
        <w:t>effective</w:t>
      </w:r>
      <w:r w:rsidRPr="000B40D8">
        <w:rPr>
          <w:rStyle w:val="StyleUnderline"/>
        </w:rPr>
        <w:t xml:space="preserve"> and </w:t>
      </w:r>
      <w:r w:rsidRPr="000B40D8">
        <w:rPr>
          <w:rStyle w:val="Emphasis"/>
        </w:rPr>
        <w:t>efficient</w:t>
      </w:r>
      <w:r w:rsidRPr="000B40D8">
        <w:rPr>
          <w:sz w:val="16"/>
        </w:rPr>
        <w:t xml:space="preserve"> use of </w:t>
      </w:r>
      <w:r w:rsidRPr="000B40D8">
        <w:rPr>
          <w:rStyle w:val="Emphasis"/>
          <w:highlight w:val="green"/>
        </w:rPr>
        <w:t>information</w:t>
      </w:r>
      <w:r w:rsidRPr="000B40D8">
        <w:rPr>
          <w:rStyle w:val="StyleUnderline"/>
          <w:highlight w:val="green"/>
        </w:rPr>
        <w:t xml:space="preserve"> and </w:t>
      </w:r>
      <w:r w:rsidRPr="000B40D8">
        <w:rPr>
          <w:rStyle w:val="Emphasis"/>
          <w:highlight w:val="green"/>
        </w:rPr>
        <w:t>communication</w:t>
      </w:r>
      <w:r w:rsidRPr="000B40D8">
        <w:rPr>
          <w:rStyle w:val="StyleUnderline"/>
          <w:highlight w:val="green"/>
        </w:rPr>
        <w:t xml:space="preserve"> </w:t>
      </w:r>
      <w:r w:rsidRPr="000B40D8">
        <w:rPr>
          <w:rStyle w:val="Emphasis"/>
          <w:highlight w:val="green"/>
        </w:rPr>
        <w:t>tech</w:t>
      </w:r>
      <w:r w:rsidRPr="000B40D8">
        <w:rPr>
          <w:rStyle w:val="Emphasis"/>
        </w:rPr>
        <w:t>nologies</w:t>
      </w:r>
      <w:r w:rsidRPr="000B40D8">
        <w:rPr>
          <w:rStyle w:val="StyleUnderline"/>
        </w:rPr>
        <w:t xml:space="preserve"> in cities </w:t>
      </w:r>
      <w:r w:rsidRPr="000B40D8">
        <w:rPr>
          <w:rStyle w:val="StyleUnderline"/>
          <w:highlight w:val="green"/>
        </w:rPr>
        <w:t>has been</w:t>
      </w:r>
      <w:r w:rsidRPr="000B40D8">
        <w:rPr>
          <w:rStyle w:val="StyleUnderline"/>
        </w:rPr>
        <w:t xml:space="preserve"> better </w:t>
      </w:r>
      <w:r w:rsidRPr="000B40D8">
        <w:rPr>
          <w:rStyle w:val="StyleUnderline"/>
          <w:highlight w:val="green"/>
        </w:rPr>
        <w:t>comprehended during</w:t>
      </w:r>
      <w:r w:rsidRPr="000B40D8">
        <w:rPr>
          <w:rStyle w:val="StyleUnderline"/>
        </w:rPr>
        <w:t xml:space="preserve"> the </w:t>
      </w:r>
      <w:r w:rsidRPr="000B40D8">
        <w:rPr>
          <w:rStyle w:val="Emphasis"/>
          <w:highlight w:val="green"/>
        </w:rPr>
        <w:t>Covid</w:t>
      </w:r>
      <w:r w:rsidRPr="000B40D8">
        <w:rPr>
          <w:rStyle w:val="Emphasis"/>
        </w:rPr>
        <w:t>-19 pandemic</w:t>
      </w:r>
      <w:r w:rsidRPr="000B40D8">
        <w:rPr>
          <w:rStyle w:val="StyleUnderline"/>
        </w:rPr>
        <w:t>.</w:t>
      </w:r>
      <w:r w:rsidRPr="000B40D8">
        <w:rPr>
          <w:sz w:val="16"/>
        </w:rPr>
        <w:t xml:space="preserve"> Today, </w:t>
      </w:r>
      <w:r w:rsidRPr="000B40D8">
        <w:rPr>
          <w:rStyle w:val="StyleUnderline"/>
        </w:rPr>
        <w:t xml:space="preserve">in many large urban areas, local </w:t>
      </w:r>
      <w:r w:rsidRPr="000B40D8">
        <w:rPr>
          <w:rStyle w:val="StyleUnderline"/>
          <w:highlight w:val="green"/>
        </w:rPr>
        <w:t>governments use</w:t>
      </w:r>
      <w:r w:rsidRPr="000B40D8">
        <w:rPr>
          <w:rStyle w:val="StyleUnderline"/>
        </w:rPr>
        <w:t xml:space="preserve"> these </w:t>
      </w:r>
      <w:r w:rsidRPr="000B40D8">
        <w:rPr>
          <w:rStyle w:val="StyleUnderline"/>
          <w:highlight w:val="green"/>
        </w:rPr>
        <w:t>tech</w:t>
      </w:r>
      <w:r w:rsidRPr="000B40D8">
        <w:rPr>
          <w:rStyle w:val="StyleUnderline"/>
        </w:rPr>
        <w:t>nologies in</w:t>
      </w:r>
      <w:r w:rsidRPr="000B40D8">
        <w:rPr>
          <w:sz w:val="16"/>
        </w:rPr>
        <w:t xml:space="preserve"> various </w:t>
      </w:r>
      <w:r w:rsidRPr="000B40D8">
        <w:rPr>
          <w:rStyle w:val="StyleUnderline"/>
        </w:rPr>
        <w:t xml:space="preserve">fields </w:t>
      </w:r>
      <w:r w:rsidRPr="000B40D8">
        <w:rPr>
          <w:rStyle w:val="StyleUnderline"/>
          <w:highlight w:val="green"/>
        </w:rPr>
        <w:t xml:space="preserve">from </w:t>
      </w:r>
      <w:r w:rsidRPr="000B40D8">
        <w:rPr>
          <w:rStyle w:val="Emphasis"/>
          <w:highlight w:val="green"/>
        </w:rPr>
        <w:t>transportation</w:t>
      </w:r>
      <w:r w:rsidRPr="000B40D8">
        <w:rPr>
          <w:rStyle w:val="StyleUnderline"/>
          <w:highlight w:val="green"/>
        </w:rPr>
        <w:t xml:space="preserve"> to </w:t>
      </w:r>
      <w:r w:rsidRPr="000B40D8">
        <w:rPr>
          <w:rStyle w:val="Emphasis"/>
          <w:highlight w:val="green"/>
        </w:rPr>
        <w:t>waste management</w:t>
      </w:r>
      <w:r w:rsidRPr="000B40D8">
        <w:rPr>
          <w:sz w:val="16"/>
        </w:rPr>
        <w:t xml:space="preserve">, in order </w:t>
      </w:r>
      <w:r w:rsidRPr="000B40D8">
        <w:rPr>
          <w:rStyle w:val="StyleUnderline"/>
          <w:highlight w:val="green"/>
        </w:rPr>
        <w:t>to</w:t>
      </w:r>
      <w:r w:rsidRPr="000B40D8">
        <w:rPr>
          <w:rStyle w:val="StyleUnderline"/>
        </w:rPr>
        <w:t xml:space="preserve"> </w:t>
      </w:r>
      <w:r w:rsidRPr="000B40D8">
        <w:rPr>
          <w:rStyle w:val="StyleUnderline"/>
          <w:highlight w:val="green"/>
        </w:rPr>
        <w:t>make</w:t>
      </w:r>
      <w:r w:rsidRPr="000B40D8">
        <w:rPr>
          <w:rStyle w:val="StyleUnderline"/>
        </w:rPr>
        <w:t xml:space="preserve"> their </w:t>
      </w:r>
      <w:r w:rsidRPr="000B40D8">
        <w:rPr>
          <w:rStyle w:val="StyleUnderline"/>
          <w:highlight w:val="green"/>
        </w:rPr>
        <w:t xml:space="preserve">cities </w:t>
      </w:r>
      <w:r w:rsidRPr="000B40D8">
        <w:rPr>
          <w:rStyle w:val="Emphasis"/>
          <w:highlight w:val="green"/>
        </w:rPr>
        <w:t>smarter</w:t>
      </w:r>
      <w:r w:rsidRPr="000B40D8">
        <w:rPr>
          <w:rStyle w:val="StyleUnderline"/>
        </w:rPr>
        <w:t xml:space="preserve">, </w:t>
      </w:r>
      <w:r w:rsidRPr="000B40D8">
        <w:rPr>
          <w:rStyle w:val="Emphasis"/>
        </w:rPr>
        <w:t>healthier</w:t>
      </w:r>
      <w:r w:rsidRPr="000B40D8">
        <w:rPr>
          <w:rStyle w:val="StyleUnderline"/>
        </w:rPr>
        <w:t xml:space="preserve"> </w:t>
      </w:r>
      <w:r w:rsidRPr="000B40D8">
        <w:rPr>
          <w:rStyle w:val="StyleUnderline"/>
          <w:highlight w:val="green"/>
        </w:rPr>
        <w:t xml:space="preserve">and </w:t>
      </w:r>
      <w:r w:rsidRPr="000B40D8">
        <w:rPr>
          <w:rStyle w:val="Emphasis"/>
          <w:highlight w:val="green"/>
        </w:rPr>
        <w:t>more</w:t>
      </w:r>
      <w:r w:rsidRPr="000B40D8">
        <w:rPr>
          <w:rStyle w:val="StyleUnderline"/>
          <w:highlight w:val="green"/>
        </w:rPr>
        <w:t xml:space="preserve"> </w:t>
      </w:r>
      <w:r w:rsidRPr="000B40D8">
        <w:rPr>
          <w:rStyle w:val="Emphasis"/>
          <w:highlight w:val="green"/>
        </w:rPr>
        <w:t>sustainable</w:t>
      </w:r>
      <w:r w:rsidRPr="000B40D8">
        <w:rPr>
          <w:rStyle w:val="StyleUnderline"/>
        </w:rPr>
        <w:t>.</w:t>
      </w:r>
      <w:r w:rsidRPr="000B40D8">
        <w:rPr>
          <w:sz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w:t>
      </w:r>
      <w:proofErr w:type="spellStart"/>
      <w:r w:rsidRPr="000B40D8">
        <w:rPr>
          <w:sz w:val="16"/>
        </w:rPr>
        <w:t>analysed</w:t>
      </w:r>
      <w:proofErr w:type="spellEnd"/>
      <w:r w:rsidRPr="000B40D8">
        <w:rPr>
          <w:sz w:val="16"/>
        </w:rPr>
        <w:t xml:space="preserve"> in terms of its smart city applications, and the contribution of these applications to the SDGs will be </w:t>
      </w:r>
      <w:proofErr w:type="spellStart"/>
      <w:r w:rsidRPr="000B40D8">
        <w:rPr>
          <w:sz w:val="16"/>
        </w:rPr>
        <w:t>analysed</w:t>
      </w:r>
      <w:proofErr w:type="spellEnd"/>
      <w:r w:rsidRPr="000B40D8">
        <w:rPr>
          <w:sz w:val="16"/>
        </w:rPr>
        <w:t>.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043900D7" w14:textId="77777777" w:rsidR="00161544" w:rsidRDefault="00161544" w:rsidP="00161544">
      <w:pPr>
        <w:pStyle w:val="Heading4"/>
        <w:rPr>
          <w:u w:val="single"/>
        </w:rPr>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p>
    <w:p w14:paraId="19E1EAC1" w14:textId="77777777" w:rsidR="00161544" w:rsidRPr="00D85F92" w:rsidRDefault="00161544" w:rsidP="00161544">
      <w:proofErr w:type="spellStart"/>
      <w:r w:rsidRPr="00C26A55">
        <w:rPr>
          <w:rStyle w:val="Style13ptBold"/>
        </w:rPr>
        <w:t>Cernev</w:t>
      </w:r>
      <w:proofErr w:type="spellEnd"/>
      <w:r w:rsidRPr="00C26A55">
        <w:rPr>
          <w:rStyle w:val="Style13ptBold"/>
        </w:rPr>
        <w:t xml:space="preserve"> 20</w:t>
      </w:r>
      <w:r>
        <w:t xml:space="preserve"> [</w:t>
      </w:r>
      <w:r w:rsidRPr="00C26A55">
        <w:t>Tom</w:t>
      </w:r>
      <w:r>
        <w:t xml:space="preserve"> </w:t>
      </w:r>
      <w:proofErr w:type="spellStart"/>
      <w:r w:rsidRPr="00C26A55">
        <w:t>Cernev</w:t>
      </w:r>
      <w:proofErr w:type="spellEnd"/>
      <w:r>
        <w:t xml:space="preserve"> and </w:t>
      </w:r>
      <w:r w:rsidRPr="00C26A55">
        <w:t>Richard</w:t>
      </w:r>
      <w:r>
        <w:t xml:space="preserve"> </w:t>
      </w:r>
      <w:proofErr w:type="spellStart"/>
      <w:r w:rsidRPr="00C26A55">
        <w:t>Fenner</w:t>
      </w:r>
      <w:proofErr w:type="spellEnd"/>
      <w:r w:rsidRPr="00C26A55">
        <w:t xml:space="preserve"> </w:t>
      </w:r>
      <w:r>
        <w:t>“</w:t>
      </w:r>
      <w:r w:rsidRPr="00C26A55">
        <w:t>The importance of achieving foundational Sustainable Development Goals in reducing global risk</w:t>
      </w:r>
      <w:r>
        <w:t xml:space="preserve">,” 2020, </w:t>
      </w:r>
      <w:r w:rsidRPr="00C26A55">
        <w:rPr>
          <w:i/>
          <w:iCs/>
        </w:rPr>
        <w:t>Futures</w:t>
      </w:r>
      <w:r>
        <w:t xml:space="preserve">, Vol. 115, </w:t>
      </w:r>
      <w:r w:rsidRPr="00C26A55">
        <w:t>https://doi.org/10.1016/j.futures.2019.102492</w:t>
      </w:r>
      <w:r>
        <w:t>]</w:t>
      </w:r>
    </w:p>
    <w:p w14:paraId="0AF7B83C" w14:textId="77777777" w:rsidR="00161544" w:rsidRPr="000B40D8" w:rsidRDefault="00161544" w:rsidP="00161544">
      <w:pPr>
        <w:rPr>
          <w:sz w:val="16"/>
          <w:szCs w:val="16"/>
        </w:rPr>
      </w:pPr>
      <w:r w:rsidRPr="000B40D8">
        <w:rPr>
          <w:sz w:val="16"/>
          <w:szCs w:val="16"/>
        </w:rPr>
        <w:t>4. Risks from failure to meet the SDGs</w:t>
      </w:r>
    </w:p>
    <w:p w14:paraId="5C639273" w14:textId="77777777" w:rsidR="00161544" w:rsidRPr="000B40D8" w:rsidRDefault="00161544" w:rsidP="00161544">
      <w:pPr>
        <w:rPr>
          <w:sz w:val="16"/>
          <w:szCs w:val="16"/>
        </w:rPr>
      </w:pPr>
      <w:r w:rsidRPr="000B40D8">
        <w:rPr>
          <w:sz w:val="16"/>
          <w:szCs w:val="16"/>
        </w:rPr>
        <w:t>4.1. Cascading failures</w:t>
      </w:r>
    </w:p>
    <w:p w14:paraId="72F63442" w14:textId="77777777" w:rsidR="00161544" w:rsidRPr="005E5D2D" w:rsidRDefault="00161544" w:rsidP="00161544">
      <w:pPr>
        <w:rPr>
          <w:rStyle w:val="Emphasis"/>
        </w:rPr>
      </w:pPr>
      <w:r w:rsidRPr="005E5D2D">
        <w:rPr>
          <w:sz w:val="16"/>
        </w:rPr>
        <w:t xml:space="preserve">Fig. 3 demonstrates that </w:t>
      </w:r>
      <w:r w:rsidRPr="005E5D2D">
        <w:rPr>
          <w:rStyle w:val="StyleUnderline"/>
        </w:rPr>
        <w:t>cascade failures can be transmitted through</w:t>
      </w:r>
      <w:r w:rsidRPr="005E5D2D">
        <w:rPr>
          <w:sz w:val="16"/>
        </w:rPr>
        <w:t xml:space="preserve"> the </w:t>
      </w:r>
      <w:r w:rsidRPr="005E5D2D">
        <w:rPr>
          <w:rStyle w:val="StyleUnderline"/>
        </w:rPr>
        <w:t>complex inter-relationships that link</w:t>
      </w:r>
      <w:r w:rsidRPr="005E5D2D">
        <w:rPr>
          <w:sz w:val="16"/>
        </w:rPr>
        <w:t xml:space="preserve"> the </w:t>
      </w:r>
      <w:r w:rsidRPr="005E5D2D">
        <w:rPr>
          <w:rStyle w:val="StyleUnderline"/>
        </w:rPr>
        <w:t>Sustainable Development Goals</w:t>
      </w:r>
      <w:r w:rsidRPr="005E5D2D">
        <w:rPr>
          <w:sz w:val="16"/>
        </w:rPr>
        <w:t xml:space="preserve">. Randers, </w:t>
      </w:r>
      <w:proofErr w:type="spellStart"/>
      <w:r w:rsidRPr="005E5D2D">
        <w:rPr>
          <w:sz w:val="16"/>
        </w:rPr>
        <w:t>Rockstrom</w:t>
      </w:r>
      <w:proofErr w:type="spellEnd"/>
      <w:r w:rsidRPr="005E5D2D">
        <w:rPr>
          <w:sz w:val="16"/>
        </w:rPr>
        <w:t xml:space="preserve">, </w:t>
      </w:r>
      <w:proofErr w:type="spellStart"/>
      <w:r w:rsidRPr="005E5D2D">
        <w:rPr>
          <w:sz w:val="16"/>
        </w:rPr>
        <w:t>Stoknes</w:t>
      </w:r>
      <w:proofErr w:type="spellEnd"/>
      <w:r w:rsidRPr="005E5D2D">
        <w:rPr>
          <w:sz w:val="16"/>
        </w:rPr>
        <w:t xml:space="preserve">, </w:t>
      </w:r>
      <w:proofErr w:type="spellStart"/>
      <w:r w:rsidRPr="005E5D2D">
        <w:rPr>
          <w:sz w:val="16"/>
        </w:rPr>
        <w:t>Goluke</w:t>
      </w:r>
      <w:proofErr w:type="spellEnd"/>
      <w:r w:rsidRPr="005E5D2D">
        <w:rPr>
          <w:sz w:val="16"/>
        </w:rPr>
        <w:t xml:space="preserve">, </w:t>
      </w:r>
      <w:proofErr w:type="spellStart"/>
      <w:r w:rsidRPr="005E5D2D">
        <w:rPr>
          <w:sz w:val="16"/>
        </w:rPr>
        <w:t>Collste</w:t>
      </w:r>
      <w:proofErr w:type="spellEnd"/>
      <w:r w:rsidRPr="005E5D2D">
        <w:rPr>
          <w:sz w:val="16"/>
        </w:rPr>
        <w:t xml:space="preserve">, Cornell, Donges et al. (2018) have suggested that </w:t>
      </w:r>
      <w:proofErr w:type="gramStart"/>
      <w:r w:rsidRPr="005E5D2D">
        <w:rPr>
          <w:sz w:val="16"/>
        </w:rPr>
        <w:t>where</w:t>
      </w:r>
      <w:proofErr w:type="gramEnd"/>
      <w:r w:rsidRPr="005E5D2D">
        <w:rPr>
          <w:sz w:val="16"/>
        </w:rPr>
        <w:t xml:space="preserve"> meeting some SDGs imp</w:t>
      </w:r>
      <w:r w:rsidRPr="000B40D8">
        <w:rPr>
          <w:sz w:val="16"/>
        </w:rPr>
        <w:t xml:space="preserve">act negatively on others, this may lead to </w:t>
      </w:r>
      <w:r w:rsidRPr="000B40D8">
        <w:rPr>
          <w:sz w:val="16"/>
          <w:szCs w:val="16"/>
        </w:rPr>
        <w:t>“crisis and conflict accelerators” and “threat multipli</w:t>
      </w:r>
      <w:r w:rsidRPr="000B40D8">
        <w:t>ers”</w:t>
      </w:r>
      <w:r w:rsidRPr="000B40D8">
        <w:rPr>
          <w:sz w:val="16"/>
        </w:rPr>
        <w:t xml:space="preserve"> result</w:t>
      </w:r>
      <w:r w:rsidRPr="005E5D2D">
        <w:rPr>
          <w:sz w:val="16"/>
        </w:rPr>
        <w:t xml:space="preserve">ing in conflicts, instability and migrations. </w:t>
      </w:r>
      <w:r w:rsidRPr="000B40D8">
        <w:rPr>
          <w:rStyle w:val="StyleUnderline"/>
          <w:highlight w:val="green"/>
        </w:rPr>
        <w:t>Ecosystem stresses</w:t>
      </w:r>
      <w:r w:rsidRPr="005E5D2D">
        <w:rPr>
          <w:sz w:val="16"/>
        </w:rPr>
        <w:t xml:space="preserve"> are likely to </w:t>
      </w:r>
      <w:r w:rsidRPr="005E5D2D">
        <w:rPr>
          <w:rStyle w:val="StyleUnderline"/>
        </w:rPr>
        <w:t xml:space="preserve">disproportionately </w:t>
      </w:r>
      <w:r w:rsidRPr="000B40D8">
        <w:rPr>
          <w:rStyle w:val="StyleUnderline"/>
          <w:highlight w:val="green"/>
        </w:rPr>
        <w:t>affect</w:t>
      </w:r>
      <w:r w:rsidRPr="005E5D2D">
        <w:rPr>
          <w:sz w:val="16"/>
        </w:rPr>
        <w:t xml:space="preserve"> the </w:t>
      </w:r>
      <w:r w:rsidRPr="000B40D8">
        <w:rPr>
          <w:rStyle w:val="StyleUnderline"/>
          <w:highlight w:val="green"/>
        </w:rPr>
        <w:t>security</w:t>
      </w:r>
      <w:r w:rsidRPr="005E5D2D">
        <w:rPr>
          <w:sz w:val="16"/>
        </w:rPr>
        <w:t xml:space="preserve"> and social cohesion </w:t>
      </w:r>
      <w:r w:rsidRPr="000B40D8">
        <w:rPr>
          <w:rStyle w:val="StyleUnderline"/>
          <w:highlight w:val="green"/>
        </w:rPr>
        <w:t>of fragile</w:t>
      </w:r>
      <w:r w:rsidRPr="005E5D2D">
        <w:rPr>
          <w:sz w:val="16"/>
        </w:rPr>
        <w:t xml:space="preserve"> and poor </w:t>
      </w:r>
      <w:r w:rsidRPr="000B40D8">
        <w:rPr>
          <w:rStyle w:val="StyleUnderline"/>
          <w:highlight w:val="green"/>
        </w:rPr>
        <w:t>communities</w:t>
      </w:r>
      <w:r w:rsidRPr="005E5D2D">
        <w:rPr>
          <w:rStyle w:val="StyleUnderline"/>
        </w:rPr>
        <w:t>, amplifying</w:t>
      </w:r>
      <w:r w:rsidRPr="005E5D2D">
        <w:rPr>
          <w:sz w:val="16"/>
        </w:rPr>
        <w:t xml:space="preserve"> latent </w:t>
      </w:r>
      <w:r w:rsidRPr="005E5D2D">
        <w:rPr>
          <w:rStyle w:val="StyleUnderline"/>
        </w:rPr>
        <w:t xml:space="preserve">tensions which lead to political instabilities </w:t>
      </w:r>
      <w:r w:rsidRPr="000B40D8">
        <w:rPr>
          <w:rStyle w:val="StyleUnderline"/>
          <w:highlight w:val="green"/>
        </w:rPr>
        <w:t>that spread</w:t>
      </w:r>
      <w:r w:rsidRPr="005E5D2D">
        <w:rPr>
          <w:sz w:val="16"/>
        </w:rPr>
        <w:t xml:space="preserve"> far</w:t>
      </w:r>
      <w:r w:rsidRPr="005E5D2D">
        <w:rPr>
          <w:rStyle w:val="StyleUnderline"/>
        </w:rPr>
        <w:t xml:space="preserve"> beyond their regions.</w:t>
      </w:r>
      <w:r w:rsidRPr="005E5D2D">
        <w:rPr>
          <w:sz w:val="16"/>
        </w:rPr>
        <w:t xml:space="preserve"> The resulting “bad fate of the poor will end up </w:t>
      </w:r>
      <w:r w:rsidRPr="005E5D2D">
        <w:rPr>
          <w:rStyle w:val="StyleUnderline"/>
        </w:rPr>
        <w:t>affecting the whole global system</w:t>
      </w:r>
      <w:r w:rsidRPr="005E5D2D">
        <w:rPr>
          <w:sz w:val="16"/>
        </w:rPr>
        <w:t>"(</w:t>
      </w:r>
      <w:proofErr w:type="spellStart"/>
      <w:r w:rsidRPr="005E5D2D">
        <w:rPr>
          <w:sz w:val="16"/>
        </w:rPr>
        <w:t>Mastrojeni</w:t>
      </w:r>
      <w:proofErr w:type="spellEnd"/>
      <w:r w:rsidRPr="005E5D2D">
        <w:rPr>
          <w:sz w:val="16"/>
        </w:rPr>
        <w:t xml:space="preserve">, 2018). </w:t>
      </w:r>
      <w:r w:rsidRPr="005E5D2D">
        <w:rPr>
          <w:rStyle w:val="StyleUnderline"/>
        </w:rPr>
        <w:t xml:space="preserve">Such possibilities are likely to </w:t>
      </w:r>
      <w:r w:rsidRPr="005E5D2D">
        <w:rPr>
          <w:rStyle w:val="Emphasis"/>
        </w:rPr>
        <w:t>go beyond incremental damage</w:t>
      </w:r>
      <w:r w:rsidRPr="005E5D2D">
        <w:rPr>
          <w:rStyle w:val="StyleUnderline"/>
        </w:rPr>
        <w:t xml:space="preserve"> </w:t>
      </w:r>
      <w:r w:rsidRPr="000B40D8">
        <w:rPr>
          <w:rStyle w:val="StyleUnderline"/>
          <w:highlight w:val="green"/>
        </w:rPr>
        <w:t xml:space="preserve">and lead to </w:t>
      </w:r>
      <w:r w:rsidRPr="000B40D8">
        <w:rPr>
          <w:rStyle w:val="Emphasis"/>
          <w:highlight w:val="green"/>
        </w:rPr>
        <w:t>runaway collapse</w:t>
      </w:r>
      <w:r w:rsidRPr="005E5D2D">
        <w:rPr>
          <w:rStyle w:val="Emphasis"/>
        </w:rPr>
        <w:t>.</w:t>
      </w:r>
    </w:p>
    <w:p w14:paraId="6A3FAE7A" w14:textId="77777777" w:rsidR="00161544" w:rsidRPr="00943130" w:rsidRDefault="00161544" w:rsidP="00161544">
      <w:pPr>
        <w:rPr>
          <w:sz w:val="16"/>
        </w:rPr>
      </w:pPr>
      <w:r w:rsidRPr="00943130">
        <w:rPr>
          <w:sz w:val="16"/>
        </w:rPr>
        <w:t xml:space="preserve">The </w:t>
      </w:r>
      <w:r w:rsidRPr="009736EF">
        <w:rPr>
          <w:rStyle w:val="Emphasis"/>
        </w:rPr>
        <w:t>W</w:t>
      </w:r>
      <w:r w:rsidRPr="00943130">
        <w:rPr>
          <w:sz w:val="16"/>
        </w:rPr>
        <w:t xml:space="preserve">orld </w:t>
      </w:r>
      <w:r w:rsidRPr="009736EF">
        <w:rPr>
          <w:rStyle w:val="Emphasis"/>
        </w:rPr>
        <w:t>E</w:t>
      </w:r>
      <w:r w:rsidRPr="00943130">
        <w:rPr>
          <w:sz w:val="16"/>
        </w:rPr>
        <w:t xml:space="preserve">conomic </w:t>
      </w:r>
      <w:r w:rsidRPr="009736EF">
        <w:rPr>
          <w:rStyle w:val="Emphasis"/>
        </w:rPr>
        <w:t>F</w:t>
      </w:r>
      <w:r w:rsidRPr="00943130">
        <w:rPr>
          <w:sz w:val="16"/>
        </w:rPr>
        <w:t xml:space="preserve">orums’ Global Risks Report for 2018 </w:t>
      </w:r>
      <w:r w:rsidRPr="009736EF">
        <w:rPr>
          <w:rStyle w:val="StyleUnderline"/>
        </w:rPr>
        <w:t>shows</w:t>
      </w:r>
      <w:r w:rsidRPr="00943130">
        <w:rPr>
          <w:sz w:val="16"/>
        </w:rPr>
        <w:t xml:space="preserve"> the </w:t>
      </w:r>
      <w:r w:rsidRPr="000B40D8">
        <w:rPr>
          <w:rStyle w:val="Emphasis"/>
          <w:highlight w:val="green"/>
        </w:rPr>
        <w:t>top</w:t>
      </w:r>
      <w:r w:rsidRPr="009736EF">
        <w:rPr>
          <w:rStyle w:val="StyleUnderline"/>
        </w:rPr>
        <w:t xml:space="preserve"> five </w:t>
      </w:r>
      <w:r w:rsidRPr="000B40D8">
        <w:rPr>
          <w:rStyle w:val="Emphasis"/>
          <w:highlight w:val="green"/>
        </w:rPr>
        <w:t>global risks</w:t>
      </w:r>
      <w:r w:rsidRPr="000B40D8">
        <w:rPr>
          <w:rStyle w:val="StyleUnderline"/>
          <w:highlight w:val="green"/>
        </w:rPr>
        <w:t xml:space="preserve"> in</w:t>
      </w:r>
      <w:r w:rsidRPr="00943130">
        <w:rPr>
          <w:sz w:val="16"/>
        </w:rPr>
        <w:t xml:space="preserve"> terms of </w:t>
      </w:r>
      <w:r w:rsidRPr="00BD6040">
        <w:rPr>
          <w:rStyle w:val="Emphasis"/>
        </w:rPr>
        <w:t>likelihood</w:t>
      </w:r>
      <w:r w:rsidRPr="00BD6040">
        <w:rPr>
          <w:rStyle w:val="StyleUnderline"/>
        </w:rPr>
        <w:t xml:space="preserve"> and </w:t>
      </w:r>
      <w:r w:rsidRPr="00BD6040">
        <w:rPr>
          <w:rStyle w:val="Emphasis"/>
        </w:rPr>
        <w:t>impact</w:t>
      </w:r>
      <w:r w:rsidRPr="00943130">
        <w:rPr>
          <w:sz w:val="16"/>
        </w:rPr>
        <w:t xml:space="preserve"> have </w:t>
      </w:r>
      <w:r w:rsidRPr="000B40D8">
        <w:rPr>
          <w:rStyle w:val="StyleUnderline"/>
          <w:highlight w:val="green"/>
        </w:rPr>
        <w:t>changed</w:t>
      </w:r>
      <w:r w:rsidRPr="00943130">
        <w:rPr>
          <w:sz w:val="16"/>
        </w:rPr>
        <w:t xml:space="preserve"> from being economic and social in 2008 </w:t>
      </w:r>
      <w:r w:rsidRPr="000B40D8">
        <w:rPr>
          <w:rStyle w:val="StyleUnderline"/>
          <w:highlight w:val="green"/>
        </w:rPr>
        <w:t>to</w:t>
      </w:r>
      <w:r w:rsidRPr="009736EF">
        <w:rPr>
          <w:rStyle w:val="StyleUnderline"/>
        </w:rPr>
        <w:t xml:space="preserve"> </w:t>
      </w:r>
      <w:r w:rsidRPr="000B40D8">
        <w:rPr>
          <w:rStyle w:val="StyleUnderline"/>
          <w:highlight w:val="green"/>
        </w:rPr>
        <w:t>environment</w:t>
      </w:r>
      <w:r w:rsidRPr="00D76327">
        <w:rPr>
          <w:rStyle w:val="StyleUnderline"/>
        </w:rPr>
        <w:t xml:space="preserve">al </w:t>
      </w:r>
      <w:r w:rsidRPr="000B40D8">
        <w:rPr>
          <w:rStyle w:val="StyleUnderline"/>
          <w:highlight w:val="green"/>
        </w:rPr>
        <w:t>and tech</w:t>
      </w:r>
      <w:r w:rsidRPr="00D76327">
        <w:rPr>
          <w:rStyle w:val="StyleUnderline"/>
        </w:rPr>
        <w:t>nological</w:t>
      </w:r>
      <w:r w:rsidRPr="00943130">
        <w:rPr>
          <w:sz w:val="16"/>
        </w:rPr>
        <w:t xml:space="preserve"> in 2018, and are </w:t>
      </w:r>
      <w:r w:rsidRPr="000B40D8">
        <w:rPr>
          <w:rStyle w:val="Emphasis"/>
          <w:highlight w:val="green"/>
        </w:rPr>
        <w:t>closely aligned</w:t>
      </w:r>
      <w:r w:rsidRPr="000B40D8">
        <w:rPr>
          <w:rStyle w:val="StyleUnderline"/>
          <w:highlight w:val="green"/>
        </w:rPr>
        <w:t xml:space="preserve"> with</w:t>
      </w:r>
      <w:r w:rsidRPr="009736EF">
        <w:rPr>
          <w:rStyle w:val="StyleUnderline"/>
        </w:rPr>
        <w:t xml:space="preserve"> many </w:t>
      </w:r>
      <w:r w:rsidRPr="000B40D8">
        <w:rPr>
          <w:rStyle w:val="StyleUnderline"/>
          <w:highlight w:val="green"/>
        </w:rPr>
        <w:t>SDGs</w:t>
      </w:r>
      <w:r w:rsidRPr="00943130">
        <w:rPr>
          <w:sz w:val="16"/>
        </w:rPr>
        <w:t xml:space="preserve"> (World Economic Forum, 2018). The report notes “that </w:t>
      </w:r>
      <w:r w:rsidRPr="009736EF">
        <w:rPr>
          <w:rStyle w:val="StyleUnderline"/>
        </w:rPr>
        <w:t>we are much less competent</w:t>
      </w:r>
      <w:r w:rsidRPr="00943130">
        <w:rPr>
          <w:sz w:val="16"/>
        </w:rPr>
        <w:t xml:space="preserve"> when it comes to </w:t>
      </w:r>
      <w:r w:rsidRPr="009736EF">
        <w:rPr>
          <w:rStyle w:val="StyleUnderline"/>
        </w:rPr>
        <w:t xml:space="preserve">dealing with complex risks in systems </w:t>
      </w:r>
      <w:proofErr w:type="spellStart"/>
      <w:r w:rsidRPr="009736EF">
        <w:rPr>
          <w:rStyle w:val="StyleUnderline"/>
        </w:rPr>
        <w:t>characterised</w:t>
      </w:r>
      <w:proofErr w:type="spellEnd"/>
      <w:r w:rsidRPr="009736EF">
        <w:rPr>
          <w:rStyle w:val="StyleUnderline"/>
        </w:rPr>
        <w:t xml:space="preserve"> by feedback loops, tipping points and opaque cause-and-effect relationships that</w:t>
      </w:r>
      <w:r w:rsidRPr="00943130">
        <w:rPr>
          <w:sz w:val="16"/>
        </w:rPr>
        <w:t xml:space="preserve"> can </w:t>
      </w:r>
      <w:r w:rsidRPr="009736EF">
        <w:rPr>
          <w:rStyle w:val="StyleUnderline"/>
        </w:rPr>
        <w:t>make intervention problematic</w:t>
      </w:r>
      <w:r w:rsidRPr="00943130">
        <w:rPr>
          <w:sz w:val="16"/>
        </w:rPr>
        <w:t xml:space="preserve">”. The most likely risks expected to have the greatest impact currently include extreme weather events natural disasters, </w:t>
      </w:r>
      <w:proofErr w:type="spellStart"/>
      <w:r w:rsidRPr="00943130">
        <w:rPr>
          <w:sz w:val="16"/>
        </w:rPr>
        <w:t>cyber attacks</w:t>
      </w:r>
      <w:proofErr w:type="spellEnd"/>
      <w:r w:rsidRPr="00943130">
        <w:rPr>
          <w:sz w:val="16"/>
        </w:rPr>
        <w:t>, data fraud or theft, failure of climate change mitigation and water crises.</w:t>
      </w:r>
    </w:p>
    <w:p w14:paraId="28156ABE" w14:textId="77777777" w:rsidR="00161544" w:rsidRPr="00943130" w:rsidRDefault="00161544" w:rsidP="00161544">
      <w:pPr>
        <w:rPr>
          <w:sz w:val="16"/>
        </w:rPr>
      </w:pPr>
      <w:r w:rsidRPr="00943130">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58ACCE7E" w14:textId="77777777" w:rsidR="00161544" w:rsidRPr="00943130" w:rsidRDefault="00161544" w:rsidP="00161544">
      <w:pPr>
        <w:rPr>
          <w:sz w:val="16"/>
        </w:rPr>
      </w:pPr>
      <w:r w:rsidRPr="00943130">
        <w:rPr>
          <w:sz w:val="16"/>
        </w:rPr>
        <w:t>4.2. Existential and catastrophic risk</w:t>
      </w:r>
    </w:p>
    <w:p w14:paraId="787A9EF2" w14:textId="77777777" w:rsidR="00161544" w:rsidRPr="00943130" w:rsidRDefault="00161544" w:rsidP="00161544">
      <w:pPr>
        <w:rPr>
          <w:sz w:val="16"/>
        </w:rPr>
      </w:pPr>
      <w:r w:rsidRPr="00943130">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w:t>
      </w:r>
      <w:proofErr w:type="spellStart"/>
      <w:r w:rsidRPr="00943130">
        <w:rPr>
          <w:sz w:val="16"/>
        </w:rPr>
        <w:t>Handoh</w:t>
      </w:r>
      <w:proofErr w:type="spellEnd"/>
      <w:r w:rsidRPr="00943130">
        <w:rPr>
          <w:sz w:val="16"/>
        </w:rPr>
        <w:t xml:space="preserve">, 2014). </w:t>
      </w:r>
      <w:r w:rsidRPr="00D76327">
        <w:rPr>
          <w:rStyle w:val="StyleUnderline"/>
        </w:rPr>
        <w:t>With</w:t>
      </w:r>
      <w:r w:rsidRPr="00943130">
        <w:rPr>
          <w:sz w:val="16"/>
        </w:rPr>
        <w:t xml:space="preserve"> a </w:t>
      </w:r>
      <w:r w:rsidRPr="00D76327">
        <w:rPr>
          <w:rStyle w:val="StyleUnderline"/>
        </w:rPr>
        <w:t xml:space="preserve">smaller scope, and lower level of severity, </w:t>
      </w:r>
      <w:r w:rsidRPr="00BD6040">
        <w:rPr>
          <w:rStyle w:val="StyleUnderline"/>
        </w:rPr>
        <w:t xml:space="preserve">global catastrophic risk </w:t>
      </w:r>
      <w:r w:rsidRPr="00D76327">
        <w:rPr>
          <w:rStyle w:val="StyleUnderline"/>
        </w:rPr>
        <w:t>is defined as a scenario</w:t>
      </w:r>
      <w:r w:rsidRPr="00943130">
        <w:rPr>
          <w:sz w:val="16"/>
        </w:rPr>
        <w:t xml:space="preserve"> or event </w:t>
      </w:r>
      <w:r w:rsidRPr="00D76327">
        <w:rPr>
          <w:rStyle w:val="StyleUnderline"/>
        </w:rPr>
        <w:t xml:space="preserve">that </w:t>
      </w:r>
      <w:r w:rsidRPr="00BD6040">
        <w:rPr>
          <w:rStyle w:val="StyleUnderline"/>
        </w:rPr>
        <w:t xml:space="preserve">results in </w:t>
      </w:r>
      <w:r w:rsidRPr="00D76327">
        <w:rPr>
          <w:rStyle w:val="StyleUnderline"/>
        </w:rPr>
        <w:t xml:space="preserve">at least </w:t>
      </w:r>
      <w:r w:rsidRPr="00BD6040">
        <w:rPr>
          <w:rStyle w:val="StyleUnderline"/>
        </w:rPr>
        <w:t>10 million fatalities</w:t>
      </w:r>
      <w:r w:rsidRPr="00943130">
        <w:rPr>
          <w:sz w:val="16"/>
        </w:rPr>
        <w:t xml:space="preserve">, or $10 trillion in damages (Bostrom &amp; </w:t>
      </w:r>
      <w:proofErr w:type="spellStart"/>
      <w:r w:rsidRPr="00943130">
        <w:rPr>
          <w:sz w:val="16"/>
        </w:rPr>
        <w:t>Ćirković</w:t>
      </w:r>
      <w:proofErr w:type="spellEnd"/>
      <w:r w:rsidRPr="00943130">
        <w:rPr>
          <w:sz w:val="16"/>
        </w:rPr>
        <w:t xml:space="preserve">, 2008). Global Catastrophic Risk (GCR) events are </w:t>
      </w:r>
      <w:r w:rsidRPr="00D76327">
        <w:rPr>
          <w:rStyle w:val="StyleUnderline"/>
        </w:rPr>
        <w:t>those</w:t>
      </w:r>
      <w:r w:rsidRPr="00943130">
        <w:rPr>
          <w:sz w:val="16"/>
        </w:rPr>
        <w:t xml:space="preserve"> which </w:t>
      </w:r>
      <w:r w:rsidRPr="00D76327">
        <w:rPr>
          <w:rStyle w:val="StyleUnderline"/>
        </w:rPr>
        <w:t>are global, but</w:t>
      </w:r>
      <w:r w:rsidRPr="00943130">
        <w:rPr>
          <w:sz w:val="16"/>
        </w:rPr>
        <w:t xml:space="preserve"> they are </w:t>
      </w:r>
      <w:r w:rsidRPr="00D76327">
        <w:rPr>
          <w:rStyle w:val="StyleUnderline"/>
        </w:rPr>
        <w:t>durable</w:t>
      </w:r>
      <w:r w:rsidRPr="00943130">
        <w:rPr>
          <w:sz w:val="16"/>
        </w:rPr>
        <w:t xml:space="preserve"> in that </w:t>
      </w:r>
      <w:r w:rsidRPr="00BD6040">
        <w:rPr>
          <w:rStyle w:val="StyleUnderline"/>
        </w:rPr>
        <w:t>humanity is able to recover</w:t>
      </w:r>
      <w:r w:rsidRPr="00BD6040">
        <w:rPr>
          <w:sz w:val="16"/>
        </w:rPr>
        <w:t xml:space="preserve"> </w:t>
      </w:r>
      <w:r w:rsidRPr="00943130">
        <w:rPr>
          <w:sz w:val="16"/>
        </w:rPr>
        <w:t xml:space="preserve">from them (Bostrom &amp; </w:t>
      </w:r>
      <w:proofErr w:type="spellStart"/>
      <w:r w:rsidRPr="00943130">
        <w:rPr>
          <w:sz w:val="16"/>
        </w:rPr>
        <w:t>Ćirković</w:t>
      </w:r>
      <w:proofErr w:type="spellEnd"/>
      <w:r w:rsidRPr="00943130">
        <w:rPr>
          <w:sz w:val="16"/>
        </w:rPr>
        <w:t>, 2008; Cotton-Barratt, Farquhar, Halstead, Schubert, &amp; Snyder-Beattie, 2016) but which still have a long-term impact (</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2018b).</w:t>
      </w:r>
    </w:p>
    <w:p w14:paraId="1330AEB1" w14:textId="77777777" w:rsidR="00161544" w:rsidRPr="00943130" w:rsidRDefault="00161544" w:rsidP="00161544">
      <w:pPr>
        <w:rPr>
          <w:sz w:val="16"/>
        </w:rPr>
      </w:pPr>
      <w:r w:rsidRPr="000B40D8">
        <w:rPr>
          <w:rStyle w:val="StyleUnderline"/>
          <w:highlight w:val="green"/>
        </w:rPr>
        <w:t>Achieving</w:t>
      </w:r>
      <w:r w:rsidRPr="000B40D8">
        <w:rPr>
          <w:sz w:val="16"/>
          <w:highlight w:val="green"/>
        </w:rPr>
        <w:t xml:space="preserve"> </w:t>
      </w:r>
      <w:r w:rsidRPr="00943130">
        <w:rPr>
          <w:sz w:val="16"/>
        </w:rPr>
        <w:t xml:space="preserve">the </w:t>
      </w:r>
      <w:r w:rsidRPr="000B40D8">
        <w:rPr>
          <w:rStyle w:val="Emphasis"/>
          <w:highlight w:val="green"/>
        </w:rPr>
        <w:t>S</w:t>
      </w:r>
      <w:r w:rsidRPr="00D76327">
        <w:rPr>
          <w:rStyle w:val="StyleUnderline"/>
        </w:rPr>
        <w:t xml:space="preserve">ustainable </w:t>
      </w:r>
      <w:r w:rsidRPr="000B40D8">
        <w:rPr>
          <w:rStyle w:val="Emphasis"/>
          <w:highlight w:val="green"/>
        </w:rPr>
        <w:t>D</w:t>
      </w:r>
      <w:r w:rsidRPr="00D76327">
        <w:rPr>
          <w:rStyle w:val="StyleUnderline"/>
        </w:rPr>
        <w:t xml:space="preserve">evelopment </w:t>
      </w:r>
      <w:r w:rsidRPr="000B40D8">
        <w:rPr>
          <w:rStyle w:val="Emphasis"/>
          <w:highlight w:val="green"/>
        </w:rPr>
        <w:t>G</w:t>
      </w:r>
      <w:r w:rsidRPr="00D76327">
        <w:rPr>
          <w:rStyle w:val="StyleUnderline"/>
        </w:rPr>
        <w:t>oal</w:t>
      </w:r>
      <w:r w:rsidRPr="000B40D8">
        <w:rPr>
          <w:rStyle w:val="Emphasis"/>
          <w:highlight w:val="green"/>
        </w:rPr>
        <w:t>s</w:t>
      </w:r>
      <w:r w:rsidRPr="000B40D8">
        <w:rPr>
          <w:sz w:val="16"/>
          <w:highlight w:val="green"/>
        </w:rPr>
        <w:t xml:space="preserve"> </w:t>
      </w:r>
      <w:r w:rsidRPr="000B40D8">
        <w:rPr>
          <w:rStyle w:val="StyleUnderline"/>
          <w:highlight w:val="green"/>
        </w:rPr>
        <w:t>can</w:t>
      </w:r>
      <w:r w:rsidRPr="000B40D8">
        <w:rPr>
          <w:sz w:val="16"/>
          <w:highlight w:val="green"/>
        </w:rPr>
        <w:t xml:space="preserve"> </w:t>
      </w:r>
      <w:r w:rsidRPr="00943130">
        <w:rPr>
          <w:sz w:val="16"/>
        </w:rPr>
        <w:t xml:space="preserve">be considered to </w:t>
      </w:r>
      <w:r w:rsidRPr="00D76327">
        <w:rPr>
          <w:rStyle w:val="StyleUnderline"/>
        </w:rPr>
        <w:t xml:space="preserve">be a means of </w:t>
      </w:r>
      <w:r w:rsidRPr="000B40D8">
        <w:rPr>
          <w:rStyle w:val="Emphasis"/>
          <w:highlight w:val="green"/>
        </w:rPr>
        <w:t>reduc</w:t>
      </w:r>
      <w:r w:rsidRPr="00D76327">
        <w:rPr>
          <w:rStyle w:val="StyleUnderline"/>
        </w:rPr>
        <w:t>ing</w:t>
      </w:r>
      <w:r w:rsidRPr="00943130">
        <w:rPr>
          <w:sz w:val="16"/>
        </w:rPr>
        <w:t xml:space="preserve"> the </w:t>
      </w:r>
      <w:r w:rsidRPr="00D76327">
        <w:rPr>
          <w:rStyle w:val="StyleUnderline"/>
        </w:rPr>
        <w:t xml:space="preserve">long-term global </w:t>
      </w:r>
      <w:r w:rsidRPr="000B40D8">
        <w:rPr>
          <w:rStyle w:val="Emphasis"/>
          <w:highlight w:val="green"/>
        </w:rPr>
        <w:t>catastrophic</w:t>
      </w:r>
      <w:r w:rsidRPr="000B40D8">
        <w:rPr>
          <w:rStyle w:val="StyleUnderline"/>
          <w:highlight w:val="green"/>
        </w:rPr>
        <w:t xml:space="preserve"> and </w:t>
      </w:r>
      <w:r w:rsidRPr="000B40D8">
        <w:rPr>
          <w:rStyle w:val="Emphasis"/>
          <w:highlight w:val="green"/>
        </w:rPr>
        <w:t>existential risks</w:t>
      </w:r>
      <w:r w:rsidRPr="000B40D8">
        <w:rPr>
          <w:rStyle w:val="StyleUnderline"/>
          <w:highlight w:val="green"/>
        </w:rPr>
        <w:t xml:space="preserve"> </w:t>
      </w:r>
      <w:r w:rsidRPr="00D76327">
        <w:rPr>
          <w:rStyle w:val="StyleUnderline"/>
        </w:rPr>
        <w:t xml:space="preserve">for humanity. </w:t>
      </w:r>
      <w:r w:rsidRPr="00BD6040">
        <w:rPr>
          <w:rStyle w:val="Emphasis"/>
        </w:rPr>
        <w:t>Conversely</w:t>
      </w:r>
      <w:r w:rsidRPr="000B40D8">
        <w:rPr>
          <w:rStyle w:val="StyleUnderline"/>
          <w:highlight w:val="green"/>
        </w:rPr>
        <w:t xml:space="preserve"> if</w:t>
      </w:r>
      <w:r w:rsidRPr="000B40D8">
        <w:rPr>
          <w:sz w:val="16"/>
          <w:highlight w:val="green"/>
        </w:rPr>
        <w:t xml:space="preserve"> </w:t>
      </w:r>
      <w:r w:rsidRPr="00943130">
        <w:rPr>
          <w:sz w:val="16"/>
        </w:rPr>
        <w:t xml:space="preserve">the </w:t>
      </w:r>
      <w:r w:rsidRPr="000B40D8">
        <w:rPr>
          <w:rStyle w:val="StyleUnderline"/>
          <w:highlight w:val="green"/>
        </w:rPr>
        <w:t>targets</w:t>
      </w:r>
      <w:r w:rsidRPr="000B40D8">
        <w:rPr>
          <w:sz w:val="16"/>
          <w:highlight w:val="green"/>
        </w:rPr>
        <w:t xml:space="preserve"> </w:t>
      </w:r>
      <w:r w:rsidRPr="00943130">
        <w:rPr>
          <w:sz w:val="16"/>
        </w:rPr>
        <w:t xml:space="preserve">represented across the SDGs </w:t>
      </w:r>
      <w:r w:rsidRPr="000B40D8">
        <w:rPr>
          <w:rStyle w:val="StyleUnderline"/>
          <w:highlight w:val="green"/>
        </w:rPr>
        <w:t xml:space="preserve">remain </w:t>
      </w:r>
      <w:r w:rsidRPr="000B40D8">
        <w:rPr>
          <w:rStyle w:val="Emphasis"/>
          <w:highlight w:val="green"/>
        </w:rPr>
        <w:t>unachieved</w:t>
      </w:r>
      <w:r w:rsidRPr="000B40D8">
        <w:rPr>
          <w:sz w:val="16"/>
          <w:highlight w:val="green"/>
        </w:rPr>
        <w:t xml:space="preserve"> </w:t>
      </w:r>
      <w:r w:rsidRPr="00D76327">
        <w:rPr>
          <w:rStyle w:val="StyleUnderline"/>
        </w:rPr>
        <w:t>there is</w:t>
      </w:r>
      <w:r w:rsidRPr="00943130">
        <w:rPr>
          <w:sz w:val="16"/>
        </w:rPr>
        <w:t xml:space="preserve"> the </w:t>
      </w:r>
      <w:r w:rsidRPr="00D76327">
        <w:rPr>
          <w:rStyle w:val="StyleUnderline"/>
        </w:rPr>
        <w:t xml:space="preserve">potential for </w:t>
      </w:r>
      <w:r w:rsidRPr="000B40D8">
        <w:rPr>
          <w:rStyle w:val="StyleUnderline"/>
          <w:highlight w:val="green"/>
        </w:rPr>
        <w:t>these</w:t>
      </w:r>
      <w:r w:rsidRPr="000B40D8">
        <w:rPr>
          <w:sz w:val="16"/>
          <w:highlight w:val="green"/>
        </w:rPr>
        <w:t xml:space="preserve"> </w:t>
      </w:r>
      <w:r w:rsidRPr="00943130">
        <w:rPr>
          <w:sz w:val="16"/>
        </w:rPr>
        <w:t xml:space="preserve">forms of </w:t>
      </w:r>
      <w:r w:rsidRPr="000B40D8">
        <w:rPr>
          <w:rStyle w:val="Emphasis"/>
          <w:highlight w:val="green"/>
        </w:rPr>
        <w:t>risk</w:t>
      </w:r>
      <w:r w:rsidRPr="00943130">
        <w:rPr>
          <w:sz w:val="16"/>
        </w:rPr>
        <w:t xml:space="preserve"> </w:t>
      </w:r>
      <w:r w:rsidRPr="00D76327">
        <w:rPr>
          <w:rStyle w:val="StyleUnderline"/>
        </w:rPr>
        <w:t xml:space="preserve">to </w:t>
      </w:r>
      <w:r w:rsidRPr="000B40D8">
        <w:rPr>
          <w:rStyle w:val="Emphasis"/>
          <w:highlight w:val="green"/>
        </w:rPr>
        <w:t>develop</w:t>
      </w:r>
      <w:r w:rsidRPr="00943130">
        <w:rPr>
          <w:sz w:val="16"/>
        </w:rPr>
        <w:t xml:space="preserve">. </w:t>
      </w:r>
      <w:r w:rsidRPr="00BD6040">
        <w:rPr>
          <w:rStyle w:val="StyleUnderline"/>
        </w:rPr>
        <w:t>This</w:t>
      </w:r>
      <w:r w:rsidRPr="00BD6040">
        <w:rPr>
          <w:sz w:val="16"/>
        </w:rPr>
        <w:t xml:space="preserve"> </w:t>
      </w:r>
      <w:r w:rsidRPr="00943130">
        <w:rPr>
          <w:sz w:val="16"/>
        </w:rPr>
        <w:t xml:space="preserve">association </w:t>
      </w:r>
      <w:r w:rsidRPr="00BD6040">
        <w:rPr>
          <w:rStyle w:val="Emphasis"/>
        </w:rPr>
        <w:t>combined</w:t>
      </w:r>
      <w:r w:rsidRPr="00BD6040">
        <w:rPr>
          <w:rStyle w:val="StyleUnderline"/>
        </w:rPr>
        <w:t xml:space="preserve"> with</w:t>
      </w:r>
      <w:r w:rsidRPr="00BD6040">
        <w:rPr>
          <w:sz w:val="16"/>
        </w:rPr>
        <w:t xml:space="preserve"> </w:t>
      </w:r>
      <w:r w:rsidRPr="00943130">
        <w:rPr>
          <w:sz w:val="16"/>
        </w:rPr>
        <w:t xml:space="preserve">the </w:t>
      </w:r>
      <w:r w:rsidRPr="00BD6040">
        <w:rPr>
          <w:rStyle w:val="Emphasis"/>
        </w:rPr>
        <w:t>likely emergence</w:t>
      </w:r>
      <w:r w:rsidRPr="00BD6040">
        <w:rPr>
          <w:rStyle w:val="StyleUnderline"/>
        </w:rPr>
        <w:t xml:space="preserve"> of </w:t>
      </w:r>
      <w:r w:rsidRPr="00BD6040">
        <w:rPr>
          <w:rStyle w:val="Emphasis"/>
        </w:rPr>
        <w:t>new challenges</w:t>
      </w:r>
      <w:r w:rsidRPr="00BD6040">
        <w:rPr>
          <w:rStyle w:val="StyleUnderline"/>
        </w:rPr>
        <w:t xml:space="preserve"> </w:t>
      </w:r>
      <w:r w:rsidRPr="00D76327">
        <w:rPr>
          <w:rStyle w:val="StyleUnderline"/>
        </w:rPr>
        <w:t>over the next decade</w:t>
      </w:r>
      <w:r w:rsidRPr="00943130">
        <w:rPr>
          <w:sz w:val="16"/>
        </w:rPr>
        <w:t xml:space="preserve">s (Cook, </w:t>
      </w:r>
      <w:proofErr w:type="spellStart"/>
      <w:r w:rsidRPr="00943130">
        <w:rPr>
          <w:sz w:val="16"/>
        </w:rPr>
        <w:t>Inayatullah</w:t>
      </w:r>
      <w:proofErr w:type="spellEnd"/>
      <w:r w:rsidRPr="00943130">
        <w:rPr>
          <w:sz w:val="16"/>
        </w:rPr>
        <w:t xml:space="preserve">, </w:t>
      </w:r>
      <w:proofErr w:type="spellStart"/>
      <w:r w:rsidRPr="00943130">
        <w:rPr>
          <w:sz w:val="16"/>
        </w:rPr>
        <w:t>Burgman</w:t>
      </w:r>
      <w:proofErr w:type="spellEnd"/>
      <w:r w:rsidRPr="00943130">
        <w:rPr>
          <w:sz w:val="16"/>
        </w:rPr>
        <w:t xml:space="preserve">, Sutherland, &amp; </w:t>
      </w:r>
      <w:proofErr w:type="spellStart"/>
      <w:r w:rsidRPr="00943130">
        <w:rPr>
          <w:sz w:val="16"/>
        </w:rPr>
        <w:t>Wintle</w:t>
      </w:r>
      <w:proofErr w:type="spellEnd"/>
      <w:r w:rsidRPr="00943130">
        <w:rPr>
          <w:sz w:val="16"/>
        </w:rPr>
        <w:t xml:space="preserve">, 2014) </w:t>
      </w:r>
      <w:r w:rsidRPr="00D76327">
        <w:rPr>
          <w:rStyle w:val="StyleUnderline"/>
        </w:rPr>
        <w:t>means</w:t>
      </w:r>
      <w:r w:rsidRPr="00943130">
        <w:rPr>
          <w:sz w:val="16"/>
        </w:rPr>
        <w:t xml:space="preserve"> that </w:t>
      </w:r>
      <w:r w:rsidRPr="00D76327">
        <w:rPr>
          <w:rStyle w:val="StyleUnderline"/>
        </w:rPr>
        <w:t xml:space="preserve">it is of great value to identify points within the systems representations of the Sustainable Development </w:t>
      </w:r>
      <w:r w:rsidRPr="000B40D8">
        <w:rPr>
          <w:rStyle w:val="StyleUnderline"/>
          <w:highlight w:val="green"/>
        </w:rPr>
        <w:t xml:space="preserve">Goals </w:t>
      </w:r>
      <w:r w:rsidRPr="00D76327">
        <w:rPr>
          <w:rStyle w:val="StyleUnderline"/>
        </w:rPr>
        <w:t xml:space="preserve">that </w:t>
      </w:r>
      <w:r w:rsidRPr="000B40D8">
        <w:rPr>
          <w:rStyle w:val="StyleUnderline"/>
          <w:highlight w:val="green"/>
        </w:rPr>
        <w:t>could</w:t>
      </w:r>
      <w:r w:rsidRPr="000B40D8">
        <w:rPr>
          <w:sz w:val="16"/>
          <w:highlight w:val="green"/>
        </w:rPr>
        <w:t xml:space="preserve"> </w:t>
      </w:r>
      <w:r w:rsidRPr="00943130">
        <w:rPr>
          <w:sz w:val="16"/>
        </w:rPr>
        <w:t xml:space="preserve">both </w:t>
      </w:r>
      <w:r w:rsidRPr="00D76327">
        <w:rPr>
          <w:rStyle w:val="StyleUnderline"/>
        </w:rPr>
        <w:t>lead to</w:t>
      </w:r>
      <w:r w:rsidRPr="00943130">
        <w:rPr>
          <w:sz w:val="16"/>
        </w:rPr>
        <w:t xml:space="preserve"> </w:t>
      </w:r>
      <w:r w:rsidRPr="00D76327">
        <w:rPr>
          <w:rStyle w:val="StyleUnderline"/>
        </w:rPr>
        <w:t>global catastrophic risk and</w:t>
      </w:r>
      <w:r w:rsidRPr="00943130">
        <w:rPr>
          <w:sz w:val="16"/>
        </w:rPr>
        <w:t xml:space="preserve"> </w:t>
      </w:r>
      <w:r w:rsidRPr="00D76327">
        <w:rPr>
          <w:rStyle w:val="StyleUnderline"/>
        </w:rPr>
        <w:t>existential risk, and conversely</w:t>
      </w:r>
      <w:r w:rsidRPr="00943130">
        <w:rPr>
          <w:sz w:val="16"/>
        </w:rPr>
        <w:t xml:space="preserve"> that could </w:t>
      </w:r>
      <w:r w:rsidRPr="000B40D8">
        <w:rPr>
          <w:rStyle w:val="StyleUnderline"/>
          <w:highlight w:val="green"/>
        </w:rPr>
        <w:t xml:space="preserve">act as </w:t>
      </w:r>
      <w:r w:rsidRPr="00BD6040">
        <w:rPr>
          <w:rStyle w:val="Emphasis"/>
        </w:rPr>
        <w:t>prevention</w:t>
      </w:r>
      <w:r w:rsidRPr="00D76327">
        <w:rPr>
          <w:rStyle w:val="StyleUnderline"/>
        </w:rPr>
        <w:t xml:space="preserve">, or </w:t>
      </w:r>
      <w:r w:rsidRPr="000B40D8">
        <w:rPr>
          <w:rStyle w:val="Emphasis"/>
          <w:highlight w:val="green"/>
        </w:rPr>
        <w:t>leverage points</w:t>
      </w:r>
      <w:r w:rsidRPr="000B40D8">
        <w:rPr>
          <w:sz w:val="16"/>
          <w:highlight w:val="green"/>
        </w:rPr>
        <w:t xml:space="preserve"> </w:t>
      </w:r>
      <w:r w:rsidRPr="00943130">
        <w:rPr>
          <w:sz w:val="16"/>
        </w:rPr>
        <w:t xml:space="preserve">in order </w:t>
      </w:r>
      <w:r w:rsidRPr="000B40D8">
        <w:rPr>
          <w:rStyle w:val="StyleUnderline"/>
          <w:highlight w:val="green"/>
        </w:rPr>
        <w:t>to avoid such outcomes</w:t>
      </w:r>
      <w:r w:rsidRPr="00943130">
        <w:rPr>
          <w:sz w:val="16"/>
        </w:rPr>
        <w:t>. This identification in turn enables sensible policy responses to be constructed (Sutherland &amp; Woodroof, 2009).</w:t>
      </w:r>
    </w:p>
    <w:p w14:paraId="4DAA6AAE" w14:textId="77777777" w:rsidR="00161544" w:rsidRPr="00943130" w:rsidRDefault="00161544" w:rsidP="00161544">
      <w:pPr>
        <w:rPr>
          <w:sz w:val="16"/>
        </w:rPr>
      </w:pPr>
      <w:r w:rsidRPr="00943130">
        <w:rPr>
          <w:sz w:val="16"/>
        </w:rPr>
        <w:t xml:space="preserve">Whilst </w:t>
      </w:r>
      <w:r w:rsidRPr="00BD6040">
        <w:rPr>
          <w:rStyle w:val="Emphasis"/>
        </w:rPr>
        <w:t>existential threats</w:t>
      </w:r>
      <w:r w:rsidRPr="00BD6040">
        <w:rPr>
          <w:rStyle w:val="StyleUnderline"/>
        </w:rPr>
        <w:t xml:space="preserve"> are </w:t>
      </w:r>
      <w:r w:rsidRPr="00BD6040">
        <w:rPr>
          <w:rStyle w:val="Emphasis"/>
        </w:rPr>
        <w:t>unlikely</w:t>
      </w:r>
      <w:r w:rsidRPr="00BD6040">
        <w:rPr>
          <w:rStyle w:val="StyleUnderline"/>
        </w:rPr>
        <w:t xml:space="preserve">, there is </w:t>
      </w:r>
      <w:r w:rsidRPr="00BD6040">
        <w:rPr>
          <w:rStyle w:val="Emphasis"/>
        </w:rPr>
        <w:t>extensive peril</w:t>
      </w:r>
      <w:r w:rsidRPr="00BD6040">
        <w:rPr>
          <w:rStyle w:val="StyleUnderline"/>
        </w:rPr>
        <w:t xml:space="preserve"> in </w:t>
      </w:r>
      <w:r w:rsidRPr="000B40D8">
        <w:rPr>
          <w:rStyle w:val="Emphasis"/>
          <w:highlight w:val="green"/>
        </w:rPr>
        <w:t>global catastrophic risks</w:t>
      </w:r>
      <w:r w:rsidRPr="000B40D8">
        <w:rPr>
          <w:rStyle w:val="StyleUnderline"/>
          <w:highlight w:val="green"/>
        </w:rPr>
        <w:t xml:space="preserve">. </w:t>
      </w:r>
      <w:r w:rsidRPr="00BD6040">
        <w:rPr>
          <w:rStyle w:val="StyleUnderline"/>
        </w:rPr>
        <w:t xml:space="preserve">Despite being lesser in severity </w:t>
      </w:r>
      <w:r w:rsidRPr="00D76327">
        <w:rPr>
          <w:rStyle w:val="StyleUnderline"/>
        </w:rPr>
        <w:t xml:space="preserve">than existential risks, </w:t>
      </w:r>
      <w:r w:rsidRPr="00BD6040">
        <w:rPr>
          <w:rStyle w:val="StyleUnderline"/>
        </w:rPr>
        <w:t xml:space="preserve">they </w:t>
      </w:r>
      <w:r w:rsidRPr="000B40D8">
        <w:rPr>
          <w:rStyle w:val="Emphasis"/>
          <w:highlight w:val="green"/>
        </w:rPr>
        <w:t>increase</w:t>
      </w:r>
      <w:r w:rsidRPr="000B40D8">
        <w:rPr>
          <w:rStyle w:val="StyleUnderline"/>
          <w:highlight w:val="green"/>
        </w:rPr>
        <w:t xml:space="preserve"> the </w:t>
      </w:r>
      <w:r w:rsidRPr="000B40D8">
        <w:rPr>
          <w:rStyle w:val="Emphasis"/>
          <w:highlight w:val="green"/>
        </w:rPr>
        <w:t>likelihood of</w:t>
      </w:r>
      <w:r w:rsidRPr="000B40D8">
        <w:rPr>
          <w:sz w:val="16"/>
          <w:highlight w:val="green"/>
        </w:rPr>
        <w:t xml:space="preserve"> </w:t>
      </w:r>
      <w:r w:rsidRPr="00943130">
        <w:rPr>
          <w:sz w:val="16"/>
        </w:rPr>
        <w:t xml:space="preserve">human </w:t>
      </w:r>
      <w:r w:rsidRPr="000B40D8">
        <w:rPr>
          <w:rStyle w:val="Emphasis"/>
          <w:highlight w:val="green"/>
        </w:rPr>
        <w:t>extinction</w:t>
      </w:r>
      <w:r w:rsidRPr="000B40D8">
        <w:rPr>
          <w:sz w:val="16"/>
          <w:highlight w:val="green"/>
        </w:rPr>
        <w:t xml:space="preserve"> </w:t>
      </w:r>
      <w:r w:rsidRPr="00943130">
        <w:rPr>
          <w:sz w:val="16"/>
        </w:rPr>
        <w:t>(</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xml:space="preserve">, 2018a) </w:t>
      </w:r>
      <w:r w:rsidRPr="000B40D8">
        <w:rPr>
          <w:rStyle w:val="StyleUnderline"/>
          <w:highlight w:val="green"/>
        </w:rPr>
        <w:t xml:space="preserve">through </w:t>
      </w:r>
      <w:r w:rsidRPr="000B40D8">
        <w:rPr>
          <w:rStyle w:val="Emphasis"/>
          <w:highlight w:val="green"/>
        </w:rPr>
        <w:t>chain reactions</w:t>
      </w:r>
      <w:r w:rsidRPr="000B40D8">
        <w:rPr>
          <w:sz w:val="16"/>
          <w:highlight w:val="green"/>
        </w:rPr>
        <w:t xml:space="preserve"> </w:t>
      </w:r>
      <w:r w:rsidRPr="00943130">
        <w:rPr>
          <w:sz w:val="16"/>
        </w:rPr>
        <w:t>(</w:t>
      </w:r>
      <w:proofErr w:type="spellStart"/>
      <w:r w:rsidRPr="00943130">
        <w:rPr>
          <w:sz w:val="16"/>
        </w:rPr>
        <w:t>Turchin</w:t>
      </w:r>
      <w:proofErr w:type="spellEnd"/>
      <w:r w:rsidRPr="00943130">
        <w:rPr>
          <w:sz w:val="16"/>
        </w:rPr>
        <w:t xml:space="preserve"> &amp; </w:t>
      </w:r>
      <w:proofErr w:type="spellStart"/>
      <w:r w:rsidRPr="00943130">
        <w:rPr>
          <w:sz w:val="16"/>
        </w:rPr>
        <w:t>Denkenberger</w:t>
      </w:r>
      <w:proofErr w:type="spellEnd"/>
      <w:r w:rsidRPr="00943130">
        <w:rPr>
          <w:sz w:val="16"/>
        </w:rPr>
        <w:t xml:space="preserve">, 2018a), and </w:t>
      </w:r>
      <w:r w:rsidRPr="000B40D8">
        <w:rPr>
          <w:rStyle w:val="Emphasis"/>
          <w:highlight w:val="green"/>
        </w:rPr>
        <w:t>inhibiting</w:t>
      </w:r>
      <w:r w:rsidRPr="000B40D8">
        <w:rPr>
          <w:sz w:val="16"/>
          <w:highlight w:val="green"/>
        </w:rPr>
        <w:t xml:space="preserve"> </w:t>
      </w:r>
      <w:r w:rsidRPr="00943130">
        <w:rPr>
          <w:sz w:val="16"/>
        </w:rPr>
        <w:t xml:space="preserve">humanity’s </w:t>
      </w:r>
      <w:r w:rsidRPr="000B40D8">
        <w:rPr>
          <w:rStyle w:val="Emphasis"/>
          <w:highlight w:val="green"/>
        </w:rPr>
        <w:t>response to other risks</w:t>
      </w:r>
      <w:r w:rsidRPr="000B40D8">
        <w:rPr>
          <w:sz w:val="16"/>
          <w:highlight w:val="green"/>
        </w:rPr>
        <w:t xml:space="preserve"> </w:t>
      </w:r>
      <w:r w:rsidRPr="00943130">
        <w:rPr>
          <w:sz w:val="16"/>
        </w:rPr>
        <w:t xml:space="preserve">(Farquhar et al., 2017). </w:t>
      </w:r>
      <w:r w:rsidRPr="00BD6040">
        <w:rPr>
          <w:rStyle w:val="StyleUnderline"/>
        </w:rPr>
        <w:t xml:space="preserve">It is </w:t>
      </w:r>
      <w:r w:rsidRPr="00BD6040">
        <w:rPr>
          <w:rStyle w:val="Emphasis"/>
        </w:rPr>
        <w:t>necessary</w:t>
      </w:r>
      <w:r w:rsidRPr="00BD6040">
        <w:rPr>
          <w:rStyle w:val="StyleUnderline"/>
        </w:rPr>
        <w:t xml:space="preserve"> to </w:t>
      </w:r>
      <w:r w:rsidRPr="000B40D8">
        <w:rPr>
          <w:rStyle w:val="Emphasis"/>
          <w:highlight w:val="green"/>
        </w:rPr>
        <w:t>consider</w:t>
      </w:r>
      <w:r w:rsidRPr="000B40D8">
        <w:rPr>
          <w:rStyle w:val="StyleUnderline"/>
          <w:highlight w:val="green"/>
        </w:rPr>
        <w:t xml:space="preserve"> </w:t>
      </w:r>
      <w:r w:rsidRPr="000B40D8">
        <w:rPr>
          <w:rStyle w:val="Emphasis"/>
          <w:highlight w:val="green"/>
        </w:rPr>
        <w:t>risks</w:t>
      </w:r>
      <w:r w:rsidRPr="000B40D8">
        <w:rPr>
          <w:rStyle w:val="StyleUnderline"/>
          <w:highlight w:val="green"/>
        </w:rPr>
        <w:t xml:space="preserve"> that </w:t>
      </w:r>
      <w:r w:rsidRPr="000B40D8">
        <w:rPr>
          <w:rStyle w:val="Emphasis"/>
          <w:highlight w:val="green"/>
        </w:rPr>
        <w:t>may seem small</w:t>
      </w:r>
      <w:r w:rsidRPr="00D76327">
        <w:rPr>
          <w:rStyle w:val="Emphasis"/>
        </w:rPr>
        <w:t>,</w:t>
      </w:r>
      <w:r w:rsidRPr="00943130">
        <w:rPr>
          <w:sz w:val="16"/>
        </w:rPr>
        <w:t xml:space="preserve"> as </w:t>
      </w:r>
      <w:r w:rsidRPr="000B40D8">
        <w:rPr>
          <w:rStyle w:val="Emphasis"/>
          <w:highlight w:val="green"/>
        </w:rPr>
        <w:t>when acting together</w:t>
      </w:r>
      <w:r w:rsidRPr="000B40D8">
        <w:rPr>
          <w:rStyle w:val="StyleUnderline"/>
          <w:highlight w:val="green"/>
        </w:rPr>
        <w:t xml:space="preserve">, they </w:t>
      </w:r>
      <w:r w:rsidRPr="00D76327">
        <w:rPr>
          <w:rStyle w:val="StyleUnderline"/>
        </w:rPr>
        <w:t xml:space="preserve">can </w:t>
      </w:r>
      <w:r w:rsidRPr="000B40D8">
        <w:rPr>
          <w:rStyle w:val="StyleUnderline"/>
          <w:highlight w:val="green"/>
        </w:rPr>
        <w:t xml:space="preserve">have </w:t>
      </w:r>
      <w:r w:rsidRPr="000B40D8">
        <w:rPr>
          <w:rStyle w:val="Emphasis"/>
          <w:highlight w:val="green"/>
        </w:rPr>
        <w:t>extensive consequences</w:t>
      </w:r>
      <w:r w:rsidRPr="000B40D8">
        <w:rPr>
          <w:sz w:val="16"/>
          <w:highlight w:val="green"/>
        </w:rPr>
        <w:t xml:space="preserve"> </w:t>
      </w:r>
      <w:r w:rsidRPr="00943130">
        <w:rPr>
          <w:sz w:val="16"/>
        </w:rPr>
        <w:t>(</w:t>
      </w:r>
      <w:proofErr w:type="spellStart"/>
      <w:r w:rsidRPr="00943130">
        <w:rPr>
          <w:sz w:val="16"/>
        </w:rPr>
        <w:t>Tonn</w:t>
      </w:r>
      <w:proofErr w:type="spellEnd"/>
      <w:r w:rsidRPr="00943130">
        <w:rPr>
          <w:sz w:val="16"/>
        </w:rPr>
        <w:t xml:space="preserve">, 2009). Furthermore, the </w:t>
      </w:r>
      <w:r w:rsidRPr="00BD6040">
        <w:rPr>
          <w:rStyle w:val="StyleUnderline"/>
        </w:rPr>
        <w:t>high adaptability</w:t>
      </w:r>
      <w:r w:rsidRPr="00BD6040">
        <w:rPr>
          <w:sz w:val="16"/>
        </w:rPr>
        <w:t xml:space="preserve"> </w:t>
      </w:r>
      <w:r w:rsidRPr="00943130">
        <w:rPr>
          <w:sz w:val="16"/>
        </w:rPr>
        <w:t xml:space="preserve">potential of humans, and society, </w:t>
      </w:r>
      <w:r w:rsidRPr="00BD6040">
        <w:rPr>
          <w:rStyle w:val="StyleUnderline"/>
        </w:rPr>
        <w:t>means</w:t>
      </w:r>
      <w:r w:rsidRPr="00BD6040">
        <w:rPr>
          <w:sz w:val="16"/>
        </w:rPr>
        <w:t xml:space="preserve"> </w:t>
      </w:r>
      <w:r w:rsidRPr="00943130">
        <w:rPr>
          <w:sz w:val="16"/>
        </w:rPr>
        <w:t xml:space="preserve">that </w:t>
      </w:r>
      <w:r w:rsidRPr="00BD6040">
        <w:rPr>
          <w:rStyle w:val="StyleUnderline"/>
        </w:rPr>
        <w:t>for humanity to become extinct,</w:t>
      </w:r>
      <w:r w:rsidRPr="000B40D8">
        <w:rPr>
          <w:rStyle w:val="StyleUnderline"/>
          <w:highlight w:val="green"/>
        </w:rPr>
        <w:t xml:space="preserve"> it is </w:t>
      </w:r>
      <w:r w:rsidRPr="000B40D8">
        <w:rPr>
          <w:rStyle w:val="Emphasis"/>
          <w:highlight w:val="green"/>
        </w:rPr>
        <w:t>most likely</w:t>
      </w:r>
      <w:r w:rsidRPr="000B40D8">
        <w:rPr>
          <w:rStyle w:val="StyleUnderline"/>
          <w:highlight w:val="green"/>
        </w:rPr>
        <w:t xml:space="preserve"> that there would be a </w:t>
      </w:r>
      <w:r w:rsidRPr="000B40D8">
        <w:rPr>
          <w:rStyle w:val="Emphasis"/>
          <w:highlight w:val="green"/>
        </w:rPr>
        <w:t>series of events</w:t>
      </w:r>
      <w:r w:rsidRPr="000B40D8">
        <w:rPr>
          <w:rStyle w:val="StyleUnderline"/>
          <w:highlight w:val="green"/>
        </w:rPr>
        <w:t xml:space="preserve"> that </w:t>
      </w:r>
      <w:r w:rsidRPr="000B40D8">
        <w:rPr>
          <w:rStyle w:val="Emphasis"/>
          <w:highlight w:val="green"/>
        </w:rPr>
        <w:t>culminate</w:t>
      </w:r>
      <w:r w:rsidRPr="000B40D8">
        <w:rPr>
          <w:rStyle w:val="StyleUnderline"/>
          <w:highlight w:val="green"/>
        </w:rPr>
        <w:t xml:space="preserve"> in </w:t>
      </w:r>
      <w:r w:rsidRPr="000B40D8">
        <w:rPr>
          <w:rStyle w:val="Emphasis"/>
          <w:highlight w:val="green"/>
        </w:rPr>
        <w:t>extinction</w:t>
      </w:r>
      <w:r w:rsidRPr="000B40D8">
        <w:rPr>
          <w:rStyle w:val="StyleUnderline"/>
          <w:highlight w:val="green"/>
        </w:rPr>
        <w:t xml:space="preserve"> </w:t>
      </w:r>
      <w:r w:rsidRPr="000B40D8">
        <w:rPr>
          <w:rStyle w:val="Emphasis"/>
          <w:highlight w:val="green"/>
        </w:rPr>
        <w:t>as opposed to one</w:t>
      </w:r>
      <w:r w:rsidRPr="000B40D8">
        <w:rPr>
          <w:rStyle w:val="StyleUnderline"/>
          <w:highlight w:val="green"/>
        </w:rPr>
        <w:t xml:space="preserve"> </w:t>
      </w:r>
      <w:r w:rsidRPr="00D76327">
        <w:rPr>
          <w:rStyle w:val="StyleUnderline"/>
        </w:rPr>
        <w:t xml:space="preserve">large scale </w:t>
      </w:r>
      <w:r w:rsidRPr="000B40D8">
        <w:rPr>
          <w:rStyle w:val="Emphasis"/>
          <w:highlight w:val="green"/>
        </w:rPr>
        <w:t>event</w:t>
      </w:r>
      <w:r w:rsidRPr="000B40D8">
        <w:rPr>
          <w:sz w:val="16"/>
          <w:highlight w:val="green"/>
        </w:rPr>
        <w:t xml:space="preserve"> </w:t>
      </w:r>
      <w:r w:rsidRPr="00943130">
        <w:rPr>
          <w:sz w:val="16"/>
        </w:rPr>
        <w:t>(</w:t>
      </w:r>
      <w:proofErr w:type="spellStart"/>
      <w:r w:rsidRPr="00943130">
        <w:rPr>
          <w:sz w:val="16"/>
        </w:rPr>
        <w:t>Tonn</w:t>
      </w:r>
      <w:proofErr w:type="spellEnd"/>
      <w:r w:rsidRPr="00943130">
        <w:rPr>
          <w:sz w:val="16"/>
        </w:rPr>
        <w:t xml:space="preserve"> &amp; MacGregor, 2009; </w:t>
      </w:r>
      <w:proofErr w:type="spellStart"/>
      <w:r w:rsidRPr="00943130">
        <w:rPr>
          <w:sz w:val="16"/>
        </w:rPr>
        <w:t>Tonn</w:t>
      </w:r>
      <w:proofErr w:type="spellEnd"/>
      <w:r w:rsidRPr="00943130">
        <w:rPr>
          <w:sz w:val="16"/>
        </w:rPr>
        <w:t>, 2009).</w:t>
      </w:r>
    </w:p>
    <w:p w14:paraId="1DCB7FC3" w14:textId="77777777" w:rsidR="00161544" w:rsidRDefault="00161544" w:rsidP="00161544">
      <w:pPr>
        <w:rPr>
          <w:sz w:val="16"/>
        </w:rPr>
      </w:pPr>
      <w:r w:rsidRPr="00D76327">
        <w:rPr>
          <w:rStyle w:val="StyleUnderline"/>
        </w:rPr>
        <w:t>Whilst</w:t>
      </w:r>
      <w:r w:rsidRPr="00943130">
        <w:rPr>
          <w:sz w:val="16"/>
        </w:rPr>
        <w:t xml:space="preserve"> the prospect of </w:t>
      </w:r>
      <w:r w:rsidRPr="000B40D8">
        <w:rPr>
          <w:rStyle w:val="StyleUnderline"/>
          <w:highlight w:val="green"/>
        </w:rPr>
        <w:t>existential risk,</w:t>
      </w:r>
      <w:r w:rsidRPr="000B40D8">
        <w:rPr>
          <w:sz w:val="16"/>
          <w:highlight w:val="green"/>
        </w:rPr>
        <w:t xml:space="preserve"> </w:t>
      </w:r>
      <w:r w:rsidRPr="00943130">
        <w:rPr>
          <w:sz w:val="16"/>
        </w:rPr>
        <w:t xml:space="preserve">or global catastrophic risk </w:t>
      </w:r>
      <w:r w:rsidRPr="00D76327">
        <w:rPr>
          <w:rStyle w:val="StyleUnderline"/>
        </w:rPr>
        <w:t>can seem distant</w:t>
      </w:r>
      <w:r w:rsidRPr="00943130">
        <w:rPr>
          <w:sz w:val="16"/>
        </w:rPr>
        <w:t xml:space="preserve">, the Stern Review on the Economics of Climate Change estimated the </w:t>
      </w:r>
      <w:r w:rsidRPr="00D76327">
        <w:rPr>
          <w:rStyle w:val="StyleUnderline"/>
        </w:rPr>
        <w:t>risk</w:t>
      </w:r>
      <w:r w:rsidRPr="00943130">
        <w:rPr>
          <w:sz w:val="16"/>
        </w:rPr>
        <w:t xml:space="preserve"> of extinction for humanity </w:t>
      </w:r>
      <w:r w:rsidRPr="00D76327">
        <w:rPr>
          <w:rStyle w:val="StyleUnderline"/>
        </w:rPr>
        <w:t xml:space="preserve">as </w:t>
      </w:r>
      <w:r w:rsidRPr="000B40D8">
        <w:rPr>
          <w:rStyle w:val="StyleUnderline"/>
          <w:highlight w:val="green"/>
        </w:rPr>
        <w:t>0.1 % annually</w:t>
      </w:r>
      <w:r w:rsidRPr="00D76327">
        <w:rPr>
          <w:rStyle w:val="StyleUnderline"/>
        </w:rPr>
        <w:t xml:space="preserve">, which </w:t>
      </w:r>
      <w:r w:rsidRPr="000B40D8">
        <w:rPr>
          <w:rStyle w:val="StyleUnderline"/>
          <w:highlight w:val="green"/>
        </w:rPr>
        <w:t>accumulates</w:t>
      </w:r>
      <w:r w:rsidRPr="00D76327">
        <w:rPr>
          <w:rStyle w:val="StyleUnderline"/>
        </w:rPr>
        <w:t xml:space="preserve"> to provide</w:t>
      </w:r>
      <w:r w:rsidRPr="00943130">
        <w:rPr>
          <w:sz w:val="16"/>
        </w:rPr>
        <w:t xml:space="preserve"> the </w:t>
      </w:r>
      <w:r w:rsidRPr="00D76327">
        <w:rPr>
          <w:rStyle w:val="StyleUnderline"/>
        </w:rPr>
        <w:t xml:space="preserve">risk of extinction </w:t>
      </w:r>
      <w:r w:rsidRPr="000B40D8">
        <w:rPr>
          <w:rStyle w:val="StyleUnderline"/>
          <w:highlight w:val="green"/>
        </w:rPr>
        <w:t xml:space="preserve">over the </w:t>
      </w:r>
      <w:r w:rsidRPr="00D76327">
        <w:rPr>
          <w:rStyle w:val="StyleUnderline"/>
        </w:rPr>
        <w:t xml:space="preserve">next </w:t>
      </w:r>
      <w:r w:rsidRPr="000B40D8">
        <w:rPr>
          <w:rStyle w:val="StyleUnderline"/>
          <w:highlight w:val="green"/>
        </w:rPr>
        <w:t>century as</w:t>
      </w:r>
      <w:r w:rsidRPr="00D76327">
        <w:rPr>
          <w:rStyle w:val="StyleUnderline"/>
        </w:rPr>
        <w:t xml:space="preserve"> </w:t>
      </w:r>
      <w:r w:rsidRPr="000B40D8">
        <w:rPr>
          <w:rStyle w:val="StyleUnderline"/>
          <w:highlight w:val="green"/>
        </w:rPr>
        <w:t>9.5 %</w:t>
      </w:r>
      <w:r w:rsidRPr="000B40D8">
        <w:rPr>
          <w:sz w:val="16"/>
          <w:highlight w:val="green"/>
        </w:rPr>
        <w:t xml:space="preserve"> </w:t>
      </w:r>
      <w:r w:rsidRPr="00943130">
        <w:rPr>
          <w:sz w:val="16"/>
        </w:rPr>
        <w:t>(Cotton-Barratt et al., 2016). With respect to identifying these risks, it is known that in particular, “</w:t>
      </w:r>
      <w:r w:rsidRPr="00BD6040">
        <w:rPr>
          <w:rStyle w:val="Emphasis"/>
        </w:rPr>
        <w:t>positive feedback loops</w:t>
      </w:r>
      <w:r w:rsidRPr="00BD6040">
        <w:rPr>
          <w:rStyle w:val="StyleUnderline"/>
        </w:rPr>
        <w:t xml:space="preserve">… represent the </w:t>
      </w:r>
      <w:r w:rsidRPr="00BD6040">
        <w:rPr>
          <w:rStyle w:val="Emphasis"/>
        </w:rPr>
        <w:t>gravest</w:t>
      </w:r>
      <w:r w:rsidRPr="00BD6040">
        <w:rPr>
          <w:rStyle w:val="StyleUnderline"/>
        </w:rPr>
        <w:t xml:space="preserve"> existential </w:t>
      </w:r>
      <w:r w:rsidRPr="00BD6040">
        <w:rPr>
          <w:rStyle w:val="Emphasis"/>
        </w:rPr>
        <w:t>risks</w:t>
      </w:r>
      <w:r w:rsidRPr="00943130">
        <w:rPr>
          <w:sz w:val="16"/>
        </w:rPr>
        <w:t>” (</w:t>
      </w:r>
      <w:proofErr w:type="spellStart"/>
      <w:r w:rsidRPr="00943130">
        <w:rPr>
          <w:sz w:val="16"/>
        </w:rPr>
        <w:t>Kareiva</w:t>
      </w:r>
      <w:proofErr w:type="spellEnd"/>
      <w:r w:rsidRPr="00943130">
        <w:rPr>
          <w:sz w:val="16"/>
        </w:rPr>
        <w:t xml:space="preserve"> &amp; Carranza, 2018), with pollution also having the potential to pose an existential </w:t>
      </w:r>
      <w:r w:rsidRPr="00BD6040">
        <w:rPr>
          <w:sz w:val="16"/>
        </w:rPr>
        <w:t>risk</w:t>
      </w:r>
      <w:r w:rsidRPr="00943130">
        <w:rPr>
          <w:sz w:val="16"/>
        </w:rPr>
        <w:t>.</w:t>
      </w:r>
    </w:p>
    <w:p w14:paraId="37107D91" w14:textId="77777777" w:rsidR="00161544" w:rsidRDefault="00161544" w:rsidP="00161544">
      <w:pPr>
        <w:pStyle w:val="Heading4"/>
      </w:pPr>
      <w:r>
        <w:t xml:space="preserve">Resource wars go </w:t>
      </w:r>
      <w:r w:rsidRPr="00C52747">
        <w:rPr>
          <w:u w:val="single"/>
        </w:rPr>
        <w:t>nuclear</w:t>
      </w:r>
      <w:r>
        <w:t>.</w:t>
      </w:r>
    </w:p>
    <w:p w14:paraId="0EAE0277" w14:textId="77777777" w:rsidR="00161544" w:rsidRPr="0027775B" w:rsidRDefault="00161544" w:rsidP="00161544">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73-75, EA]</w:t>
      </w:r>
    </w:p>
    <w:p w14:paraId="44A13A17" w14:textId="77777777" w:rsidR="00161544" w:rsidRPr="0027775B" w:rsidRDefault="00161544" w:rsidP="00161544">
      <w:pPr>
        <w:rPr>
          <w:sz w:val="16"/>
        </w:rPr>
      </w:pPr>
      <w:r w:rsidRPr="0027775B">
        <w:rPr>
          <w:sz w:val="16"/>
        </w:rPr>
        <w:t xml:space="preserve">While the media tendency to </w:t>
      </w:r>
      <w:proofErr w:type="spellStart"/>
      <w:r w:rsidRPr="0027775B">
        <w:rPr>
          <w:sz w:val="16"/>
        </w:rPr>
        <w:t>dramatise</w:t>
      </w:r>
      <w:proofErr w:type="spellEnd"/>
      <w:r w:rsidRPr="0027775B">
        <w:rPr>
          <w:sz w:val="16"/>
        </w:rPr>
        <w:t xml:space="preserve"> war invariably throws the spotlight on the ideological, religious, racial or political factors propelling the combatants, in reality </w:t>
      </w:r>
      <w:r w:rsidRPr="00F16035">
        <w:rPr>
          <w:rStyle w:val="Emphasis"/>
          <w:highlight w:val="green"/>
        </w:rPr>
        <w:t>disputes over resources</w:t>
      </w:r>
      <w:r w:rsidRPr="00F16035">
        <w:rPr>
          <w:rStyle w:val="StyleUnderline"/>
          <w:highlight w:val="green"/>
        </w:rPr>
        <w:t xml:space="preserve"> have </w:t>
      </w:r>
      <w:r w:rsidRPr="00F16035">
        <w:rPr>
          <w:rStyle w:val="Emphasis"/>
          <w:highlight w:val="green"/>
        </w:rPr>
        <w:t>underlain</w:t>
      </w:r>
      <w:r w:rsidRPr="0027775B">
        <w:rPr>
          <w:rStyle w:val="StyleUnderline"/>
        </w:rPr>
        <w:t xml:space="preserve"> or </w:t>
      </w:r>
      <w:r w:rsidRPr="0027775B">
        <w:rPr>
          <w:rStyle w:val="Emphasis"/>
        </w:rPr>
        <w:t>exacerbated</w:t>
      </w:r>
      <w:r w:rsidRPr="0027775B">
        <w:rPr>
          <w:rStyle w:val="StyleUnderline"/>
        </w:rPr>
        <w:t xml:space="preserve"> </w:t>
      </w:r>
      <w:r w:rsidRPr="00F16035">
        <w:rPr>
          <w:rStyle w:val="Emphasis"/>
          <w:highlight w:val="green"/>
        </w:rPr>
        <w:t>most</w:t>
      </w:r>
      <w:r w:rsidRPr="00F16035">
        <w:rPr>
          <w:rStyle w:val="StyleUnderline"/>
          <w:highlight w:val="green"/>
        </w:rPr>
        <w:t xml:space="preserve"> </w:t>
      </w:r>
      <w:r w:rsidRPr="00F16035">
        <w:rPr>
          <w:rStyle w:val="Emphasis"/>
          <w:highlight w:val="green"/>
        </w:rPr>
        <w:t>conflicts</w:t>
      </w:r>
      <w:r w:rsidRPr="0027775B">
        <w:rPr>
          <w:rStyle w:val="StyleUnderline"/>
        </w:rPr>
        <w:t xml:space="preserve"> historically. </w:t>
      </w:r>
      <w:r w:rsidRPr="0027775B">
        <w:rPr>
          <w:sz w:val="16"/>
        </w:rPr>
        <w:t xml:space="preserve">Were we able to interview the combatants in that stone-age </w:t>
      </w:r>
      <w:proofErr w:type="spellStart"/>
      <w:r w:rsidRPr="0027775B">
        <w:rPr>
          <w:sz w:val="16"/>
        </w:rPr>
        <w:t>Gwion</w:t>
      </w:r>
      <w:proofErr w:type="spellEnd"/>
      <w:r w:rsidRPr="0027775B">
        <w:rPr>
          <w:sz w:val="16"/>
        </w:rPr>
        <w:t xml:space="preserve"> </w:t>
      </w:r>
      <w:proofErr w:type="spellStart"/>
      <w:r w:rsidRPr="0027775B">
        <w:rPr>
          <w:sz w:val="16"/>
        </w:rPr>
        <w:t>Gwion</w:t>
      </w:r>
      <w:proofErr w:type="spellEnd"/>
      <w:r w:rsidRPr="0027775B">
        <w:rPr>
          <w:sz w:val="16"/>
        </w:rPr>
        <w:t xml:space="preserve"> rock painting, it is likely they would tell us it was an argument over hunting rights or a water hole, that led to that historic discharge of </w:t>
      </w:r>
      <w:proofErr w:type="gramStart"/>
      <w:r w:rsidRPr="0027775B">
        <w:rPr>
          <w:sz w:val="16"/>
        </w:rPr>
        <w:t>weapons.</w:t>
      </w:r>
      <w:proofErr w:type="gramEnd"/>
    </w:p>
    <w:p w14:paraId="783E5A4C" w14:textId="77777777" w:rsidR="00161544" w:rsidRPr="0027775B" w:rsidRDefault="00161544" w:rsidP="00161544">
      <w:pPr>
        <w:rPr>
          <w:sz w:val="16"/>
        </w:rPr>
      </w:pPr>
      <w:r w:rsidRPr="0027775B">
        <w:rPr>
          <w:rStyle w:val="StyleUnderline"/>
        </w:rPr>
        <w:t>In</w:t>
      </w:r>
      <w:r w:rsidRPr="0027775B">
        <w:rPr>
          <w:sz w:val="16"/>
        </w:rPr>
        <w:t xml:space="preserve"> the case of </w:t>
      </w:r>
      <w:r w:rsidRPr="00F16035">
        <w:rPr>
          <w:rStyle w:val="StyleUnderline"/>
          <w:highlight w:val="green"/>
        </w:rPr>
        <w:t>World War II</w:t>
      </w:r>
      <w:r w:rsidRPr="0027775B">
        <w:rPr>
          <w:sz w:val="16"/>
        </w:rPr>
        <w:t xml:space="preserve">, more </w:t>
      </w:r>
      <w:proofErr w:type="spellStart"/>
      <w:r w:rsidRPr="0027775B">
        <w:rPr>
          <w:sz w:val="16"/>
        </w:rPr>
        <w:t>mythologised</w:t>
      </w:r>
      <w:proofErr w:type="spellEnd"/>
      <w:r w:rsidRPr="0027775B">
        <w:rPr>
          <w:sz w:val="16"/>
        </w:rPr>
        <w:t xml:space="preserve"> that any conflict (Weber 2008), </w:t>
      </w:r>
      <w:r w:rsidRPr="0027775B">
        <w:rPr>
          <w:rStyle w:val="StyleUnderline"/>
        </w:rPr>
        <w:t>resources played a central role in precipitating war.</w:t>
      </w:r>
      <w:r w:rsidRPr="0027775B">
        <w:rPr>
          <w:sz w:val="16"/>
        </w:rPr>
        <w:t xml:space="preserve"> As early as the 1920s, </w:t>
      </w:r>
      <w:r w:rsidRPr="00F16035">
        <w:rPr>
          <w:rStyle w:val="Emphasis"/>
          <w:highlight w:val="green"/>
        </w:rPr>
        <w:t>Hitler</w:t>
      </w:r>
      <w:r w:rsidRPr="00F16035">
        <w:rPr>
          <w:rStyle w:val="StyleUnderline"/>
          <w:highlight w:val="green"/>
        </w:rPr>
        <w:t xml:space="preserve"> telegraphed</w:t>
      </w:r>
      <w:r w:rsidRPr="0027775B">
        <w:rPr>
          <w:rStyle w:val="StyleUnderline"/>
        </w:rPr>
        <w:t xml:space="preserve"> his intention of </w:t>
      </w:r>
      <w:r w:rsidRPr="00F16035">
        <w:rPr>
          <w:rStyle w:val="StyleUnderline"/>
          <w:highlight w:val="green"/>
        </w:rPr>
        <w:t>taking</w:t>
      </w:r>
      <w:r w:rsidRPr="0027775B">
        <w:rPr>
          <w:rStyle w:val="StyleUnderline"/>
        </w:rPr>
        <w:t xml:space="preserve"> large </w:t>
      </w:r>
      <w:r w:rsidRPr="00F16035">
        <w:rPr>
          <w:rStyle w:val="StyleUnderline"/>
          <w:highlight w:val="green"/>
        </w:rPr>
        <w:t>areas</w:t>
      </w:r>
      <w:r w:rsidRPr="0027775B">
        <w:rPr>
          <w:rStyle w:val="StyleUnderline"/>
        </w:rPr>
        <w:t xml:space="preserve"> of Eastern Europe </w:t>
      </w:r>
      <w:r w:rsidRPr="00F16035">
        <w:rPr>
          <w:rStyle w:val="StyleUnderline"/>
          <w:highlight w:val="green"/>
        </w:rPr>
        <w:t>as ‘</w:t>
      </w:r>
      <w:r w:rsidRPr="00F16035">
        <w:rPr>
          <w:rStyle w:val="Emphasis"/>
          <w:highlight w:val="green"/>
        </w:rPr>
        <w:t>lebensraum</w:t>
      </w:r>
      <w:r w:rsidRPr="0027775B">
        <w:rPr>
          <w:sz w:val="16"/>
        </w:rPr>
        <w:t xml:space="preserve"> (living space for German farmers) </w:t>
      </w:r>
      <w:r w:rsidRPr="0027775B">
        <w:rPr>
          <w:rStyle w:val="StyleUnderline"/>
        </w:rPr>
        <w:t>in response to</w:t>
      </w:r>
      <w:r w:rsidRPr="0027775B">
        <w:rPr>
          <w:sz w:val="16"/>
        </w:rPr>
        <w:t xml:space="preserve"> a feeling common among Germans at the time that there was </w:t>
      </w:r>
      <w:r w:rsidRPr="0027775B">
        <w:rPr>
          <w:rStyle w:val="StyleUnderline"/>
        </w:rPr>
        <w:t>a national overpopulation crisis.</w:t>
      </w:r>
      <w:r w:rsidRPr="0027775B">
        <w:rPr>
          <w:sz w:val="16"/>
        </w:rPr>
        <w:t xml:space="preserve"> Subsequent histories concluded that for the Hitler and the Nazis, lebensraum was in fact their most important foreign policy goal (Messerschmidt 1990). </w:t>
      </w:r>
      <w:r w:rsidRPr="0027775B">
        <w:rPr>
          <w:rStyle w:val="StyleUnderline"/>
        </w:rPr>
        <w:t>German military strategy wa</w:t>
      </w:r>
      <w:r w:rsidRPr="0027775B">
        <w:rPr>
          <w:sz w:val="16"/>
        </w:rPr>
        <w:t xml:space="preserve">s also significantly </w:t>
      </w:r>
      <w:r w:rsidRPr="0027775B">
        <w:rPr>
          <w:rStyle w:val="StyleUnderline"/>
        </w:rPr>
        <w:t xml:space="preserve">dictated by the need to acquire oil and coalfields as well as farms in Russia, Romania and elsewhere. </w:t>
      </w:r>
      <w:r w:rsidRPr="00F16035">
        <w:rPr>
          <w:rStyle w:val="Emphasis"/>
          <w:highlight w:val="green"/>
        </w:rPr>
        <w:t>Japan</w:t>
      </w:r>
      <w:r w:rsidRPr="0027775B">
        <w:rPr>
          <w:sz w:val="16"/>
        </w:rPr>
        <w:t>—as an industrial and military economy—</w:t>
      </w:r>
      <w:r w:rsidRPr="0027775B">
        <w:rPr>
          <w:rStyle w:val="StyleUnderline"/>
        </w:rPr>
        <w:t>was</w:t>
      </w:r>
      <w:r w:rsidRPr="0027775B">
        <w:rPr>
          <w:sz w:val="16"/>
        </w:rPr>
        <w:t xml:space="preserve"> also </w:t>
      </w:r>
      <w:r w:rsidRPr="0027775B">
        <w:rPr>
          <w:rStyle w:val="StyleUnderline"/>
        </w:rPr>
        <w:t>critically short of oil, depending for</w:t>
      </w:r>
      <w:r w:rsidRPr="0027775B">
        <w:rPr>
          <w:sz w:val="16"/>
        </w:rPr>
        <w:t xml:space="preserve"> most of </w:t>
      </w:r>
      <w:r w:rsidRPr="0027775B">
        <w:rPr>
          <w:rStyle w:val="StyleUnderline"/>
        </w:rPr>
        <w:t xml:space="preserve">its needs on imports from the US. </w:t>
      </w:r>
      <w:r w:rsidRPr="00F16035">
        <w:rPr>
          <w:rStyle w:val="StyleUnderline"/>
          <w:highlight w:val="green"/>
        </w:rPr>
        <w:t>Acquiring</w:t>
      </w:r>
      <w:r w:rsidRPr="0027775B">
        <w:rPr>
          <w:rStyle w:val="StyleUnderline"/>
        </w:rPr>
        <w:t xml:space="preserve"> its own </w:t>
      </w:r>
      <w:r w:rsidRPr="00F16035">
        <w:rPr>
          <w:rStyle w:val="Emphasis"/>
          <w:highlight w:val="green"/>
        </w:rPr>
        <w:t>oil</w:t>
      </w:r>
      <w:r w:rsidRPr="0027775B">
        <w:rPr>
          <w:rStyle w:val="StyleUnderline"/>
        </w:rPr>
        <w:t xml:space="preserve"> supplies </w:t>
      </w:r>
      <w:r w:rsidRPr="00F16035">
        <w:rPr>
          <w:rStyle w:val="StyleUnderline"/>
          <w:highlight w:val="green"/>
        </w:rPr>
        <w:t>formed a central</w:t>
      </w:r>
      <w:r w:rsidRPr="0027775B">
        <w:rPr>
          <w:rStyle w:val="StyleUnderline"/>
        </w:rPr>
        <w:t xml:space="preserve"> plank in its </w:t>
      </w:r>
      <w:r w:rsidRPr="00F16035">
        <w:rPr>
          <w:rStyle w:val="StyleUnderline"/>
          <w:highlight w:val="green"/>
        </w:rPr>
        <w:t>motivation</w:t>
      </w:r>
      <w:r w:rsidRPr="0027775B">
        <w:rPr>
          <w:rStyle w:val="StyleUnderline"/>
        </w:rPr>
        <w:t xml:space="preserve"> for war and military planning, and led to its invasion of Indochina.</w:t>
      </w:r>
      <w:r w:rsidRPr="0027775B">
        <w:rPr>
          <w:sz w:val="16"/>
        </w:rPr>
        <w:t xml:space="preserve"> When America countered with a total trade and oil embargo on Japan in July 1941, war between the two became inevitable, as the Roosevelt Administration duly </w:t>
      </w:r>
      <w:proofErr w:type="spellStart"/>
      <w:r w:rsidRPr="0027775B">
        <w:rPr>
          <w:sz w:val="16"/>
        </w:rPr>
        <w:t>recognised</w:t>
      </w:r>
      <w:proofErr w:type="spellEnd"/>
      <w:r w:rsidRPr="0027775B">
        <w:rPr>
          <w:sz w:val="16"/>
        </w:rPr>
        <w:t xml:space="preserve"> at the time (Children in History 2012). The pattern of </w:t>
      </w:r>
      <w:r w:rsidRPr="0027775B">
        <w:rPr>
          <w:rStyle w:val="StyleUnderline"/>
        </w:rPr>
        <w:t>Japanese conquest of southeast Asia and the Pacific islands was</w:t>
      </w:r>
      <w:r w:rsidRPr="0027775B">
        <w:rPr>
          <w:sz w:val="16"/>
        </w:rPr>
        <w:t xml:space="preserve"> strategically </w:t>
      </w:r>
      <w:r w:rsidRPr="0027775B">
        <w:rPr>
          <w:rStyle w:val="StyleUnderline"/>
        </w:rPr>
        <w:t>driven by its need to acquire and defend oil, rubber, food and other resources</w:t>
      </w:r>
      <w:r w:rsidRPr="0027775B">
        <w:rPr>
          <w:sz w:val="16"/>
        </w:rPr>
        <w:t xml:space="preserve"> from Indonesia, Malaya, southern China and the Philippines.</w:t>
      </w:r>
    </w:p>
    <w:p w14:paraId="0B1AFC90" w14:textId="77777777" w:rsidR="00161544" w:rsidRPr="00C52747" w:rsidRDefault="00161544" w:rsidP="00161544">
      <w:pPr>
        <w:rPr>
          <w:sz w:val="16"/>
          <w:szCs w:val="16"/>
        </w:rPr>
      </w:pPr>
      <w:r w:rsidRPr="00C52747">
        <w:rPr>
          <w:sz w:val="16"/>
          <w:szCs w:val="16"/>
        </w:rPr>
        <w:t xml:space="preserve">Up to half of all inter-state wars since 1973 have been linked to oil, says Jeff Colgan of the Harvard Kennedy School. “Although the threat </w:t>
      </w:r>
      <w:proofErr w:type="spellStart"/>
      <w:proofErr w:type="gramStart"/>
      <w:r w:rsidRPr="00C52747">
        <w:rPr>
          <w:sz w:val="16"/>
          <w:szCs w:val="16"/>
        </w:rPr>
        <w:t>of‘</w:t>
      </w:r>
      <w:proofErr w:type="gramEnd"/>
      <w:r w:rsidRPr="00C52747">
        <w:rPr>
          <w:sz w:val="16"/>
          <w:szCs w:val="16"/>
        </w:rPr>
        <w:t>resource</w:t>
      </w:r>
      <w:proofErr w:type="spellEnd"/>
      <w:r w:rsidRPr="00C52747">
        <w:rPr>
          <w:sz w:val="16"/>
          <w:szCs w:val="16"/>
        </w:rPr>
        <w:t xml:space="preserve"> wars’ over possession of oil reserves is often exaggerated, the sum total of the political effects generated by the oil industry makes oil a leading cause of war. Between one-quarter and one-half of interstate wars since 1973 have been connected to one or more oil-related causal mechanisms. No other commodity has had such an impact on international security,” he says. Colgan identifies eight different ways in which oil helps precipitate, stoke or underpin conflict and warns that the number of security concerns is multiplying as new oil exporters enter the global market (Colgan 2013). It follows that ceasing to use oil will remove a major driver of conflict.</w:t>
      </w:r>
    </w:p>
    <w:p w14:paraId="2557E9F8" w14:textId="77777777" w:rsidR="00161544" w:rsidRPr="00C52747" w:rsidRDefault="00161544" w:rsidP="00161544">
      <w:pPr>
        <w:rPr>
          <w:sz w:val="16"/>
        </w:rPr>
      </w:pPr>
      <w:r w:rsidRPr="00C52747">
        <w:rPr>
          <w:sz w:val="16"/>
        </w:rPr>
        <w:t xml:space="preserve">In 1999 the Oslo Peace Research Institute issued a ground-breaking paper by Indra de </w:t>
      </w:r>
      <w:proofErr w:type="spellStart"/>
      <w:r w:rsidRPr="00C52747">
        <w:rPr>
          <w:sz w:val="16"/>
        </w:rPr>
        <w:t>Soysa</w:t>
      </w:r>
      <w:proofErr w:type="spellEnd"/>
      <w:r w:rsidRPr="00C52747">
        <w:rPr>
          <w:sz w:val="16"/>
        </w:rPr>
        <w:t xml:space="preserve"> and Nils </w:t>
      </w:r>
      <w:proofErr w:type="spellStart"/>
      <w:r w:rsidRPr="00C52747">
        <w:rPr>
          <w:sz w:val="16"/>
        </w:rPr>
        <w:t>Gleditsch</w:t>
      </w:r>
      <w:proofErr w:type="spellEnd"/>
      <w:r w:rsidRPr="00C52747">
        <w:rPr>
          <w:sz w:val="16"/>
        </w:rPr>
        <w:t xml:space="preserve"> which drew attention to the fact that, </w:t>
      </w:r>
      <w:r w:rsidRPr="00C52747">
        <w:rPr>
          <w:rStyle w:val="StyleUnderline"/>
        </w:rPr>
        <w:t>in the first decade of the post-Cold War era, most conflicts began with</w:t>
      </w:r>
      <w:r w:rsidRPr="00C52747">
        <w:rPr>
          <w:sz w:val="16"/>
        </w:rPr>
        <w:t xml:space="preserve"> development failure and </w:t>
      </w:r>
      <w:r w:rsidRPr="00C52747">
        <w:rPr>
          <w:rStyle w:val="StyleUnderline"/>
        </w:rPr>
        <w:t>contests</w:t>
      </w:r>
      <w:r w:rsidRPr="00C52747">
        <w:rPr>
          <w:sz w:val="16"/>
        </w:rPr>
        <w:t xml:space="preserve"> between the different players </w:t>
      </w:r>
      <w:r w:rsidRPr="00C52747">
        <w:rPr>
          <w:rStyle w:val="StyleUnderline"/>
        </w:rPr>
        <w:t>over</w:t>
      </w:r>
      <w:r w:rsidRPr="00C52747">
        <w:rPr>
          <w:sz w:val="16"/>
        </w:rPr>
        <w:t xml:space="preserve"> those fundamental </w:t>
      </w:r>
      <w:r w:rsidRPr="00C52747">
        <w:rPr>
          <w:rStyle w:val="StyleUnderline"/>
        </w:rPr>
        <w:t>resources</w:t>
      </w:r>
      <w:r w:rsidRPr="00C52747">
        <w:rPr>
          <w:sz w:val="16"/>
        </w:rPr>
        <w:t xml:space="preserve"> for life: food, land and water. “</w:t>
      </w:r>
      <w:r w:rsidRPr="00C52747">
        <w:rPr>
          <w:rStyle w:val="StyleUnderline"/>
        </w:rPr>
        <w:t>The new internal wars, extremely bloody</w:t>
      </w:r>
      <w:r w:rsidRPr="00C52747">
        <w:rPr>
          <w:sz w:val="16"/>
        </w:rPr>
        <w:t xml:space="preserve"> in terms of civilian casualties, </w:t>
      </w:r>
      <w:r w:rsidRPr="00C52747">
        <w:rPr>
          <w:rStyle w:val="StyleUnderline"/>
        </w:rPr>
        <w:t>reflect subsistence crises and are largely apolitical</w:t>
      </w:r>
      <w:r w:rsidRPr="00C52747">
        <w:rPr>
          <w:sz w:val="16"/>
        </w:rPr>
        <w:t xml:space="preserve">,” they said (De Soya and </w:t>
      </w:r>
      <w:proofErr w:type="spellStart"/>
      <w:r w:rsidRPr="00C52747">
        <w:rPr>
          <w:sz w:val="16"/>
        </w:rPr>
        <w:t>Gleditsch</w:t>
      </w:r>
      <w:proofErr w:type="spellEnd"/>
      <w:r w:rsidRPr="00C52747">
        <w:rPr>
          <w:sz w:val="16"/>
        </w:rPr>
        <w:t xml:space="preserve"> 1999). This represented a challenge to the long-held academic view that scarcity is a product of war—rather than war a being product of scarcity. In fact, </w:t>
      </w:r>
      <w:r w:rsidRPr="00C52747">
        <w:rPr>
          <w:rStyle w:val="StyleUnderline"/>
        </w:rPr>
        <w:t>humans</w:t>
      </w:r>
      <w:r w:rsidRPr="00C52747">
        <w:rPr>
          <w:sz w:val="16"/>
        </w:rPr>
        <w:t xml:space="preserve"> have </w:t>
      </w:r>
      <w:r w:rsidRPr="00C52747">
        <w:rPr>
          <w:rStyle w:val="StyleUnderline"/>
        </w:rPr>
        <w:t>always contested key resources</w:t>
      </w:r>
      <w:r w:rsidRPr="00C52747">
        <w:rPr>
          <w:sz w:val="16"/>
        </w:rPr>
        <w:t xml:space="preserve"> vi et </w:t>
      </w:r>
      <w:proofErr w:type="spellStart"/>
      <w:r w:rsidRPr="00C52747">
        <w:rPr>
          <w:sz w:val="16"/>
        </w:rPr>
        <w:t>armis</w:t>
      </w:r>
      <w:proofErr w:type="spellEnd"/>
      <w:r w:rsidRPr="00C52747">
        <w:rPr>
          <w:sz w:val="16"/>
        </w:rPr>
        <w:t xml:space="preserve">—and </w:t>
      </w:r>
      <w:r w:rsidRPr="00C52747">
        <w:rPr>
          <w:rStyle w:val="StyleUnderline"/>
        </w:rPr>
        <w:t>politics, religion, patriotism and ethnicity are</w:t>
      </w:r>
      <w:r w:rsidRPr="00C52747">
        <w:rPr>
          <w:sz w:val="16"/>
        </w:rPr>
        <w:t xml:space="preserve"> just </w:t>
      </w:r>
      <w:r w:rsidRPr="00C52747">
        <w:rPr>
          <w:rStyle w:val="StyleUnderline"/>
        </w:rPr>
        <w:t>the way we</w:t>
      </w:r>
      <w:r w:rsidRPr="00C52747">
        <w:rPr>
          <w:sz w:val="16"/>
        </w:rPr>
        <w:t xml:space="preserve"> tend to </w:t>
      </w:r>
      <w:r w:rsidRPr="00C52747">
        <w:rPr>
          <w:rStyle w:val="StyleUnderline"/>
        </w:rPr>
        <w:t>marshal ourselves into opposing groups around them</w:t>
      </w:r>
      <w:r w:rsidRPr="00C52747">
        <w:rPr>
          <w:sz w:val="16"/>
        </w:rPr>
        <w:t xml:space="preserve">. Peter </w:t>
      </w:r>
      <w:proofErr w:type="spellStart"/>
      <w:r w:rsidRPr="00C52747">
        <w:rPr>
          <w:sz w:val="16"/>
        </w:rPr>
        <w:t>Gleick’s</w:t>
      </w:r>
      <w:proofErr w:type="spellEnd"/>
      <w:r w:rsidRPr="00C52747">
        <w:rPr>
          <w:sz w:val="16"/>
        </w:rPr>
        <w:t xml:space="preserve"> work on water conflicts lends substance to the warnings of two UN chiefs, Boutros Boutros-Ghali and Ban Ki-Moon, of the increased danger of wars breaking out over this indispensable resource as scarcity takes hold. ‘Food wars’ (including so-called ‘fish wars’) have erupted on numerous occasions in Africa—where the Rwandan genocide and drawn-out bloody conflicts in Darfur and the Horn of Africa are particular examples—but also in Central America and Asia (Messer et al. 1998). These </w:t>
      </w:r>
      <w:r w:rsidRPr="00C52747">
        <w:rPr>
          <w:rStyle w:val="StyleUnderline"/>
        </w:rPr>
        <w:t>fights are almost always over</w:t>
      </w:r>
      <w:r w:rsidRPr="00C52747">
        <w:rPr>
          <w:sz w:val="16"/>
        </w:rPr>
        <w:t xml:space="preserve"> the </w:t>
      </w:r>
      <w:r w:rsidRPr="00C52747">
        <w:rPr>
          <w:rStyle w:val="StyleUnderline"/>
        </w:rPr>
        <w:t xml:space="preserve">fundamentals of human survival and tend to originate as </w:t>
      </w:r>
      <w:r w:rsidRPr="00C52747">
        <w:rPr>
          <w:rStyle w:val="Emphasis"/>
          <w:highlight w:val="green"/>
        </w:rPr>
        <w:t>civil</w:t>
      </w:r>
      <w:r w:rsidRPr="00C52747">
        <w:rPr>
          <w:rStyle w:val="StyleUnderline"/>
          <w:highlight w:val="green"/>
        </w:rPr>
        <w:t xml:space="preserve"> </w:t>
      </w:r>
      <w:r w:rsidRPr="00C52747">
        <w:rPr>
          <w:rStyle w:val="Emphasis"/>
          <w:highlight w:val="green"/>
        </w:rPr>
        <w:t>conflicts</w:t>
      </w:r>
      <w:r w:rsidRPr="00C52747">
        <w:rPr>
          <w:rStyle w:val="StyleUnderline"/>
        </w:rPr>
        <w:t>, which</w:t>
      </w:r>
      <w:r w:rsidRPr="00C52747">
        <w:rPr>
          <w:sz w:val="16"/>
        </w:rPr>
        <w:t xml:space="preserve"> then </w:t>
      </w:r>
      <w:r w:rsidRPr="00C52747">
        <w:rPr>
          <w:rStyle w:val="Emphasis"/>
          <w:highlight w:val="green"/>
        </w:rPr>
        <w:t>spiral</w:t>
      </w:r>
      <w:r w:rsidRPr="00C52747">
        <w:rPr>
          <w:rStyle w:val="Emphasis"/>
        </w:rPr>
        <w:t xml:space="preserve"> out of control</w:t>
      </w:r>
      <w:r w:rsidRPr="00C52747">
        <w:rPr>
          <w:rStyle w:val="StyleUnderline"/>
        </w:rPr>
        <w:t xml:space="preserve"> </w:t>
      </w:r>
      <w:r w:rsidRPr="00C52747">
        <w:rPr>
          <w:rStyle w:val="Emphasis"/>
          <w:highlight w:val="green"/>
        </w:rPr>
        <w:t>to embroil</w:t>
      </w:r>
      <w:r w:rsidRPr="00C52747">
        <w:rPr>
          <w:rStyle w:val="Emphasis"/>
        </w:rPr>
        <w:t xml:space="preserve"> </w:t>
      </w:r>
      <w:proofErr w:type="spellStart"/>
      <w:r w:rsidRPr="00C52747">
        <w:rPr>
          <w:rStyle w:val="Emphasis"/>
        </w:rPr>
        <w:t>neighbour</w:t>
      </w:r>
      <w:proofErr w:type="spellEnd"/>
      <w:r w:rsidRPr="00C52747">
        <w:rPr>
          <w:rStyle w:val="Emphasis"/>
        </w:rPr>
        <w:t xml:space="preserve"> states and even</w:t>
      </w:r>
      <w:r w:rsidRPr="00C52747">
        <w:rPr>
          <w:sz w:val="16"/>
        </w:rPr>
        <w:t xml:space="preserve"> the </w:t>
      </w:r>
      <w:r w:rsidRPr="00C52747">
        <w:rPr>
          <w:rStyle w:val="Emphasis"/>
          <w:highlight w:val="green"/>
        </w:rPr>
        <w:t>superpowers</w:t>
      </w:r>
      <w:r w:rsidRPr="00C52747">
        <w:rPr>
          <w:rStyle w:val="Emphasis"/>
        </w:rPr>
        <w:t>.</w:t>
      </w:r>
    </w:p>
    <w:p w14:paraId="38B797C6" w14:textId="77777777" w:rsidR="00161544" w:rsidRPr="00C52747" w:rsidRDefault="00161544" w:rsidP="00161544">
      <w:pPr>
        <w:rPr>
          <w:sz w:val="16"/>
          <w:szCs w:val="16"/>
        </w:rPr>
      </w:pPr>
      <w:r w:rsidRPr="00C52747">
        <w:rPr>
          <w:sz w:val="16"/>
          <w:szCs w:val="16"/>
        </w:rPr>
        <w:t>From the depth of his experience as both a farmer and an international statesman, former US president Jimmy Carter observed that modern wars almost invariably begin in poor countries where resources and people are stressed— seldom in rich ones or in democracies. Writing in the International Herald Tribune, he said “The message is clear. There can be no peace until people have enough to eat. Hungry people are not peaceful people” (Carter 1999a).</w:t>
      </w:r>
    </w:p>
    <w:p w14:paraId="7646681C" w14:textId="77777777" w:rsidR="00161544" w:rsidRDefault="00161544" w:rsidP="00161544">
      <w:pPr>
        <w:rPr>
          <w:sz w:val="16"/>
        </w:rPr>
      </w:pPr>
      <w:r w:rsidRPr="00C52747">
        <w:rPr>
          <w:sz w:val="16"/>
        </w:rPr>
        <w:t xml:space="preserve">In the emerging era of resource instability, described in Chap. 3, </w:t>
      </w:r>
      <w:r w:rsidRPr="0027775B">
        <w:rPr>
          <w:rStyle w:val="StyleUnderline"/>
        </w:rPr>
        <w:t>the risk of war is liable to increase in proportion to the scarcity of essential resources</w:t>
      </w:r>
      <w:r w:rsidRPr="00C52747">
        <w:rPr>
          <w:sz w:val="16"/>
        </w:rPr>
        <w:t xml:space="preserve">, be they water, farm land, food itself, oil, gas or strategic minerals. The possibility </w:t>
      </w:r>
      <w:r w:rsidRPr="0027775B">
        <w:rPr>
          <w:rStyle w:val="StyleUnderline"/>
        </w:rPr>
        <w:t xml:space="preserve">that some of these </w:t>
      </w:r>
      <w:r w:rsidRPr="00C52747">
        <w:rPr>
          <w:rStyle w:val="StyleUnderline"/>
          <w:highlight w:val="green"/>
        </w:rPr>
        <w:t>conflicts</w:t>
      </w:r>
      <w:r w:rsidRPr="0027775B">
        <w:rPr>
          <w:rStyle w:val="StyleUnderline"/>
        </w:rPr>
        <w:t xml:space="preserve"> will </w:t>
      </w:r>
      <w:r w:rsidRPr="00C52747">
        <w:rPr>
          <w:rStyle w:val="StyleUnderline"/>
          <w:highlight w:val="green"/>
        </w:rPr>
        <w:t>involve</w:t>
      </w:r>
      <w:r w:rsidRPr="00C52747">
        <w:rPr>
          <w:sz w:val="16"/>
        </w:rPr>
        <w:t xml:space="preserve"> the discharge of </w:t>
      </w:r>
      <w:r w:rsidRPr="00C52747">
        <w:rPr>
          <w:rStyle w:val="Emphasis"/>
          <w:highlight w:val="green"/>
        </w:rPr>
        <w:t>c</w:t>
      </w:r>
      <w:r w:rsidRPr="00C52747">
        <w:rPr>
          <w:rStyle w:val="Emphasis"/>
        </w:rPr>
        <w:t xml:space="preserve">hemical, </w:t>
      </w:r>
      <w:r w:rsidRPr="00C52747">
        <w:rPr>
          <w:rStyle w:val="Emphasis"/>
          <w:highlight w:val="green"/>
        </w:rPr>
        <w:t>b</w:t>
      </w:r>
      <w:r w:rsidRPr="00C52747">
        <w:rPr>
          <w:rStyle w:val="Emphasis"/>
        </w:rPr>
        <w:t>iological o</w:t>
      </w:r>
      <w:r w:rsidRPr="00C52747">
        <w:rPr>
          <w:rStyle w:val="Emphasis"/>
          <w:highlight w:val="green"/>
        </w:rPr>
        <w:t>r n</w:t>
      </w:r>
      <w:r w:rsidRPr="00C52747">
        <w:rPr>
          <w:rStyle w:val="Emphasis"/>
        </w:rPr>
        <w:t xml:space="preserve">uclear </w:t>
      </w:r>
      <w:r w:rsidRPr="00C52747">
        <w:rPr>
          <w:rStyle w:val="Emphasis"/>
          <w:highlight w:val="green"/>
        </w:rPr>
        <w:t>weapons</w:t>
      </w:r>
      <w:r w:rsidRPr="0027775B">
        <w:rPr>
          <w:rStyle w:val="Emphasis"/>
        </w:rPr>
        <w:t xml:space="preserve"> cannot be discounted.</w:t>
      </w:r>
      <w:r w:rsidRPr="00C52747">
        <w:rPr>
          <w:sz w:val="16"/>
        </w:rPr>
        <w:t xml:space="preserve"> For example, in their Age of Consequences report, Kurt Campbell and colleagues at the US Center for Strategic and International Studies (CSIS) foreshadowed that with the famines and global disruption arising out of severe climate change (2.6 °C, in their scenario) “It is clear that </w:t>
      </w:r>
      <w:r w:rsidRPr="0027775B">
        <w:rPr>
          <w:rStyle w:val="Emphasis"/>
        </w:rPr>
        <w:t xml:space="preserve">even </w:t>
      </w:r>
      <w:r w:rsidRPr="00C52747">
        <w:rPr>
          <w:rStyle w:val="Emphasis"/>
          <w:highlight w:val="green"/>
        </w:rPr>
        <w:t>nuclear war cannot be excluded</w:t>
      </w:r>
      <w:r w:rsidRPr="0027775B">
        <w:rPr>
          <w:rStyle w:val="StyleUnderline"/>
        </w:rPr>
        <w:t xml:space="preserve"> as a</w:t>
      </w:r>
      <w:r w:rsidRPr="00C52747">
        <w:rPr>
          <w:sz w:val="16"/>
        </w:rPr>
        <w:t xml:space="preserve"> political </w:t>
      </w:r>
      <w:r w:rsidRPr="0027775B">
        <w:rPr>
          <w:rStyle w:val="StyleUnderline"/>
        </w:rPr>
        <w:t>consequence</w:t>
      </w:r>
      <w:r w:rsidRPr="00C52747">
        <w:rPr>
          <w:sz w:val="16"/>
        </w:rPr>
        <w:t xml:space="preserve">. Moreover, so-called </w:t>
      </w:r>
      <w:r w:rsidRPr="00C52747">
        <w:rPr>
          <w:rStyle w:val="StyleUnderline"/>
        </w:rPr>
        <w:t>“</w:t>
      </w:r>
      <w:r w:rsidRPr="00C52747">
        <w:rPr>
          <w:rStyle w:val="StyleUnderline"/>
          <w:highlight w:val="green"/>
        </w:rPr>
        <w:t>limited nuclear war</w:t>
      </w:r>
      <w:r w:rsidRPr="00C52747">
        <w:rPr>
          <w:rStyle w:val="StyleUnderline"/>
        </w:rPr>
        <w:t>”</w:t>
      </w:r>
      <w:r w:rsidRPr="00C52747">
        <w:rPr>
          <w:sz w:val="16"/>
        </w:rPr>
        <w:t xml:space="preserve"> in any part of the world </w:t>
      </w:r>
      <w:r w:rsidRPr="0027775B">
        <w:rPr>
          <w:rStyle w:val="StyleUnderline"/>
        </w:rPr>
        <w:t xml:space="preserve">can </w:t>
      </w:r>
      <w:r w:rsidRPr="00F16035">
        <w:rPr>
          <w:rStyle w:val="Emphasis"/>
          <w:highlight w:val="green"/>
        </w:rPr>
        <w:t>escalate</w:t>
      </w:r>
      <w:r w:rsidRPr="00C52747">
        <w:rPr>
          <w:rStyle w:val="StyleUnderline"/>
          <w:highlight w:val="green"/>
        </w:rPr>
        <w:t xml:space="preserve"> to</w:t>
      </w:r>
      <w:r w:rsidRPr="00C52747">
        <w:rPr>
          <w:sz w:val="16"/>
        </w:rPr>
        <w:t xml:space="preserve"> a</w:t>
      </w:r>
      <w:r w:rsidRPr="00C52747">
        <w:rPr>
          <w:rStyle w:val="StyleUnderline"/>
        </w:rPr>
        <w:t xml:space="preserve"> </w:t>
      </w:r>
      <w:r w:rsidRPr="00F16035">
        <w:rPr>
          <w:rStyle w:val="Emphasis"/>
          <w:highlight w:val="green"/>
        </w:rPr>
        <w:t>full-scale</w:t>
      </w:r>
      <w:r w:rsidRPr="00F16035">
        <w:rPr>
          <w:rStyle w:val="Emphasis"/>
        </w:rPr>
        <w:t xml:space="preserve"> nuclear </w:t>
      </w:r>
      <w:r w:rsidRPr="00F16035">
        <w:rPr>
          <w:rStyle w:val="Emphasis"/>
          <w:highlight w:val="green"/>
        </w:rPr>
        <w:t>exchange</w:t>
      </w:r>
      <w:r w:rsidRPr="00F16035">
        <w:rPr>
          <w:rStyle w:val="Emphasis"/>
        </w:rPr>
        <w:t xml:space="preserve"> among</w:t>
      </w:r>
      <w:r w:rsidRPr="00C52747">
        <w:rPr>
          <w:sz w:val="16"/>
        </w:rPr>
        <w:t xml:space="preserve"> the </w:t>
      </w:r>
      <w:r w:rsidRPr="00F16035">
        <w:rPr>
          <w:rStyle w:val="Emphasis"/>
        </w:rPr>
        <w:t>big nuclear powers</w:t>
      </w:r>
      <w:r w:rsidRPr="00C52747">
        <w:rPr>
          <w:sz w:val="16"/>
        </w:rPr>
        <w:t>.” With catastrophic change of 5° or more, “The probability of conflict between two destabilized nuclear powers would seem high.” Furthermore “</w:t>
      </w:r>
      <w:r w:rsidRPr="00C52747">
        <w:rPr>
          <w:rStyle w:val="StyleUnderline"/>
        </w:rPr>
        <w:t>Armed conflict between nations over resources</w:t>
      </w:r>
      <w:r w:rsidRPr="00C52747">
        <w:rPr>
          <w:sz w:val="16"/>
        </w:rPr>
        <w:t xml:space="preserve"> and even territory, such as the Nile and its tributaries, </w:t>
      </w:r>
      <w:r w:rsidRPr="00C52747">
        <w:rPr>
          <w:rStyle w:val="StyleUnderline"/>
        </w:rPr>
        <w:t>is likely, and nuclear war is possible</w:t>
      </w:r>
      <w:r w:rsidRPr="00C52747">
        <w:rPr>
          <w:sz w:val="16"/>
        </w:rPr>
        <w:t>” (Campbell et al. 2007).</w:t>
      </w:r>
    </w:p>
    <w:p w14:paraId="2429EE8E" w14:textId="77777777" w:rsidR="00161544" w:rsidRPr="00C52747" w:rsidRDefault="00161544" w:rsidP="00161544">
      <w:pPr>
        <w:rPr>
          <w:sz w:val="16"/>
        </w:rPr>
      </w:pPr>
    </w:p>
    <w:p w14:paraId="77B17B2D" w14:textId="77777777" w:rsidR="00161544" w:rsidRDefault="00161544" w:rsidP="00161544">
      <w:pPr>
        <w:pStyle w:val="Heading3"/>
      </w:pPr>
      <w:r>
        <w:t>Advantage 2</w:t>
      </w:r>
    </w:p>
    <w:p w14:paraId="6ECF5306" w14:textId="77777777" w:rsidR="00161544" w:rsidRDefault="00161544" w:rsidP="00161544">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22B0F9C1" w14:textId="77777777" w:rsidR="00161544" w:rsidRDefault="00161544" w:rsidP="00161544">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7A6A1C3A" w14:textId="77777777" w:rsidR="00161544" w:rsidRPr="0039668A" w:rsidRDefault="00161544" w:rsidP="00161544">
      <w:pPr>
        <w:rPr>
          <w:rStyle w:val="StyleUnderline"/>
        </w:rPr>
      </w:pPr>
      <w:r w:rsidRPr="00E04AB6">
        <w:rPr>
          <w:sz w:val="16"/>
        </w:rPr>
        <w:t xml:space="preserve">Last month, </w:t>
      </w:r>
      <w:r w:rsidRPr="00E04AB6">
        <w:rPr>
          <w:rStyle w:val="StyleUnderline"/>
        </w:rPr>
        <w:t>the UN General Assembly First Committee</w:t>
      </w:r>
      <w:r w:rsidRPr="00E04AB6">
        <w:rPr>
          <w:sz w:val="16"/>
        </w:rPr>
        <w:t xml:space="preserve">, responsible for international security, </w:t>
      </w:r>
      <w:r w:rsidRPr="00E04AB6">
        <w:rPr>
          <w:rStyle w:val="StyleUnderline"/>
        </w:rPr>
        <w:t>approved a compromise resolution that sets into motion a new</w:t>
      </w:r>
      <w:r w:rsidRPr="00E04AB6">
        <w:rPr>
          <w:sz w:val="16"/>
        </w:rPr>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rPr>
          <w:sz w:val="16"/>
        </w:rPr>
        <w:t xml:space="preserve">, including the United States, </w:t>
      </w:r>
      <w:r w:rsidRPr="00C82757">
        <w:rPr>
          <w:rStyle w:val="Emphasis"/>
          <w:highlight w:val="green"/>
        </w:rPr>
        <w:t>provide leadership,</w:t>
      </w:r>
      <w:r w:rsidRPr="00C82757">
        <w:rPr>
          <w:sz w:val="16"/>
          <w:highlight w:val="green"/>
        </w:rPr>
        <w:t xml:space="preserve"> </w:t>
      </w:r>
      <w:r w:rsidRPr="00C82757">
        <w:rPr>
          <w:rStyle w:val="StyleUnderline"/>
          <w:highlight w:val="green"/>
        </w:rPr>
        <w:t>the initiative coul</w:t>
      </w:r>
      <w:r w:rsidRPr="00E04AB6">
        <w:rPr>
          <w:rStyle w:val="StyleUnderline"/>
        </w:rPr>
        <w:t xml:space="preserve">d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rPr>
          <w:sz w:val="16"/>
        </w:rPr>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53C9E956" w14:textId="77777777" w:rsidR="00161544" w:rsidRPr="00E04AB6" w:rsidRDefault="00161544" w:rsidP="00161544">
      <w:pPr>
        <w:rPr>
          <w:sz w:val="16"/>
        </w:rPr>
      </w:pPr>
      <w:r w:rsidRPr="0039668A">
        <w:rPr>
          <w:rStyle w:val="StyleUnderline"/>
        </w:rPr>
        <w:t>A core rationale for the resolution</w:t>
      </w:r>
      <w:r w:rsidRPr="00E04AB6">
        <w:rPr>
          <w:sz w:val="16"/>
        </w:rPr>
        <w:t xml:space="preserve">, which was </w:t>
      </w:r>
      <w:r w:rsidRPr="00E04AB6">
        <w:rPr>
          <w:rStyle w:val="StyleUnderline"/>
        </w:rPr>
        <w:t>sponsored by the United Kingdom</w:t>
      </w:r>
      <w:r w:rsidRPr="00E04AB6">
        <w:rPr>
          <w:sz w:val="16"/>
        </w:rPr>
        <w:t xml:space="preserve">, </w:t>
      </w:r>
      <w:r w:rsidRPr="0039668A">
        <w:rPr>
          <w:rStyle w:val="StyleUnderline"/>
        </w:rPr>
        <w:t>is</w:t>
      </w:r>
      <w:r w:rsidRPr="00E04AB6">
        <w:rPr>
          <w:sz w:val="16"/>
        </w:rPr>
        <w:t xml:space="preserve"> “</w:t>
      </w:r>
      <w:r w:rsidRPr="0039668A">
        <w:rPr>
          <w:rStyle w:val="StyleUnderline"/>
        </w:rPr>
        <w:t>that</w:t>
      </w:r>
      <w:r w:rsidRPr="00E04AB6">
        <w:rPr>
          <w:sz w:val="16"/>
        </w:rPr>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rPr>
          <w:sz w:val="16"/>
        </w:rPr>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collision</w:t>
      </w:r>
      <w:r w:rsidRPr="00C82757">
        <w:rPr>
          <w:rStyle w:val="Emphasis"/>
        </w:rPr>
        <w:t>s</w:t>
      </w:r>
      <w:r w:rsidRPr="00C82757">
        <w:rPr>
          <w:rStyle w:val="StyleUnderline"/>
          <w:highlight w:val="green"/>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sz w:val="16"/>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rPr>
          <w:sz w:val="16"/>
        </w:rPr>
        <w:t>”</w:t>
      </w:r>
    </w:p>
    <w:p w14:paraId="04096349" w14:textId="77777777" w:rsidR="00161544" w:rsidRPr="0039668A" w:rsidRDefault="00161544" w:rsidP="00161544">
      <w:pPr>
        <w:rPr>
          <w:rStyle w:val="StyleUnderline"/>
        </w:rPr>
      </w:pPr>
      <w:r w:rsidRPr="0039668A">
        <w:rPr>
          <w:sz w:val="16"/>
        </w:rPr>
        <w:t xml:space="preserve">As if to underscore the threat posed by ASAT weapons, </w:t>
      </w:r>
      <w:r w:rsidRPr="0039668A">
        <w:rPr>
          <w:rStyle w:val="StyleUnderline"/>
        </w:rPr>
        <w:t xml:space="preserve">on Nov. 15, Russia launched an interceptor from its </w:t>
      </w:r>
      <w:proofErr w:type="spellStart"/>
      <w:r w:rsidRPr="0039668A">
        <w:rPr>
          <w:rStyle w:val="StyleUnderline"/>
        </w:rPr>
        <w:t>Nudol</w:t>
      </w:r>
      <w:proofErr w:type="spellEnd"/>
      <w:r w:rsidRPr="0039668A">
        <w:rPr>
          <w:rStyle w:val="StyleUnderline"/>
        </w:rPr>
        <w:t xml:space="preserve"> ground-based ASAT system to destroy one of its own aging satellites in low Earth orbit. The collision created at least 1,500 pieces of trackable debris that will pose a threat to orbiting objects for years to come.</w:t>
      </w:r>
    </w:p>
    <w:p w14:paraId="77328F3A" w14:textId="77777777" w:rsidR="00161544" w:rsidRPr="0039668A" w:rsidRDefault="00161544" w:rsidP="00161544">
      <w:pPr>
        <w:rPr>
          <w:sz w:val="16"/>
        </w:rPr>
      </w:pPr>
      <w:r w:rsidRPr="0039668A">
        <w:rPr>
          <w:sz w:val="16"/>
        </w:rPr>
        <w:t xml:space="preserve">Russia is not the only nation to act in such an irresponsible manner. </w:t>
      </w:r>
      <w:r w:rsidRPr="0039668A">
        <w:rPr>
          <w:rStyle w:val="StyleUnderline"/>
        </w:rPr>
        <w:t>China, the United States, and India</w:t>
      </w:r>
      <w:r w:rsidRPr="0039668A">
        <w:rPr>
          <w:sz w:val="16"/>
        </w:rPr>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rPr>
          <w:sz w:val="16"/>
        </w:rPr>
        <w:t xml:space="preserve"> SC-19 </w:t>
      </w:r>
      <w:r w:rsidRPr="0039668A">
        <w:rPr>
          <w:rStyle w:val="StyleUnderline"/>
        </w:rPr>
        <w:t>ballistic missile to destroy a weather satellite. In 2008, the United States used a</w:t>
      </w:r>
      <w:r w:rsidRPr="0039668A">
        <w:rPr>
          <w:sz w:val="16"/>
        </w:rPr>
        <w:t xml:space="preserve"> modified ship-based </w:t>
      </w:r>
      <w:r w:rsidRPr="0039668A">
        <w:rPr>
          <w:rStyle w:val="StyleUnderline"/>
        </w:rPr>
        <w:t>SM-3 missile defense interceptor to destroy a failed U.S. intelligence satellite. In 2019, India used a ground-based</w:t>
      </w:r>
      <w:r w:rsidRPr="0039668A">
        <w:rPr>
          <w:sz w:val="16"/>
        </w:rPr>
        <w:t xml:space="preserve"> Prithvi </w:t>
      </w:r>
      <w:r w:rsidRPr="0039668A">
        <w:rPr>
          <w:rStyle w:val="StyleUnderline"/>
        </w:rPr>
        <w:t>ballistic missile to destroy one of its own target satellites</w:t>
      </w:r>
      <w:r w:rsidRPr="0039668A">
        <w:rPr>
          <w:sz w:val="16"/>
        </w:rPr>
        <w:t>.</w:t>
      </w:r>
    </w:p>
    <w:p w14:paraId="69ADAE9C" w14:textId="77777777" w:rsidR="00161544" w:rsidRPr="0039668A" w:rsidRDefault="00161544" w:rsidP="00161544">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rPr>
          <w:sz w:val="16"/>
        </w:rPr>
        <w:t xml:space="preserve"> all but </w:t>
      </w:r>
      <w:r w:rsidRPr="00C82757">
        <w:rPr>
          <w:rStyle w:val="Emphasis"/>
          <w:highlight w:val="green"/>
        </w:rPr>
        <w:t>certain</w:t>
      </w:r>
      <w:r w:rsidRPr="0039668A">
        <w:rPr>
          <w:rStyle w:val="Emphasis"/>
        </w:rPr>
        <w:t>.</w:t>
      </w:r>
    </w:p>
    <w:p w14:paraId="47109154" w14:textId="77777777" w:rsidR="00161544" w:rsidRPr="00E04AB6" w:rsidRDefault="00161544" w:rsidP="00161544">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61A42A9D" w14:textId="77777777" w:rsidR="00161544" w:rsidRPr="00C33420" w:rsidRDefault="00161544" w:rsidP="00161544">
      <w:pPr>
        <w:rPr>
          <w:sz w:val="16"/>
          <w:szCs w:val="16"/>
        </w:rPr>
      </w:pPr>
      <w:r w:rsidRPr="00C33420">
        <w:rPr>
          <w:sz w:val="16"/>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w:t>
      </w:r>
      <w:proofErr w:type="spellStart"/>
      <w:r w:rsidRPr="00C33420">
        <w:rPr>
          <w:sz w:val="16"/>
          <w:szCs w:val="16"/>
        </w:rPr>
        <w:t>Nudol</w:t>
      </w:r>
      <w:proofErr w:type="spellEnd"/>
      <w:r w:rsidRPr="00C33420">
        <w:rPr>
          <w:sz w:val="16"/>
          <w:szCs w:val="16"/>
        </w:rPr>
        <w:t xml:space="preserve"> system, which flies a suborbital trajectory, would not be a violation. But their proposed ban would restrict potential U.S. efforts to develop space-based missile defense interceptors while allowing suborbital ASAT capabilities.</w:t>
      </w:r>
    </w:p>
    <w:p w14:paraId="7203C6D6" w14:textId="77777777" w:rsidR="00161544" w:rsidRPr="00C33420" w:rsidRDefault="00161544" w:rsidP="00161544">
      <w:pPr>
        <w:rPr>
          <w:sz w:val="16"/>
        </w:rPr>
      </w:pPr>
      <w:r w:rsidRPr="00C33420">
        <w:rPr>
          <w:sz w:val="16"/>
        </w:rPr>
        <w:t xml:space="preserve">For years, </w:t>
      </w:r>
      <w:r w:rsidRPr="00E04AB6">
        <w:rPr>
          <w:rStyle w:val="StyleUnderline"/>
        </w:rPr>
        <w:t>the United States has been wary of</w:t>
      </w:r>
      <w:r w:rsidRPr="00C33420">
        <w:rPr>
          <w:sz w:val="16"/>
        </w:rPr>
        <w:t xml:space="preserve"> any </w:t>
      </w:r>
      <w:r w:rsidRPr="00E04AB6">
        <w:rPr>
          <w:rStyle w:val="StyleUnderline"/>
        </w:rPr>
        <w:t>legally binding restrictions on ASAT systems</w:t>
      </w:r>
      <w:r w:rsidRPr="00C33420">
        <w:rPr>
          <w:sz w:val="16"/>
        </w:rPr>
        <w:t xml:space="preserve"> in part </w:t>
      </w:r>
      <w:r w:rsidRPr="00E04AB6">
        <w:rPr>
          <w:rStyle w:val="StyleUnderline"/>
        </w:rPr>
        <w:t>because they might restrict U.S. ground-based missile defense capabilities</w:t>
      </w:r>
      <w:r w:rsidRPr="00C33420">
        <w:rPr>
          <w:sz w:val="16"/>
        </w:rPr>
        <w:t xml:space="preserve"> or a possible space-based kinetic anti-missile system that could involve a number of orbiting interceptors that provide a thin defense against intercontinental missiles.</w:t>
      </w:r>
    </w:p>
    <w:p w14:paraId="15EFFEF9" w14:textId="77777777" w:rsidR="00161544" w:rsidRPr="00E04AB6" w:rsidRDefault="00161544" w:rsidP="00161544">
      <w:pPr>
        <w:rPr>
          <w:sz w:val="16"/>
        </w:rPr>
      </w:pPr>
      <w:r w:rsidRPr="00E04AB6">
        <w:rPr>
          <w:sz w:val="16"/>
        </w:rPr>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rPr>
          <w:sz w:val="16"/>
        </w:rPr>
        <w:t xml:space="preserve"> “</w:t>
      </w:r>
      <w:r w:rsidRPr="00C82757">
        <w:rPr>
          <w:rStyle w:val="Emphasis"/>
          <w:highlight w:val="green"/>
        </w:rPr>
        <w:t>will lead in promoting shared norms on space</w:t>
      </w:r>
      <w:r w:rsidRPr="00E04AB6">
        <w:rPr>
          <w:sz w:val="16"/>
        </w:rPr>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rPr>
          <w:sz w:val="16"/>
        </w:rPr>
        <w:t xml:space="preserve"> “</w:t>
      </w:r>
      <w:r w:rsidRPr="00C82757">
        <w:rPr>
          <w:rStyle w:val="Emphasis"/>
          <w:highlight w:val="green"/>
        </w:rPr>
        <w:t>proposals</w:t>
      </w:r>
      <w:r w:rsidRPr="00E04AB6">
        <w:rPr>
          <w:sz w:val="16"/>
        </w:rPr>
        <w:t xml:space="preserve"> and concepts </w:t>
      </w:r>
      <w:r w:rsidRPr="00C82757">
        <w:rPr>
          <w:rStyle w:val="Emphasis"/>
          <w:highlight w:val="green"/>
        </w:rPr>
        <w:t>for</w:t>
      </w:r>
      <w:r w:rsidRPr="00E04AB6">
        <w:rPr>
          <w:rStyle w:val="Emphasis"/>
        </w:rPr>
        <w:t xml:space="preserve"> </w:t>
      </w:r>
      <w:r w:rsidRPr="00C82757">
        <w:rPr>
          <w:rStyle w:val="Emphasis"/>
          <w:highlight w:val="green"/>
        </w:rPr>
        <w:t>arms control</w:t>
      </w:r>
      <w:r w:rsidRPr="00E04AB6">
        <w:rPr>
          <w:rStyle w:val="Emphasis"/>
        </w:rPr>
        <w:t xml:space="preserve"> measures</w:t>
      </w:r>
      <w:r w:rsidRPr="00E04AB6">
        <w:rPr>
          <w:sz w:val="16"/>
        </w:rPr>
        <w:t xml:space="preserve"> if they are equitable, effectively verifiable, and enhance the national security of the United States and its allies.”</w:t>
      </w:r>
    </w:p>
    <w:p w14:paraId="33155A6B" w14:textId="77777777" w:rsidR="00161544" w:rsidRPr="00E04AB6" w:rsidRDefault="00161544" w:rsidP="00161544">
      <w:pPr>
        <w:rPr>
          <w:sz w:val="16"/>
          <w:szCs w:val="16"/>
        </w:rPr>
      </w:pPr>
      <w:r w:rsidRPr="00E04AB6">
        <w:rPr>
          <w:sz w:val="16"/>
          <w:szCs w:val="16"/>
        </w:rPr>
        <w:t xml:space="preserve">Curiously, although Beijing and Moscow voted “no” on the UK resolution for the working group on preventing an arms race in outer space, they refrained from pushing for discussions in </w:t>
      </w:r>
      <w:proofErr w:type="gramStart"/>
      <w:r w:rsidRPr="00E04AB6">
        <w:rPr>
          <w:sz w:val="16"/>
          <w:szCs w:val="16"/>
        </w:rPr>
        <w:t>a</w:t>
      </w:r>
      <w:proofErr w:type="gramEnd"/>
      <w:r w:rsidRPr="00E04AB6">
        <w:rPr>
          <w:sz w:val="16"/>
          <w:szCs w:val="16"/>
        </w:rPr>
        <w:t xml:space="preserve">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553A8B0B" w14:textId="77777777" w:rsidR="00161544" w:rsidRPr="00E04AB6" w:rsidRDefault="00161544" w:rsidP="00161544">
      <w:pPr>
        <w:rPr>
          <w:sz w:val="16"/>
          <w:szCs w:val="16"/>
        </w:rPr>
      </w:pPr>
      <w:r w:rsidRPr="00E04AB6">
        <w:rPr>
          <w:sz w:val="16"/>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41F50C79" w14:textId="77777777" w:rsidR="00161544" w:rsidRPr="00E04AB6" w:rsidRDefault="00161544" w:rsidP="00161544">
      <w:pPr>
        <w:rPr>
          <w:sz w:val="16"/>
        </w:rPr>
      </w:pPr>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rPr>
          <w:sz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70EC51E0" w14:textId="77777777" w:rsidR="00161544" w:rsidRPr="00E04AB6" w:rsidRDefault="00161544" w:rsidP="00161544">
      <w:pPr>
        <w:rPr>
          <w:rStyle w:val="StyleUnderline"/>
        </w:rPr>
      </w:pPr>
      <w:r w:rsidRPr="00E04AB6">
        <w:rPr>
          <w:sz w:val="16"/>
        </w:rPr>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350DE900" w14:textId="77777777" w:rsidR="00161544" w:rsidRDefault="00161544" w:rsidP="00161544">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71B06AC1" w14:textId="77777777" w:rsidR="00161544" w:rsidRPr="00460943" w:rsidRDefault="00161544" w:rsidP="00161544">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17FC7270" w14:textId="77777777" w:rsidR="00161544" w:rsidRPr="00460943" w:rsidRDefault="00161544" w:rsidP="00161544">
      <w:pPr>
        <w:rPr>
          <w:sz w:val="16"/>
        </w:rPr>
      </w:pPr>
      <w:r w:rsidRPr="00460943">
        <w:rPr>
          <w:sz w:val="16"/>
        </w:rPr>
        <w:t xml:space="preserve">For the foreseeable future, </w:t>
      </w:r>
      <w:r w:rsidRPr="00460943">
        <w:rPr>
          <w:rStyle w:val="StyleUnderline"/>
        </w:rPr>
        <w:t>military tensions between the U</w:t>
      </w:r>
      <w:r w:rsidRPr="00460943">
        <w:rPr>
          <w:sz w:val="16"/>
        </w:rPr>
        <w:t xml:space="preserve">nited </w:t>
      </w:r>
      <w:r w:rsidRPr="00460943">
        <w:rPr>
          <w:rStyle w:val="StyleUnderline"/>
        </w:rPr>
        <w:t>S</w:t>
      </w:r>
      <w:r w:rsidRPr="00460943">
        <w:rPr>
          <w:sz w:val="16"/>
        </w:rPr>
        <w:t xml:space="preserve">tates, </w:t>
      </w:r>
      <w:r w:rsidRPr="00460943">
        <w:rPr>
          <w:rStyle w:val="StyleUnderline"/>
        </w:rPr>
        <w:t>China, and Russia are likely to remain high, as are those between China and India.</w:t>
      </w:r>
      <w:r w:rsidRPr="00460943">
        <w:rPr>
          <w:sz w:val="16"/>
        </w:rPr>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rPr>
          <w:sz w:val="16"/>
        </w:rPr>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rPr>
          <w:sz w:val="16"/>
        </w:rPr>
        <w:t>, or approaching it very closely.</w:t>
      </w:r>
    </w:p>
    <w:p w14:paraId="4ABF0422" w14:textId="77777777" w:rsidR="00161544" w:rsidRPr="009B55FF" w:rsidRDefault="00161544" w:rsidP="00161544">
      <w:pPr>
        <w:rPr>
          <w:rStyle w:val="StyleUnderline"/>
        </w:rPr>
      </w:pPr>
      <w:r w:rsidRPr="00460943">
        <w:rPr>
          <w:rStyle w:val="StyleUnderline"/>
        </w:rPr>
        <w:t>The U</w:t>
      </w:r>
      <w:r w:rsidRPr="009B55FF">
        <w:rPr>
          <w:sz w:val="16"/>
        </w:rPr>
        <w:t xml:space="preserve">nited </w:t>
      </w:r>
      <w:r w:rsidRPr="00460943">
        <w:rPr>
          <w:rStyle w:val="StyleUnderline"/>
        </w:rPr>
        <w:t>S</w:t>
      </w:r>
      <w:r w:rsidRPr="009B55FF">
        <w:rPr>
          <w:sz w:val="16"/>
        </w:rPr>
        <w:t xml:space="preserve">tates </w:t>
      </w:r>
      <w:r w:rsidRPr="00460943">
        <w:rPr>
          <w:rStyle w:val="StyleUnderline"/>
        </w:rPr>
        <w:t>and Russia continue to retain large nuclear arsenals on high alert</w:t>
      </w:r>
      <w:proofErr w:type="gramStart"/>
      <w:r w:rsidRPr="009B55FF">
        <w:rPr>
          <w:sz w:val="16"/>
        </w:rPr>
        <w:t>1 .</w:t>
      </w:r>
      <w:proofErr w:type="gramEnd"/>
      <w:r w:rsidRPr="009B55FF">
        <w:rPr>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rPr>
          <w:sz w:val="16"/>
        </w:rPr>
        <w:t xml:space="preserve"> reportedly considering </w:t>
      </w:r>
      <w:r w:rsidRPr="009B55FF">
        <w:rPr>
          <w:rStyle w:val="StyleUnderline"/>
        </w:rPr>
        <w:t>increasing the size, capacity and alert status of its nuclear weapons</w:t>
      </w:r>
      <w:r w:rsidRPr="009B55FF">
        <w:rPr>
          <w:sz w:val="16"/>
        </w:rPr>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rPr>
          <w:sz w:val="16"/>
        </w:rPr>
        <w:t xml:space="preserve"> have or </w:t>
      </w:r>
      <w:r w:rsidRPr="009B55FF">
        <w:rPr>
          <w:rStyle w:val="StyleUnderline"/>
        </w:rPr>
        <w:t xml:space="preserve">are pursuing </w:t>
      </w:r>
      <w:r w:rsidRPr="00C82757">
        <w:rPr>
          <w:rStyle w:val="Emphasis"/>
          <w:highlight w:val="green"/>
        </w:rPr>
        <w:t>missile defense technologies</w:t>
      </w:r>
      <w:r w:rsidRPr="009B55FF">
        <w:rPr>
          <w:sz w:val="16"/>
        </w:rPr>
        <w:t xml:space="preserve"> that are </w:t>
      </w:r>
      <w:r w:rsidRPr="009B55FF">
        <w:rPr>
          <w:rStyle w:val="StyleUnderline"/>
        </w:rPr>
        <w:t>important both in the nuclear realm but in space issues, since missile defenses</w:t>
      </w:r>
      <w:r w:rsidRPr="009B55FF">
        <w:rPr>
          <w:sz w:val="16"/>
        </w:rPr>
        <w:t xml:space="preserve"> present </w:t>
      </w:r>
      <w:r w:rsidRPr="00C82757">
        <w:rPr>
          <w:rStyle w:val="StyleUnderline"/>
          <w:highlight w:val="green"/>
        </w:rPr>
        <w:t>demonstrated</w:t>
      </w:r>
      <w:r w:rsidRPr="009B55FF">
        <w:rPr>
          <w:sz w:val="16"/>
        </w:rPr>
        <w:t xml:space="preserve"> or inherent </w:t>
      </w:r>
      <w:r w:rsidRPr="00C82757">
        <w:rPr>
          <w:rStyle w:val="StyleUnderline"/>
          <w:highlight w:val="green"/>
        </w:rPr>
        <w:t>antisatellite capabilities.</w:t>
      </w:r>
    </w:p>
    <w:p w14:paraId="1D0E7734" w14:textId="77777777" w:rsidR="00161544" w:rsidRPr="009B55FF" w:rsidRDefault="00161544" w:rsidP="00161544">
      <w:pPr>
        <w:rPr>
          <w:sz w:val="16"/>
        </w:rPr>
      </w:pPr>
      <w:proofErr w:type="gramStart"/>
      <w:r w:rsidRPr="009B55FF">
        <w:rPr>
          <w:sz w:val="16"/>
        </w:rPr>
        <w:t>Thus</w:t>
      </w:r>
      <w:proofErr w:type="gramEnd"/>
      <w:r w:rsidRPr="009B55FF">
        <w:rPr>
          <w:sz w:val="16"/>
        </w:rPr>
        <w:t xml:space="preserve"> </w:t>
      </w:r>
      <w:r w:rsidRPr="009B55FF">
        <w:rPr>
          <w:rStyle w:val="StyleUnderline"/>
        </w:rPr>
        <w:t>it is critical to ensure that in times of tension, no actor escalates</w:t>
      </w:r>
      <w:r w:rsidRPr="009B55FF">
        <w:rPr>
          <w:sz w:val="16"/>
        </w:rPr>
        <w:t xml:space="preserve"> the crisis </w:t>
      </w:r>
      <w:r w:rsidRPr="009B55FF">
        <w:rPr>
          <w:rStyle w:val="StyleUnderline"/>
        </w:rPr>
        <w:t>inadvertently</w:t>
      </w:r>
      <w:r w:rsidRPr="009B55FF">
        <w:rPr>
          <w:sz w:val="16"/>
        </w:rPr>
        <w:t xml:space="preserve"> or against their better judgment, and that misperception does not play an important role in the initiation or progress of the crisis. And </w:t>
      </w:r>
      <w:proofErr w:type="gramStart"/>
      <w:r w:rsidRPr="009B55FF">
        <w:rPr>
          <w:sz w:val="16"/>
        </w:rPr>
        <w:t>that hostilities</w:t>
      </w:r>
      <w:proofErr w:type="gramEnd"/>
      <w:r w:rsidRPr="009B55FF">
        <w:rPr>
          <w:sz w:val="16"/>
        </w:rPr>
        <w:t xml:space="preserve">, if initiated, resolve as quickly as possible. Thomas </w:t>
      </w:r>
      <w:proofErr w:type="gramStart"/>
      <w:r w:rsidRPr="009B55FF">
        <w:rPr>
          <w:sz w:val="16"/>
        </w:rPr>
        <w:t>Schelling‘</w:t>
      </w:r>
      <w:proofErr w:type="gramEnd"/>
      <w:r w:rsidRPr="009B55FF">
        <w:rPr>
          <w:sz w:val="16"/>
        </w:rPr>
        <w:t>s encapsulated an aspect of this idea in his landmark work this way:</w:t>
      </w:r>
    </w:p>
    <w:p w14:paraId="4EFFBA1D" w14:textId="77777777" w:rsidR="00161544" w:rsidRPr="009B55FF" w:rsidRDefault="00161544" w:rsidP="00161544">
      <w:pPr>
        <w:ind w:left="720"/>
        <w:rPr>
          <w:sz w:val="16"/>
          <w:szCs w:val="16"/>
        </w:rPr>
      </w:pPr>
      <w:r w:rsidRPr="009B55FF">
        <w:rPr>
          <w:sz w:val="16"/>
          <w:szCs w:val="16"/>
        </w:rPr>
        <w:t xml:space="preserve">This is the problem of surprise attack. If surprise carries an advantage, it is </w:t>
      </w:r>
      <w:proofErr w:type="spellStart"/>
      <w:r w:rsidRPr="009B55FF">
        <w:rPr>
          <w:sz w:val="16"/>
          <w:szCs w:val="16"/>
        </w:rPr>
        <w:t>worth while</w:t>
      </w:r>
      <w:proofErr w:type="spellEnd"/>
      <w:r w:rsidRPr="009B55FF">
        <w:rPr>
          <w:sz w:val="16"/>
          <w:szCs w:val="16"/>
        </w:rPr>
        <w:t xml:space="preserve"> [sic] to avert it by striking first. Fear that the other may be about to strike in the mistaken belief that we are about to strike gives us a motive for striking, and so justifies the </w:t>
      </w:r>
      <w:proofErr w:type="gramStart"/>
      <w:r w:rsidRPr="009B55FF">
        <w:rPr>
          <w:sz w:val="16"/>
          <w:szCs w:val="16"/>
        </w:rPr>
        <w:t>other‘</w:t>
      </w:r>
      <w:proofErr w:type="gramEnd"/>
      <w:r w:rsidRPr="009B55FF">
        <w:rPr>
          <w:sz w:val="16"/>
          <w:szCs w:val="16"/>
        </w:rPr>
        <w:t xml:space="preserve">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 w:val="16"/>
          <w:szCs w:val="16"/>
        </w:rPr>
        <w:t>he</w:t>
      </w:r>
      <w:r w:rsidRPr="009B55FF">
        <w:rPr>
          <w:sz w:val="16"/>
          <w:szCs w:val="16"/>
        </w:rPr>
        <w:t xml:space="preserve"> think we think </w:t>
      </w:r>
      <w:proofErr w:type="gramStart"/>
      <w:r w:rsidRPr="009B55FF">
        <w:rPr>
          <w:strike/>
          <w:sz w:val="16"/>
          <w:szCs w:val="16"/>
        </w:rPr>
        <w:t>he</w:t>
      </w:r>
      <w:r w:rsidRPr="009B55FF">
        <w:rPr>
          <w:sz w:val="16"/>
          <w:szCs w:val="16"/>
        </w:rPr>
        <w:t>‘</w:t>
      </w:r>
      <w:proofErr w:type="gramEnd"/>
      <w:r w:rsidRPr="009B55FF">
        <w:rPr>
          <w:sz w:val="16"/>
          <w:szCs w:val="16"/>
        </w:rPr>
        <w:t>ll attack; so he thinks we will; so he will; so we must.6</w:t>
      </w:r>
    </w:p>
    <w:p w14:paraId="4393DB87" w14:textId="77777777" w:rsidR="00161544" w:rsidRPr="009B55FF" w:rsidRDefault="00161544" w:rsidP="00161544">
      <w:pPr>
        <w:rPr>
          <w:sz w:val="16"/>
          <w:szCs w:val="16"/>
        </w:rPr>
      </w:pPr>
      <w:r w:rsidRPr="009B55FF">
        <w:rPr>
          <w:sz w:val="16"/>
          <w:szCs w:val="16"/>
        </w:rPr>
        <w:t xml:space="preserve">This suggests that it is important to make the advantage of surprise attack negligible and the disadvantages as great as possible, to make sure that all actors understand this, and to make sure that actors have as clear an understanding of each </w:t>
      </w:r>
      <w:proofErr w:type="gramStart"/>
      <w:r w:rsidRPr="009B55FF">
        <w:rPr>
          <w:sz w:val="16"/>
          <w:szCs w:val="16"/>
        </w:rPr>
        <w:t>other‘</w:t>
      </w:r>
      <w:proofErr w:type="gramEnd"/>
      <w:r w:rsidRPr="009B55FF">
        <w:rPr>
          <w:sz w:val="16"/>
          <w:szCs w:val="16"/>
        </w:rPr>
        <w:t>s motivations as possible to avoid miscalculation.</w:t>
      </w:r>
    </w:p>
    <w:p w14:paraId="1A59A096" w14:textId="77777777" w:rsidR="00161544" w:rsidRPr="009B55FF" w:rsidRDefault="00161544" w:rsidP="00161544">
      <w:pPr>
        <w:rPr>
          <w:sz w:val="16"/>
        </w:rPr>
      </w:pPr>
      <w:r w:rsidRPr="009B55FF">
        <w:rPr>
          <w:sz w:val="16"/>
        </w:rPr>
        <w:t xml:space="preserve">In the last twenty years, </w:t>
      </w:r>
      <w:r w:rsidRPr="009B55FF">
        <w:rPr>
          <w:rStyle w:val="StyleUnderline"/>
        </w:rPr>
        <w:t>space assets</w:t>
      </w:r>
      <w:r w:rsidRPr="009B55FF">
        <w:rPr>
          <w:sz w:val="16"/>
        </w:rPr>
        <w:t xml:space="preserve"> have become important not only for strategic missions but also </w:t>
      </w:r>
      <w:r w:rsidRPr="009B55FF">
        <w:rPr>
          <w:rStyle w:val="StyleUnderline"/>
        </w:rPr>
        <w:t>increasingly underpin conventional military force</w:t>
      </w:r>
      <w:r w:rsidRPr="009B55FF">
        <w:rPr>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7B726C76" w14:textId="77777777" w:rsidR="00161544" w:rsidRPr="009B55FF" w:rsidRDefault="00161544" w:rsidP="00161544">
      <w:pPr>
        <w:rPr>
          <w:rStyle w:val="StyleUnderline"/>
        </w:rPr>
      </w:pPr>
      <w:r w:rsidRPr="009B55FF">
        <w:rPr>
          <w:sz w:val="16"/>
        </w:rPr>
        <w:t xml:space="preserve">At the same time, the </w:t>
      </w:r>
      <w:r w:rsidRPr="009B55FF">
        <w:rPr>
          <w:rStyle w:val="StyleUnderline"/>
        </w:rPr>
        <w:t>technologies</w:t>
      </w:r>
      <w:r w:rsidRPr="009B55FF">
        <w:rPr>
          <w:sz w:val="16"/>
        </w:rPr>
        <w:t xml:space="preserve"> that are </w:t>
      </w:r>
      <w:r w:rsidRPr="009B55FF">
        <w:rPr>
          <w:rStyle w:val="StyleUnderline"/>
        </w:rPr>
        <w:t>useful for holding satellites at risk have grown significantly in sophistication and capacity</w:t>
      </w:r>
      <w:r w:rsidRPr="009B55FF">
        <w:rPr>
          <w:sz w:val="16"/>
        </w:rPr>
        <w:t xml:space="preserve"> even in the last decade, and have become more widely available. This is particularly problematic because </w:t>
      </w:r>
      <w:r w:rsidRPr="009B55FF">
        <w:rPr>
          <w:rStyle w:val="StyleUnderline"/>
        </w:rPr>
        <w:t>attacks on satellites can create or escalate</w:t>
      </w:r>
      <w:r w:rsidRPr="009B55FF">
        <w:rPr>
          <w:sz w:val="16"/>
        </w:rPr>
        <w:t xml:space="preserve"> terrestrial </w:t>
      </w:r>
      <w:r w:rsidRPr="009B55FF">
        <w:rPr>
          <w:rStyle w:val="StyleUnderline"/>
        </w:rPr>
        <w:t>crises in</w:t>
      </w:r>
      <w:r w:rsidRPr="009B55FF">
        <w:rPr>
          <w:sz w:val="16"/>
        </w:rPr>
        <w:t xml:space="preserve"> potentially </w:t>
      </w:r>
      <w:r w:rsidRPr="009B55FF">
        <w:rPr>
          <w:rStyle w:val="StyleUnderline"/>
        </w:rPr>
        <w:t>difficult to predict ways. The world is drifting towards a space regime that faces an ever more prevalent and</w:t>
      </w:r>
      <w:r w:rsidRPr="009B55FF">
        <w:rPr>
          <w:sz w:val="16"/>
        </w:rPr>
        <w:t xml:space="preserve"> more </w:t>
      </w:r>
      <w:r w:rsidRPr="009B55FF">
        <w:rPr>
          <w:rStyle w:val="StyleUnderline"/>
        </w:rPr>
        <w:t>sophisticated anti-satellite technology</w:t>
      </w:r>
      <w:r w:rsidRPr="009B55FF">
        <w:rPr>
          <w:sz w:val="16"/>
        </w:rPr>
        <w:t xml:space="preserve"> and greater numbers and types of targets in space, </w:t>
      </w:r>
      <w:r w:rsidRPr="009B55FF">
        <w:rPr>
          <w:rStyle w:val="StyleUnderline"/>
        </w:rPr>
        <w:t>with very little mutual understanding about how actions in space are perceived.</w:t>
      </w:r>
    </w:p>
    <w:p w14:paraId="6FB7E021" w14:textId="77777777" w:rsidR="00161544" w:rsidRPr="00460943" w:rsidRDefault="00161544" w:rsidP="00161544">
      <w:pPr>
        <w:rPr>
          <w:sz w:val="16"/>
        </w:rPr>
      </w:pPr>
      <w:r w:rsidRPr="00460943">
        <w:rPr>
          <w:rStyle w:val="StyleUnderline"/>
        </w:rPr>
        <w:t xml:space="preserve">While </w:t>
      </w:r>
      <w:proofErr w:type="gramStart"/>
      <w:r w:rsidRPr="00460943">
        <w:rPr>
          <w:rStyle w:val="StyleUnderline"/>
        </w:rPr>
        <w:t>space‘</w:t>
      </w:r>
      <w:proofErr w:type="gramEnd"/>
      <w:r w:rsidRPr="00460943">
        <w:rPr>
          <w:rStyle w:val="StyleUnderline"/>
        </w:rPr>
        <w:t>s foundational legal document, the</w:t>
      </w:r>
      <w:r w:rsidRPr="00460943">
        <w:rPr>
          <w:sz w:val="16"/>
        </w:rPr>
        <w:t xml:space="preserve"> 1967 </w:t>
      </w:r>
      <w:r w:rsidRPr="00460943">
        <w:rPr>
          <w:rStyle w:val="StyleUnderline"/>
        </w:rPr>
        <w:t xml:space="preserve">Outer Space Treaty, sets out the principles by which space is used </w:t>
      </w:r>
      <w:r w:rsidRPr="00460943">
        <w:rPr>
          <w:sz w:val="16"/>
        </w:rPr>
        <w:t xml:space="preserve">and provides a number of useful, most recognize that </w:t>
      </w:r>
      <w:r w:rsidRPr="00460943">
        <w:rPr>
          <w:rStyle w:val="StyleUnderline"/>
        </w:rPr>
        <w:t>more is needed to secure</w:t>
      </w:r>
      <w:r w:rsidRPr="00460943">
        <w:rPr>
          <w:sz w:val="16"/>
        </w:rPr>
        <w:t xml:space="preserve"> lasting </w:t>
      </w:r>
      <w:r w:rsidRPr="00460943">
        <w:rPr>
          <w:rStyle w:val="StyleUnderline"/>
        </w:rPr>
        <w:t>peace on earth and the</w:t>
      </w:r>
      <w:r w:rsidRPr="00460943">
        <w:rPr>
          <w:sz w:val="16"/>
        </w:rPr>
        <w:t xml:space="preserve"> long-term </w:t>
      </w:r>
      <w:r w:rsidRPr="00460943">
        <w:rPr>
          <w:rStyle w:val="StyleUnderline"/>
        </w:rPr>
        <w:t>health of the space environment.</w:t>
      </w:r>
      <w:r w:rsidRPr="00460943">
        <w:rPr>
          <w:sz w:val="16"/>
        </w:rPr>
        <w:t xml:space="preserve"> Different stakeholders are tackling space security issues from different angles. Under the aegis of the United Nations Conference on </w:t>
      </w:r>
      <w:proofErr w:type="gramStart"/>
      <w:r w:rsidRPr="00460943">
        <w:rPr>
          <w:sz w:val="16"/>
        </w:rPr>
        <w:t>Disarmament‘</w:t>
      </w:r>
      <w:proofErr w:type="gramEnd"/>
      <w:r w:rsidRPr="00460943">
        <w:rPr>
          <w:sz w:val="16"/>
        </w:rPr>
        <w: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C1E362A" w14:textId="77777777" w:rsidR="00161544" w:rsidRPr="00460943" w:rsidRDefault="00161544" w:rsidP="00161544">
      <w:pPr>
        <w:rPr>
          <w:sz w:val="16"/>
          <w:szCs w:val="16"/>
        </w:rPr>
      </w:pPr>
      <w:r w:rsidRPr="00460943">
        <w:rPr>
          <w:sz w:val="16"/>
          <w:szCs w:val="16"/>
        </w:rPr>
        <w:t xml:space="preserve">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w:t>
      </w:r>
      <w:proofErr w:type="spellStart"/>
      <w:r w:rsidRPr="00460943">
        <w:rPr>
          <w:sz w:val="16"/>
          <w:szCs w:val="16"/>
        </w:rPr>
        <w:t>exoatmospheric</w:t>
      </w:r>
      <w:proofErr w:type="spellEnd"/>
      <w:r w:rsidRPr="00460943">
        <w:rPr>
          <w:sz w:val="16"/>
          <w:szCs w:val="16"/>
        </w:rPr>
        <w:t xml:space="preserve"> missile defense tests.10 These efforts have not yet produced any appreciable progress.</w:t>
      </w:r>
    </w:p>
    <w:p w14:paraId="2E10E3EB" w14:textId="77777777" w:rsidR="00161544" w:rsidRPr="00460943" w:rsidRDefault="00161544" w:rsidP="00161544">
      <w:pPr>
        <w:rPr>
          <w:sz w:val="16"/>
          <w:szCs w:val="16"/>
        </w:rPr>
      </w:pPr>
      <w:r w:rsidRPr="00460943">
        <w:rPr>
          <w:sz w:val="16"/>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59046F2F" w14:textId="77777777" w:rsidR="00161544" w:rsidRPr="00460943" w:rsidRDefault="00161544" w:rsidP="00161544">
      <w:pPr>
        <w:rPr>
          <w:sz w:val="16"/>
        </w:rPr>
      </w:pPr>
      <w:r w:rsidRPr="00460943">
        <w:rPr>
          <w:sz w:val="16"/>
        </w:rPr>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rPr>
          <w:sz w:val="16"/>
        </w:rPr>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rPr>
          <w:sz w:val="16"/>
        </w:rPr>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rPr>
          <w:sz w:val="16"/>
        </w:rPr>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rPr>
          <w:sz w:val="16"/>
        </w:rPr>
        <w:t xml:space="preserve"> which will be referred to the General Assembly in 2018.14</w:t>
      </w:r>
    </w:p>
    <w:p w14:paraId="1A2A3C7D" w14:textId="77777777" w:rsidR="00161544" w:rsidRPr="009B55FF" w:rsidRDefault="00161544" w:rsidP="00161544">
      <w:pPr>
        <w:rPr>
          <w:sz w:val="16"/>
          <w:szCs w:val="16"/>
        </w:rPr>
      </w:pPr>
      <w:r w:rsidRPr="009B55FF">
        <w:rPr>
          <w:sz w:val="16"/>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615F35CA" w14:textId="77777777" w:rsidR="00161544" w:rsidRPr="009B55FF" w:rsidRDefault="00161544" w:rsidP="00161544">
      <w:pPr>
        <w:rPr>
          <w:sz w:val="16"/>
          <w:szCs w:val="16"/>
        </w:rPr>
      </w:pPr>
      <w:r w:rsidRPr="009B55FF">
        <w:rPr>
          <w:sz w:val="16"/>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1C9F70EF" w14:textId="77777777" w:rsidR="00161544" w:rsidRPr="009B55FF" w:rsidRDefault="00161544" w:rsidP="00161544">
      <w:pPr>
        <w:rPr>
          <w:rStyle w:val="StyleUnderline"/>
        </w:rPr>
      </w:pPr>
      <w:r w:rsidRPr="009B55FF">
        <w:rPr>
          <w:sz w:val="16"/>
          <w:szCs w:val="16"/>
        </w:rPr>
        <w:t xml:space="preserve">Why </w:t>
      </w:r>
      <w:r w:rsidRPr="009B55FF">
        <w:rPr>
          <w:rStyle w:val="StyleUnderline"/>
        </w:rPr>
        <w:t>space is a particular problem for crisis stability</w:t>
      </w:r>
    </w:p>
    <w:p w14:paraId="2BBC3F8A" w14:textId="77777777" w:rsidR="00161544" w:rsidRPr="009B55FF" w:rsidRDefault="00161544" w:rsidP="00161544">
      <w:pPr>
        <w:rPr>
          <w:sz w:val="16"/>
          <w:szCs w:val="16"/>
        </w:rPr>
      </w:pPr>
      <w:r w:rsidRPr="009B55FF">
        <w:rPr>
          <w:sz w:val="16"/>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6FDE6C3E" w14:textId="77777777" w:rsidR="00161544" w:rsidRPr="009B55FF" w:rsidRDefault="00161544" w:rsidP="00161544">
      <w:pPr>
        <w:rPr>
          <w:sz w:val="16"/>
          <w:szCs w:val="16"/>
        </w:rPr>
      </w:pPr>
      <w:r w:rsidRPr="009B55FF">
        <w:rPr>
          <w:sz w:val="16"/>
          <w:szCs w:val="16"/>
        </w:rPr>
        <w:t>The vulnerability of satellites and first strike incentives</w:t>
      </w:r>
    </w:p>
    <w:p w14:paraId="42EB81EE" w14:textId="77777777" w:rsidR="00161544" w:rsidRPr="00460943" w:rsidRDefault="00161544" w:rsidP="00161544">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rPr>
          <w:sz w:val="16"/>
        </w:rPr>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rPr>
          <w:sz w:val="16"/>
        </w:rPr>
        <w:t xml:space="preserve"> </w:t>
      </w:r>
      <w:r w:rsidRPr="00C82757">
        <w:rPr>
          <w:sz w:val="16"/>
        </w:rPr>
        <w:t>a</w:t>
      </w:r>
      <w:r w:rsidRPr="00460943">
        <w:rPr>
          <w:sz w:val="16"/>
        </w:rPr>
        <w:t xml:space="preserve"> number of </w:t>
      </w:r>
      <w:r w:rsidRPr="00C82757">
        <w:rPr>
          <w:rStyle w:val="Emphasis"/>
          <w:highlight w:val="green"/>
        </w:rPr>
        <w:t>pressures to strike first</w:t>
      </w:r>
      <w:r w:rsidRPr="00460943">
        <w:rPr>
          <w:sz w:val="16"/>
        </w:rPr>
        <w:t xml:space="preserve"> that </w:t>
      </w:r>
      <w:proofErr w:type="gramStart"/>
      <w:r w:rsidRPr="00460943">
        <w:rPr>
          <w:sz w:val="16"/>
        </w:rPr>
        <w:t>don‘</w:t>
      </w:r>
      <w:proofErr w:type="gramEnd"/>
      <w:r w:rsidRPr="00460943">
        <w:rPr>
          <w:sz w:val="16"/>
        </w:rPr>
        <w:t xml:space="preserve">t exist for other, better-protected domains. </w:t>
      </w:r>
      <w:r w:rsidRPr="00460943">
        <w:rPr>
          <w:rStyle w:val="StyleUnderline"/>
        </w:rPr>
        <w:t>Satellites travel on predictable orbits, and</w:t>
      </w:r>
      <w:r w:rsidRPr="00460943">
        <w:rPr>
          <w:sz w:val="16"/>
        </w:rPr>
        <w:t xml:space="preserve"> many </w:t>
      </w:r>
      <w:r w:rsidRPr="00460943">
        <w:rPr>
          <w:rStyle w:val="StyleUnderline"/>
        </w:rPr>
        <w:t>pass repeatedly over all of</w:t>
      </w:r>
      <w:r w:rsidRPr="00460943">
        <w:rPr>
          <w:sz w:val="16"/>
        </w:rPr>
        <w:t xml:space="preserve"> the </w:t>
      </w:r>
      <w:proofErr w:type="gramStart"/>
      <w:r w:rsidRPr="00460943">
        <w:rPr>
          <w:rStyle w:val="StyleUnderline"/>
        </w:rPr>
        <w:t>earth‘</w:t>
      </w:r>
      <w:proofErr w:type="gramEnd"/>
      <w:r w:rsidRPr="00460943">
        <w:rPr>
          <w:rStyle w:val="StyleUnderline"/>
        </w:rPr>
        <w:t>s nations</w:t>
      </w:r>
      <w:r w:rsidRPr="00460943">
        <w:rPr>
          <w:sz w:val="16"/>
        </w:rPr>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460943">
        <w:rPr>
          <w:sz w:val="16"/>
        </w:rPr>
        <w:t>satellites‘ ability</w:t>
      </w:r>
      <w:proofErr w:type="gramEnd"/>
      <w:r w:rsidRPr="00460943">
        <w:rPr>
          <w:sz w:val="16"/>
        </w:rPr>
        <w:t xml:space="preserve"> to move away from threats. And so, these </w:t>
      </w:r>
      <w:r w:rsidRPr="00460943">
        <w:rPr>
          <w:rStyle w:val="StyleUnderline"/>
        </w:rPr>
        <w:t>very valuable satellites are</w:t>
      </w:r>
      <w:r w:rsidRPr="00460943">
        <w:rPr>
          <w:sz w:val="16"/>
        </w:rPr>
        <w:t xml:space="preserve"> also </w:t>
      </w:r>
      <w:r w:rsidRPr="00460943">
        <w:rPr>
          <w:rStyle w:val="StyleUnderline"/>
        </w:rPr>
        <w:t>inherently vulnerable and</w:t>
      </w:r>
      <w:r w:rsidRPr="00460943">
        <w:rPr>
          <w:sz w:val="16"/>
        </w:rPr>
        <w:t xml:space="preserve"> may </w:t>
      </w:r>
      <w:r w:rsidRPr="00460943">
        <w:rPr>
          <w:rStyle w:val="StyleUnderline"/>
        </w:rPr>
        <w:t>present</w:t>
      </w:r>
      <w:r w:rsidRPr="00460943">
        <w:rPr>
          <w:sz w:val="16"/>
        </w:rPr>
        <w:t xml:space="preserve"> as </w:t>
      </w:r>
      <w:r w:rsidRPr="00460943">
        <w:rPr>
          <w:rStyle w:val="StyleUnderline"/>
        </w:rPr>
        <w:t>attractive targets.</w:t>
      </w:r>
    </w:p>
    <w:p w14:paraId="5FE46798" w14:textId="77777777" w:rsidR="00161544" w:rsidRPr="00460943" w:rsidRDefault="00161544" w:rsidP="00161544">
      <w:pPr>
        <w:rPr>
          <w:sz w:val="16"/>
        </w:rPr>
      </w:pPr>
      <w:r w:rsidRPr="00460943">
        <w:rPr>
          <w:sz w:val="16"/>
        </w:rPr>
        <w:t xml:space="preserve">Thus, </w:t>
      </w:r>
      <w:r w:rsidRPr="00460943">
        <w:rPr>
          <w:rStyle w:val="StyleUnderline"/>
        </w:rPr>
        <w:t>an actor with substantial dependence on space has an incentive to strike first if hostilities look probable, to ensure</w:t>
      </w:r>
      <w:r w:rsidRPr="00460943">
        <w:rPr>
          <w:sz w:val="16"/>
        </w:rPr>
        <w:t xml:space="preserve"> these </w:t>
      </w:r>
      <w:r w:rsidRPr="00460943">
        <w:rPr>
          <w:rStyle w:val="StyleUnderline"/>
        </w:rPr>
        <w:t>valuable assets are not lost. Even if both</w:t>
      </w:r>
      <w:r w:rsidRPr="00460943">
        <w:rPr>
          <w:sz w:val="16"/>
        </w:rPr>
        <w:t xml:space="preserve"> (or all) </w:t>
      </w:r>
      <w:r w:rsidRPr="00460943">
        <w:rPr>
          <w:rStyle w:val="StyleUnderline"/>
        </w:rPr>
        <w:t>sides in a conflict prefer not to engage in war, this weakness may provide an incentive to approach it</w:t>
      </w:r>
      <w:r w:rsidRPr="00460943">
        <w:rPr>
          <w:sz w:val="16"/>
        </w:rPr>
        <w:t xml:space="preserve"> closely </w:t>
      </w:r>
      <w:r w:rsidRPr="00460943">
        <w:rPr>
          <w:rStyle w:val="StyleUnderline"/>
        </w:rPr>
        <w:t>anyway</w:t>
      </w:r>
      <w:r w:rsidRPr="00460943">
        <w:rPr>
          <w:sz w:val="16"/>
        </w:rPr>
        <w:t>.</w:t>
      </w:r>
    </w:p>
    <w:p w14:paraId="58670DC8" w14:textId="77777777" w:rsidR="00161544" w:rsidRPr="00460943" w:rsidRDefault="00161544" w:rsidP="00161544">
      <w:pPr>
        <w:rPr>
          <w:sz w:val="16"/>
          <w:szCs w:val="16"/>
        </w:rPr>
      </w:pPr>
      <w:r w:rsidRPr="00460943">
        <w:rPr>
          <w:sz w:val="16"/>
          <w:szCs w:val="16"/>
        </w:rPr>
        <w:t>A RAND Corporation monograph commissioned by the Air Force15 described the issue this way:</w:t>
      </w:r>
    </w:p>
    <w:p w14:paraId="04888A27" w14:textId="77777777" w:rsidR="00161544" w:rsidRPr="00460943" w:rsidRDefault="00161544" w:rsidP="00161544">
      <w:pPr>
        <w:ind w:left="720"/>
        <w:rPr>
          <w:sz w:val="16"/>
          <w:szCs w:val="16"/>
        </w:rPr>
      </w:pPr>
      <w:r w:rsidRPr="00460943">
        <w:rPr>
          <w:sz w:val="16"/>
          <w:szCs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460943">
        <w:rPr>
          <w:sz w:val="16"/>
          <w:szCs w:val="16"/>
        </w:rPr>
        <w:t>countries‘ incentives</w:t>
      </w:r>
      <w:proofErr w:type="gramEnd"/>
      <w:r w:rsidRPr="00460943">
        <w:rPr>
          <w:sz w:val="16"/>
          <w:szCs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460943">
        <w:rPr>
          <w:sz w:val="16"/>
          <w:szCs w:val="16"/>
        </w:rPr>
        <w:t>side‘</w:t>
      </w:r>
      <w:proofErr w:type="gramEnd"/>
      <w:r w:rsidRPr="00460943">
        <w:rPr>
          <w:sz w:val="16"/>
          <w:szCs w:val="16"/>
        </w:rPr>
        <w:t>s force posture and the balance of capabilities and vulnerabilities that could make a crisis unstable should a confrontation occur.</w:t>
      </w:r>
    </w:p>
    <w:p w14:paraId="05289B24" w14:textId="77777777" w:rsidR="00161544" w:rsidRPr="009B55FF" w:rsidRDefault="00161544" w:rsidP="00161544">
      <w:pPr>
        <w:rPr>
          <w:rStyle w:val="StyleUnderline"/>
        </w:rPr>
      </w:pPr>
      <w:r w:rsidRPr="009B55FF">
        <w:rPr>
          <w:sz w:val="16"/>
        </w:rPr>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rPr>
          <w:sz w:val="16"/>
        </w:rPr>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rPr>
          <w:sz w:val="16"/>
        </w:rPr>
        <w:t xml:space="preserve"> for the US </w:t>
      </w:r>
      <w:r w:rsidRPr="009B55FF">
        <w:rPr>
          <w:rStyle w:val="Emphasis"/>
        </w:rPr>
        <w:t>to strike first terrestrially</w:t>
      </w:r>
      <w:r w:rsidRPr="009B55FF">
        <w:rPr>
          <w:sz w:val="16"/>
        </w:rPr>
        <w:t xml:space="preserve"> in the lead up to a confrontation, </w:t>
      </w:r>
      <w:r w:rsidRPr="009B55FF">
        <w:rPr>
          <w:rStyle w:val="StyleUnderline"/>
        </w:rPr>
        <w:t>before its space</w:t>
      </w:r>
      <w:r w:rsidRPr="009B55FF">
        <w:rPr>
          <w:sz w:val="16"/>
        </w:rPr>
        <w:t xml:space="preserve">-derived </w:t>
      </w:r>
      <w:r w:rsidRPr="009B55FF">
        <w:rPr>
          <w:rStyle w:val="StyleUnderline"/>
        </w:rPr>
        <w:t>advantages are eroded by anti-satellite attacks</w:t>
      </w:r>
      <w:r w:rsidRPr="009B55FF">
        <w:rPr>
          <w:sz w:val="16"/>
        </w:rPr>
        <w:t xml:space="preserve">.18 Indeed, </w:t>
      </w:r>
      <w:r w:rsidRPr="009B55FF">
        <w:rPr>
          <w:rStyle w:val="StyleUnderline"/>
        </w:rPr>
        <w:t>any actor for which satellites or space-based weapons are an important part of its military posture</w:t>
      </w:r>
      <w:r w:rsidRPr="009B55FF">
        <w:rPr>
          <w:sz w:val="16"/>
        </w:rPr>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rPr>
          <w:sz w:val="16"/>
        </w:rPr>
        <w:t xml:space="preserve"> inherent </w:t>
      </w:r>
      <w:r w:rsidRPr="009B55FF">
        <w:rPr>
          <w:rStyle w:val="StyleUnderline"/>
        </w:rPr>
        <w:t>vulnerability of satellites.</w:t>
      </w:r>
    </w:p>
    <w:p w14:paraId="01D46490" w14:textId="77777777" w:rsidR="00161544" w:rsidRPr="009B55FF" w:rsidRDefault="00161544" w:rsidP="00161544">
      <w:pPr>
        <w:rPr>
          <w:sz w:val="16"/>
          <w:szCs w:val="16"/>
        </w:rPr>
      </w:pPr>
      <w:r w:rsidRPr="009B55FF">
        <w:rPr>
          <w:sz w:val="16"/>
          <w:szCs w:val="16"/>
        </w:rPr>
        <w:t>Short timelines and difficulty of attribution</w:t>
      </w:r>
    </w:p>
    <w:p w14:paraId="4C22896E" w14:textId="77777777" w:rsidR="00161544" w:rsidRPr="009B55FF" w:rsidRDefault="00161544" w:rsidP="00161544">
      <w:pPr>
        <w:rPr>
          <w:sz w:val="16"/>
        </w:rPr>
      </w:pPr>
      <w:r w:rsidRPr="009B55FF">
        <w:rPr>
          <w:sz w:val="16"/>
        </w:rPr>
        <w:t xml:space="preserve">The compressed timelines characteristic of </w:t>
      </w:r>
      <w:r w:rsidRPr="00C82757">
        <w:rPr>
          <w:rStyle w:val="StyleUnderline"/>
          <w:highlight w:val="green"/>
        </w:rPr>
        <w:t>crises</w:t>
      </w:r>
      <w:r w:rsidRPr="00460943">
        <w:rPr>
          <w:rStyle w:val="StyleUnderline"/>
        </w:rPr>
        <w:t xml:space="preserve"> </w:t>
      </w:r>
      <w:proofErr w:type="gramStart"/>
      <w:r w:rsidRPr="00460943">
        <w:rPr>
          <w:rStyle w:val="StyleUnderline"/>
        </w:rPr>
        <w:t>combine</w:t>
      </w:r>
      <w:proofErr w:type="gramEnd"/>
      <w:r w:rsidRPr="00460943">
        <w:rPr>
          <w:rStyle w:val="StyleUnderline"/>
        </w:rPr>
        <w:t xml:space="preserve"> with</w:t>
      </w:r>
      <w:r w:rsidRPr="009B55FF">
        <w:rPr>
          <w:sz w:val="16"/>
        </w:rPr>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rPr>
          <w:sz w:val="16"/>
        </w:rPr>
        <w:t>. This dynamic couples dangerously with the inherent difficulty of determining the causes of satellite degradation, whether malicious or from natural causes, in a timely way.</w:t>
      </w:r>
    </w:p>
    <w:p w14:paraId="63FF25BD" w14:textId="77777777" w:rsidR="00161544" w:rsidRPr="009B55FF" w:rsidRDefault="00161544" w:rsidP="00161544">
      <w:pPr>
        <w:rPr>
          <w:sz w:val="16"/>
        </w:rPr>
      </w:pPr>
      <w:r w:rsidRPr="009B55FF">
        <w:rPr>
          <w:sz w:val="16"/>
        </w:rPr>
        <w:t xml:space="preserve">Space is a difficult environment in which to operate. </w:t>
      </w:r>
      <w:r w:rsidRPr="009B55FF">
        <w:rPr>
          <w:rStyle w:val="StyleUnderline"/>
        </w:rPr>
        <w:t>Satellites orbit amidst increasing</w:t>
      </w:r>
      <w:r w:rsidRPr="009B55FF">
        <w:rPr>
          <w:sz w:val="16"/>
        </w:rPr>
        <w:t xml:space="preserve"> amounts of </w:t>
      </w:r>
      <w:r w:rsidRPr="009B55FF">
        <w:rPr>
          <w:rStyle w:val="StyleUnderline"/>
        </w:rPr>
        <w:t>debris</w:t>
      </w:r>
      <w:r w:rsidRPr="009B55FF">
        <w:rPr>
          <w:sz w:val="16"/>
        </w:rPr>
        <w:t xml:space="preserve">. A collision with a debris object the size of a marble could be catastrophic for a satellite, but objects of that size cannot be reliably tracked. </w:t>
      </w:r>
      <w:proofErr w:type="gramStart"/>
      <w:r w:rsidRPr="009B55FF">
        <w:rPr>
          <w:sz w:val="16"/>
        </w:rPr>
        <w:t>So</w:t>
      </w:r>
      <w:proofErr w:type="gramEnd"/>
      <w:r w:rsidRPr="009B55FF">
        <w:rPr>
          <w:sz w:val="16"/>
        </w:rPr>
        <w:t xml:space="preserve"> a failure due to a collision with a small piece of untracked debris may be left open to other interpretations. Satellite </w:t>
      </w:r>
      <w:r w:rsidRPr="009B55FF">
        <w:rPr>
          <w:rStyle w:val="StyleUnderline"/>
        </w:rPr>
        <w:t>electronics are</w:t>
      </w:r>
      <w:r w:rsidRPr="009B55FF">
        <w:rPr>
          <w:sz w:val="16"/>
        </w:rPr>
        <w:t xml:space="preserve"> also </w:t>
      </w:r>
      <w:r w:rsidRPr="009B55FF">
        <w:rPr>
          <w:rStyle w:val="StyleUnderline"/>
        </w:rPr>
        <w:t>subject to high levels of</w:t>
      </w:r>
      <w:r w:rsidRPr="009B55FF">
        <w:rPr>
          <w:sz w:val="16"/>
        </w:rPr>
        <w:t xml:space="preserve"> damaging </w:t>
      </w:r>
      <w:r w:rsidRPr="009B55FF">
        <w:rPr>
          <w:rStyle w:val="StyleUnderline"/>
        </w:rPr>
        <w:t>radiation.</w:t>
      </w:r>
      <w:r w:rsidRPr="009B55FF">
        <w:rPr>
          <w:sz w:val="16"/>
        </w:rPr>
        <w:t xml:space="preserve"> Because of their remoteness, </w:t>
      </w:r>
      <w:r w:rsidRPr="009B55FF">
        <w:rPr>
          <w:rStyle w:val="StyleUnderline"/>
        </w:rPr>
        <w:t>satellites</w:t>
      </w:r>
      <w:r w:rsidRPr="009B55FF">
        <w:rPr>
          <w:sz w:val="16"/>
        </w:rPr>
        <w:t xml:space="preserve"> as a rule </w:t>
      </w:r>
      <w:r w:rsidRPr="009B55FF">
        <w:rPr>
          <w:rStyle w:val="StyleUnderline"/>
        </w:rPr>
        <w:t>cannot be repaired or maintained. While</w:t>
      </w:r>
      <w:r w:rsidRPr="009B55FF">
        <w:rPr>
          <w:sz w:val="16"/>
        </w:rPr>
        <w:t xml:space="preserve"> on-board </w:t>
      </w:r>
      <w:r w:rsidRPr="009B55FF">
        <w:rPr>
          <w:rStyle w:val="StyleUnderline"/>
        </w:rPr>
        <w:t>diagnostics and</w:t>
      </w:r>
      <w:r w:rsidRPr="009B55FF">
        <w:rPr>
          <w:sz w:val="16"/>
        </w:rPr>
        <w:t xml:space="preserve"> space </w:t>
      </w:r>
      <w:r w:rsidRPr="009B55FF">
        <w:rPr>
          <w:rStyle w:val="StyleUnderline"/>
        </w:rPr>
        <w:t>surveillance can help</w:t>
      </w:r>
      <w:r w:rsidRPr="009B55FF">
        <w:rPr>
          <w:sz w:val="16"/>
        </w:rPr>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rPr>
          <w:sz w:val="16"/>
        </w:rPr>
        <w:t>19 (indeed, many satellites are kept in service long past their intended lifetimes).</w:t>
      </w:r>
    </w:p>
    <w:p w14:paraId="4E57C044" w14:textId="77777777" w:rsidR="00161544" w:rsidRPr="00460943" w:rsidRDefault="00161544" w:rsidP="00161544">
      <w:pPr>
        <w:rPr>
          <w:sz w:val="16"/>
        </w:rPr>
      </w:pPr>
      <w:r w:rsidRPr="00460943">
        <w:rPr>
          <w:sz w:val="16"/>
        </w:rPr>
        <w:t xml:space="preserve">In the past, </w:t>
      </w:r>
      <w:r w:rsidRPr="00460943">
        <w:rPr>
          <w:rStyle w:val="StyleUnderline"/>
        </w:rPr>
        <w:t>when fewer actors had access to satellite-disrupting technologies, satellite failures were usually ascribed to “natural” causes.</w:t>
      </w:r>
      <w:r w:rsidRPr="00460943">
        <w:rPr>
          <w:sz w:val="16"/>
        </w:rPr>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rPr>
          <w:sz w:val="16"/>
        </w:rPr>
        <w:t xml:space="preserve"> More to the point, </w:t>
      </w:r>
      <w:r w:rsidRPr="00460943">
        <w:rPr>
          <w:rStyle w:val="StyleUnderline"/>
        </w:rPr>
        <w:t>in a crisis when</w:t>
      </w:r>
      <w:r w:rsidRPr="00460943">
        <w:rPr>
          <w:sz w:val="16"/>
        </w:rPr>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1777CD2B" w14:textId="77777777" w:rsidR="00161544" w:rsidRPr="009B55FF" w:rsidRDefault="00161544" w:rsidP="00161544">
      <w:pPr>
        <w:rPr>
          <w:sz w:val="16"/>
          <w:szCs w:val="16"/>
        </w:rPr>
      </w:pPr>
      <w:r w:rsidRPr="009B55FF">
        <w:rPr>
          <w:sz w:val="16"/>
          <w:szCs w:val="16"/>
        </w:rPr>
        <w:t>Entanglement of strategic and tactical missions</w:t>
      </w:r>
    </w:p>
    <w:p w14:paraId="6A06A3A4" w14:textId="77777777" w:rsidR="00161544" w:rsidRPr="009B55FF" w:rsidRDefault="00161544" w:rsidP="00161544">
      <w:pPr>
        <w:rPr>
          <w:sz w:val="16"/>
          <w:szCs w:val="16"/>
        </w:rPr>
      </w:pPr>
      <w:r w:rsidRPr="009B55FF">
        <w:rPr>
          <w:sz w:val="16"/>
          <w:szCs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B55FF">
        <w:rPr>
          <w:sz w:val="16"/>
          <w:szCs w:val="16"/>
        </w:rPr>
        <w:t>other‘</w:t>
      </w:r>
      <w:proofErr w:type="gramEnd"/>
      <w:r w:rsidRPr="009B55FF">
        <w:rPr>
          <w:sz w:val="16"/>
          <w:szCs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1BC0AD30" w14:textId="77777777" w:rsidR="00161544" w:rsidRPr="009B55FF" w:rsidRDefault="00161544" w:rsidP="00161544">
      <w:pPr>
        <w:rPr>
          <w:sz w:val="16"/>
        </w:rPr>
      </w:pPr>
      <w:r w:rsidRPr="009B55FF">
        <w:rPr>
          <w:sz w:val="16"/>
        </w:rPr>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rPr>
          <w:sz w:val="16"/>
        </w:rPr>
        <w:t xml:space="preserve">, but also </w:t>
      </w:r>
      <w:r w:rsidRPr="009B55FF">
        <w:rPr>
          <w:rStyle w:val="StyleUnderline"/>
        </w:rPr>
        <w:t>are critical</w:t>
      </w:r>
      <w:r w:rsidRPr="009B55FF">
        <w:rPr>
          <w:sz w:val="16"/>
        </w:rPr>
        <w:t xml:space="preserve"> sensors </w:t>
      </w:r>
      <w:r w:rsidRPr="009B55FF">
        <w:rPr>
          <w:rStyle w:val="StyleUnderline"/>
        </w:rPr>
        <w:t>for missile defenses.</w:t>
      </w:r>
      <w:r w:rsidRPr="009B55FF">
        <w:rPr>
          <w:sz w:val="16"/>
        </w:rPr>
        <w:t xml:space="preserve"> Strategic surveillance and missile warning </w:t>
      </w:r>
      <w:r w:rsidRPr="009B55FF">
        <w:rPr>
          <w:rStyle w:val="StyleUnderline"/>
        </w:rPr>
        <w:t>satellites</w:t>
      </w:r>
      <w:r w:rsidRPr="009B55FF">
        <w:rPr>
          <w:sz w:val="16"/>
        </w:rPr>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rPr>
          <w:sz w:val="16"/>
        </w:rPr>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rPr>
          <w:sz w:val="16"/>
        </w:rPr>
        <w:t xml:space="preserve"> or launch-on-attack </w:t>
      </w:r>
      <w:r w:rsidRPr="009B55FF">
        <w:rPr>
          <w:rStyle w:val="StyleUnderline"/>
        </w:rPr>
        <w:t>posture</w:t>
      </w:r>
      <w:r w:rsidRPr="009B55FF">
        <w:rPr>
          <w:sz w:val="16"/>
        </w:rPr>
        <w:t xml:space="preserve">, the </w:t>
      </w:r>
      <w:r w:rsidRPr="00C82757">
        <w:rPr>
          <w:rStyle w:val="StyleUnderline"/>
          <w:highlight w:val="green"/>
        </w:rPr>
        <w:t>interference</w:t>
      </w:r>
      <w:r w:rsidRPr="009B55FF">
        <w:rPr>
          <w:rStyle w:val="StyleUnderline"/>
        </w:rPr>
        <w:t xml:space="preserve"> with</w:t>
      </w:r>
      <w:r w:rsidRPr="009B55FF">
        <w:rPr>
          <w:sz w:val="16"/>
        </w:rPr>
        <w:t xml:space="preserve"> such</w:t>
      </w:r>
      <w:r w:rsidRPr="009B55FF">
        <w:rPr>
          <w:rStyle w:val="StyleUnderline"/>
        </w:rPr>
        <w:t xml:space="preserve"> a satellite might</w:t>
      </w:r>
      <w:r w:rsidRPr="009B55FF">
        <w:rPr>
          <w:sz w:val="16"/>
        </w:rPr>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rPr>
          <w:sz w:val="16"/>
        </w:rPr>
        <w:t xml:space="preserve"> rather than inhibit it.</w:t>
      </w:r>
    </w:p>
    <w:p w14:paraId="49C0BF69" w14:textId="77777777" w:rsidR="00161544" w:rsidRPr="009B55FF" w:rsidRDefault="00161544" w:rsidP="00161544">
      <w:pPr>
        <w:rPr>
          <w:sz w:val="12"/>
          <w:szCs w:val="12"/>
        </w:rPr>
      </w:pPr>
      <w:r w:rsidRPr="009B55FF">
        <w:rPr>
          <w:sz w:val="12"/>
          <w:szCs w:val="12"/>
        </w:rPr>
        <w:t>Misperception and dual-use technologies</w:t>
      </w:r>
    </w:p>
    <w:p w14:paraId="027C0919" w14:textId="77777777" w:rsidR="00161544" w:rsidRPr="009B55FF" w:rsidRDefault="00161544" w:rsidP="00161544">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B75B169" w14:textId="77777777" w:rsidR="00161544" w:rsidRPr="009B55FF" w:rsidRDefault="00161544" w:rsidP="00161544">
      <w:pPr>
        <w:rPr>
          <w:sz w:val="12"/>
          <w:szCs w:val="12"/>
        </w:rPr>
      </w:pPr>
      <w:r w:rsidRPr="009B55FF">
        <w:rPr>
          <w:sz w:val="12"/>
          <w:szCs w:val="12"/>
        </w:rPr>
        <w:t xml:space="preserve">Ground-based lasers can be used to dazzle the sensors of an </w:t>
      </w:r>
      <w:proofErr w:type="gramStart"/>
      <w:r w:rsidRPr="009B55FF">
        <w:rPr>
          <w:sz w:val="12"/>
          <w:szCs w:val="12"/>
        </w:rPr>
        <w:t>adversary‘</w:t>
      </w:r>
      <w:proofErr w:type="gramEnd"/>
      <w:r w:rsidRPr="009B55FF">
        <w:rPr>
          <w:sz w:val="12"/>
          <w:szCs w:val="12"/>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B55FF">
        <w:rPr>
          <w:sz w:val="12"/>
          <w:szCs w:val="12"/>
        </w:rPr>
        <w:t>Earth‘</w:t>
      </w:r>
      <w:proofErr w:type="gramEnd"/>
      <w:r w:rsidRPr="009B55FF">
        <w:rPr>
          <w:sz w:val="12"/>
          <w:szCs w:val="12"/>
        </w:rPr>
        <w:t>s shape and gravitational field, and use similar technologies. 21</w:t>
      </w:r>
    </w:p>
    <w:p w14:paraId="1D24053B" w14:textId="77777777" w:rsidR="00161544" w:rsidRPr="009B55FF" w:rsidRDefault="00161544" w:rsidP="00161544">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9E96B33" w14:textId="77777777" w:rsidR="00161544" w:rsidRPr="00E55B48" w:rsidRDefault="00161544" w:rsidP="00161544">
      <w:pPr>
        <w:rPr>
          <w:sz w:val="12"/>
          <w:szCs w:val="12"/>
        </w:rPr>
      </w:pPr>
      <w:r w:rsidRPr="00E55B48">
        <w:rPr>
          <w:sz w:val="12"/>
          <w:szCs w:val="12"/>
        </w:rPr>
        <w:t>Discrimination</w:t>
      </w:r>
    </w:p>
    <w:p w14:paraId="5AC230EF" w14:textId="77777777" w:rsidR="00161544" w:rsidRPr="00E55B48" w:rsidRDefault="00161544" w:rsidP="00161544">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E55B48">
        <w:rPr>
          <w:sz w:val="12"/>
          <w:szCs w:val="12"/>
        </w:rPr>
        <w:t>satellite‘</w:t>
      </w:r>
      <w:proofErr w:type="gramEnd"/>
      <w:r w:rsidRPr="00E55B48">
        <w:rPr>
          <w:sz w:val="12"/>
          <w:szCs w:val="12"/>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E55B48">
        <w:rPr>
          <w:sz w:val="12"/>
          <w:szCs w:val="12"/>
        </w:rPr>
        <w:t>adversary‘</w:t>
      </w:r>
      <w:proofErr w:type="gramEnd"/>
      <w:r w:rsidRPr="00E55B48">
        <w:rPr>
          <w:sz w:val="12"/>
          <w:szCs w:val="12"/>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66DC1D82" w14:textId="77777777" w:rsidR="00161544" w:rsidRPr="00E55B48" w:rsidRDefault="00161544" w:rsidP="00161544">
      <w:pPr>
        <w:rPr>
          <w:rStyle w:val="Emphasis"/>
        </w:rPr>
      </w:pPr>
      <w:r w:rsidRPr="00E55B48">
        <w:rPr>
          <w:rStyle w:val="StyleUnderline"/>
        </w:rPr>
        <w:t xml:space="preserve">In 2015, the </w:t>
      </w:r>
      <w:proofErr w:type="gramStart"/>
      <w:r w:rsidRPr="00E55B48">
        <w:rPr>
          <w:rStyle w:val="StyleUnderline"/>
        </w:rPr>
        <w:t>Pentagon‘</w:t>
      </w:r>
      <w:proofErr w:type="gramEnd"/>
      <w:r w:rsidRPr="00E55B48">
        <w:rPr>
          <w:rStyle w:val="StyleUnderline"/>
        </w:rPr>
        <w:t>s annual wargame</w:t>
      </w:r>
      <w:r w:rsidRPr="00E55B48">
        <w:rPr>
          <w:sz w:val="16"/>
        </w:rPr>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rPr>
          <w:sz w:val="16"/>
        </w:rPr>
        <w:t xml:space="preserve"> the </w:t>
      </w:r>
      <w:r w:rsidRPr="00C82757">
        <w:rPr>
          <w:rStyle w:val="Emphasis"/>
          <w:highlight w:val="green"/>
        </w:rPr>
        <w:t>conflict contained</w:t>
      </w:r>
      <w:r w:rsidRPr="00E55B48">
        <w:rPr>
          <w:sz w:val="16"/>
        </w:rPr>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2564F884" w14:textId="77777777" w:rsidR="00161544" w:rsidRPr="00E55B48" w:rsidRDefault="00161544" w:rsidP="00161544">
      <w:pPr>
        <w:ind w:left="720"/>
        <w:rPr>
          <w:sz w:val="16"/>
        </w:rPr>
      </w:pPr>
      <w:r w:rsidRPr="00E55B48">
        <w:rPr>
          <w:sz w:val="16"/>
        </w:rPr>
        <w:t xml:space="preserve">As the wargame unfolded, a </w:t>
      </w:r>
      <w:r w:rsidRPr="00E55B48">
        <w:rPr>
          <w:rStyle w:val="StyleUnderline"/>
        </w:rPr>
        <w:t>regional crisis quickly escalated</w:t>
      </w:r>
      <w:r w:rsidRPr="00E55B48">
        <w:rPr>
          <w:sz w:val="16"/>
        </w:rPr>
        <w:t xml:space="preserve">, partly </w:t>
      </w:r>
      <w:r w:rsidRPr="00E55B48">
        <w:rPr>
          <w:rStyle w:val="StyleUnderline"/>
        </w:rPr>
        <w:t>because of the interconnectedness of a multi-domain fight involving a capable adversary.</w:t>
      </w:r>
      <w:r w:rsidRPr="00E55B48">
        <w:rPr>
          <w:sz w:val="16"/>
        </w:rPr>
        <w:t xml:space="preserve"> The wargame </w:t>
      </w:r>
      <w:r w:rsidRPr="00E55B48">
        <w:rPr>
          <w:rStyle w:val="StyleUnderline"/>
        </w:rPr>
        <w:t>participants emphasized the challenges in containing horizontal escalation once space control capabilities are employed</w:t>
      </w:r>
      <w:r w:rsidRPr="00E55B48">
        <w:rPr>
          <w:sz w:val="16"/>
        </w:rPr>
        <w:t xml:space="preserve"> to achieve limited national objectives. </w:t>
      </w:r>
    </w:p>
    <w:p w14:paraId="2D9EB632" w14:textId="77777777" w:rsidR="00161544" w:rsidRPr="00E55B48" w:rsidRDefault="00161544" w:rsidP="00161544">
      <w:pPr>
        <w:rPr>
          <w:sz w:val="16"/>
          <w:szCs w:val="16"/>
        </w:rPr>
      </w:pPr>
      <w:r w:rsidRPr="00E55B48">
        <w:rPr>
          <w:sz w:val="16"/>
          <w:szCs w:val="16"/>
        </w:rPr>
        <w:t>Lack of shared understanding of consequences/proportionality</w:t>
      </w:r>
    </w:p>
    <w:p w14:paraId="3CC078A0" w14:textId="77777777" w:rsidR="00161544" w:rsidRPr="00E55B48" w:rsidRDefault="00161544" w:rsidP="00161544">
      <w:pPr>
        <w:rPr>
          <w:sz w:val="16"/>
          <w:szCs w:val="16"/>
        </w:rPr>
      </w:pPr>
      <w:r w:rsidRPr="00E55B48">
        <w:rPr>
          <w:sz w:val="16"/>
          <w:szCs w:val="16"/>
        </w:rPr>
        <w:t xml:space="preserve">States have fairly similar understandings of the implications of military actions on the ground, in the air, and at sea, built over decades of experience. The United States and the Soviet Union/Russia have built some shared understanding of each </w:t>
      </w:r>
      <w:proofErr w:type="gramStart"/>
      <w:r w:rsidRPr="00E55B48">
        <w:rPr>
          <w:sz w:val="16"/>
          <w:szCs w:val="16"/>
        </w:rPr>
        <w:t>other‘</w:t>
      </w:r>
      <w:proofErr w:type="gramEnd"/>
      <w:r w:rsidRPr="00E55B48">
        <w:rPr>
          <w:sz w:val="16"/>
          <w:szCs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EE07182" w14:textId="77777777" w:rsidR="00161544" w:rsidRPr="00E55B48" w:rsidRDefault="00161544" w:rsidP="00161544">
      <w:pPr>
        <w:rPr>
          <w:sz w:val="16"/>
        </w:rPr>
      </w:pPr>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rPr>
          <w:sz w:val="16"/>
        </w:rPr>
        <w:t xml:space="preserve"> e</w:t>
      </w:r>
      <w:r w:rsidRPr="00E55B48">
        <w:rPr>
          <w:sz w:val="16"/>
        </w:rPr>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rPr>
          <w:sz w:val="16"/>
        </w:rPr>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rPr>
          <w:sz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w:t>
      </w:r>
      <w:proofErr w:type="gramStart"/>
      <w:r w:rsidRPr="00E55B48">
        <w:rPr>
          <w:sz w:val="16"/>
        </w:rPr>
        <w:t>make</w:t>
      </w:r>
      <w:proofErr w:type="gramEnd"/>
      <w:r w:rsidRPr="00E55B48">
        <w:rPr>
          <w:sz w:val="16"/>
        </w:rPr>
        <w:t xml:space="preserve"> this likely to be true well into the future. So while the United States seeks to create a deterrence framework, punishment-based deterrence would not likely target its </w:t>
      </w:r>
      <w:proofErr w:type="gramStart"/>
      <w:r w:rsidRPr="00E55B48">
        <w:rPr>
          <w:sz w:val="16"/>
        </w:rPr>
        <w:t>adversary‘</w:t>
      </w:r>
      <w:proofErr w:type="gramEnd"/>
      <w:r w:rsidRPr="00E55B48">
        <w:rPr>
          <w:sz w:val="16"/>
        </w:rPr>
        <w:t xml:space="preserve">s space assets. But then there is difficulty finding target on the ground that would be credible but also not unpredictably escalate a crisis. If an American military satellite were attacked but without attendant human casualties (‗satellites have no </w:t>
      </w:r>
      <w:proofErr w:type="gramStart"/>
      <w:r w:rsidRPr="00E55B48">
        <w:rPr>
          <w:sz w:val="16"/>
        </w:rPr>
        <w:t>mothers‘</w:t>
      </w:r>
      <w:proofErr w:type="gramEnd"/>
      <w:r w:rsidRPr="00E55B48">
        <w:rPr>
          <w:sz w:val="16"/>
        </w:rPr>
        <w:t>), retaliation on an adversary‘s ground-based target is likely to escalate the conflict, perhaps justifying the adversary‘s subsequent claim to self-defense, even if the initial satellite attack didn‘t support such a claim.</w:t>
      </w:r>
    </w:p>
    <w:p w14:paraId="436F6AD5" w14:textId="77777777" w:rsidR="00161544" w:rsidRPr="00E55B48" w:rsidRDefault="00161544" w:rsidP="00161544">
      <w:pPr>
        <w:rPr>
          <w:sz w:val="16"/>
          <w:szCs w:val="16"/>
        </w:rPr>
      </w:pPr>
      <w:r w:rsidRPr="00E55B48">
        <w:rPr>
          <w:sz w:val="16"/>
          <w:szCs w:val="16"/>
        </w:rPr>
        <w:t>Little experience in engaging substantively in these issues</w:t>
      </w:r>
    </w:p>
    <w:p w14:paraId="246248B8" w14:textId="77777777" w:rsidR="00161544" w:rsidRPr="00E55B48" w:rsidRDefault="00161544" w:rsidP="00161544">
      <w:pPr>
        <w:rPr>
          <w:sz w:val="16"/>
          <w:szCs w:val="16"/>
        </w:rPr>
      </w:pPr>
      <w:r w:rsidRPr="00E55B48">
        <w:rPr>
          <w:sz w:val="16"/>
          <w:szCs w:val="16"/>
        </w:rPr>
        <w:t xml:space="preserve">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w:t>
      </w:r>
      <w:proofErr w:type="gramStart"/>
      <w:r w:rsidRPr="00E55B48">
        <w:rPr>
          <w:sz w:val="16"/>
          <w:szCs w:val="16"/>
        </w:rPr>
        <w:t>other‘</w:t>
      </w:r>
      <w:proofErr w:type="gramEnd"/>
      <w:r w:rsidRPr="00E55B48">
        <w:rPr>
          <w:sz w:val="16"/>
          <w:szCs w:val="16"/>
        </w:rPr>
        <w:t>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698C7E6D" w14:textId="77777777" w:rsidR="00161544" w:rsidRPr="00E55B48" w:rsidRDefault="00161544" w:rsidP="00161544">
      <w:pPr>
        <w:rPr>
          <w:sz w:val="16"/>
          <w:szCs w:val="16"/>
        </w:rPr>
      </w:pPr>
      <w:r w:rsidRPr="00E55B48">
        <w:rPr>
          <w:sz w:val="16"/>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4DDB15A8" w14:textId="77777777" w:rsidR="00161544" w:rsidRPr="00E55B48" w:rsidRDefault="00161544" w:rsidP="00161544">
      <w:pPr>
        <w:ind w:left="720"/>
        <w:rPr>
          <w:rStyle w:val="StyleUnderline"/>
        </w:rPr>
      </w:pPr>
      <w:r w:rsidRPr="00E55B48">
        <w:rPr>
          <w:sz w:val="16"/>
        </w:rPr>
        <w:t xml:space="preserve">The good news is that </w:t>
      </w:r>
      <w:r w:rsidRPr="00E55B48">
        <w:rPr>
          <w:rStyle w:val="StyleUnderline"/>
        </w:rPr>
        <w:t>there has never been a destructive conflict</w:t>
      </w:r>
      <w:r w:rsidRPr="00E55B48">
        <w:rPr>
          <w:sz w:val="16"/>
        </w:rPr>
        <w:t xml:space="preserve"> waged </w:t>
      </w:r>
      <w:r w:rsidRPr="00E55B48">
        <w:rPr>
          <w:rStyle w:val="StyleUnderline"/>
        </w:rPr>
        <w:t>in</w:t>
      </w:r>
      <w:r w:rsidRPr="00E55B48">
        <w:rPr>
          <w:sz w:val="16"/>
        </w:rPr>
        <w:t xml:space="preserve"> either the </w:t>
      </w:r>
      <w:r w:rsidRPr="00E55B48">
        <w:rPr>
          <w:rStyle w:val="StyleUnderline"/>
        </w:rPr>
        <w:t>space</w:t>
      </w:r>
      <w:r w:rsidRPr="00E55B48">
        <w:rPr>
          <w:sz w:val="16"/>
        </w:rPr>
        <w:t xml:space="preserve"> or cyber domains. The bad news is that </w:t>
      </w:r>
      <w:r w:rsidRPr="00E55B48">
        <w:rPr>
          <w:rStyle w:val="StyleUnderline"/>
        </w:rPr>
        <w:t>no one</w:t>
      </w:r>
      <w:r w:rsidRPr="00E55B48">
        <w:rPr>
          <w:sz w:val="16"/>
        </w:rPr>
        <w:t xml:space="preserve"> around the situation room table </w:t>
      </w:r>
      <w:r w:rsidRPr="00E55B48">
        <w:rPr>
          <w:rStyle w:val="StyleUnderline"/>
        </w:rPr>
        <w:t>can cite any history</w:t>
      </w:r>
      <w:r w:rsidRPr="00E55B48">
        <w:rPr>
          <w:sz w:val="16"/>
        </w:rPr>
        <w:t xml:space="preserve"> from previous wars, </w:t>
      </w:r>
      <w:r w:rsidRPr="00E55B48">
        <w:rPr>
          <w:rStyle w:val="StyleUnderline"/>
        </w:rPr>
        <w:t>or common</w:t>
      </w:r>
      <w:r w:rsidRPr="00E55B48">
        <w:rPr>
          <w:sz w:val="16"/>
        </w:rPr>
        <w:t xml:space="preserve"> bilateral </w:t>
      </w:r>
      <w:r w:rsidRPr="00E55B48">
        <w:rPr>
          <w:rStyle w:val="StyleUnderline"/>
        </w:rPr>
        <w:t>understandings</w:t>
      </w:r>
      <w:r w:rsidRPr="00E55B48">
        <w:rPr>
          <w:sz w:val="16"/>
        </w:rPr>
        <w:t xml:space="preserve"> with the adversary, </w:t>
      </w:r>
      <w:r w:rsidRPr="00E55B48">
        <w:rPr>
          <w:rStyle w:val="StyleUnderline"/>
        </w:rPr>
        <w:t>relating to space</w:t>
      </w:r>
      <w:r w:rsidRPr="00E55B48">
        <w:rPr>
          <w:sz w:val="16"/>
        </w:rPr>
        <w:t xml:space="preserve"> and cyber </w:t>
      </w:r>
      <w:r w:rsidRPr="00E55B48">
        <w:rPr>
          <w:rStyle w:val="StyleUnderline"/>
        </w:rPr>
        <w:t>conflict as a guide to what</w:t>
      </w:r>
      <w:r w:rsidRPr="00E55B48">
        <w:rPr>
          <w:sz w:val="16"/>
        </w:rPr>
        <w:t xml:space="preserve"> the </w:t>
      </w:r>
      <w:r w:rsidRPr="00E55B48">
        <w:rPr>
          <w:rStyle w:val="StyleUnderline"/>
        </w:rPr>
        <w:t>incoming reports mean, and what may or may not happen next.</w:t>
      </w:r>
    </w:p>
    <w:p w14:paraId="68DAA3BF" w14:textId="77777777" w:rsidR="00161544" w:rsidRDefault="00161544" w:rsidP="00161544">
      <w:pPr>
        <w:ind w:left="720"/>
        <w:rPr>
          <w:sz w:val="16"/>
        </w:rPr>
      </w:pPr>
      <w:r w:rsidRPr="00E55B48">
        <w:rPr>
          <w:sz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rPr>
          <w:sz w:val="16"/>
        </w:rPr>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rPr>
          <w:sz w:val="16"/>
        </w:rPr>
        <w:t xml:space="preserve">, sitting in the situation room, the </w:t>
      </w:r>
      <w:r w:rsidRPr="00C82757">
        <w:rPr>
          <w:rStyle w:val="StyleUnderline"/>
          <w:highlight w:val="green"/>
        </w:rPr>
        <w:t>hostile actions</w:t>
      </w:r>
      <w:r w:rsidRPr="00E55B48">
        <w:rPr>
          <w:sz w:val="16"/>
        </w:rPr>
        <w:t xml:space="preserve"> taken </w:t>
      </w:r>
      <w:r w:rsidRPr="00E55B48">
        <w:rPr>
          <w:rStyle w:val="StyleUnderline"/>
        </w:rPr>
        <w:t>against</w:t>
      </w:r>
      <w:r w:rsidRPr="00E55B48">
        <w:rPr>
          <w:sz w:val="16"/>
        </w:rPr>
        <w:t xml:space="preserve"> </w:t>
      </w:r>
      <w:proofErr w:type="gramStart"/>
      <w:r w:rsidRPr="00E55B48">
        <w:rPr>
          <w:sz w:val="16"/>
        </w:rPr>
        <w:t>America‘</w:t>
      </w:r>
      <w:proofErr w:type="gramEnd"/>
      <w:r w:rsidRPr="00E55B48">
        <w:rPr>
          <w:sz w:val="16"/>
        </w:rPr>
        <w:t xml:space="preserve">s </w:t>
      </w:r>
      <w:r w:rsidRPr="00E55B48">
        <w:rPr>
          <w:rStyle w:val="StyleUnderline"/>
        </w:rPr>
        <w:t>space assets</w:t>
      </w:r>
      <w:r w:rsidRPr="00E55B48">
        <w:rPr>
          <w:sz w:val="16"/>
        </w:rPr>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rPr>
          <w:sz w:val="16"/>
        </w:rPr>
        <w:t xml:space="preserve"> on US interests.</w:t>
      </w:r>
    </w:p>
    <w:p w14:paraId="26C8CECC" w14:textId="77777777" w:rsidR="00161544" w:rsidRDefault="00161544" w:rsidP="00161544">
      <w:pPr>
        <w:pStyle w:val="Heading4"/>
      </w:pPr>
      <w:r>
        <w:t xml:space="preserve">The plan pushes them over the edge by granting UN COPUOS </w:t>
      </w:r>
      <w:r w:rsidRPr="009B55FF">
        <w:rPr>
          <w:u w:val="single"/>
        </w:rPr>
        <w:t>new authority</w:t>
      </w:r>
      <w:r>
        <w:t xml:space="preserve"> in line with its </w:t>
      </w:r>
      <w:r w:rsidRPr="009B55FF">
        <w:rPr>
          <w:u w:val="single"/>
        </w:rPr>
        <w:t>existing mandates</w:t>
      </w:r>
      <w:r>
        <w:t xml:space="preserve"> – any other process </w:t>
      </w:r>
      <w:r w:rsidRPr="0039668A">
        <w:rPr>
          <w:u w:val="single"/>
        </w:rPr>
        <w:t>fails</w:t>
      </w:r>
      <w:r>
        <w:t>.</w:t>
      </w:r>
    </w:p>
    <w:p w14:paraId="00B23DFB" w14:textId="77777777" w:rsidR="00161544" w:rsidRPr="00DD6B81" w:rsidRDefault="00161544" w:rsidP="00161544">
      <w:proofErr w:type="spellStart"/>
      <w:r w:rsidRPr="00DD6B81">
        <w:rPr>
          <w:rStyle w:val="Style13ptBold"/>
        </w:rPr>
        <w:t>Qizhi</w:t>
      </w:r>
      <w:proofErr w:type="spellEnd"/>
      <w:r w:rsidRPr="00DD6B81">
        <w:rPr>
          <w:rStyle w:val="Style13ptBold"/>
        </w:rPr>
        <w:t xml:space="preserve"> 86</w:t>
      </w:r>
      <w:r w:rsidRPr="00DD6B81">
        <w:t xml:space="preserve"> [He </w:t>
      </w:r>
      <w:proofErr w:type="spellStart"/>
      <w:r w:rsidRPr="00DD6B81">
        <w:t>Qizhi</w:t>
      </w:r>
      <w:proofErr w:type="spellEnd"/>
      <w:r w:rsidRPr="00DD6B81">
        <w:t xml:space="preserve">,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51007FCE" w14:textId="77777777" w:rsidR="00161544" w:rsidRPr="00F53856" w:rsidRDefault="00161544" w:rsidP="00161544">
      <w:pPr>
        <w:rPr>
          <w:sz w:val="16"/>
        </w:rPr>
      </w:pPr>
      <w:r w:rsidRPr="00DD6B81">
        <w:rPr>
          <w:rStyle w:val="StyleUnderline"/>
        </w:rPr>
        <w:t>The</w:t>
      </w:r>
      <w:r w:rsidRPr="00F53856">
        <w:rPr>
          <w:rStyle w:val="StyleUnderline"/>
        </w:rPr>
        <w:t xml:space="preserve"> United Nations</w:t>
      </w:r>
      <w:r w:rsidRPr="00F53856">
        <w:rPr>
          <w:sz w:val="16"/>
        </w:rPr>
        <w:t xml:space="preserve"> Committee on the Peaceful Uses of Outer Space (</w:t>
      </w:r>
      <w:r w:rsidRPr="00DD6B81">
        <w:rPr>
          <w:rStyle w:val="StyleUnderline"/>
        </w:rPr>
        <w:t>COPUOS</w:t>
      </w:r>
      <w:r w:rsidRPr="00F53856">
        <w:rPr>
          <w:sz w:val="16"/>
        </w:rPr>
        <w:t xml:space="preserve">) </w:t>
      </w:r>
      <w:r w:rsidRPr="00F53856">
        <w:rPr>
          <w:rStyle w:val="StyleUnderline"/>
        </w:rPr>
        <w:t>is</w:t>
      </w:r>
      <w:r w:rsidRPr="00F53856">
        <w:rPr>
          <w:sz w:val="16"/>
        </w:rPr>
        <w:t xml:space="preserve"> the </w:t>
      </w:r>
      <w:r w:rsidRPr="00F53856">
        <w:rPr>
          <w:rStyle w:val="StyleUnderline"/>
        </w:rPr>
        <w:t>first and foremost among multinational organs working for</w:t>
      </w:r>
      <w:r w:rsidRPr="00F53856">
        <w:rPr>
          <w:sz w:val="16"/>
        </w:rPr>
        <w:t xml:space="preserve"> the promotion of </w:t>
      </w:r>
      <w:r w:rsidRPr="00F53856">
        <w:rPr>
          <w:rStyle w:val="StyleUnderline"/>
        </w:rPr>
        <w:t>peaceful uses of space</w:t>
      </w:r>
      <w:r w:rsidRPr="00F53856">
        <w:rPr>
          <w:sz w:val="16"/>
        </w:rPr>
        <w:t xml:space="preserve"> science and technology. </w:t>
      </w:r>
      <w:r w:rsidRPr="00F53856">
        <w:rPr>
          <w:rStyle w:val="StyleUnderline"/>
        </w:rPr>
        <w:t>COPUOS has become the forum for elaborating internationally accepted legal principles governing space activities</w:t>
      </w:r>
      <w:r w:rsidRPr="00F53856">
        <w:rPr>
          <w:sz w:val="16"/>
        </w:rPr>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w:t>
      </w:r>
      <w:proofErr w:type="spellStart"/>
      <w:r w:rsidRPr="00F53856">
        <w:rPr>
          <w:sz w:val="16"/>
        </w:rPr>
        <w:t>SubCommittee</w:t>
      </w:r>
      <w:proofErr w:type="spellEnd"/>
      <w:r w:rsidRPr="00F53856">
        <w:rPr>
          <w:sz w:val="16"/>
        </w:rPr>
        <w:t>,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1B33CF77" w14:textId="77777777" w:rsidR="00161544" w:rsidRPr="00F53856" w:rsidRDefault="00161544" w:rsidP="00161544">
      <w:pPr>
        <w:rPr>
          <w:sz w:val="16"/>
          <w:szCs w:val="16"/>
        </w:rPr>
      </w:pPr>
      <w:r w:rsidRPr="00F53856">
        <w:rPr>
          <w:sz w:val="16"/>
          <w:szCs w:val="16"/>
        </w:rPr>
        <w:t xml:space="preserve">In the field of technical cooperation in space affairs, COPUOS and its other subordinate body, the Scientific and Technical Sub-Committee, have also done much work and achieved considerable successes. The United Nations Space Application </w:t>
      </w:r>
      <w:proofErr w:type="spellStart"/>
      <w:r w:rsidRPr="00F53856">
        <w:rPr>
          <w:sz w:val="16"/>
          <w:szCs w:val="16"/>
        </w:rPr>
        <w:t>Programme</w:t>
      </w:r>
      <w:proofErr w:type="spellEnd"/>
      <w:r w:rsidRPr="00F53856">
        <w:rPr>
          <w:sz w:val="16"/>
          <w:szCs w:val="16"/>
        </w:rPr>
        <w:t xml:space="preserv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w:t>
      </w:r>
      <w:proofErr w:type="spellStart"/>
      <w:r w:rsidRPr="00F53856">
        <w:rPr>
          <w:sz w:val="16"/>
          <w:szCs w:val="16"/>
        </w:rPr>
        <w:t>programme</w:t>
      </w:r>
      <w:proofErr w:type="spellEnd"/>
      <w:r w:rsidRPr="00F53856">
        <w:rPr>
          <w:sz w:val="16"/>
          <w:szCs w:val="16"/>
        </w:rPr>
        <w:t>, technical advice is available on request.</w:t>
      </w:r>
    </w:p>
    <w:p w14:paraId="2DAACE11" w14:textId="77777777" w:rsidR="00161544" w:rsidRPr="00DD6B81" w:rsidRDefault="00161544" w:rsidP="00161544">
      <w:pPr>
        <w:rPr>
          <w:rStyle w:val="StyleUnderline"/>
        </w:rPr>
      </w:pPr>
      <w:r w:rsidRPr="00DD6B81">
        <w:rPr>
          <w:sz w:val="16"/>
        </w:rPr>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rPr>
          <w:sz w:val="16"/>
        </w:rPr>
        <w:t xml:space="preserve"> in the interests of all countries, particularly the developing countries</w:t>
      </w:r>
      <w:r w:rsidRPr="00E04AB6">
        <w:rPr>
          <w:sz w:val="16"/>
          <w:highlight w:val="green"/>
        </w:rPr>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rPr>
          <w:sz w:val="16"/>
        </w:rPr>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0CB020BF" w14:textId="77777777" w:rsidR="00161544" w:rsidRPr="00F53856" w:rsidRDefault="00161544" w:rsidP="00161544">
      <w:pPr>
        <w:rPr>
          <w:sz w:val="16"/>
          <w:szCs w:val="16"/>
        </w:rPr>
      </w:pPr>
      <w:r w:rsidRPr="00F53856">
        <w:rPr>
          <w:sz w:val="16"/>
          <w:szCs w:val="16"/>
        </w:rPr>
        <w:t>Legal framework</w:t>
      </w:r>
    </w:p>
    <w:p w14:paraId="5BE4E633" w14:textId="77777777" w:rsidR="00161544" w:rsidRPr="00F53856" w:rsidRDefault="00161544" w:rsidP="00161544">
      <w:pPr>
        <w:rPr>
          <w:sz w:val="16"/>
        </w:rPr>
      </w:pPr>
      <w:r w:rsidRPr="00F53856">
        <w:rPr>
          <w:sz w:val="16"/>
        </w:rPr>
        <w:t xml:space="preserve">It is useful here to provide a summary of </w:t>
      </w:r>
      <w:r w:rsidRPr="00F53856">
        <w:rPr>
          <w:rStyle w:val="StyleUnderline"/>
        </w:rPr>
        <w:t>the general legal regime upon which</w:t>
      </w:r>
      <w:r w:rsidRPr="00F53856">
        <w:rPr>
          <w:sz w:val="16"/>
        </w:rPr>
        <w:t xml:space="preserve"> the </w:t>
      </w:r>
      <w:r w:rsidRPr="00F53856">
        <w:rPr>
          <w:rStyle w:val="StyleUnderline"/>
        </w:rPr>
        <w:t>peaceful uses of outer space have functioned</w:t>
      </w:r>
      <w:r w:rsidRPr="00F53856">
        <w:rPr>
          <w:sz w:val="16"/>
        </w:rPr>
        <w:t xml:space="preserve">. Its </w:t>
      </w:r>
      <w:r w:rsidRPr="00F53856">
        <w:rPr>
          <w:rStyle w:val="StyleUnderline"/>
        </w:rPr>
        <w:t>basic principles and rules are enshrined in the 1967 Outer Space Treaty</w:t>
      </w:r>
      <w:r w:rsidRPr="00F53856">
        <w:rPr>
          <w:sz w:val="16"/>
        </w:rPr>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rPr>
          <w:sz w:val="16"/>
        </w:rPr>
        <w:t>, and contain the following general provisions relating to the maintenance of outer space for peaceful uses.</w:t>
      </w:r>
    </w:p>
    <w:p w14:paraId="77600FCF" w14:textId="77777777" w:rsidR="00161544" w:rsidRPr="00F53856" w:rsidRDefault="00161544" w:rsidP="00161544">
      <w:pPr>
        <w:rPr>
          <w:sz w:val="16"/>
          <w:szCs w:val="16"/>
        </w:rPr>
      </w:pPr>
      <w:r w:rsidRPr="00F53856">
        <w:rPr>
          <w:sz w:val="16"/>
          <w:szCs w:val="16"/>
        </w:rPr>
        <w:t>The exploration and use of outer space shall be carried out for the benefit and in the interests of all countries, irrespective of their degree of economic or scientific development, and shall be the province of all humankind.</w:t>
      </w:r>
    </w:p>
    <w:p w14:paraId="3B4B7DDF" w14:textId="77777777" w:rsidR="00161544" w:rsidRPr="00F53856" w:rsidRDefault="00161544" w:rsidP="00161544">
      <w:pPr>
        <w:rPr>
          <w:sz w:val="16"/>
          <w:szCs w:val="16"/>
        </w:rPr>
      </w:pPr>
      <w:r w:rsidRPr="00F53856">
        <w:rPr>
          <w:sz w:val="16"/>
          <w:szCs w:val="16"/>
        </w:rPr>
        <w:t>Outer space shall be free for exploration and use by all states without discrimination, and is not subject to national appropriation by claim of sovereignty, by means of use or occupation or by any other means.</w:t>
      </w:r>
    </w:p>
    <w:p w14:paraId="5A28AFA6" w14:textId="77777777" w:rsidR="00161544" w:rsidRPr="00F53856" w:rsidRDefault="00161544" w:rsidP="00161544">
      <w:pPr>
        <w:rPr>
          <w:sz w:val="16"/>
        </w:rPr>
      </w:pPr>
      <w:r w:rsidRPr="00F53856">
        <w:rPr>
          <w:rStyle w:val="StyleUnderline"/>
        </w:rPr>
        <w:t>Activities in</w:t>
      </w:r>
      <w:r w:rsidRPr="00F53856">
        <w:rPr>
          <w:sz w:val="16"/>
        </w:rPr>
        <w:t xml:space="preserve"> the exploration and use of </w:t>
      </w:r>
      <w:r w:rsidRPr="00F53856">
        <w:rPr>
          <w:rStyle w:val="StyleUnderline"/>
        </w:rPr>
        <w:t>outer space shall be carried out in accordance with international law</w:t>
      </w:r>
      <w:r w:rsidRPr="00F53856">
        <w:rPr>
          <w:sz w:val="16"/>
        </w:rPr>
        <w:t xml:space="preserve">, including the Charter of the United Nations, </w:t>
      </w:r>
      <w:r w:rsidRPr="00F53856">
        <w:rPr>
          <w:rStyle w:val="StyleUnderline"/>
        </w:rPr>
        <w:t>in the interests of maintaining international peace and security</w:t>
      </w:r>
      <w:r w:rsidRPr="00F53856">
        <w:rPr>
          <w:sz w:val="16"/>
        </w:rPr>
        <w:t xml:space="preserve"> and promoting international cooperation and understanding.</w:t>
      </w:r>
    </w:p>
    <w:p w14:paraId="65E752C3" w14:textId="77777777" w:rsidR="00161544" w:rsidRPr="00F53856" w:rsidRDefault="00161544" w:rsidP="00161544">
      <w:pPr>
        <w:rPr>
          <w:sz w:val="16"/>
          <w:szCs w:val="16"/>
        </w:rPr>
      </w:pPr>
      <w:r w:rsidRPr="00F53856">
        <w:rPr>
          <w:sz w:val="16"/>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765EEC69" w14:textId="77777777" w:rsidR="00161544" w:rsidRPr="00F53856" w:rsidRDefault="00161544" w:rsidP="00161544">
      <w:pPr>
        <w:rPr>
          <w:sz w:val="16"/>
          <w:szCs w:val="16"/>
        </w:rPr>
      </w:pPr>
      <w:r w:rsidRPr="00F53856">
        <w:rPr>
          <w:sz w:val="16"/>
          <w:szCs w:val="16"/>
        </w:rPr>
        <w:t xml:space="preserve">States shall bear international responsibility for national space activities, whether carried out by governmental or non-governmental entities. This provision was further developed as the 1972 </w:t>
      </w:r>
      <w:proofErr w:type="spellStart"/>
      <w:r w:rsidRPr="00F53856">
        <w:rPr>
          <w:sz w:val="16"/>
          <w:szCs w:val="16"/>
        </w:rPr>
        <w:t>Covention</w:t>
      </w:r>
      <w:proofErr w:type="spellEnd"/>
      <w:r w:rsidRPr="00F53856">
        <w:rPr>
          <w:sz w:val="16"/>
          <w:szCs w:val="16"/>
        </w:rPr>
        <w:t xml:space="preserve"> on International Liability for Damage Caused by Space Objects.</w:t>
      </w:r>
    </w:p>
    <w:p w14:paraId="32A075BA" w14:textId="77777777" w:rsidR="00161544" w:rsidRPr="00F53856" w:rsidRDefault="00161544" w:rsidP="00161544">
      <w:pPr>
        <w:rPr>
          <w:sz w:val="16"/>
          <w:szCs w:val="16"/>
        </w:rPr>
      </w:pPr>
      <w:r w:rsidRPr="00F53856">
        <w:rPr>
          <w:sz w:val="16"/>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50D12488" w14:textId="77777777" w:rsidR="00161544" w:rsidRPr="00F53856" w:rsidRDefault="00161544" w:rsidP="00161544">
      <w:pPr>
        <w:rPr>
          <w:sz w:val="16"/>
          <w:szCs w:val="16"/>
        </w:rPr>
      </w:pPr>
      <w:r w:rsidRPr="00F53856">
        <w:rPr>
          <w:sz w:val="16"/>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02734595" w14:textId="77777777" w:rsidR="00161544" w:rsidRPr="00F53856" w:rsidRDefault="00161544" w:rsidP="00161544">
      <w:pPr>
        <w:rPr>
          <w:sz w:val="16"/>
          <w:szCs w:val="16"/>
        </w:rPr>
      </w:pPr>
      <w:r w:rsidRPr="00F53856">
        <w:rPr>
          <w:sz w:val="16"/>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1B41263F" w14:textId="77777777" w:rsidR="00161544" w:rsidRPr="00F53856" w:rsidRDefault="00161544" w:rsidP="00161544">
      <w:pPr>
        <w:rPr>
          <w:sz w:val="16"/>
          <w:szCs w:val="16"/>
        </w:rPr>
      </w:pPr>
      <w:r w:rsidRPr="00F53856">
        <w:rPr>
          <w:sz w:val="16"/>
          <w:szCs w:val="16"/>
        </w:rPr>
        <w:t>Two-pronged approaches</w:t>
      </w:r>
    </w:p>
    <w:p w14:paraId="2D64EC72" w14:textId="77777777" w:rsidR="00161544" w:rsidRPr="00F53856" w:rsidRDefault="00161544" w:rsidP="00161544">
      <w:pPr>
        <w:rPr>
          <w:rStyle w:val="StyleUnderline"/>
        </w:rPr>
      </w:pPr>
      <w:r w:rsidRPr="00F53856">
        <w:rPr>
          <w:rStyle w:val="StyleUnderline"/>
        </w:rPr>
        <w:t>To ensure outer space for peaceful uses, it is necessary not only to elaborate general principles</w:t>
      </w:r>
      <w:r w:rsidRPr="00F53856">
        <w:rPr>
          <w:sz w:val="16"/>
        </w:rPr>
        <w:t xml:space="preserve"> as mentioned above, </w:t>
      </w:r>
      <w:r w:rsidRPr="00F53856">
        <w:rPr>
          <w:rStyle w:val="StyleUnderline"/>
        </w:rPr>
        <w:t>but</w:t>
      </w:r>
      <w:r w:rsidRPr="00F53856">
        <w:rPr>
          <w:sz w:val="16"/>
        </w:rPr>
        <w:t xml:space="preserve"> also </w:t>
      </w:r>
      <w:r w:rsidRPr="00F53856">
        <w:rPr>
          <w:rStyle w:val="StyleUnderline"/>
        </w:rPr>
        <w:t>to make specific provisions directly involved with</w:t>
      </w:r>
      <w:r w:rsidRPr="00F53856">
        <w:rPr>
          <w:sz w:val="16"/>
        </w:rPr>
        <w:t xml:space="preserve"> the </w:t>
      </w:r>
      <w:r w:rsidRPr="00F53856">
        <w:rPr>
          <w:rStyle w:val="StyleUnderline"/>
        </w:rPr>
        <w:t>protection of a peaceful environment in outer space which is the province of humankind.</w:t>
      </w:r>
    </w:p>
    <w:p w14:paraId="13CFACAE" w14:textId="77777777" w:rsidR="00161544" w:rsidRPr="00546319" w:rsidRDefault="00161544" w:rsidP="00161544">
      <w:pPr>
        <w:rPr>
          <w:sz w:val="16"/>
        </w:rPr>
      </w:pPr>
      <w:r w:rsidRPr="00546319">
        <w:rPr>
          <w:sz w:val="16"/>
        </w:rPr>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rPr>
          <w:sz w:val="16"/>
        </w:rPr>
        <w:t xml:space="preserve"> 1967 </w:t>
      </w:r>
      <w:r w:rsidRPr="00546319">
        <w:rPr>
          <w:rStyle w:val="StyleUnderline"/>
        </w:rPr>
        <w:t>Outer Space Treaty</w:t>
      </w:r>
      <w:r w:rsidRPr="00546319">
        <w:rPr>
          <w:sz w:val="16"/>
        </w:rPr>
        <w:t xml:space="preserve"> took a two-pronged approach in dealing with these direct dangers.</w:t>
      </w:r>
    </w:p>
    <w:p w14:paraId="21204BD5" w14:textId="77777777" w:rsidR="00161544" w:rsidRPr="00546319" w:rsidRDefault="00161544" w:rsidP="00161544">
      <w:pPr>
        <w:rPr>
          <w:sz w:val="16"/>
        </w:rPr>
      </w:pPr>
      <w:r w:rsidRPr="00546319">
        <w:rPr>
          <w:sz w:val="16"/>
        </w:rPr>
        <w:t xml:space="preserve">First, </w:t>
      </w:r>
      <w:r w:rsidRPr="00546319">
        <w:rPr>
          <w:rStyle w:val="StyleUnderline"/>
        </w:rPr>
        <w:t>foreseeing that outer space might become a battleground of</w:t>
      </w:r>
      <w:r w:rsidRPr="00546319">
        <w:rPr>
          <w:sz w:val="16"/>
        </w:rPr>
        <w:t xml:space="preserve"> the </w:t>
      </w:r>
      <w:r w:rsidRPr="00546319">
        <w:rPr>
          <w:rStyle w:val="StyleUnderline"/>
        </w:rPr>
        <w:t>major space powers</w:t>
      </w:r>
      <w:r w:rsidRPr="00546319">
        <w:rPr>
          <w:sz w:val="16"/>
        </w:rPr>
        <w:t xml:space="preserve">, the treaty </w:t>
      </w:r>
      <w:r w:rsidRPr="00546319">
        <w:rPr>
          <w:rStyle w:val="StyleUnderline"/>
        </w:rPr>
        <w:t>lays down certain restrictions on military activities in outer space,</w:t>
      </w:r>
      <w:r w:rsidRPr="00546319">
        <w:rPr>
          <w:sz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6F09DBD4" w14:textId="77777777" w:rsidR="00161544" w:rsidRPr="00546319" w:rsidRDefault="00161544" w:rsidP="00161544">
      <w:pPr>
        <w:rPr>
          <w:sz w:val="16"/>
        </w:rPr>
      </w:pPr>
      <w:r w:rsidRPr="00546319">
        <w:rPr>
          <w:sz w:val="16"/>
        </w:rPr>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rPr>
          <w:sz w:val="16"/>
        </w:rPr>
        <w:t xml:space="preserve"> the introduction of </w:t>
      </w:r>
      <w:r w:rsidRPr="00E04AB6">
        <w:rPr>
          <w:rStyle w:val="Emphasis"/>
          <w:highlight w:val="green"/>
        </w:rPr>
        <w:t>other</w:t>
      </w:r>
      <w:r w:rsidRPr="00546319">
        <w:rPr>
          <w:sz w:val="16"/>
        </w:rPr>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rPr>
          <w:sz w:val="16"/>
        </w:rPr>
        <w:t xml:space="preserve"> be </w:t>
      </w:r>
      <w:r w:rsidRPr="00E04AB6">
        <w:rPr>
          <w:rStyle w:val="Emphasis"/>
          <w:highlight w:val="green"/>
        </w:rPr>
        <w:t>filled</w:t>
      </w:r>
      <w:r w:rsidRPr="00546319">
        <w:rPr>
          <w:sz w:val="16"/>
        </w:rPr>
        <w:t>.</w:t>
      </w:r>
    </w:p>
    <w:p w14:paraId="68434FB8" w14:textId="77777777" w:rsidR="00161544" w:rsidRPr="0039668A" w:rsidRDefault="00161544" w:rsidP="00161544">
      <w:pPr>
        <w:rPr>
          <w:sz w:val="16"/>
          <w:szCs w:val="16"/>
        </w:rPr>
      </w:pPr>
      <w:r w:rsidRPr="0039668A">
        <w:rPr>
          <w:sz w:val="16"/>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795641D9" w14:textId="77777777" w:rsidR="00161544" w:rsidRPr="00546319" w:rsidRDefault="00161544" w:rsidP="00161544">
      <w:pPr>
        <w:rPr>
          <w:rStyle w:val="StyleUnderline"/>
        </w:rPr>
      </w:pPr>
      <w:proofErr w:type="gramStart"/>
      <w:r w:rsidRPr="00546319">
        <w:rPr>
          <w:sz w:val="16"/>
        </w:rPr>
        <w:t>Thus</w:t>
      </w:r>
      <w:proofErr w:type="gramEnd"/>
      <w:r w:rsidRPr="00546319">
        <w:rPr>
          <w:sz w:val="16"/>
        </w:rPr>
        <w:t xml:space="preserve">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rPr>
          <w:sz w:val="16"/>
        </w:rPr>
        <w:t xml:space="preserve"> would </w:t>
      </w:r>
      <w:r w:rsidRPr="00546319">
        <w:rPr>
          <w:rStyle w:val="StyleUnderline"/>
        </w:rPr>
        <w:t>adversely affect the space environment, while leaving concrete and detailed measures and provisions to be further elaborated in additional legal instruments.</w:t>
      </w:r>
    </w:p>
    <w:p w14:paraId="7D291345" w14:textId="77777777" w:rsidR="00161544" w:rsidRPr="00546319" w:rsidRDefault="00161544" w:rsidP="00161544">
      <w:pPr>
        <w:rPr>
          <w:sz w:val="16"/>
          <w:szCs w:val="16"/>
        </w:rPr>
      </w:pPr>
      <w:r w:rsidRPr="00546319">
        <w:rPr>
          <w:sz w:val="16"/>
          <w:szCs w:val="16"/>
        </w:rPr>
        <w:t>Considerations and conclusion</w:t>
      </w:r>
    </w:p>
    <w:p w14:paraId="2BD53E92" w14:textId="77777777" w:rsidR="00161544" w:rsidRPr="00546319" w:rsidRDefault="00161544" w:rsidP="00161544">
      <w:pPr>
        <w:rPr>
          <w:sz w:val="16"/>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rPr>
          <w:sz w:val="16"/>
        </w:rPr>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rPr>
          <w:sz w:val="16"/>
        </w:rPr>
        <w:t xml:space="preserve"> The following considerations could be raised with a view to increasing the contribution of COPUOS to the achievement of this lofty goal.</w:t>
      </w:r>
    </w:p>
    <w:p w14:paraId="2ECE2E4C" w14:textId="77777777" w:rsidR="00161544" w:rsidRPr="00546319" w:rsidRDefault="00161544" w:rsidP="00161544">
      <w:pPr>
        <w:rPr>
          <w:rStyle w:val="Emphasis"/>
        </w:rPr>
      </w:pPr>
      <w:r w:rsidRPr="00546319">
        <w:rPr>
          <w:sz w:val="16"/>
        </w:rPr>
        <w:t xml:space="preserve">One: </w:t>
      </w:r>
      <w:r w:rsidRPr="00546319">
        <w:rPr>
          <w:rStyle w:val="StyleUnderline"/>
        </w:rPr>
        <w:t>strengthening and expanding the role of COPUOS in accordance with its mandate.</w:t>
      </w:r>
      <w:r w:rsidRPr="00546319">
        <w:rPr>
          <w:sz w:val="16"/>
        </w:rPr>
        <w:t xml:space="preserve"> In a resolution in 1961, </w:t>
      </w:r>
      <w:r w:rsidRPr="00546319">
        <w:rPr>
          <w:rStyle w:val="StyleUnderline"/>
        </w:rPr>
        <w:t>the United Nations General</w:t>
      </w:r>
      <w:r w:rsidRPr="00546319">
        <w:rPr>
          <w:sz w:val="16"/>
        </w:rPr>
        <w:t xml:space="preserve"> Viewpoint </w:t>
      </w:r>
      <w:r w:rsidRPr="00546319">
        <w:rPr>
          <w:rStyle w:val="StyleUnderline"/>
        </w:rPr>
        <w:t>Assembly decided</w:t>
      </w:r>
      <w:r w:rsidRPr="00546319">
        <w:rPr>
          <w:sz w:val="16"/>
        </w:rPr>
        <w:t xml:space="preserve"> that </w:t>
      </w:r>
      <w:r w:rsidRPr="00546319">
        <w:rPr>
          <w:rStyle w:val="StyleUnderline"/>
        </w:rPr>
        <w:t>COPUOS should provide a focal point for international cooperation in</w:t>
      </w:r>
      <w:r w:rsidRPr="00546319">
        <w:rPr>
          <w:sz w:val="16"/>
        </w:rPr>
        <w:t xml:space="preserve"> the </w:t>
      </w:r>
      <w:r w:rsidRPr="00546319">
        <w:rPr>
          <w:rStyle w:val="StyleUnderline"/>
        </w:rPr>
        <w:t>peaceful exploration and use of outer space.</w:t>
      </w:r>
      <w:r w:rsidRPr="00546319">
        <w:rPr>
          <w:sz w:val="16"/>
        </w:rPr>
        <w:t xml:space="preserve"> Thus, </w:t>
      </w:r>
      <w:r w:rsidRPr="0039668A">
        <w:rPr>
          <w:rStyle w:val="Emphasis"/>
          <w:highlight w:val="green"/>
        </w:rPr>
        <w:t>it is vital not to bypass COPUOS, nor</w:t>
      </w:r>
      <w:r w:rsidRPr="00546319">
        <w:rPr>
          <w:sz w:val="16"/>
        </w:rPr>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36D2E97C" w14:textId="77777777" w:rsidR="00161544" w:rsidRPr="00DD6B81" w:rsidRDefault="00161544" w:rsidP="00161544">
      <w:pPr>
        <w:rPr>
          <w:rStyle w:val="StyleUnderline"/>
        </w:rPr>
      </w:pPr>
      <w:r w:rsidRPr="00DD6B81">
        <w:rPr>
          <w:sz w:val="16"/>
        </w:rPr>
        <w:t xml:space="preserve">Two: </w:t>
      </w:r>
      <w:r w:rsidRPr="0039668A">
        <w:rPr>
          <w:rStyle w:val="StyleUnderline"/>
        </w:rPr>
        <w:t>reviewing</w:t>
      </w:r>
      <w:r w:rsidRPr="00DD6B81">
        <w:rPr>
          <w:rStyle w:val="StyleUnderline"/>
        </w:rPr>
        <w:t xml:space="preserve"> the existing internationally accepted legal document by COPUOS</w:t>
      </w:r>
      <w:r w:rsidRPr="00DD6B81">
        <w:rPr>
          <w:sz w:val="16"/>
        </w:rPr>
        <w:t xml:space="preserve"> and its Sub-Committees, </w:t>
      </w:r>
      <w:r w:rsidRPr="00DD6B81">
        <w:rPr>
          <w:rStyle w:val="StyleUnderline"/>
        </w:rPr>
        <w:t>with a view to</w:t>
      </w:r>
      <w:r w:rsidRPr="00DD6B81">
        <w:rPr>
          <w:sz w:val="16"/>
        </w:rPr>
        <w:t xml:space="preserve"> supplementing or </w:t>
      </w:r>
      <w:r w:rsidRPr="0039668A">
        <w:rPr>
          <w:rStyle w:val="Emphasis"/>
          <w:highlight w:val="green"/>
        </w:rPr>
        <w:t>expanding</w:t>
      </w:r>
      <w:r w:rsidRPr="00DD6B81">
        <w:rPr>
          <w:sz w:val="16"/>
        </w:rPr>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rPr>
          <w:sz w:val="16"/>
        </w:rPr>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rPr>
          <w:sz w:val="16"/>
        </w:rPr>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rPr>
          <w:sz w:val="16"/>
        </w:rPr>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rPr>
          <w:sz w:val="16"/>
        </w:rPr>
        <w:t xml:space="preserve">. In this way, </w:t>
      </w:r>
      <w:r w:rsidRPr="00DD6B81">
        <w:rPr>
          <w:rStyle w:val="StyleUnderline"/>
        </w:rPr>
        <w:t>the original treaty could remain intact, with additional protocols</w:t>
      </w:r>
      <w:r w:rsidRPr="00DD6B81">
        <w:rPr>
          <w:sz w:val="16"/>
        </w:rPr>
        <w:t xml:space="preserve"> being </w:t>
      </w:r>
      <w:r w:rsidRPr="00DD6B81">
        <w:rPr>
          <w:rStyle w:val="StyleUnderline"/>
        </w:rPr>
        <w:t>concluded consistent with the aim and principles of the main treaty.</w:t>
      </w:r>
    </w:p>
    <w:p w14:paraId="545405A6" w14:textId="77777777" w:rsidR="00161544" w:rsidRPr="00DD6B81" w:rsidRDefault="00161544" w:rsidP="00161544">
      <w:pPr>
        <w:rPr>
          <w:rStyle w:val="Emphasis"/>
        </w:rPr>
      </w:pPr>
      <w:r w:rsidRPr="00DD6B81">
        <w:rPr>
          <w:sz w:val="16"/>
        </w:rPr>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rPr>
          <w:sz w:val="16"/>
        </w:rPr>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rPr>
          <w:sz w:val="16"/>
        </w:rPr>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366995B6" w14:textId="77777777" w:rsidR="00161544" w:rsidRPr="00546319" w:rsidRDefault="00161544" w:rsidP="00161544">
      <w:pPr>
        <w:rPr>
          <w:sz w:val="16"/>
        </w:rPr>
      </w:pPr>
      <w:r w:rsidRPr="00546319">
        <w:rPr>
          <w:sz w:val="16"/>
        </w:rPr>
        <w:t xml:space="preserve">Four: </w:t>
      </w:r>
      <w:r w:rsidRPr="0039668A">
        <w:rPr>
          <w:rStyle w:val="StyleUnderline"/>
        </w:rPr>
        <w:t>involvement of COPUOS and</w:t>
      </w:r>
      <w:r w:rsidRPr="00546319">
        <w:rPr>
          <w:sz w:val="16"/>
        </w:rPr>
        <w:t xml:space="preserve"> its </w:t>
      </w:r>
      <w:r w:rsidRPr="0039668A">
        <w:rPr>
          <w:rStyle w:val="StyleUnderline"/>
        </w:rPr>
        <w:t>Legal Sub-Committees in</w:t>
      </w:r>
      <w:r w:rsidRPr="00546319">
        <w:rPr>
          <w:sz w:val="16"/>
        </w:rPr>
        <w:t xml:space="preserve"> the </w:t>
      </w:r>
      <w:r w:rsidRPr="0039668A">
        <w:rPr>
          <w:rStyle w:val="StyleUnderline"/>
        </w:rPr>
        <w:t>demilitarization of outer space,</w:t>
      </w:r>
      <w:r w:rsidRPr="00546319">
        <w:rPr>
          <w:sz w:val="16"/>
        </w:rPr>
        <w:t xml:space="preserve"> which </w:t>
      </w:r>
      <w:r w:rsidRPr="0039668A">
        <w:rPr>
          <w:rStyle w:val="StyleUnderline"/>
        </w:rPr>
        <w:t xml:space="preserve">is an essential condition for maintaining outer space for peaceful uses. </w:t>
      </w:r>
      <w:r w:rsidRPr="0039668A">
        <w:rPr>
          <w:rStyle w:val="StyleUnderline"/>
          <w:highlight w:val="green"/>
        </w:rPr>
        <w:t>COPUOS</w:t>
      </w:r>
      <w:r w:rsidRPr="00546319">
        <w:rPr>
          <w:sz w:val="16"/>
        </w:rPr>
        <w:t>, while focusing its attention on peaceful uses,</w:t>
      </w:r>
      <w:r w:rsidRPr="0039668A">
        <w:rPr>
          <w:rStyle w:val="StyleUnderline"/>
        </w:rPr>
        <w:t xml:space="preserve"> </w:t>
      </w:r>
      <w:r w:rsidRPr="0039668A">
        <w:rPr>
          <w:rStyle w:val="Emphasis"/>
          <w:highlight w:val="green"/>
        </w:rPr>
        <w:t>cannot</w:t>
      </w:r>
      <w:r w:rsidRPr="0039668A">
        <w:rPr>
          <w:rStyle w:val="StyleUnderline"/>
          <w:highlight w:val="green"/>
        </w:rPr>
        <w:t xml:space="preserve"> </w:t>
      </w:r>
      <w:r w:rsidRPr="0039668A">
        <w:rPr>
          <w:rStyle w:val="Emphasis"/>
          <w:highlight w:val="green"/>
        </w:rPr>
        <w:t>but</w:t>
      </w:r>
      <w:r w:rsidRPr="0039668A">
        <w:rPr>
          <w:rStyle w:val="StyleUnderline"/>
          <w:highlight w:val="green"/>
        </w:rPr>
        <w:t xml:space="preserve"> </w:t>
      </w:r>
      <w:r w:rsidRPr="0039668A">
        <w:rPr>
          <w:rStyle w:val="Emphasis"/>
          <w:highlight w:val="green"/>
        </w:rPr>
        <w:t>touch</w:t>
      </w:r>
      <w:r w:rsidRPr="0039668A">
        <w:rPr>
          <w:rStyle w:val="StyleUnderline"/>
          <w:highlight w:val="green"/>
        </w:rPr>
        <w:t xml:space="preserve"> </w:t>
      </w:r>
      <w:r w:rsidRPr="0039668A">
        <w:rPr>
          <w:rStyle w:val="Emphasis"/>
          <w:highlight w:val="green"/>
        </w:rPr>
        <w:t>upon</w:t>
      </w:r>
      <w:r w:rsidRPr="00546319">
        <w:rPr>
          <w:sz w:val="16"/>
        </w:rPr>
        <w:t xml:space="preserve"> the other side of the question: the </w:t>
      </w:r>
      <w:r w:rsidRPr="0039668A">
        <w:rPr>
          <w:rStyle w:val="Emphasis"/>
          <w:highlight w:val="green"/>
        </w:rPr>
        <w:t>prevention of an arms race</w:t>
      </w:r>
      <w:r w:rsidRPr="0039668A">
        <w:rPr>
          <w:rStyle w:val="Emphasis"/>
        </w:rPr>
        <w:t xml:space="preserve"> in outer space.</w:t>
      </w:r>
      <w:r w:rsidRPr="00546319">
        <w:rPr>
          <w:sz w:val="16"/>
        </w:rPr>
        <w:t xml:space="preserve"> Although the primary role of space arms control was entrusted to the Conference on Disarmament, </w:t>
      </w:r>
      <w:r w:rsidRPr="0039668A">
        <w:rPr>
          <w:rStyle w:val="StyleUnderline"/>
          <w:highlight w:val="green"/>
        </w:rPr>
        <w:t>COPUOS</w:t>
      </w:r>
      <w:r w:rsidRPr="00546319">
        <w:rPr>
          <w:rStyle w:val="StyleUnderline"/>
        </w:rPr>
        <w:t xml:space="preserve"> as the parent body of the Outer Space Treaty </w:t>
      </w:r>
      <w:r w:rsidRPr="0039668A">
        <w:rPr>
          <w:rStyle w:val="StyleUnderline"/>
          <w:highlight w:val="green"/>
        </w:rPr>
        <w:t>could</w:t>
      </w:r>
      <w:r w:rsidRPr="00546319">
        <w:rPr>
          <w:sz w:val="16"/>
        </w:rPr>
        <w:t xml:space="preserve"> also </w:t>
      </w:r>
      <w:r w:rsidRPr="0039668A">
        <w:rPr>
          <w:rStyle w:val="Emphasis"/>
          <w:highlight w:val="green"/>
        </w:rPr>
        <w:t>play a supportive role in</w:t>
      </w:r>
      <w:r w:rsidRPr="00546319">
        <w:rPr>
          <w:sz w:val="16"/>
        </w:rPr>
        <w:t xml:space="preserve"> the </w:t>
      </w:r>
      <w:r w:rsidRPr="0039668A">
        <w:rPr>
          <w:rStyle w:val="Emphasis"/>
          <w:highlight w:val="green"/>
        </w:rPr>
        <w:t>negotiations on space weapons.</w:t>
      </w:r>
      <w:r w:rsidRPr="0039668A">
        <w:rPr>
          <w:rStyle w:val="StyleUnderline"/>
          <w:highlight w:val="green"/>
        </w:rPr>
        <w:t xml:space="preserve"> This would</w:t>
      </w:r>
      <w:r w:rsidRPr="00546319">
        <w:rPr>
          <w:sz w:val="16"/>
        </w:rPr>
        <w:t xml:space="preserve"> in turn </w:t>
      </w:r>
      <w:r w:rsidRPr="0039668A">
        <w:rPr>
          <w:rStyle w:val="Emphasis"/>
          <w:highlight w:val="green"/>
        </w:rPr>
        <w:t>add new impetus to international cooperation</w:t>
      </w:r>
      <w:r w:rsidRPr="00546319">
        <w:rPr>
          <w:rStyle w:val="StyleUnderline"/>
        </w:rPr>
        <w:t xml:space="preserve"> in</w:t>
      </w:r>
      <w:r w:rsidRPr="00546319">
        <w:rPr>
          <w:sz w:val="16"/>
        </w:rPr>
        <w:t xml:space="preserve"> the </w:t>
      </w:r>
      <w:r w:rsidRPr="00546319">
        <w:rPr>
          <w:rStyle w:val="StyleUnderline"/>
        </w:rPr>
        <w:t>peaceful uses of outer space</w:t>
      </w:r>
      <w:r w:rsidRPr="00546319">
        <w:rPr>
          <w:sz w:val="16"/>
        </w:rPr>
        <w:t xml:space="preserve"> and progressive development of space law.</w:t>
      </w:r>
    </w:p>
    <w:p w14:paraId="0BA129E2" w14:textId="77777777" w:rsidR="00161544" w:rsidRDefault="00161544" w:rsidP="00161544">
      <w:pPr>
        <w:rPr>
          <w:sz w:val="16"/>
        </w:rPr>
      </w:pPr>
      <w:r w:rsidRPr="00546319">
        <w:rPr>
          <w:sz w:val="16"/>
        </w:rPr>
        <w:t xml:space="preserve">In conclusion, </w:t>
      </w:r>
      <w:r w:rsidRPr="0039668A">
        <w:rPr>
          <w:rStyle w:val="StyleUnderline"/>
          <w:highlight w:val="green"/>
        </w:rPr>
        <w:t xml:space="preserve">the </w:t>
      </w:r>
      <w:r w:rsidRPr="0039668A">
        <w:rPr>
          <w:rStyle w:val="Emphasis"/>
          <w:highlight w:val="green"/>
        </w:rPr>
        <w:t>role of COPUOS</w:t>
      </w:r>
      <w:r w:rsidRPr="0039668A">
        <w:rPr>
          <w:rStyle w:val="StyleUnderline"/>
          <w:highlight w:val="green"/>
        </w:rPr>
        <w:t xml:space="preserve"> should be </w:t>
      </w:r>
      <w:r w:rsidRPr="0039668A">
        <w:rPr>
          <w:rStyle w:val="Emphasis"/>
          <w:highlight w:val="green"/>
        </w:rPr>
        <w:t>strengthened</w:t>
      </w:r>
      <w:r w:rsidRPr="00546319">
        <w:rPr>
          <w:sz w:val="16"/>
        </w:rPr>
        <w:t xml:space="preserve"> in order </w:t>
      </w:r>
      <w:r w:rsidRPr="00546319">
        <w:rPr>
          <w:rStyle w:val="StyleUnderline"/>
        </w:rPr>
        <w:t xml:space="preserve">to </w:t>
      </w:r>
      <w:r w:rsidRPr="0039668A">
        <w:rPr>
          <w:rStyle w:val="StyleUnderline"/>
        </w:rPr>
        <w:t>establish</w:t>
      </w:r>
      <w:r w:rsidRPr="00546319">
        <w:rPr>
          <w:rStyle w:val="StyleUnderline"/>
        </w:rPr>
        <w:t xml:space="preserve"> </w:t>
      </w:r>
      <w:r w:rsidRPr="0039668A">
        <w:rPr>
          <w:rStyle w:val="StyleUnderline"/>
        </w:rPr>
        <w:t>further</w:t>
      </w:r>
      <w:r w:rsidRPr="00546319">
        <w:rPr>
          <w:sz w:val="16"/>
        </w:rPr>
        <w:t xml:space="preserve"> the </w:t>
      </w:r>
      <w:r w:rsidRPr="00546319">
        <w:rPr>
          <w:rStyle w:val="StyleUnderline"/>
        </w:rPr>
        <w:t>conditions</w:t>
      </w:r>
      <w:r w:rsidRPr="00546319">
        <w:rPr>
          <w:sz w:val="16"/>
        </w:rPr>
        <w:t xml:space="preserve"> essential </w:t>
      </w:r>
      <w:r w:rsidRPr="00546319">
        <w:rPr>
          <w:rStyle w:val="StyleUnderline"/>
        </w:rPr>
        <w:t>for</w:t>
      </w:r>
      <w:r w:rsidRPr="00546319">
        <w:rPr>
          <w:sz w:val="16"/>
        </w:rPr>
        <w:t xml:space="preserve"> maintaining </w:t>
      </w:r>
      <w:r w:rsidRPr="00546319">
        <w:rPr>
          <w:rStyle w:val="StyleUnderline"/>
        </w:rPr>
        <w:t>peaceful uses of outer space.</w:t>
      </w:r>
      <w:r w:rsidRPr="00546319">
        <w:rPr>
          <w:sz w:val="16"/>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40D07082" w14:textId="77777777" w:rsidR="00161544" w:rsidRDefault="00161544" w:rsidP="00161544">
      <w:pPr>
        <w:rPr>
          <w:sz w:val="16"/>
        </w:rPr>
      </w:pPr>
    </w:p>
    <w:p w14:paraId="177907EA" w14:textId="77777777" w:rsidR="00161544" w:rsidRPr="00635356" w:rsidRDefault="00161544" w:rsidP="0016154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93169F0" w14:textId="77777777" w:rsidR="00161544" w:rsidRPr="00131706" w:rsidRDefault="00161544" w:rsidP="00161544">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8" w:history="1">
        <w:r w:rsidRPr="00131706">
          <w:rPr>
            <w:rStyle w:val="Hyperlink"/>
          </w:rPr>
          <w:t>https://ratical.org/radiation/NuclearExtinction/StevenStarr022815.html</w:t>
        </w:r>
      </w:hyperlink>
      <w:r w:rsidRPr="00131706">
        <w:rPr>
          <w:rStyle w:val="Hyperlink"/>
        </w:rPr>
        <w:t>]</w:t>
      </w:r>
      <w:r w:rsidRPr="00131706">
        <w:t xml:space="preserve"> TG </w:t>
      </w:r>
    </w:p>
    <w:p w14:paraId="17B9CC12" w14:textId="77777777" w:rsidR="00161544" w:rsidRPr="001E0213" w:rsidRDefault="00161544" w:rsidP="00161544">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10"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DD684A3" w14:textId="77777777" w:rsidR="00161544" w:rsidRDefault="00161544" w:rsidP="00161544">
      <w:pPr>
        <w:rPr>
          <w:sz w:val="16"/>
        </w:rPr>
      </w:pPr>
    </w:p>
    <w:p w14:paraId="4C8255D9" w14:textId="5A3322AE" w:rsidR="00161544" w:rsidRDefault="00161544" w:rsidP="00161544">
      <w:pPr>
        <w:pStyle w:val="Heading3"/>
      </w:pPr>
      <w:r>
        <w:t>Framework</w:t>
      </w:r>
    </w:p>
    <w:p w14:paraId="34189BED" w14:textId="77777777" w:rsidR="00161544" w:rsidRDefault="00161544" w:rsidP="00161544">
      <w:pPr>
        <w:pStyle w:val="Heading4"/>
      </w:pPr>
      <w:r>
        <w:t xml:space="preserve">The standard is maximizing expected </w:t>
      </w:r>
      <w:proofErr w:type="spellStart"/>
      <w:r>
        <w:t>well being</w:t>
      </w:r>
      <w:proofErr w:type="spellEnd"/>
      <w:r>
        <w:t xml:space="preserve">. [To clarify, hedonistic act util]. Prefer – </w:t>
      </w:r>
    </w:p>
    <w:p w14:paraId="2F228F91" w14:textId="77777777" w:rsidR="00161544" w:rsidRPr="00161544" w:rsidRDefault="00161544" w:rsidP="00161544">
      <w:pPr>
        <w:pStyle w:val="Heading4"/>
        <w:rPr>
          <w:rFonts w:asciiTheme="minorHAnsi" w:hAnsiTheme="minorHAnsi" w:cstheme="minorHAnsi"/>
          <w:b w:val="0"/>
        </w:rPr>
      </w:pPr>
      <w:r w:rsidRPr="00161544">
        <w:rPr>
          <w:rFonts w:asciiTheme="minorHAnsi" w:hAnsiTheme="minorHAnsi" w:cstheme="minorHAnsi"/>
        </w:rPr>
        <w:t>1] Only pleasure and pain are intrinsically valuable – all other frameworks collapse.</w:t>
      </w:r>
    </w:p>
    <w:p w14:paraId="5BEA778E" w14:textId="77777777" w:rsidR="00161544" w:rsidRPr="00161544" w:rsidRDefault="00161544" w:rsidP="00161544">
      <w:pPr>
        <w:rPr>
          <w:rFonts w:asciiTheme="minorHAnsi" w:hAnsiTheme="minorHAnsi" w:cstheme="minorHAnsi"/>
        </w:rPr>
      </w:pPr>
      <w:r w:rsidRPr="00161544">
        <w:rPr>
          <w:rStyle w:val="Style13ptBold"/>
          <w:rFonts w:asciiTheme="minorHAnsi" w:hAnsiTheme="minorHAnsi" w:cstheme="minorHAnsi"/>
        </w:rPr>
        <w:t>Moen 16</w:t>
      </w:r>
      <w:r w:rsidRPr="00161544">
        <w:rPr>
          <w:rFonts w:asciiTheme="minorHAnsi" w:hAnsiTheme="minorHAnsi" w:cstheme="minorHAnsi"/>
        </w:rPr>
        <w:t xml:space="preserve"> [Ole Martin Moen, Research Fellow in Philosophy at University of Oslo “An Argument for Hedonism” Journal of Value Inquiry (Springer), 50 (2) 2016: 267–281]</w:t>
      </w:r>
    </w:p>
    <w:p w14:paraId="4CF9602C" w14:textId="77777777" w:rsidR="00161544" w:rsidRPr="00161544" w:rsidRDefault="00161544" w:rsidP="00161544">
      <w:pPr>
        <w:rPr>
          <w:rStyle w:val="StyleUnderline"/>
          <w:rFonts w:asciiTheme="minorHAnsi" w:hAnsiTheme="minorHAnsi" w:cstheme="minorHAnsi"/>
        </w:rPr>
      </w:pPr>
      <w:r w:rsidRPr="00161544">
        <w:rPr>
          <w:rFonts w:asciiTheme="minorHAnsi" w:hAnsiTheme="minorHAnsi" w:cstheme="minorHAnsi"/>
        </w:rPr>
        <w:t xml:space="preserve">Let us start by observing, empirically, that </w:t>
      </w:r>
      <w:r w:rsidRPr="00161544">
        <w:rPr>
          <w:rStyle w:val="StyleUnderline"/>
          <w:rFonts w:asciiTheme="minorHAnsi" w:hAnsiTheme="minorHAnsi" w:cstheme="minorHAnsi"/>
        </w:rPr>
        <w:t xml:space="preserve">a widely shared judgment about intrinsic value and disvalue is that </w:t>
      </w:r>
      <w:r w:rsidRPr="00161544">
        <w:rPr>
          <w:rStyle w:val="StyleUnderline"/>
          <w:rFonts w:asciiTheme="minorHAnsi" w:hAnsiTheme="minorHAnsi" w:cstheme="minorHAnsi"/>
          <w:highlight w:val="green"/>
        </w:rPr>
        <w:t xml:space="preserve">pleasure is intrinsically valuable and pain is intrinsically </w:t>
      </w:r>
      <w:proofErr w:type="spellStart"/>
      <w:r w:rsidRPr="00161544">
        <w:rPr>
          <w:rStyle w:val="StyleUnderline"/>
          <w:rFonts w:asciiTheme="minorHAnsi" w:hAnsiTheme="minorHAnsi" w:cstheme="minorHAnsi"/>
          <w:highlight w:val="green"/>
        </w:rPr>
        <w:t>disvaluable</w:t>
      </w:r>
      <w:proofErr w:type="spellEnd"/>
      <w:r w:rsidRPr="00161544">
        <w:rPr>
          <w:rStyle w:val="StyleUnderline"/>
          <w:rFonts w:asciiTheme="minorHAnsi" w:hAnsiTheme="minorHAnsi" w:cstheme="minorHAnsi"/>
        </w:rPr>
        <w:t>.</w:t>
      </w:r>
      <w:r w:rsidRPr="00161544">
        <w:rPr>
          <w:rFonts w:asciiTheme="minorHAnsi" w:hAnsiTheme="minorHAnsi" w:cstheme="minorHAnsi"/>
        </w:rPr>
        <w:t xml:space="preserve"> </w:t>
      </w:r>
      <w:r w:rsidRPr="00161544">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161544">
        <w:rPr>
          <w:rFonts w:asciiTheme="minorHAnsi" w:hAnsiTheme="minorHAnsi" w:cstheme="minorHAnsi"/>
        </w:rPr>
        <w:t xml:space="preserve"> This inclusion makes intuitive sense, moreover, for </w:t>
      </w:r>
      <w:r w:rsidRPr="00161544">
        <w:rPr>
          <w:rStyle w:val="StyleUnderline"/>
          <w:rFonts w:asciiTheme="minorHAnsi" w:hAnsiTheme="minorHAnsi" w:cstheme="minorHAnsi"/>
          <w:highlight w:val="green"/>
        </w:rPr>
        <w:t>there is something undeniably good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pleasure</w:t>
      </w:r>
      <w:r w:rsidRPr="00161544">
        <w:rPr>
          <w:rStyle w:val="StyleUnderline"/>
          <w:rFonts w:asciiTheme="minorHAnsi" w:hAnsiTheme="minorHAnsi" w:cstheme="minorHAnsi"/>
        </w:rPr>
        <w:t xml:space="preserve"> feels </w:t>
      </w:r>
      <w:r w:rsidRPr="00161544">
        <w:rPr>
          <w:rStyle w:val="StyleUnderline"/>
          <w:rFonts w:asciiTheme="minorHAnsi" w:hAnsiTheme="minorHAnsi" w:cstheme="minorHAnsi"/>
          <w:highlight w:val="green"/>
        </w:rPr>
        <w:t>and something undeniably bad about</w:t>
      </w:r>
      <w:r w:rsidRPr="00161544">
        <w:rPr>
          <w:rStyle w:val="StyleUnderline"/>
          <w:rFonts w:asciiTheme="minorHAnsi" w:hAnsiTheme="minorHAnsi" w:cstheme="minorHAnsi"/>
        </w:rPr>
        <w:t xml:space="preserve"> the way </w:t>
      </w:r>
      <w:r w:rsidRPr="00161544">
        <w:rPr>
          <w:rStyle w:val="StyleUnderline"/>
          <w:rFonts w:asciiTheme="minorHAnsi" w:hAnsiTheme="minorHAnsi" w:cstheme="minorHAnsi"/>
          <w:highlight w:val="green"/>
        </w:rPr>
        <w:t>pain</w:t>
      </w:r>
      <w:r w:rsidRPr="00161544">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161544">
        <w:rPr>
          <w:rFonts w:asciiTheme="minorHAnsi" w:hAnsiTheme="minorHAnsi" w:cstheme="minorHAnsi"/>
        </w:rPr>
        <w:t xml:space="preserve"> “Pleasure” and “pain” are here understood inclusively, as encompassing anything hedonically positive and anything hedonically negative.2 </w:t>
      </w:r>
      <w:r w:rsidRPr="00161544">
        <w:rPr>
          <w:rStyle w:val="StyleUnderline"/>
          <w:rFonts w:asciiTheme="minorHAnsi" w:hAnsiTheme="minorHAnsi" w:cstheme="minorHAnsi"/>
        </w:rPr>
        <w:t xml:space="preserve">The special </w:t>
      </w:r>
      <w:r w:rsidRPr="00161544">
        <w:rPr>
          <w:rStyle w:val="StyleUnderline"/>
          <w:rFonts w:asciiTheme="minorHAnsi" w:hAnsiTheme="minorHAnsi" w:cstheme="minorHAnsi"/>
          <w:highlight w:val="green"/>
        </w:rPr>
        <w:t>value statuses of pleasure and pain are manifested in how we treat</w:t>
      </w:r>
      <w:r w:rsidRPr="00161544">
        <w:rPr>
          <w:rStyle w:val="StyleUnderline"/>
          <w:rFonts w:asciiTheme="minorHAnsi" w:hAnsiTheme="minorHAnsi" w:cstheme="minorHAnsi"/>
        </w:rPr>
        <w:t xml:space="preserve"> these </w:t>
      </w:r>
      <w:r w:rsidRPr="00161544">
        <w:rPr>
          <w:rStyle w:val="StyleUnderline"/>
          <w:rFonts w:asciiTheme="minorHAnsi" w:hAnsiTheme="minorHAnsi" w:cstheme="minorHAnsi"/>
          <w:highlight w:val="green"/>
        </w:rPr>
        <w:t xml:space="preserve">experiences </w:t>
      </w:r>
      <w:r w:rsidRPr="00161544">
        <w:rPr>
          <w:rStyle w:val="StyleUnderline"/>
          <w:rFonts w:asciiTheme="minorHAnsi" w:hAnsiTheme="minorHAnsi" w:cstheme="minorHAnsi"/>
        </w:rPr>
        <w:t>in our everyday reasoning about values.</w:t>
      </w:r>
      <w:r w:rsidRPr="00161544">
        <w:rPr>
          <w:rFonts w:asciiTheme="minorHAnsi" w:hAnsiTheme="minorHAnsi" w:cstheme="minorHAnsi"/>
        </w:rPr>
        <w:t xml:space="preserve"> If you tell me that you are heading for the convenience store, </w:t>
      </w:r>
      <w:r w:rsidRPr="00161544">
        <w:rPr>
          <w:rStyle w:val="StyleUnderline"/>
          <w:rFonts w:asciiTheme="minorHAnsi" w:hAnsiTheme="minorHAnsi" w:cstheme="minorHAnsi"/>
        </w:rPr>
        <w:t>I might ask: “What for?” This is a reasonable question, for when you go to the convenience store you usually do so</w:t>
      </w:r>
      <w:r w:rsidRPr="00161544">
        <w:rPr>
          <w:rFonts w:asciiTheme="minorHAnsi" w:hAnsiTheme="minorHAnsi" w:cstheme="minorHAnsi"/>
        </w:rPr>
        <w:t xml:space="preserve">, not merely for the sake of going to the convenience store, but </w:t>
      </w:r>
      <w:r w:rsidRPr="00161544">
        <w:rPr>
          <w:rStyle w:val="StyleUnderline"/>
          <w:rFonts w:asciiTheme="minorHAnsi" w:hAnsiTheme="minorHAnsi" w:cstheme="minorHAnsi"/>
        </w:rPr>
        <w:t>for the sake of achieving something further that you deem to be valuable.</w:t>
      </w:r>
      <w:r w:rsidRPr="00161544">
        <w:rPr>
          <w:rFonts w:asciiTheme="minorHAnsi" w:hAnsiTheme="minorHAnsi" w:cstheme="min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1544">
        <w:rPr>
          <w:rStyle w:val="StyleUnderline"/>
          <w:rFonts w:asciiTheme="minorHAnsi" w:hAnsiTheme="minorHAnsi" w:cstheme="minorHAnsi"/>
        </w:rPr>
        <w:t xml:space="preserve">If I then proceed by asking “But what is the pleasure of drinking the soda good for?” the discussion is likely to reach an awkward end. The reason is that the </w:t>
      </w:r>
      <w:r w:rsidRPr="00161544">
        <w:rPr>
          <w:rStyle w:val="StyleUnderline"/>
          <w:rFonts w:asciiTheme="minorHAnsi" w:hAnsiTheme="minorHAnsi" w:cstheme="minorHAnsi"/>
          <w:highlight w:val="green"/>
        </w:rPr>
        <w:t>pleasure is not good for anything further</w:t>
      </w:r>
      <w:r w:rsidRPr="00161544">
        <w:rPr>
          <w:rStyle w:val="StyleUnderline"/>
          <w:rFonts w:asciiTheme="minorHAnsi" w:hAnsiTheme="minorHAnsi" w:cstheme="minorHAnsi"/>
        </w:rPr>
        <w:t>; it is simply that for which going to the convenience store and buying the soda is good.</w:t>
      </w:r>
      <w:r w:rsidRPr="00161544">
        <w:rPr>
          <w:rFonts w:asciiTheme="minorHAnsi" w:hAnsiTheme="minorHAnsi" w:cstheme="minorHAnsi"/>
        </w:rPr>
        <w:t>3 As Aristotle observes</w:t>
      </w:r>
      <w:r w:rsidRPr="00161544">
        <w:rPr>
          <w:rStyle w:val="StyleUnderline"/>
          <w:rFonts w:asciiTheme="minorHAnsi" w:hAnsiTheme="minorHAnsi" w:cstheme="minorHAnsi"/>
        </w:rPr>
        <w:t>: “We never ask [a man] what his end is in being pleased, because we assume that pleasure is choice worthy in itself.</w:t>
      </w:r>
      <w:r w:rsidRPr="00161544">
        <w:rPr>
          <w:rFonts w:asciiTheme="minorHAnsi" w:hAnsiTheme="minorHAnsi" w:cstheme="min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1544">
        <w:rPr>
          <w:rStyle w:val="StyleUnderline"/>
          <w:rFonts w:asciiTheme="minorHAnsi" w:hAnsiTheme="minorHAnsi" w:cstheme="minorHAnsi"/>
          <w:highlight w:val="green"/>
        </w:rPr>
        <w:t>pleasure and pain</w:t>
      </w:r>
      <w:r w:rsidRPr="00161544">
        <w:rPr>
          <w:rStyle w:val="StyleUnderline"/>
          <w:rFonts w:asciiTheme="minorHAnsi" w:hAnsiTheme="minorHAnsi" w:cstheme="minorHAnsi"/>
        </w:rPr>
        <w:t xml:space="preserve"> are </w:t>
      </w:r>
      <w:r w:rsidRPr="00161544">
        <w:rPr>
          <w:rStyle w:val="StyleUnderline"/>
          <w:rFonts w:asciiTheme="minorHAnsi" w:hAnsiTheme="minorHAnsi" w:cstheme="minorHAnsi"/>
          <w:highlight w:val="green"/>
        </w:rPr>
        <w:t>both</w:t>
      </w:r>
      <w:r w:rsidRPr="00161544">
        <w:rPr>
          <w:rStyle w:val="StyleUnderline"/>
          <w:rFonts w:asciiTheme="minorHAnsi" w:hAnsiTheme="minorHAnsi" w:cstheme="minorHAnsi"/>
        </w:rPr>
        <w:t xml:space="preserve"> places where we </w:t>
      </w:r>
      <w:r w:rsidRPr="00161544">
        <w:rPr>
          <w:rStyle w:val="StyleUnderline"/>
          <w:rFonts w:asciiTheme="minorHAnsi" w:hAnsiTheme="minorHAnsi" w:cstheme="minorHAnsi"/>
          <w:highlight w:val="green"/>
        </w:rPr>
        <w:t>reach the end of the line in matters of value.</w:t>
      </w:r>
      <w:r w:rsidRPr="00161544">
        <w:rPr>
          <w:rStyle w:val="StyleUnderline"/>
          <w:rFonts w:asciiTheme="minorHAnsi" w:hAnsiTheme="minorHAnsi" w:cstheme="minorHAnsi"/>
        </w:rPr>
        <w:t xml:space="preserve"> </w:t>
      </w:r>
    </w:p>
    <w:p w14:paraId="15EB4CCE" w14:textId="77777777" w:rsidR="00161544" w:rsidRPr="00C63240" w:rsidRDefault="00161544" w:rsidP="00161544">
      <w:pPr>
        <w:rPr>
          <w:rFonts w:asciiTheme="majorHAnsi" w:hAnsiTheme="majorHAnsi" w:cstheme="majorHAnsi"/>
          <w:b/>
          <w:u w:val="single"/>
        </w:rPr>
      </w:pPr>
    </w:p>
    <w:p w14:paraId="7EEE45FC" w14:textId="77777777" w:rsidR="00161544" w:rsidRDefault="00161544" w:rsidP="00161544">
      <w:pPr>
        <w:pStyle w:val="Heading4"/>
      </w:pPr>
      <w:r>
        <w:t xml:space="preserve">2]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15FFDBDF" w14:textId="77777777" w:rsidR="00161544" w:rsidRDefault="00161544" w:rsidP="00161544">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13A2AF4A" w14:textId="77777777" w:rsidR="00161544" w:rsidRDefault="00161544" w:rsidP="00161544">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32B62FA" w14:textId="77777777" w:rsidR="00161544" w:rsidRPr="00F931CF" w:rsidRDefault="00161544" w:rsidP="00161544"/>
    <w:p w14:paraId="1280FA66" w14:textId="77777777" w:rsidR="00161544" w:rsidRDefault="00161544" w:rsidP="00161544">
      <w:pPr>
        <w:pStyle w:val="Heading4"/>
      </w:pPr>
      <w:r>
        <w:t>3] No intent foresight distinction for states.</w:t>
      </w:r>
    </w:p>
    <w:p w14:paraId="7912CBE8" w14:textId="77777777" w:rsidR="00161544" w:rsidRPr="00152744" w:rsidRDefault="00161544" w:rsidP="00161544">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1256D9A" w14:textId="77777777" w:rsidR="00161544" w:rsidRDefault="00161544" w:rsidP="00161544">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73EAA38E" w14:textId="77777777" w:rsidR="00161544" w:rsidRPr="00F931CF" w:rsidRDefault="00161544" w:rsidP="00161544"/>
    <w:p w14:paraId="0B916D09" w14:textId="77777777" w:rsidR="00161544" w:rsidRDefault="00161544" w:rsidP="00161544">
      <w:pPr>
        <w:pStyle w:val="Heading4"/>
      </w:pPr>
      <w:r>
        <w:t>4] Actor specificity:</w:t>
      </w:r>
    </w:p>
    <w:p w14:paraId="65109BDA" w14:textId="77777777" w:rsidR="00161544" w:rsidRDefault="00161544" w:rsidP="00161544">
      <w:pPr>
        <w:pStyle w:val="Heading4"/>
      </w:pPr>
      <w:r>
        <w:t>A] Aggregation – every policy benefits some and harms others, which also means side constraints freeze action.</w:t>
      </w:r>
    </w:p>
    <w:p w14:paraId="4937F321" w14:textId="77777777" w:rsidR="00161544" w:rsidRPr="00342337" w:rsidRDefault="00161544" w:rsidP="00161544">
      <w:pPr>
        <w:pStyle w:val="Heading4"/>
      </w:pPr>
      <w:r>
        <w:t>B] No act-omission distinction – choosing to omit is an act itself – people psychologically decide not to act which means being presented with the aff creates a choice between two actions, neither of which is an omission</w:t>
      </w:r>
    </w:p>
    <w:p w14:paraId="02771946" w14:textId="77777777" w:rsidR="00161544" w:rsidRDefault="00161544" w:rsidP="00161544"/>
    <w:p w14:paraId="2E115591" w14:textId="77777777" w:rsidR="00161544" w:rsidRPr="0088472F" w:rsidRDefault="00161544" w:rsidP="00161544">
      <w:pPr>
        <w:pStyle w:val="Heading4"/>
      </w:pPr>
      <w:r>
        <w:t xml:space="preserve">5] Only moral naturalism can explain the influence of moral facts on the physical world – ethics must be understood a posteriori. </w:t>
      </w:r>
    </w:p>
    <w:p w14:paraId="6A0C6BED" w14:textId="77777777" w:rsidR="00161544" w:rsidRPr="0088472F" w:rsidRDefault="00161544" w:rsidP="00161544">
      <w:r>
        <w:rPr>
          <w:rStyle w:val="Style13ptBold"/>
        </w:rPr>
        <w:t xml:space="preserve">Papineau </w:t>
      </w:r>
      <w:r>
        <w:t>David [Professor of Philosophy King's College London], F</w:t>
      </w:r>
      <w:r w:rsidRPr="0088472F">
        <w:t>irst published Thu Feb 22, 2007; substantive revision Tue Mar 31, 2020</w:t>
      </w:r>
      <w:r>
        <w:t xml:space="preserve"> </w:t>
      </w:r>
      <w:r w:rsidRPr="0088472F">
        <w:t>https://plato.stanford.edu/entries/naturalism/#MorFac</w:t>
      </w:r>
    </w:p>
    <w:p w14:paraId="7995422E" w14:textId="77777777" w:rsidR="00161544" w:rsidRDefault="00161544" w:rsidP="00161544">
      <w:r>
        <w:t xml:space="preserve">Moore took this argument to show that moral facts constitute a distinct species of non-natural fact. However, </w:t>
      </w:r>
      <w:r w:rsidRPr="0088472F">
        <w:rPr>
          <w:rStyle w:val="StyleUnderline"/>
          <w:highlight w:val="green"/>
        </w:rPr>
        <w:t>any</w:t>
      </w:r>
      <w:r>
        <w:t xml:space="preserve"> such </w:t>
      </w:r>
      <w:r w:rsidRPr="0088472F">
        <w:rPr>
          <w:rStyle w:val="StyleUnderline"/>
          <w:highlight w:val="green"/>
        </w:rPr>
        <w:t xml:space="preserve">non-naturalist </w:t>
      </w:r>
      <w:r w:rsidRPr="0088472F">
        <w:rPr>
          <w:rStyle w:val="StyleUnderline"/>
        </w:rPr>
        <w:t xml:space="preserve">view of </w:t>
      </w:r>
      <w:r w:rsidRPr="0088472F">
        <w:rPr>
          <w:rStyle w:val="StyleUnderline"/>
          <w:highlight w:val="green"/>
        </w:rPr>
        <w:t>morality faces</w:t>
      </w:r>
      <w:r w:rsidRPr="0088472F">
        <w:rPr>
          <w:rStyle w:val="StyleUnderline"/>
        </w:rPr>
        <w:t xml:space="preserve"> immediate </w:t>
      </w:r>
      <w:r w:rsidRPr="0088472F">
        <w:rPr>
          <w:rStyle w:val="StyleUnderline"/>
          <w:highlight w:val="green"/>
        </w:rPr>
        <w:t>difficulties</w:t>
      </w:r>
      <w: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r w:rsidRPr="0088472F">
        <w:rPr>
          <w:rStyle w:val="StyleUnderline"/>
          <w:highlight w:val="green"/>
        </w:rPr>
        <w:t>physically-grounded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w:t>
      </w:r>
      <w:proofErr w:type="gramStart"/>
      <w:r w:rsidRPr="0088472F">
        <w:rPr>
          <w:rStyle w:val="StyleUnderline"/>
        </w:rPr>
        <w:t>follow</w:t>
      </w:r>
      <w:proofErr w:type="gramEnd"/>
      <w:r w:rsidRPr="0088472F">
        <w:rPr>
          <w:rStyle w:val="StyleUnderline"/>
        </w:rPr>
        <w:t xml:space="preserve">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The traditional non-naturalist answer to this problem is to posit a non-natural faculty of “moral intuition” that gives us some kind of direct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t>Leng</w:t>
      </w:r>
      <w:proofErr w:type="spellEnd"/>
      <w:r>
        <w:t xml:space="preserve"> 2016). </w:t>
      </w:r>
      <w:r w:rsidRPr="0088472F">
        <w:rPr>
          <w:rStyle w:val="StyleUnderline"/>
        </w:rPr>
        <w:t xml:space="preserve">In light of the difficulties facing moral non-naturalism, </w:t>
      </w:r>
      <w:r w:rsidRPr="00EE67FA">
        <w:rPr>
          <w:rStyle w:val="StyleUnderline"/>
          <w:highlight w:val="green"/>
        </w:rPr>
        <w:t>most</w:t>
      </w:r>
      <w:r w:rsidRPr="0088472F">
        <w:rPr>
          <w:rStyle w:val="StyleUnderline"/>
        </w:rPr>
        <w:t xml:space="preserve"> contemporary moral philosophers </w:t>
      </w:r>
      <w:r w:rsidRPr="00EE67FA">
        <w:rPr>
          <w:rStyle w:val="StyleUnderline"/>
          <w:highlight w:val="green"/>
        </w:rPr>
        <w:t>opt</w:t>
      </w:r>
      <w:r w:rsidRPr="0088472F">
        <w:rPr>
          <w:rStyle w:val="StyleUnderline"/>
        </w:rPr>
        <w:t xml:space="preserve"> instead </w:t>
      </w:r>
      <w:r w:rsidRPr="00EE67FA">
        <w:rPr>
          <w:rStyle w:val="StyleUnderline"/>
          <w:highlight w:val="green"/>
        </w:rPr>
        <w:t>for</w:t>
      </w:r>
      <w:r w:rsidRPr="0088472F">
        <w:rPr>
          <w:rStyle w:val="StyleUnderline"/>
        </w:rPr>
        <w:t xml:space="preserve"> some species of </w:t>
      </w:r>
      <w:r w:rsidRPr="00EE67FA">
        <w:rPr>
          <w:rStyle w:val="StyleUnderline"/>
          <w:highlight w:val="green"/>
        </w:rPr>
        <w:t>naturalist view</w:t>
      </w:r>
      <w:r>
        <w:t xml:space="preserve">. We can divide the naturalist options here into two broad categories: </w:t>
      </w:r>
      <w:proofErr w:type="spellStart"/>
      <w:r>
        <w:t>irrealist</w:t>
      </w:r>
      <w:proofErr w:type="spellEnd"/>
      <w:r>
        <w:t xml:space="preserve"> and realist. </w:t>
      </w:r>
      <w:proofErr w:type="spellStart"/>
      <w:r>
        <w:t>Irrealist</w:t>
      </w:r>
      <w:proofErr w:type="spellEnd"/>
      <w: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exist, but seek to locate them in the natural realm rather than in some sui generis non-natural realm (</w:t>
      </w:r>
      <w:proofErr w:type="spellStart"/>
      <w:r>
        <w:t>Lenman</w:t>
      </w:r>
      <w:proofErr w:type="spellEnd"/>
      <w:r>
        <w:t xml:space="preserve"> 2014). Both these broad categories have further sub-divisions. Among the </w:t>
      </w:r>
      <w:proofErr w:type="spellStart"/>
      <w:r>
        <w:t>irrealists</w:t>
      </w:r>
      <w:proofErr w:type="spellEnd"/>
      <w:r>
        <w:t xml:space="preserve">, we can distinguish explicitly non-cognitivist views like emotivism and prescriptivism which deny that moral judgements express beliefs (Hare 1952, Blackburn 1993, </w:t>
      </w:r>
      <w:proofErr w:type="spellStart"/>
      <w:r>
        <w:t>Gibbard</w:t>
      </w:r>
      <w:proofErr w:type="spellEnd"/>
      <w: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t>fictionalist</w:t>
      </w:r>
      <w:proofErr w:type="spellEnd"/>
      <w:r>
        <w:t xml:space="preserve"> options which view moral judgements as simply false (Mackie 1977, </w:t>
      </w:r>
      <w:proofErr w:type="spellStart"/>
      <w:r>
        <w:t>Kalderon</w:t>
      </w:r>
      <w:proofErr w:type="spellEnd"/>
      <w:r>
        <w:t xml:space="preserve"> 2005) from </w:t>
      </w:r>
      <w:proofErr w:type="spellStart"/>
      <w:r>
        <w:t>projectivist</w:t>
      </w:r>
      <w:proofErr w:type="spellEnd"/>
      <w: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EE67FA">
        <w:rPr>
          <w:rStyle w:val="StyleUnderline"/>
          <w:highlight w:val="green"/>
        </w:rPr>
        <w:t>there is</w:t>
      </w:r>
      <w:r w:rsidRPr="0088472F">
        <w:rPr>
          <w:rStyle w:val="StyleUnderline"/>
        </w:rPr>
        <w:t xml:space="preserve"> no principled </w:t>
      </w:r>
      <w:r w:rsidRPr="00EE67FA">
        <w:rPr>
          <w:rStyle w:val="StyleUnderline"/>
          <w:highlight w:val="green"/>
        </w:rPr>
        <w:t xml:space="preserve">barrier to inferring </w:t>
      </w:r>
      <w:r w:rsidRPr="00EE67FA">
        <w:rPr>
          <w:rStyle w:val="StyleUnderline"/>
        </w:rPr>
        <w:t xml:space="preserve">moral </w:t>
      </w:r>
      <w:r w:rsidRPr="00EE67FA">
        <w:rPr>
          <w:rStyle w:val="StyleUnderline"/>
          <w:highlight w:val="green"/>
        </w:rPr>
        <w:t>facts a priori from the</w:t>
      </w:r>
      <w:r w:rsidRPr="0088472F">
        <w:rPr>
          <w:rStyle w:val="StyleUnderline"/>
        </w:rPr>
        <w:t xml:space="preserve"> non-moral </w:t>
      </w:r>
      <w:r w:rsidRPr="00EE67FA">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EE67FA">
        <w:rPr>
          <w:rStyle w:val="StyleUnderline"/>
          <w:highlight w:val="green"/>
        </w:rPr>
        <w:t>the constitution of moral facts</w:t>
      </w:r>
      <w:r w:rsidRPr="0088472F">
        <w:rPr>
          <w:rStyle w:val="StyleUnderline"/>
        </w:rPr>
        <w:t xml:space="preserve"> by non-moral natural facts </w:t>
      </w:r>
      <w:r w:rsidRPr="00EE67FA">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6E18CBCE" w14:textId="77777777" w:rsidR="00161544" w:rsidRDefault="00161544" w:rsidP="00161544">
      <w:pPr>
        <w:rPr>
          <w:rStyle w:val="Emphasis"/>
        </w:rPr>
      </w:pPr>
    </w:p>
    <w:p w14:paraId="484F89A8" w14:textId="77777777" w:rsidR="00161544" w:rsidRPr="00C6422A" w:rsidRDefault="00161544" w:rsidP="00161544"/>
    <w:p w14:paraId="2E60DA8F" w14:textId="77777777" w:rsidR="00161544" w:rsidRDefault="00161544" w:rsidP="00161544">
      <w:pPr>
        <w:pStyle w:val="Heading4"/>
      </w:pPr>
      <w:r>
        <w:t>6] Preserving life is a pre requisite to the ideal conditions their theory assumes -- all value stems from experienced wellbeing.</w:t>
      </w:r>
    </w:p>
    <w:p w14:paraId="54AD6256" w14:textId="77777777" w:rsidR="00161544" w:rsidRDefault="00161544" w:rsidP="00161544"/>
    <w:p w14:paraId="050D7699" w14:textId="6EA5BC14" w:rsidR="00161544" w:rsidRPr="00213324" w:rsidRDefault="00161544" w:rsidP="00161544">
      <w:pPr>
        <w:pStyle w:val="Heading4"/>
      </w:pPr>
      <w:r>
        <w:t>3] E</w:t>
      </w:r>
      <w:r w:rsidRPr="00FF40B7">
        <w:t>xtinction outweighs</w:t>
      </w:r>
      <w:r w:rsidRPr="009B7CE7">
        <w:rPr>
          <w:b w:val="0"/>
        </w:rPr>
        <w:t xml:space="preserve"> – </w:t>
      </w:r>
      <w:r w:rsidRPr="00161544">
        <w:rPr>
          <w:bCs/>
        </w:rPr>
        <w:t>magnitude, irreversibility, uncertainty.</w:t>
      </w:r>
      <w:r w:rsidRPr="00161544">
        <w:rPr>
          <w:bCs/>
        </w:rPr>
        <w:t xml:space="preserve"> </w:t>
      </w:r>
      <w:proofErr w:type="gramStart"/>
      <w:r w:rsidRPr="00161544">
        <w:rPr>
          <w:bCs/>
        </w:rPr>
        <w:t>Also</w:t>
      </w:r>
      <w:proofErr w:type="gramEnd"/>
      <w:r w:rsidRPr="00161544">
        <w:rPr>
          <w:bCs/>
        </w:rPr>
        <w:t xml:space="preserve"> a </w:t>
      </w:r>
      <w:proofErr w:type="spellStart"/>
      <w:r w:rsidRPr="00161544">
        <w:rPr>
          <w:bCs/>
        </w:rPr>
        <w:t>prereq</w:t>
      </w:r>
      <w:proofErr w:type="spellEnd"/>
      <w:r w:rsidRPr="00161544">
        <w:rPr>
          <w:bCs/>
        </w:rPr>
        <w:t xml:space="preserve"> because all theories rest on the guarantee of life</w:t>
      </w:r>
    </w:p>
    <w:p w14:paraId="708B74DD" w14:textId="77777777" w:rsidR="00161544" w:rsidRPr="00213324" w:rsidRDefault="00161544" w:rsidP="00161544">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310F45B6" w14:textId="77777777" w:rsidR="00161544" w:rsidRPr="009B7CE7" w:rsidRDefault="00161544" w:rsidP="00161544">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31F221AC" w14:textId="77777777" w:rsidR="00161544" w:rsidRPr="009B7CE7" w:rsidRDefault="00161544" w:rsidP="00161544">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3102930F" w14:textId="77777777" w:rsidR="00161544" w:rsidRDefault="00161544" w:rsidP="00161544">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w:t>
      </w:r>
      <w:proofErr w:type="gramStart"/>
      <w:r w:rsidRPr="009B7CE7">
        <w:rPr>
          <w:sz w:val="16"/>
        </w:rPr>
        <w:t>So</w:t>
      </w:r>
      <w:proofErr w:type="gramEnd"/>
      <w:r w:rsidRPr="009B7CE7">
        <w:rPr>
          <w:sz w:val="16"/>
        </w:rPr>
        <w:t xml:space="preserve">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704B608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C6816"/>
    <w:multiLevelType w:val="hybridMultilevel"/>
    <w:tmpl w:val="66B6AB98"/>
    <w:lvl w:ilvl="0" w:tplc="0F14E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FF6D32"/>
    <w:multiLevelType w:val="hybridMultilevel"/>
    <w:tmpl w:val="0B645B7A"/>
    <w:lvl w:ilvl="0" w:tplc="5E66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F6747"/>
    <w:multiLevelType w:val="hybridMultilevel"/>
    <w:tmpl w:val="C292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911739"/>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76B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3E6837"/>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2F68AB"/>
    <w:multiLevelType w:val="hybridMultilevel"/>
    <w:tmpl w:val="B49A2A0C"/>
    <w:lvl w:ilvl="0" w:tplc="F5789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62A8D"/>
    <w:multiLevelType w:val="hybridMultilevel"/>
    <w:tmpl w:val="982C74BC"/>
    <w:lvl w:ilvl="0" w:tplc="D0027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DE76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8312E1"/>
    <w:multiLevelType w:val="hybridMultilevel"/>
    <w:tmpl w:val="0E508D4C"/>
    <w:lvl w:ilvl="0" w:tplc="8338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275804"/>
    <w:multiLevelType w:val="hybridMultilevel"/>
    <w:tmpl w:val="4CFCCCB8"/>
    <w:lvl w:ilvl="0" w:tplc="DAD4B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23C68"/>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51D7B"/>
    <w:multiLevelType w:val="hybridMultilevel"/>
    <w:tmpl w:val="EA8472EA"/>
    <w:lvl w:ilvl="0" w:tplc="A6C67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6"/>
  </w:num>
  <w:num w:numId="14">
    <w:abstractNumId w:val="24"/>
  </w:num>
  <w:num w:numId="15">
    <w:abstractNumId w:val="21"/>
  </w:num>
  <w:num w:numId="16">
    <w:abstractNumId w:val="11"/>
  </w:num>
  <w:num w:numId="17">
    <w:abstractNumId w:val="27"/>
  </w:num>
  <w:num w:numId="18">
    <w:abstractNumId w:val="26"/>
  </w:num>
  <w:num w:numId="19">
    <w:abstractNumId w:val="18"/>
  </w:num>
  <w:num w:numId="20">
    <w:abstractNumId w:val="22"/>
  </w:num>
  <w:num w:numId="21">
    <w:abstractNumId w:val="15"/>
  </w:num>
  <w:num w:numId="22">
    <w:abstractNumId w:val="17"/>
  </w:num>
  <w:num w:numId="23">
    <w:abstractNumId w:val="25"/>
  </w:num>
  <w:num w:numId="24">
    <w:abstractNumId w:val="28"/>
  </w:num>
  <w:num w:numId="25">
    <w:abstractNumId w:val="20"/>
  </w:num>
  <w:num w:numId="26">
    <w:abstractNumId w:val="23"/>
  </w:num>
  <w:num w:numId="27">
    <w:abstractNumId w:val="10"/>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1544"/>
    <w:rsid w:val="000139A3"/>
    <w:rsid w:val="00100833"/>
    <w:rsid w:val="00104529"/>
    <w:rsid w:val="00105942"/>
    <w:rsid w:val="00107396"/>
    <w:rsid w:val="00144A4C"/>
    <w:rsid w:val="00161544"/>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193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F9CA5"/>
  <w15:chartTrackingRefBased/>
  <w15:docId w15:val="{57889B96-591E-4F24-AFC8-88CC67B6B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1544"/>
    <w:pPr>
      <w:spacing w:after="0" w:line="240" w:lineRule="auto"/>
    </w:pPr>
    <w:rPr>
      <w:rFonts w:ascii="Calibri" w:hAnsi="Calibri" w:cs="Calibri"/>
    </w:rPr>
  </w:style>
  <w:style w:type="paragraph" w:styleId="Heading1">
    <w:name w:val="heading 1"/>
    <w:aliases w:val="Pocket"/>
    <w:basedOn w:val="Normal"/>
    <w:next w:val="Normal"/>
    <w:link w:val="Heading1Char"/>
    <w:qFormat/>
    <w:rsid w:val="0016154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154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itation,CD Underline,Citation Char Char,Heading 3 Char1 Char Char,Heading 3 Char Char Char Char,Citation Char Char Char Char,Citation Char1 Char Char,Heading 3 Char Char1,Citation Char Char1,cites Char,Heading 3 Char Char Char,Char"/>
    <w:basedOn w:val="Normal"/>
    <w:next w:val="Normal"/>
    <w:link w:val="Heading3Char"/>
    <w:uiPriority w:val="2"/>
    <w:unhideWhenUsed/>
    <w:qFormat/>
    <w:rsid w:val="0016154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16154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615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544"/>
  </w:style>
  <w:style w:type="character" w:customStyle="1" w:styleId="Heading1Char">
    <w:name w:val="Heading 1 Char"/>
    <w:aliases w:val="Pocket Char"/>
    <w:basedOn w:val="DefaultParagraphFont"/>
    <w:link w:val="Heading1"/>
    <w:rsid w:val="001615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1544"/>
    <w:rPr>
      <w:rFonts w:ascii="Calibri" w:eastAsiaTheme="majorEastAsia" w:hAnsi="Calibri" w:cstheme="majorBidi"/>
      <w:b/>
      <w:sz w:val="44"/>
      <w:szCs w:val="26"/>
      <w:u w:val="double"/>
    </w:rPr>
  </w:style>
  <w:style w:type="character" w:customStyle="1" w:styleId="Heading3Char">
    <w:name w:val="Heading 3 Char"/>
    <w:aliases w:val="Block Char,Citation Char,CD Underline Char,Citation Char Char Char1,Heading 3 Char1 Char Char Char,Heading 3 Char Char Char Char Char,Citation Char Char Char Char Char,Citation Char1 Char Char Char,Heading 3 Char Char1 Char,Char Char"/>
    <w:basedOn w:val="DefaultParagraphFont"/>
    <w:link w:val="Heading3"/>
    <w:uiPriority w:val="2"/>
    <w:rsid w:val="0016154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16154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16154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6154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8."/>
    <w:basedOn w:val="DefaultParagraphFont"/>
    <w:uiPriority w:val="6"/>
    <w:qFormat/>
    <w:rsid w:val="00161544"/>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161544"/>
    <w:rPr>
      <w:color w:val="auto"/>
      <w:u w:val="none"/>
    </w:rPr>
  </w:style>
  <w:style w:type="character" w:styleId="FollowedHyperlink">
    <w:name w:val="FollowedHyperlink"/>
    <w:basedOn w:val="DefaultParagraphFont"/>
    <w:uiPriority w:val="99"/>
    <w:semiHidden/>
    <w:unhideWhenUsed/>
    <w:rsid w:val="00161544"/>
    <w:rPr>
      <w:color w:val="auto"/>
      <w:u w:val="none"/>
    </w:rPr>
  </w:style>
  <w:style w:type="paragraph" w:styleId="DocumentMap">
    <w:name w:val="Document Map"/>
    <w:basedOn w:val="Normal"/>
    <w:link w:val="DocumentMapChar"/>
    <w:uiPriority w:val="99"/>
    <w:semiHidden/>
    <w:unhideWhenUsed/>
    <w:rsid w:val="0016154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1544"/>
    <w:rPr>
      <w:rFonts w:ascii="Lucida Grande" w:hAnsi="Lucida Grande" w:cs="Lucida Grande"/>
      <w:sz w:val="24"/>
    </w:rPr>
  </w:style>
  <w:style w:type="paragraph" w:customStyle="1" w:styleId="textbold">
    <w:name w:val="text bold"/>
    <w:basedOn w:val="Normal"/>
    <w:link w:val="Emphasis"/>
    <w:autoRedefine/>
    <w:uiPriority w:val="7"/>
    <w:qFormat/>
    <w:rsid w:val="00161544"/>
    <w:rPr>
      <w:b/>
      <w:iCs/>
      <w:u w:val="single"/>
    </w:rPr>
  </w:style>
  <w:style w:type="paragraph" w:styleId="ListParagraph">
    <w:name w:val="List Paragraph"/>
    <w:aliases w:val="6 font"/>
    <w:basedOn w:val="Normal"/>
    <w:uiPriority w:val="34"/>
    <w:qFormat/>
    <w:rsid w:val="00161544"/>
    <w:pPr>
      <w:ind w:left="720"/>
      <w:contextualSpacing/>
    </w:pPr>
  </w:style>
  <w:style w:type="paragraph" w:customStyle="1" w:styleId="Emphasis1">
    <w:name w:val="Emphasis1"/>
    <w:basedOn w:val="Normal"/>
    <w:autoRedefine/>
    <w:uiPriority w:val="7"/>
    <w:qFormat/>
    <w:rsid w:val="001615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rd"/>
    <w:basedOn w:val="Heading1"/>
    <w:link w:val="Hyperlink"/>
    <w:autoRedefine/>
    <w:uiPriority w:val="99"/>
    <w:qFormat/>
    <w:rsid w:val="001615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basedOn w:val="DefaultParagraphFont"/>
    <w:uiPriority w:val="1"/>
    <w:qFormat/>
    <w:rsid w:val="00161544"/>
    <w:rPr>
      <w:b/>
      <w:bCs w:val="0"/>
      <w:sz w:val="20"/>
      <w:u w:val="single"/>
    </w:rPr>
  </w:style>
  <w:style w:type="paragraph" w:styleId="BodyText">
    <w:name w:val="Body Text"/>
    <w:basedOn w:val="Normal"/>
    <w:link w:val="BodyTextChar"/>
    <w:rsid w:val="00161544"/>
    <w:pPr>
      <w:spacing w:after="140" w:line="276" w:lineRule="auto"/>
    </w:pPr>
  </w:style>
  <w:style w:type="character" w:customStyle="1" w:styleId="BodyTextChar">
    <w:name w:val="Body Text Char"/>
    <w:basedOn w:val="DefaultParagraphFont"/>
    <w:link w:val="BodyText"/>
    <w:rsid w:val="00161544"/>
    <w:rPr>
      <w:rFonts w:ascii="Calibri" w:hAnsi="Calibri" w:cs="Calibri"/>
    </w:rPr>
  </w:style>
  <w:style w:type="paragraph" w:styleId="Title">
    <w:name w:val="Title"/>
    <w:basedOn w:val="Normal"/>
    <w:next w:val="Normal"/>
    <w:link w:val="TitleChar"/>
    <w:uiPriority w:val="6"/>
    <w:qFormat/>
    <w:rsid w:val="00161544"/>
    <w:pPr>
      <w:spacing w:line="254" w:lineRule="auto"/>
      <w:ind w:left="720"/>
      <w:outlineLvl w:val="0"/>
    </w:pPr>
    <w:rPr>
      <w:rFonts w:asciiTheme="minorHAnsi" w:hAnsiTheme="minorHAnsi"/>
      <w:u w:val="single"/>
    </w:rPr>
  </w:style>
  <w:style w:type="character" w:customStyle="1" w:styleId="TitleChar">
    <w:name w:val="Title Char"/>
    <w:basedOn w:val="DefaultParagraphFont"/>
    <w:link w:val="Title"/>
    <w:uiPriority w:val="6"/>
    <w:qFormat/>
    <w:rsid w:val="00161544"/>
    <w:rPr>
      <w:rFonts w:cs="Calibri"/>
      <w:u w:val="single"/>
    </w:rPr>
  </w:style>
  <w:style w:type="character" w:customStyle="1" w:styleId="underline">
    <w:name w:val="underline"/>
    <w:qFormat/>
    <w:rsid w:val="00161544"/>
    <w:rPr>
      <w:u w:val="single"/>
    </w:rPr>
  </w:style>
  <w:style w:type="character" w:styleId="IntenseEmphasis">
    <w:name w:val="Intense Emphasis"/>
    <w:aliases w:val="Underline Char,9.5 pt,Underline Char Char Char,Cards + Font: 12 pt Char Char Char Char Char Char Char Char Char Char Char,Minimized Ch,Title Char2,Spacing -1 pt,Intense Emphasis21,Intense Emphasi,Box Out,Italic"/>
    <w:basedOn w:val="DefaultParagraphFont"/>
    <w:link w:val="CardsFont12pt"/>
    <w:qFormat/>
    <w:rsid w:val="00161544"/>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161544"/>
    <w:pPr>
      <w:autoSpaceDE w:val="0"/>
      <w:autoSpaceDN w:val="0"/>
      <w:adjustRightInd w:val="0"/>
      <w:jc w:val="both"/>
    </w:pPr>
    <w:rPr>
      <w:rFonts w:ascii="Georgia" w:hAnsi="Georgia" w:cstheme="minorBidi"/>
      <w:u w:val="single"/>
    </w:rPr>
  </w:style>
  <w:style w:type="character" w:styleId="UnresolvedMention">
    <w:name w:val="Unresolved Mention"/>
    <w:basedOn w:val="DefaultParagraphFont"/>
    <w:uiPriority w:val="99"/>
    <w:semiHidden/>
    <w:unhideWhenUsed/>
    <w:rsid w:val="00161544"/>
    <w:rPr>
      <w:color w:val="605E5C"/>
      <w:shd w:val="clear" w:color="auto" w:fill="E1DFDD"/>
    </w:rPr>
  </w:style>
  <w:style w:type="paragraph" w:customStyle="1" w:styleId="UnderlinePara">
    <w:name w:val="Underline Para"/>
    <w:basedOn w:val="Normal"/>
    <w:uiPriority w:val="6"/>
    <w:qFormat/>
    <w:rsid w:val="00161544"/>
    <w:pPr>
      <w:widowControl w:val="0"/>
      <w:suppressAutoHyphens/>
      <w:spacing w:after="200"/>
      <w:contextualSpacing/>
    </w:pPr>
    <w:rPr>
      <w:rFonts w:asciiTheme="minorHAnsi" w:hAnsiTheme="minorHAnsi"/>
      <w:u w:val="single"/>
    </w:rPr>
  </w:style>
  <w:style w:type="character" w:customStyle="1" w:styleId="s1">
    <w:name w:val="s1"/>
    <w:basedOn w:val="DefaultParagraphFont"/>
    <w:rsid w:val="00161544"/>
  </w:style>
  <w:style w:type="character" w:customStyle="1" w:styleId="m-6893475906381366612gmail-styleunderline">
    <w:name w:val="m_-6893475906381366612gmail-styleunderline"/>
    <w:basedOn w:val="DefaultParagraphFont"/>
    <w:rsid w:val="00161544"/>
  </w:style>
  <w:style w:type="paragraph" w:styleId="NormalWeb">
    <w:name w:val="Normal (Web)"/>
    <w:basedOn w:val="Normal"/>
    <w:uiPriority w:val="99"/>
    <w:unhideWhenUsed/>
    <w:rsid w:val="00161544"/>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Heading4"/>
    <w:uiPriority w:val="4"/>
    <w:qFormat/>
    <w:rsid w:val="00161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sr.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64032119307555" TargetMode="External"/><Relationship Id="rId11"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0"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20687</Words>
  <Characters>117917</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2022-01-16T19:55:00Z</dcterms:created>
  <dcterms:modified xsi:type="dcterms:W3CDTF">2022-01-16T20:07:00Z</dcterms:modified>
</cp:coreProperties>
</file>