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890D3" w14:textId="58906BC3" w:rsidR="00A95652" w:rsidRDefault="003F1B2A" w:rsidP="003F1B2A">
      <w:pPr>
        <w:pStyle w:val="Heading2"/>
      </w:pPr>
      <w:r>
        <w:t>1AC Harvard R7</w:t>
      </w:r>
    </w:p>
    <w:p w14:paraId="756861F5" w14:textId="77777777" w:rsidR="003F1B2A" w:rsidRDefault="003F1B2A" w:rsidP="003F1B2A">
      <w:pPr>
        <w:pStyle w:val="Heading4"/>
      </w:pPr>
      <w:r>
        <w:rPr>
          <w:b w:val="0"/>
        </w:rPr>
        <w:t xml:space="preserve">Plan - Private entities ought not appropriate lunar heritage sites in outer space. </w:t>
      </w:r>
    </w:p>
    <w:p w14:paraId="4082FAE0" w14:textId="77777777" w:rsidR="003F1B2A" w:rsidRDefault="003F1B2A" w:rsidP="003F1B2A">
      <w:r>
        <w:rPr>
          <w:rStyle w:val="Style13ptBold"/>
        </w:rPr>
        <w:t>Harrington 19</w:t>
      </w:r>
      <w:r>
        <w:t xml:space="preserve">, Andrea J. "Preserving Humanity's Heritage in Space: Fifty Years after Apollo 11 and beyond." J. Air L. &amp; Com. 84 (2019): 299. (Associate Professor and Director of the Schriever Space Scholars at USAF Air Command and Staff College)//Elmer </w:t>
      </w:r>
    </w:p>
    <w:p w14:paraId="7BDF3B6A" w14:textId="77777777" w:rsidR="003F1B2A" w:rsidRDefault="003F1B2A" w:rsidP="003F1B2A">
      <w:pPr>
        <w:rPr>
          <w:rStyle w:val="Emphasis"/>
        </w:rPr>
      </w:pPr>
      <w:r>
        <w:rPr>
          <w:rStyle w:val="StyleUnderline"/>
        </w:rPr>
        <w:t xml:space="preserve">The </w:t>
      </w:r>
      <w:r>
        <w:rPr>
          <w:rStyle w:val="Emphasis"/>
          <w:highlight w:val="green"/>
        </w:rPr>
        <w:t>issue of</w:t>
      </w:r>
      <w:r>
        <w:rPr>
          <w:rStyle w:val="Emphasis"/>
        </w:rPr>
        <w:t xml:space="preserve"> humanity’s cultural </w:t>
      </w:r>
      <w:r>
        <w:rPr>
          <w:rStyle w:val="Emphasis"/>
          <w:highlight w:val="green"/>
        </w:rPr>
        <w:t xml:space="preserve">heritage in space </w:t>
      </w:r>
      <w:r>
        <w:rPr>
          <w:rStyle w:val="Emphasis"/>
          <w:bdr w:val="single" w:sz="18" w:space="0" w:color="auto" w:frame="1"/>
        </w:rPr>
        <w:t xml:space="preserve">has </w:t>
      </w:r>
      <w:r>
        <w:rPr>
          <w:rStyle w:val="Emphasis"/>
          <w:highlight w:val="green"/>
          <w:bdr w:val="single" w:sz="18" w:space="0" w:color="auto" w:frame="1"/>
        </w:rPr>
        <w:t>arisen</w:t>
      </w:r>
      <w:r>
        <w:rPr>
          <w:rStyle w:val="StyleUnderline"/>
        </w:rPr>
        <w:t xml:space="preserve"> as one of many unanswered questions in space law, with </w:t>
      </w:r>
      <w:r>
        <w:rPr>
          <w:rStyle w:val="Emphasis"/>
          <w:highlight w:val="green"/>
        </w:rPr>
        <w:t>no international agreements</w:t>
      </w:r>
      <w:r>
        <w:rPr>
          <w:rStyle w:val="StyleUnderline"/>
        </w:rPr>
        <w:t xml:space="preserve"> </w:t>
      </w:r>
      <w:r>
        <w:rPr>
          <w:rStyle w:val="Emphasis"/>
        </w:rPr>
        <w:t xml:space="preserve">specifically </w:t>
      </w:r>
      <w:r>
        <w:rPr>
          <w:rStyle w:val="Emphasis"/>
          <w:highlight w:val="green"/>
        </w:rPr>
        <w:t>addressing it.</w:t>
      </w:r>
      <w:r>
        <w:rPr>
          <w:sz w:val="16"/>
          <w:highlight w:val="green"/>
        </w:rPr>
        <w:t xml:space="preserve"> </w:t>
      </w:r>
      <w:r>
        <w:rPr>
          <w:sz w:val="16"/>
        </w:rPr>
        <w:t xml:space="preserve">With the beginning of the space age fifty-six years ago and a series of remarkable achievements in space exploration behind us, </w:t>
      </w:r>
      <w:r>
        <w:rPr>
          <w:rStyle w:val="StyleUnderline"/>
        </w:rPr>
        <w:t>it is necessary to determine what should be done regarding the “artifacts” of this exploration.</w:t>
      </w:r>
      <w:r>
        <w:rPr>
          <w:sz w:val="16"/>
        </w:rPr>
        <w:t xml:space="preserve"> </w:t>
      </w:r>
      <w:r>
        <w:rPr>
          <w:rStyle w:val="Emphasis"/>
          <w:highlight w:val="green"/>
        </w:rPr>
        <w:t>NASA</w:t>
      </w:r>
      <w:r>
        <w:rPr>
          <w:rStyle w:val="StyleUnderline"/>
          <w:highlight w:val="green"/>
        </w:rPr>
        <w:t xml:space="preserve"> </w:t>
      </w:r>
      <w:r>
        <w:rPr>
          <w:rStyle w:val="StyleUnderline"/>
        </w:rPr>
        <w:t xml:space="preserve">has </w:t>
      </w:r>
      <w:r>
        <w:rPr>
          <w:rStyle w:val="Emphasis"/>
          <w:highlight w:val="green"/>
        </w:rPr>
        <w:t>promulgated</w:t>
      </w:r>
      <w:r>
        <w:rPr>
          <w:rStyle w:val="StyleUnderline"/>
          <w:highlight w:val="green"/>
        </w:rPr>
        <w:t xml:space="preserve"> </w:t>
      </w:r>
      <w:r>
        <w:rPr>
          <w:rStyle w:val="StyleUnderline"/>
        </w:rPr>
        <w:t xml:space="preserve">their </w:t>
      </w:r>
      <w:r>
        <w:rPr>
          <w:rStyle w:val="Emphasis"/>
          <w:highlight w:val="green"/>
        </w:rPr>
        <w:t>recommendations</w:t>
      </w:r>
      <w:r>
        <w:rPr>
          <w:rStyle w:val="StyleUnderline"/>
          <w:highlight w:val="green"/>
        </w:rPr>
        <w:t xml:space="preserve"> </w:t>
      </w:r>
      <w:r>
        <w:rPr>
          <w:rStyle w:val="StyleUnderline"/>
        </w:rPr>
        <w:t xml:space="preserve">for spacefaring entities with the goal of protecting the lunar artifacts left behind by the Apollo missions.8 These recommendations </w:t>
      </w:r>
      <w:r>
        <w:rPr>
          <w:rStyle w:val="Emphasis"/>
          <w:highlight w:val="green"/>
        </w:rPr>
        <w:t>establish “keep-out zones”</w:t>
      </w:r>
      <w:r>
        <w:rPr>
          <w:rStyle w:val="StyleUnderline"/>
        </w:rPr>
        <w:t xml:space="preserve"> of up to a four kilometer diameter with the aim of protecting the artifacts, particularly from dangerous, fastmoving particles that arise as a result of craft landings.9</w:t>
      </w:r>
      <w:r>
        <w:rPr>
          <w:sz w:val="16"/>
        </w:rPr>
        <w:t xml:space="preserve"> Experience has shown that even artifacts that are sheltered by craters can be significantly sandblasted and pitted as a result of the moving particles.10 </w:t>
      </w:r>
      <w:r>
        <w:rPr>
          <w:rStyle w:val="StyleUnderline"/>
        </w:rPr>
        <w:t xml:space="preserve">These recommendations, supposedly drafted in conformity with the Outer Space Treaty, however, </w:t>
      </w:r>
      <w:r>
        <w:rPr>
          <w:rStyle w:val="Emphasis"/>
          <w:highlight w:val="green"/>
          <w:bdr w:val="single" w:sz="18" w:space="0" w:color="auto" w:frame="1"/>
        </w:rPr>
        <w:t>are completely nonbinding</w:t>
      </w:r>
      <w:r>
        <w:rPr>
          <w:sz w:val="16"/>
        </w:rPr>
        <w:t xml:space="preserve">.11 </w:t>
      </w:r>
      <w:r>
        <w:rPr>
          <w:rStyle w:val="StyleUnderline"/>
        </w:rPr>
        <w:t>Legislation that has passed the U.S. Senate and is under consideration by the House of Representatives as of July 2019 would make these recommendations binding on U.S. entities seeking to land on the Moon</w:t>
      </w:r>
      <w:r>
        <w:rPr>
          <w:sz w:val="16"/>
        </w:rPr>
        <w:t xml:space="preserve">.12 Accidental damage from unrelated missions, however, is only one of many threats to space artifacts. </w:t>
      </w:r>
      <w:r>
        <w:rPr>
          <w:rStyle w:val="StyleUnderline"/>
        </w:rPr>
        <w:t xml:space="preserve">With the impending return to the Moon, </w:t>
      </w:r>
      <w:r>
        <w:rPr>
          <w:rStyle w:val="Emphasis"/>
          <w:highlight w:val="green"/>
        </w:rPr>
        <w:t>it is likely</w:t>
      </w:r>
      <w:r>
        <w:rPr>
          <w:rStyle w:val="StyleUnderline"/>
        </w:rPr>
        <w:t xml:space="preserve"> that </w:t>
      </w:r>
      <w:r>
        <w:rPr>
          <w:rStyle w:val="Emphasis"/>
        </w:rPr>
        <w:t>individuals and</w:t>
      </w:r>
      <w:r>
        <w:rPr>
          <w:rStyle w:val="StyleUnderline"/>
        </w:rPr>
        <w:t xml:space="preserve"> </w:t>
      </w:r>
      <w:r>
        <w:rPr>
          <w:rStyle w:val="Emphasis"/>
          <w:highlight w:val="green"/>
        </w:rPr>
        <w:t>corporations</w:t>
      </w:r>
      <w:r>
        <w:rPr>
          <w:rStyle w:val="StyleUnderline"/>
          <w:highlight w:val="green"/>
        </w:rPr>
        <w:t xml:space="preserve"> </w:t>
      </w:r>
      <w:r>
        <w:rPr>
          <w:rStyle w:val="Emphasis"/>
          <w:highlight w:val="green"/>
          <w:bdr w:val="single" w:sz="18" w:space="0" w:color="auto" w:frame="1"/>
        </w:rPr>
        <w:t>will be looking to turn a profit from space heritage</w:t>
      </w:r>
      <w:r>
        <w:rPr>
          <w:rStyle w:val="StyleUnderline"/>
        </w:rPr>
        <w:t xml:space="preserve">, without concern for the protection of such heritage. </w:t>
      </w:r>
      <w:r>
        <w:rPr>
          <w:rStyle w:val="Emphasis"/>
          <w:highlight w:val="green"/>
        </w:rPr>
        <w:t xml:space="preserve">Tourists </w:t>
      </w:r>
      <w:r>
        <w:rPr>
          <w:rStyle w:val="Emphasis"/>
        </w:rPr>
        <w:t xml:space="preserve">may </w:t>
      </w:r>
      <w:r>
        <w:rPr>
          <w:rStyle w:val="Emphasis"/>
          <w:highlight w:val="green"/>
        </w:rPr>
        <w:t>disrupt sites</w:t>
      </w:r>
      <w:r>
        <w:rPr>
          <w:rStyle w:val="StyleUnderline"/>
          <w:highlight w:val="green"/>
        </w:rPr>
        <w:t xml:space="preserve"> </w:t>
      </w:r>
      <w:r>
        <w:rPr>
          <w:rStyle w:val="StyleUnderline"/>
        </w:rPr>
        <w:t xml:space="preserve">with careless expeditions and </w:t>
      </w:r>
      <w:r>
        <w:rPr>
          <w:rStyle w:val="Emphasis"/>
          <w:highlight w:val="green"/>
        </w:rPr>
        <w:t xml:space="preserve">landing sites may be desecrated so </w:t>
      </w:r>
      <w:r>
        <w:rPr>
          <w:rStyle w:val="Emphasis"/>
          <w:highlight w:val="green"/>
          <w:bdr w:val="single" w:sz="18" w:space="0" w:color="auto" w:frame="1"/>
        </w:rPr>
        <w:t>that the items can be sold</w:t>
      </w:r>
      <w:r>
        <w:rPr>
          <w:sz w:val="16"/>
        </w:rPr>
        <w:t xml:space="preserve">. A Russian Lunakhod lunar rover has already been sold at auction to a private party, though it has not yet been moved from its original position on the Moon.13 </w:t>
      </w:r>
      <w:r>
        <w:rPr>
          <w:rStyle w:val="Emphasis"/>
          <w:highlight w:val="green"/>
        </w:rPr>
        <w:t>While national heritage legislation can protect</w:t>
      </w:r>
      <w:r>
        <w:rPr>
          <w:rStyle w:val="StyleUnderline"/>
          <w:highlight w:val="green"/>
        </w:rPr>
        <w:t xml:space="preserve"> </w:t>
      </w:r>
      <w:r>
        <w:rPr>
          <w:rStyle w:val="StyleUnderline"/>
        </w:rPr>
        <w:t xml:space="preserve">space artifacts </w:t>
      </w:r>
      <w:r>
        <w:rPr>
          <w:rStyle w:val="Emphasis"/>
          <w:highlight w:val="green"/>
        </w:rPr>
        <w:t xml:space="preserve">from </w:t>
      </w:r>
      <w:r>
        <w:rPr>
          <w:rStyle w:val="Emphasis"/>
        </w:rPr>
        <w:t xml:space="preserve">citizens of </w:t>
      </w:r>
      <w:r>
        <w:rPr>
          <w:rStyle w:val="Emphasis"/>
          <w:highlight w:val="green"/>
        </w:rPr>
        <w:t>their own countries</w:t>
      </w:r>
      <w:r>
        <w:rPr>
          <w:rStyle w:val="StyleUnderline"/>
        </w:rPr>
        <w:t xml:space="preserve">, there is currently </w:t>
      </w:r>
      <w:r>
        <w:rPr>
          <w:rStyle w:val="Emphasis"/>
          <w:highlight w:val="green"/>
        </w:rPr>
        <w:t>no</w:t>
      </w:r>
      <w:r>
        <w:rPr>
          <w:rStyle w:val="StyleUnderline"/>
          <w:highlight w:val="green"/>
        </w:rPr>
        <w:t xml:space="preserve"> </w:t>
      </w:r>
      <w:r>
        <w:rPr>
          <w:rStyle w:val="StyleUnderline"/>
        </w:rPr>
        <w:t xml:space="preserve">effective </w:t>
      </w:r>
      <w:r>
        <w:rPr>
          <w:rStyle w:val="Emphasis"/>
          <w:highlight w:val="green"/>
        </w:rPr>
        <w:t>means</w:t>
      </w:r>
      <w:r>
        <w:rPr>
          <w:rStyle w:val="StyleUnderline"/>
          <w:highlight w:val="green"/>
        </w:rPr>
        <w:t xml:space="preserve"> </w:t>
      </w:r>
      <w:r>
        <w:rPr>
          <w:rStyle w:val="StyleUnderline"/>
        </w:rPr>
        <w:t xml:space="preserve">in the present space law regime by </w:t>
      </w:r>
      <w:r>
        <w:rPr>
          <w:rStyle w:val="Emphasis"/>
          <w:highlight w:val="green"/>
        </w:rPr>
        <w:t>which</w:t>
      </w:r>
      <w:r>
        <w:rPr>
          <w:rStyle w:val="StyleUnderline"/>
          <w:highlight w:val="green"/>
        </w:rPr>
        <w:t xml:space="preserve"> </w:t>
      </w:r>
      <w:r>
        <w:rPr>
          <w:rStyle w:val="StyleUnderline"/>
        </w:rPr>
        <w:t xml:space="preserve">a </w:t>
      </w:r>
      <w:r>
        <w:rPr>
          <w:rStyle w:val="Emphasis"/>
          <w:highlight w:val="green"/>
        </w:rPr>
        <w:t xml:space="preserve">country can protect </w:t>
      </w:r>
      <w:r>
        <w:rPr>
          <w:rStyle w:val="Emphasis"/>
          <w:highlight w:val="green"/>
          <w:bdr w:val="single" w:sz="18" w:space="0" w:color="auto" w:frame="1"/>
        </w:rPr>
        <w:t>its heritage from other countries</w:t>
      </w:r>
      <w:r>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Pr>
          <w:rStyle w:val="StyleUnderline"/>
        </w:rPr>
        <w:t xml:space="preserve">Though the Senate bill calls for the President to initiate negotiations for a binding international agreement, there is still a long road from this bill to a potential agreement.16 A </w:t>
      </w:r>
      <w:r>
        <w:rPr>
          <w:rStyle w:val="Emphasis"/>
          <w:highlight w:val="green"/>
        </w:rPr>
        <w:t>solution</w:t>
      </w:r>
      <w:r>
        <w:rPr>
          <w:rStyle w:val="StyleUnderline"/>
          <w:highlight w:val="green"/>
        </w:rPr>
        <w:t xml:space="preserve"> </w:t>
      </w:r>
      <w:r>
        <w:rPr>
          <w:rStyle w:val="StyleUnderline"/>
        </w:rPr>
        <w:t xml:space="preserve">is </w:t>
      </w:r>
      <w:r>
        <w:rPr>
          <w:rStyle w:val="Emphasis"/>
          <w:highlight w:val="green"/>
        </w:rPr>
        <w:t>needed to prevent</w:t>
      </w:r>
      <w:r>
        <w:rPr>
          <w:rStyle w:val="StyleUnderline"/>
          <w:highlight w:val="green"/>
        </w:rPr>
        <w:t xml:space="preserve"> </w:t>
      </w:r>
      <w:r>
        <w:rPr>
          <w:rStyle w:val="StyleUnderline"/>
        </w:rPr>
        <w:t xml:space="preserve">the damage, destruction, loss, or </w:t>
      </w:r>
      <w:r>
        <w:rPr>
          <w:rStyle w:val="Emphasis"/>
          <w:highlight w:val="green"/>
          <w:bdr w:val="single" w:sz="18" w:space="0" w:color="auto" w:frame="1"/>
        </w:rPr>
        <w:t xml:space="preserve">private appropriation of </w:t>
      </w:r>
      <w:r>
        <w:rPr>
          <w:rStyle w:val="StyleUnderline"/>
          <w:bdr w:val="single" w:sz="18" w:space="0" w:color="auto" w:frame="1"/>
        </w:rPr>
        <w:t xml:space="preserve">our </w:t>
      </w:r>
      <w:r>
        <w:rPr>
          <w:rStyle w:val="Emphasis"/>
          <w:highlight w:val="green"/>
          <w:bdr w:val="single" w:sz="18" w:space="0" w:color="auto" w:frame="1"/>
        </w:rPr>
        <w:t>cultural heritage in space</w:t>
      </w:r>
      <w:r>
        <w:rPr>
          <w:rStyle w:val="Emphasis"/>
        </w:rPr>
        <w:t>.</w:t>
      </w:r>
    </w:p>
    <w:p w14:paraId="3DF73BC2" w14:textId="77777777" w:rsidR="003F1B2A" w:rsidRDefault="003F1B2A" w:rsidP="003F1B2A">
      <w:pPr>
        <w:pStyle w:val="Heading4"/>
      </w:pPr>
      <w:r>
        <w:rPr>
          <w:b w:val="0"/>
        </w:rPr>
        <w:t xml:space="preserve">We’ll defend NASA’s list of Lunar Heritage Sites – insert Map below. </w:t>
      </w:r>
    </w:p>
    <w:p w14:paraId="50BC4AD5" w14:textId="77777777" w:rsidR="003F1B2A" w:rsidRDefault="003F1B2A" w:rsidP="003F1B2A">
      <w:r>
        <w:rPr>
          <w:rStyle w:val="Style13ptBold"/>
        </w:rPr>
        <w:t>JPL 13</w:t>
      </w:r>
      <w:r>
        <w:t xml:space="preserve"> 12-13-2013 "Lunar Heritage Sites" </w:t>
      </w:r>
      <w:hyperlink r:id="rId6" w:history="1">
        <w:r>
          <w:rPr>
            <w:rStyle w:val="Hyperlink"/>
            <w:color w:val="000000"/>
            <w:u w:val="single"/>
          </w:rPr>
          <w:t>https://moon.nasa.gov/resources/53/lunar-heritage-sites/</w:t>
        </w:r>
      </w:hyperlink>
      <w:r>
        <w:t xml:space="preserve"> (Jet Propulsion Laboratory at CalTech)//Elmer</w:t>
      </w:r>
    </w:p>
    <w:p w14:paraId="628FA08C" w14:textId="53D8D169" w:rsidR="003F1B2A" w:rsidRDefault="003F1B2A" w:rsidP="003F1B2A">
      <w:r>
        <w:rPr>
          <w:noProof/>
        </w:rPr>
        <w:drawing>
          <wp:inline distT="0" distB="0" distL="0" distR="0" wp14:anchorId="60CB6180" wp14:editId="6B41BC11">
            <wp:extent cx="3845560" cy="3884295"/>
            <wp:effectExtent l="0" t="0" r="2540" b="1905"/>
            <wp:docPr id="1" name="Picture 1" descr="A picture containing do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dom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45560" cy="3884295"/>
                    </a:xfrm>
                    <a:prstGeom prst="rect">
                      <a:avLst/>
                    </a:prstGeom>
                    <a:noFill/>
                    <a:ln>
                      <a:noFill/>
                    </a:ln>
                  </pic:spPr>
                </pic:pic>
              </a:graphicData>
            </a:graphic>
          </wp:inline>
        </w:drawing>
      </w:r>
    </w:p>
    <w:p w14:paraId="3B0F0C87" w14:textId="77777777" w:rsidR="003F1B2A" w:rsidRDefault="003F1B2A" w:rsidP="003F1B2A"/>
    <w:p w14:paraId="4B605F93" w14:textId="3FE67F16" w:rsidR="003F1B2A" w:rsidRDefault="003F1B2A" w:rsidP="003F1B2A">
      <w:pPr>
        <w:pStyle w:val="Heading3"/>
      </w:pPr>
      <w:r>
        <w:rPr>
          <w:b w:val="0"/>
        </w:rPr>
        <w:t xml:space="preserve">1AC: Lunar Heritage v5 </w:t>
      </w:r>
    </w:p>
    <w:p w14:paraId="4B3F5DA6" w14:textId="77777777" w:rsidR="003F1B2A" w:rsidRPr="003F1B2A" w:rsidRDefault="003F1B2A" w:rsidP="003F1B2A">
      <w:pPr>
        <w:pStyle w:val="Heading4"/>
        <w:rPr>
          <w:bCs/>
        </w:rPr>
      </w:pPr>
      <w:r w:rsidRPr="003F1B2A">
        <w:rPr>
          <w:bCs/>
        </w:rPr>
        <w:t xml:space="preserve">The Advantage is </w:t>
      </w:r>
      <w:r w:rsidRPr="003F1B2A">
        <w:rPr>
          <w:bCs/>
          <w:u w:val="single"/>
        </w:rPr>
        <w:t>Lunar Heritage</w:t>
      </w:r>
      <w:r w:rsidRPr="003F1B2A">
        <w:rPr>
          <w:bCs/>
        </w:rPr>
        <w:t>:</w:t>
      </w:r>
    </w:p>
    <w:p w14:paraId="3FE00ED8" w14:textId="77777777" w:rsidR="003F1B2A" w:rsidRPr="003F1B2A" w:rsidRDefault="003F1B2A" w:rsidP="003F1B2A">
      <w:pPr>
        <w:pStyle w:val="Heading4"/>
        <w:rPr>
          <w:bCs/>
        </w:rPr>
      </w:pPr>
      <w:r w:rsidRPr="003F1B2A">
        <w:rPr>
          <w:bCs/>
        </w:rPr>
        <w:t xml:space="preserve">Corporate development, tourism, and looting will destroy </w:t>
      </w:r>
      <w:r w:rsidRPr="003F1B2A">
        <w:rPr>
          <w:bCs/>
          <w:u w:val="single"/>
        </w:rPr>
        <w:t>scientifically rich</w:t>
      </w:r>
      <w:r w:rsidRPr="003F1B2A">
        <w:rPr>
          <w:bCs/>
        </w:rPr>
        <w:t xml:space="preserve"> Tranquility base artifacts.</w:t>
      </w:r>
    </w:p>
    <w:p w14:paraId="11A64AA4" w14:textId="77777777" w:rsidR="003F1B2A" w:rsidRDefault="003F1B2A" w:rsidP="003F1B2A">
      <w:r>
        <w:rPr>
          <w:rStyle w:val="Style13ptBold"/>
        </w:rPr>
        <w:t>Fessl 19</w:t>
      </w:r>
      <w:r>
        <w:t xml:space="preserve"> Sophie Fessl 7-10-2019 “Should the Moon Landing Site Be a National Historic Landmark?” </w:t>
      </w:r>
      <w:hyperlink r:id="rId8" w:history="1">
        <w:r>
          <w:rPr>
            <w:rStyle w:val="Hyperlink"/>
            <w:color w:val="000000"/>
            <w:u w:val="single"/>
          </w:rPr>
          <w:t>https://daily.jstor.org/should-the-moon-landing-site-be-a-national-historic-landmark/</w:t>
        </w:r>
      </w:hyperlink>
      <w:r>
        <w:t xml:space="preserve"> (PhD King’s College London, BA Oxford)//Elmer </w:t>
      </w:r>
    </w:p>
    <w:p w14:paraId="338A24B6" w14:textId="77777777" w:rsidR="003F1B2A" w:rsidRDefault="003F1B2A" w:rsidP="003F1B2A">
      <w:pPr>
        <w:rPr>
          <w:rStyle w:val="StyleUnderline"/>
        </w:rPr>
      </w:pPr>
      <w:r>
        <w:rPr>
          <w:sz w:val="14"/>
        </w:rPr>
        <w:t xml:space="preserve">When Neil Armstrong set foot on the moon on July 20, 1969, the pictures sent to Earth captured a historical moment: It </w:t>
      </w:r>
      <w:r>
        <w:rPr>
          <w:rStyle w:val="StyleUnderline"/>
        </w:rPr>
        <w:t xml:space="preserve">was </w:t>
      </w:r>
      <w:r>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Pr>
          <w:rStyle w:val="Emphasis"/>
          <w:highlight w:val="green"/>
        </w:rPr>
        <w:t>Flags</w:t>
      </w:r>
      <w:r>
        <w:rPr>
          <w:rStyle w:val="StyleUnderline"/>
        </w:rPr>
        <w:t xml:space="preserve">, rovers, laser-reflecting </w:t>
      </w:r>
      <w:r>
        <w:rPr>
          <w:rStyle w:val="Emphasis"/>
          <w:highlight w:val="green"/>
        </w:rPr>
        <w:t>mirrors, footprint</w:t>
      </w:r>
      <w:r>
        <w:rPr>
          <w:sz w:val="14"/>
        </w:rPr>
        <w:t>—</w:t>
      </w:r>
      <w:r>
        <w:rPr>
          <w:rStyle w:val="StyleUnderline"/>
        </w:rPr>
        <w:t xml:space="preserve">these are just a </w:t>
      </w:r>
      <w:r>
        <w:rPr>
          <w:rStyle w:val="Emphasis"/>
        </w:rPr>
        <w:t xml:space="preserve">few of the </w:t>
      </w:r>
      <w:r>
        <w:rPr>
          <w:rStyle w:val="Emphasis"/>
          <w:highlight w:val="green"/>
        </w:rPr>
        <w:t>dozens</w:t>
      </w:r>
      <w:r>
        <w:rPr>
          <w:rStyle w:val="StyleUnderline"/>
          <w:highlight w:val="green"/>
        </w:rPr>
        <w:t xml:space="preserve"> </w:t>
      </w:r>
      <w:r>
        <w:rPr>
          <w:rStyle w:val="StyleUnderline"/>
        </w:rPr>
        <w:t xml:space="preserve">of </w:t>
      </w:r>
      <w:r>
        <w:rPr>
          <w:rStyle w:val="Emphasis"/>
          <w:highlight w:val="green"/>
        </w:rPr>
        <w:t>artifacts</w:t>
      </w:r>
      <w:r>
        <w:rPr>
          <w:rStyle w:val="StyleUnderline"/>
          <w:highlight w:val="green"/>
        </w:rPr>
        <w:t xml:space="preserve"> </w:t>
      </w:r>
      <w:r>
        <w:rPr>
          <w:rStyle w:val="StyleUnderline"/>
        </w:rPr>
        <w:t xml:space="preserve">and features that </w:t>
      </w:r>
      <w:r>
        <w:rPr>
          <w:rStyle w:val="Emphasis"/>
          <w:highlight w:val="green"/>
          <w:bdr w:val="single" w:sz="18" w:space="0" w:color="auto" w:frame="1"/>
        </w:rPr>
        <w:t xml:space="preserve">bear witness to </w:t>
      </w:r>
      <w:r>
        <w:rPr>
          <w:rStyle w:val="Emphasis"/>
          <w:bdr w:val="single" w:sz="18" w:space="0" w:color="auto" w:frame="1"/>
        </w:rPr>
        <w:t xml:space="preserve">our </w:t>
      </w:r>
      <w:r>
        <w:rPr>
          <w:rStyle w:val="Emphasis"/>
          <w:highlight w:val="green"/>
          <w:bdr w:val="single" w:sz="18" w:space="0" w:color="auto" w:frame="1"/>
        </w:rPr>
        <w:t>exploration</w:t>
      </w:r>
      <w:r>
        <w:rPr>
          <w:rStyle w:val="StyleUnderline"/>
        </w:rPr>
        <w:t xml:space="preserve"> of the moon</w:t>
      </w:r>
      <w:r>
        <w:rPr>
          <w:sz w:val="14"/>
        </w:rPr>
        <w:t xml:space="preserve">. Archaeologists argue that </w:t>
      </w:r>
      <w:r>
        <w:rPr>
          <w:rStyle w:val="StyleUnderline"/>
        </w:rPr>
        <w:t>these objects are a record to trace the development of humans in space.</w:t>
      </w:r>
      <w:r>
        <w:rPr>
          <w:sz w:val="14"/>
        </w:rPr>
        <w:t xml:space="preserve"> “Surely, those </w:t>
      </w:r>
      <w:r>
        <w:rPr>
          <w:rStyle w:val="Emphasis"/>
          <w:highlight w:val="green"/>
        </w:rPr>
        <w:t>footprints</w:t>
      </w:r>
      <w:r>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Pr>
          <w:rStyle w:val="Emphasis"/>
        </w:rPr>
        <w:t xml:space="preserve"> </w:t>
      </w:r>
      <w:r>
        <w:rPr>
          <w:rStyle w:val="Emphasis"/>
          <w:highlight w:val="green"/>
        </w:rPr>
        <w:t>at</w:t>
      </w:r>
      <w:r>
        <w:rPr>
          <w:rStyle w:val="Emphasis"/>
        </w:rPr>
        <w:t xml:space="preserve"> </w:t>
      </w:r>
      <w:r>
        <w:rPr>
          <w:rStyle w:val="Emphasis"/>
          <w:highlight w:val="green"/>
        </w:rPr>
        <w:t>Tranquility Base</w:t>
      </w:r>
      <w:r>
        <w:rPr>
          <w:sz w:val="14"/>
          <w:highlight w:val="green"/>
        </w:rPr>
        <w:t xml:space="preserve"> </w:t>
      </w:r>
      <w:r>
        <w:rPr>
          <w:rStyle w:val="StyleUnderline"/>
        </w:rPr>
        <w:t xml:space="preserve">could be </w:t>
      </w:r>
      <w:r>
        <w:rPr>
          <w:rStyle w:val="StyleUnderline"/>
          <w:highlight w:val="green"/>
        </w:rPr>
        <w:t>swept away with a</w:t>
      </w:r>
      <w:r>
        <w:rPr>
          <w:rStyle w:val="StyleUnderline"/>
        </w:rPr>
        <w:t xml:space="preserve"> </w:t>
      </w:r>
      <w:r>
        <w:rPr>
          <w:rStyle w:val="Emphasis"/>
          <w:highlight w:val="green"/>
        </w:rPr>
        <w:t>casual brush</w:t>
      </w:r>
      <w:r>
        <w:rPr>
          <w:rStyle w:val="StyleUnderline"/>
        </w:rPr>
        <w:t xml:space="preserve"> </w:t>
      </w:r>
      <w:r>
        <w:rPr>
          <w:rStyle w:val="Emphasis"/>
          <w:highlight w:val="green"/>
          <w:bdr w:val="single" w:sz="18" w:space="0" w:color="auto" w:frame="1"/>
        </w:rPr>
        <w:t>of a space tourist’s hand</w:t>
      </w:r>
      <w:r>
        <w:rPr>
          <w:rStyle w:val="StyleUnderline"/>
        </w:rPr>
        <w:t xml:space="preserve">.” </w:t>
      </w:r>
      <w:r>
        <w:rPr>
          <w:sz w:val="14"/>
        </w:rPr>
        <w:t>Fragile Traces Ju</w:t>
      </w:r>
      <w:r>
        <w:rPr>
          <w:rStyle w:val="StyleUnderline"/>
        </w:rPr>
        <w:t xml:space="preserve">st how fragile humankind’s lunar traces are was </w:t>
      </w:r>
      <w:r>
        <w:rPr>
          <w:rStyle w:val="Emphasis"/>
        </w:rPr>
        <w:t>seen already</w:t>
      </w:r>
      <w:r>
        <w:rPr>
          <w:rStyle w:val="StyleUnderline"/>
        </w:rPr>
        <w:t xml:space="preserve"> during Apollo 12.</w:t>
      </w:r>
      <w:r>
        <w:rPr>
          <w:sz w:val="14"/>
        </w:rPr>
        <w:t xml:space="preserve"> On November 19, 1969, Charles “Pete” Conrad and Alan Bean manually landed their lunar module in the moon’s Ocean of Storms, 200 meters from </w:t>
      </w:r>
      <w:r>
        <w:rPr>
          <w:rStyle w:val="StyleUnderline"/>
        </w:rPr>
        <w:t>the unmanned probe Surveyor 3</w:t>
      </w:r>
      <w:r>
        <w:rPr>
          <w:sz w:val="14"/>
        </w:rPr>
        <w:t xml:space="preserve">, which was </w:t>
      </w:r>
      <w:r>
        <w:rPr>
          <w:rStyle w:val="StyleUnderline"/>
        </w:rPr>
        <w:t>left sitting on the moon’s surface two years earlier, in 1967.</w:t>
      </w:r>
      <w:r>
        <w:rPr>
          <w:sz w:val="14"/>
        </w:rPr>
        <w:t xml:space="preserve"> The next day, Conrad and Bean hopped to Surveyor 3. As they approached the spacecraft, they were surprised: </w:t>
      </w:r>
      <w:r>
        <w:rPr>
          <w:rStyle w:val="StyleUnderline"/>
        </w:rPr>
        <w:t xml:space="preserve">The spacecraft, originally bright white, had turned light brown. It was covered in a fine layer of moon dust, likely kicked up by their landing. </w:t>
      </w:r>
      <w:r>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Pr>
          <w:rStyle w:val="Emphasis"/>
        </w:rPr>
        <w:t>with</w:t>
      </w:r>
      <w:r>
        <w:rPr>
          <w:rStyle w:val="StyleUnderline"/>
        </w:rPr>
        <w:t xml:space="preserve"> Jeff </w:t>
      </w:r>
      <w:r>
        <w:rPr>
          <w:rStyle w:val="Emphasis"/>
          <w:highlight w:val="green"/>
        </w:rPr>
        <w:t xml:space="preserve">Bezos’ </w:t>
      </w:r>
      <w:r>
        <w:rPr>
          <w:rStyle w:val="Emphasis"/>
        </w:rPr>
        <w:t xml:space="preserve">recent </w:t>
      </w:r>
      <w:r>
        <w:rPr>
          <w:rStyle w:val="Emphasis"/>
          <w:highlight w:val="green"/>
        </w:rPr>
        <w:t>unveiling of</w:t>
      </w:r>
      <w:r>
        <w:rPr>
          <w:rStyle w:val="StyleUnderline"/>
          <w:highlight w:val="green"/>
        </w:rPr>
        <w:t xml:space="preserve"> </w:t>
      </w:r>
      <w:r>
        <w:rPr>
          <w:rStyle w:val="StyleUnderline"/>
        </w:rPr>
        <w:t xml:space="preserve">a mock-up of the </w:t>
      </w:r>
      <w:r>
        <w:rPr>
          <w:rStyle w:val="Emphasis"/>
          <w:highlight w:val="green"/>
          <w:bdr w:val="single" w:sz="18" w:space="0" w:color="auto" w:frame="1"/>
        </w:rPr>
        <w:t xml:space="preserve">lunar lander </w:t>
      </w:r>
      <w:r>
        <w:rPr>
          <w:rStyle w:val="Emphasis"/>
          <w:bdr w:val="single" w:sz="18" w:space="0" w:color="auto" w:frame="1"/>
        </w:rPr>
        <w:t>Blue Moon</w:t>
      </w:r>
      <w:r>
        <w:rPr>
          <w:rStyle w:val="StyleUnderline"/>
        </w:rPr>
        <w:t xml:space="preserve">, it is </w:t>
      </w:r>
      <w:r>
        <w:rPr>
          <w:rStyle w:val="Emphasis"/>
          <w:highlight w:val="green"/>
        </w:rPr>
        <w:t>only a</w:t>
      </w:r>
      <w:r>
        <w:rPr>
          <w:rStyle w:val="Emphasis"/>
        </w:rPr>
        <w:t xml:space="preserve"> </w:t>
      </w:r>
      <w:r>
        <w:rPr>
          <w:rStyle w:val="Emphasis"/>
          <w:highlight w:val="green"/>
        </w:rPr>
        <w:t xml:space="preserve">matter of time </w:t>
      </w:r>
      <w:r>
        <w:rPr>
          <w:rStyle w:val="Emphasis"/>
          <w:highlight w:val="green"/>
          <w:bdr w:val="single" w:sz="18" w:space="0" w:color="auto" w:frame="1"/>
        </w:rPr>
        <w:t>before corporate adventurers</w:t>
      </w:r>
      <w:r>
        <w:rPr>
          <w:rStyle w:val="StyleUnderline"/>
          <w:bdr w:val="single" w:sz="18" w:space="0" w:color="auto" w:frame="1"/>
        </w:rPr>
        <w:t xml:space="preserve"> </w:t>
      </w:r>
      <w:r>
        <w:rPr>
          <w:rStyle w:val="Emphasis"/>
          <w:highlight w:val="green"/>
          <w:bdr w:val="single" w:sz="18" w:space="0" w:color="auto" w:frame="1"/>
        </w:rPr>
        <w:t>and space tourists</w:t>
      </w:r>
      <w:r>
        <w:rPr>
          <w:rStyle w:val="StyleUnderline"/>
          <w:highlight w:val="green"/>
          <w:bdr w:val="single" w:sz="18" w:space="0" w:color="auto" w:frame="1"/>
        </w:rPr>
        <w:t xml:space="preserve"> </w:t>
      </w:r>
      <w:r>
        <w:rPr>
          <w:rStyle w:val="Emphasis"/>
          <w:highlight w:val="green"/>
          <w:bdr w:val="single" w:sz="18" w:space="0" w:color="auto" w:frame="1"/>
        </w:rPr>
        <w:t>reach the moon</w:t>
      </w:r>
      <w:r>
        <w:rPr>
          <w:rStyle w:val="StyleUnderline"/>
          <w:highlight w:val="green"/>
        </w:rPr>
        <w:t>.</w:t>
      </w:r>
      <w:r>
        <w:rPr>
          <w:rStyle w:val="StyleUnderline"/>
        </w:rPr>
        <w:t xml:space="preserve"> Historians and archaeologists are keen to </w:t>
      </w:r>
      <w:r>
        <w:rPr>
          <w:rStyle w:val="Emphasis"/>
          <w:bdr w:val="single" w:sz="18" w:space="0" w:color="auto" w:frame="1"/>
        </w:rPr>
        <w:t>avoid lunar looting</w:t>
      </w:r>
      <w:r>
        <w:rPr>
          <w:sz w:val="14"/>
        </w:rPr>
        <w:t xml:space="preserve">. </w:t>
      </w:r>
      <w:r>
        <w:rPr>
          <w:rStyle w:val="StyleUnderline"/>
        </w:rPr>
        <w:t>Roger Launius, senior curator of space history at the National Air and Space Museum in Washington, D.C., warned:</w:t>
      </w:r>
      <w:r>
        <w:rPr>
          <w:sz w:val="14"/>
        </w:rPr>
        <w:t xml:space="preserve"> “</w:t>
      </w:r>
      <w:r>
        <w:rPr>
          <w:rStyle w:val="StyleUnderline"/>
        </w:rPr>
        <w:t>What we don’t want to happen is what happened in Antarctica at Scott’s hut</w:t>
      </w:r>
      <w:r>
        <w:rPr>
          <w:sz w:val="14"/>
        </w:rPr>
        <w:t xml:space="preserve">. </w:t>
      </w:r>
      <w:r>
        <w:rPr>
          <w:rStyle w:val="StyleUnderline"/>
        </w:rPr>
        <w:t xml:space="preserve">People took souvenirs, </w:t>
      </w:r>
      <w:r>
        <w:rPr>
          <w:rStyle w:val="Emphasis"/>
        </w:rPr>
        <w:t>and nothing was done to try to preserve those</w:t>
      </w:r>
      <w:r>
        <w:rPr>
          <w:sz w:val="14"/>
        </w:rPr>
        <w:t xml:space="preserve"> until fairly late in the game.” On the other hand, </w:t>
      </w:r>
      <w:r>
        <w:rPr>
          <w:rStyle w:val="StyleUnderline"/>
        </w:rPr>
        <w:t xml:space="preserve">there is a </w:t>
      </w:r>
      <w:r>
        <w:rPr>
          <w:rStyle w:val="Emphasis"/>
        </w:rPr>
        <w:t>legitimate scientific interest</w:t>
      </w:r>
      <w:r>
        <w:rPr>
          <w:rStyle w:val="StyleUnderline"/>
        </w:rPr>
        <w:t xml:space="preserve"> in investigating how the equipment that’s on the moon was affected by a </w:t>
      </w:r>
      <w:r>
        <w:rPr>
          <w:rStyle w:val="Emphasis"/>
        </w:rPr>
        <w:t>decades-long stay there</w:t>
      </w:r>
      <w:r>
        <w:rPr>
          <w:rStyle w:val="StyleUnderline"/>
        </w:rPr>
        <w:t>.</w:t>
      </w:r>
    </w:p>
    <w:p w14:paraId="55AF1742" w14:textId="77777777" w:rsidR="003F1B2A" w:rsidRPr="003F1B2A" w:rsidRDefault="003F1B2A" w:rsidP="003F1B2A">
      <w:pPr>
        <w:pStyle w:val="Heading4"/>
        <w:rPr>
          <w:bCs/>
        </w:rPr>
      </w:pPr>
      <w:r w:rsidRPr="003F1B2A">
        <w:rPr>
          <w:bCs/>
        </w:rPr>
        <w:t xml:space="preserve">Private entities are a </w:t>
      </w:r>
      <w:r w:rsidRPr="003F1B2A">
        <w:rPr>
          <w:bCs/>
          <w:u w:val="single"/>
        </w:rPr>
        <w:t>unique threat</w:t>
      </w:r>
      <w:r w:rsidRPr="003F1B2A">
        <w:rPr>
          <w:bCs/>
        </w:rPr>
        <w:t>---universal rules key.</w:t>
      </w:r>
    </w:p>
    <w:p w14:paraId="391C2135" w14:textId="77777777" w:rsidR="003F1B2A" w:rsidRDefault="003F1B2A" w:rsidP="003F1B2A">
      <w:pPr>
        <w:pStyle w:val="ListParagraph"/>
        <w:numPr>
          <w:ilvl w:val="0"/>
          <w:numId w:val="12"/>
        </w:numPr>
      </w:pPr>
      <w:r>
        <w:t>Private Key Card – AT: Alt Causes</w:t>
      </w:r>
    </w:p>
    <w:p w14:paraId="0732CD1E" w14:textId="77777777" w:rsidR="003F1B2A" w:rsidRDefault="003F1B2A" w:rsidP="003F1B2A">
      <w:pPr>
        <w:pStyle w:val="ListParagraph"/>
        <w:numPr>
          <w:ilvl w:val="0"/>
          <w:numId w:val="12"/>
        </w:numPr>
      </w:pPr>
      <w:r>
        <w:t>AT: Unilat CP</w:t>
      </w:r>
    </w:p>
    <w:p w14:paraId="42F3A9BA" w14:textId="77777777" w:rsidR="003F1B2A" w:rsidRDefault="003F1B2A" w:rsidP="003F1B2A">
      <w:pPr>
        <w:pStyle w:val="ListParagraph"/>
        <w:numPr>
          <w:ilvl w:val="0"/>
          <w:numId w:val="12"/>
        </w:numPr>
      </w:pPr>
      <w:r>
        <w:t>AT: Adv CP</w:t>
      </w:r>
    </w:p>
    <w:p w14:paraId="18C31665" w14:textId="77777777" w:rsidR="003F1B2A" w:rsidRDefault="003F1B2A" w:rsidP="003F1B2A">
      <w:pPr>
        <w:pStyle w:val="ListParagraph"/>
        <w:numPr>
          <w:ilvl w:val="0"/>
          <w:numId w:val="12"/>
        </w:numPr>
      </w:pPr>
      <w:r>
        <w:t>AT: Generic DA</w:t>
      </w:r>
    </w:p>
    <w:p w14:paraId="0F3EE1A8" w14:textId="77777777" w:rsidR="003F1B2A" w:rsidRDefault="003F1B2A" w:rsidP="003F1B2A">
      <w:pPr>
        <w:pStyle w:val="ListParagraph"/>
        <w:numPr>
          <w:ilvl w:val="0"/>
          <w:numId w:val="12"/>
        </w:numPr>
      </w:pPr>
      <w:r>
        <w:t>AT: OST DA</w:t>
      </w:r>
    </w:p>
    <w:p w14:paraId="7A63B003" w14:textId="77777777" w:rsidR="003F1B2A" w:rsidRDefault="003F1B2A" w:rsidP="003F1B2A">
      <w:pPr>
        <w:pStyle w:val="ListParagraph"/>
        <w:numPr>
          <w:ilvl w:val="0"/>
          <w:numId w:val="12"/>
        </w:numPr>
      </w:pPr>
      <w:r>
        <w:t>Solvency Advocate</w:t>
      </w:r>
    </w:p>
    <w:p w14:paraId="5D6455F4" w14:textId="77777777" w:rsidR="003F1B2A" w:rsidRDefault="003F1B2A" w:rsidP="003F1B2A">
      <w:pPr>
        <w:rPr>
          <w:sz w:val="20"/>
          <w:szCs w:val="20"/>
        </w:rPr>
      </w:pPr>
      <w:r>
        <w:rPr>
          <w:rStyle w:val="Style13ptBold"/>
        </w:rPr>
        <w:t xml:space="preserve">Hertzfeld and Pace 13 </w:t>
      </w:r>
      <w:r>
        <w:rPr>
          <w:rStyle w:val="Style13ptBold"/>
          <w:b w:val="0"/>
          <w:sz w:val="16"/>
          <w:szCs w:val="12"/>
        </w:rPr>
        <w:t>(</w:t>
      </w:r>
      <w:r>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6D425D03" w14:textId="77777777" w:rsidR="003F1B2A" w:rsidRDefault="003F1B2A" w:rsidP="003F1B2A">
      <w:pPr>
        <w:rPr>
          <w:u w:val="single"/>
        </w:rPr>
      </w:pPr>
      <w:r>
        <w:rPr>
          <w:sz w:val="16"/>
          <w:szCs w:val="16"/>
        </w:rPr>
        <w:t xml:space="preserve">International Cooperation on Human Lunar Heritage </w:t>
      </w:r>
      <w:r>
        <w:rPr>
          <w:sz w:val="16"/>
        </w:rPr>
        <w:t xml:space="preserve">The U.S. </w:t>
      </w:r>
      <w:r>
        <w:rPr>
          <w:u w:val="single"/>
        </w:rPr>
        <w:t>Apollo</w:t>
      </w:r>
      <w:r>
        <w:rPr>
          <w:sz w:val="16"/>
        </w:rPr>
        <w:t xml:space="preserve"> Space Program was a </w:t>
      </w:r>
      <w:r>
        <w:rPr>
          <w:u w:val="single"/>
        </w:rPr>
        <w:t>premier technological accomplishment</w:t>
      </w:r>
      <w:r>
        <w:rPr>
          <w:sz w:val="16"/>
        </w:rPr>
        <w:t xml:space="preserve"> of the 20th century. Preserving the </w:t>
      </w:r>
      <w:r>
        <w:rPr>
          <w:u w:val="single"/>
        </w:rPr>
        <w:t>six historic landing sites</w:t>
      </w:r>
      <w:r>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Pr>
          <w:u w:val="single"/>
        </w:rPr>
        <w:t>recent</w:t>
      </w:r>
      <w:r>
        <w:rPr>
          <w:sz w:val="16"/>
        </w:rPr>
        <w:t xml:space="preserve"> government and </w:t>
      </w:r>
      <w:r>
        <w:rPr>
          <w:b/>
          <w:bCs/>
          <w:highlight w:val="green"/>
          <w:u w:val="single"/>
        </w:rPr>
        <w:t>private</w:t>
      </w:r>
      <w:r>
        <w:rPr>
          <w:u w:val="single"/>
        </w:rPr>
        <w:t>-</w:t>
      </w:r>
      <w:r>
        <w:rPr>
          <w:b/>
          <w:bCs/>
          <w:u w:val="single"/>
        </w:rPr>
        <w:t>sector</w:t>
      </w:r>
      <w:r>
        <w:rPr>
          <w:u w:val="single"/>
        </w:rPr>
        <w:t xml:space="preserve"> </w:t>
      </w:r>
      <w:r>
        <w:rPr>
          <w:b/>
          <w:bCs/>
          <w:highlight w:val="green"/>
          <w:u w:val="single"/>
        </w:rPr>
        <w:t>plans</w:t>
      </w:r>
      <w:r>
        <w:rPr>
          <w:u w:val="single"/>
        </w:rPr>
        <w:t xml:space="preserve"> to explore and potentially use lunar resources for commercial activity raise questions about the use of the Moon</w:t>
      </w:r>
      <w:r>
        <w:rPr>
          <w:sz w:val="16"/>
        </w:rPr>
        <w:t xml:space="preserve"> and </w:t>
      </w:r>
      <w:r>
        <w:rPr>
          <w:u w:val="single"/>
        </w:rPr>
        <w:t xml:space="preserve">potential accidental or purposeful </w:t>
      </w:r>
      <w:r>
        <w:rPr>
          <w:highlight w:val="green"/>
          <w:u w:val="single"/>
        </w:rPr>
        <w:t>threats</w:t>
      </w:r>
      <w:r>
        <w:rPr>
          <w:u w:val="single"/>
        </w:rPr>
        <w:t xml:space="preserve"> </w:t>
      </w:r>
      <w:r>
        <w:rPr>
          <w:highlight w:val="green"/>
          <w:u w:val="single"/>
        </w:rPr>
        <w:t>to</w:t>
      </w:r>
      <w:r>
        <w:rPr>
          <w:u w:val="single"/>
        </w:rPr>
        <w:t xml:space="preserve"> the </w:t>
      </w:r>
      <w:r>
        <w:rPr>
          <w:highlight w:val="green"/>
          <w:u w:val="single"/>
        </w:rPr>
        <w:t>historic</w:t>
      </w:r>
      <w:r>
        <w:rPr>
          <w:u w:val="single"/>
        </w:rPr>
        <w:t xml:space="preserve"> </w:t>
      </w:r>
      <w:r>
        <w:rPr>
          <w:highlight w:val="green"/>
          <w:u w:val="single"/>
        </w:rPr>
        <w:t>sites</w:t>
      </w:r>
      <w:r>
        <w:rPr>
          <w:u w:val="single"/>
        </w:rPr>
        <w:t xml:space="preserve"> and scientific equipment there</w:t>
      </w:r>
      <w:r>
        <w:rPr>
          <w:sz w:val="16"/>
        </w:rPr>
        <w:t xml:space="preserve">. Although some steps to protect these sites have been proposed, we suggest a better way, </w:t>
      </w:r>
      <w:r>
        <w:rPr>
          <w:u w:val="single"/>
        </w:rPr>
        <w:t>drawing on international</w:t>
      </w:r>
      <w:r>
        <w:rPr>
          <w:sz w:val="16"/>
        </w:rPr>
        <w:t xml:space="preserve">, not U.S. unilateral, </w:t>
      </w:r>
      <w:r>
        <w:rPr>
          <w:u w:val="single"/>
        </w:rPr>
        <w:t>recognition for the sites</w:t>
      </w:r>
      <w:r>
        <w:rPr>
          <w:sz w:val="16"/>
        </w:rPr>
        <w:t xml:space="preserve">. 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Pr>
          <w:highlight w:val="green"/>
          <w:u w:val="single"/>
        </w:rPr>
        <w:t>OST</w:t>
      </w:r>
      <w:r>
        <w:rPr>
          <w:sz w:val="16"/>
        </w:rPr>
        <w:t xml:space="preserve"> prohibits ownership of territory or its appropriation by any state party to the treaty, which includes the United States, Russia, and 126 other nations. It </w:t>
      </w:r>
      <w:r>
        <w:rPr>
          <w:highlight w:val="green"/>
          <w:u w:val="single"/>
        </w:rPr>
        <w:t>does not prohibit</w:t>
      </w:r>
      <w:r>
        <w:rPr>
          <w:sz w:val="16"/>
        </w:rPr>
        <w:t xml:space="preserve"> the </w:t>
      </w:r>
      <w:r>
        <w:rPr>
          <w:u w:val="single"/>
        </w:rPr>
        <w:t xml:space="preserve">use of </w:t>
      </w:r>
      <w:r>
        <w:rPr>
          <w:highlight w:val="green"/>
          <w:u w:val="single"/>
        </w:rPr>
        <w:t>the Moon</w:t>
      </w:r>
      <w:r>
        <w:rPr>
          <w:u w:val="single"/>
        </w:rPr>
        <w:t xml:space="preserve"> and its resources</w:t>
      </w:r>
      <w:r>
        <w:rPr>
          <w:sz w:val="16"/>
        </w:rPr>
        <w:t xml:space="preserve">. In fact, the </w:t>
      </w:r>
      <w:r>
        <w:rPr>
          <w:u w:val="single"/>
        </w:rPr>
        <w:t>treaty emphasizes</w:t>
      </w:r>
      <w:r>
        <w:rPr>
          <w:sz w:val="16"/>
        </w:rPr>
        <w:t xml:space="preserve"> the importance of freedom of access to space for any nation and the </w:t>
      </w:r>
      <w:r>
        <w:rPr>
          <w:u w:val="single"/>
        </w:rPr>
        <w:t>importance of international cooperation in space exploration</w:t>
      </w:r>
      <w:r>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Pr>
          <w:b/>
          <w:bCs/>
          <w:u w:val="single"/>
        </w:rPr>
        <w:t>Private</w:t>
      </w:r>
      <w:r>
        <w:rPr>
          <w:u w:val="single"/>
        </w:rPr>
        <w:t xml:space="preserve"> </w:t>
      </w:r>
      <w:r>
        <w:rPr>
          <w:b/>
          <w:bCs/>
          <w:u w:val="single"/>
        </w:rPr>
        <w:t>firms</w:t>
      </w:r>
      <w:r>
        <w:rPr>
          <w:sz w:val="16"/>
        </w:rPr>
        <w:t xml:space="preserve"> are </w:t>
      </w:r>
      <w:r>
        <w:rPr>
          <w:u w:val="single"/>
        </w:rPr>
        <w:t xml:space="preserve">contemplating robotic </w:t>
      </w:r>
      <w:r>
        <w:rPr>
          <w:b/>
          <w:bCs/>
          <w:highlight w:val="green"/>
          <w:u w:val="single"/>
        </w:rPr>
        <w:t>missions</w:t>
      </w:r>
      <w:r>
        <w:rPr>
          <w:u w:val="single"/>
        </w:rPr>
        <w:t xml:space="preserve"> that could land </w:t>
      </w:r>
      <w:r>
        <w:rPr>
          <w:highlight w:val="green"/>
          <w:u w:val="single"/>
        </w:rPr>
        <w:t>in</w:t>
      </w:r>
      <w:r>
        <w:rPr>
          <w:u w:val="single"/>
        </w:rPr>
        <w:t xml:space="preserve"> the </w:t>
      </w:r>
      <w:r>
        <w:rPr>
          <w:highlight w:val="green"/>
          <w:u w:val="single"/>
        </w:rPr>
        <w:t>vicinity</w:t>
      </w:r>
      <w:r>
        <w:rPr>
          <w:u w:val="single"/>
        </w:rPr>
        <w:t xml:space="preserve"> </w:t>
      </w:r>
      <w:r>
        <w:rPr>
          <w:highlight w:val="green"/>
          <w:u w:val="single"/>
        </w:rPr>
        <w:t>of</w:t>
      </w:r>
      <w:r>
        <w:rPr>
          <w:u w:val="single"/>
        </w:rPr>
        <w:t xml:space="preserve"> the historical </w:t>
      </w:r>
      <w:r>
        <w:rPr>
          <w:highlight w:val="green"/>
          <w:u w:val="single"/>
        </w:rPr>
        <w:t>sites</w:t>
      </w:r>
      <w:r>
        <w:rPr>
          <w:u w:val="single"/>
        </w:rPr>
        <w:t xml:space="preserve"> of Apollo and other missions</w:t>
      </w:r>
      <w:r>
        <w:rPr>
          <w:sz w:val="16"/>
        </w:rPr>
        <w:t xml:space="preserve">. Although we might assume the best of intentions for such missions, </w:t>
      </w:r>
      <w:r>
        <w:rPr>
          <w:u w:val="single"/>
        </w:rPr>
        <w:t xml:space="preserve">they could </w:t>
      </w:r>
      <w:r>
        <w:rPr>
          <w:b/>
          <w:bCs/>
          <w:highlight w:val="green"/>
          <w:u w:val="single"/>
        </w:rPr>
        <w:t>irreparably</w:t>
      </w:r>
      <w:r>
        <w:rPr>
          <w:highlight w:val="green"/>
          <w:u w:val="single"/>
        </w:rPr>
        <w:t xml:space="preserve"> </w:t>
      </w:r>
      <w:r>
        <w:rPr>
          <w:b/>
          <w:bCs/>
          <w:highlight w:val="green"/>
          <w:u w:val="single"/>
        </w:rPr>
        <w:t>disturb</w:t>
      </w:r>
      <w:r>
        <w:rPr>
          <w:u w:val="single"/>
        </w:rPr>
        <w:t xml:space="preserve"> the </w:t>
      </w:r>
      <w:r>
        <w:rPr>
          <w:b/>
          <w:bCs/>
          <w:u w:val="single"/>
        </w:rPr>
        <w:t>traces</w:t>
      </w:r>
      <w:r>
        <w:rPr>
          <w:u w:val="single"/>
        </w:rPr>
        <w:t xml:space="preserve"> </w:t>
      </w:r>
      <w:r>
        <w:rPr>
          <w:b/>
          <w:bCs/>
          <w:u w:val="single"/>
        </w:rPr>
        <w:t>of</w:t>
      </w:r>
      <w:r>
        <w:rPr>
          <w:u w:val="single"/>
        </w:rPr>
        <w:t xml:space="preserve"> the first </w:t>
      </w:r>
      <w:r>
        <w:rPr>
          <w:b/>
          <w:bCs/>
          <w:u w:val="single"/>
        </w:rPr>
        <w:t>human</w:t>
      </w:r>
      <w:r>
        <w:rPr>
          <w:u w:val="single"/>
        </w:rPr>
        <w:t xml:space="preserve"> </w:t>
      </w:r>
      <w:r>
        <w:rPr>
          <w:b/>
          <w:bCs/>
          <w:u w:val="single"/>
        </w:rPr>
        <w:t>visits</w:t>
      </w:r>
      <w:r>
        <w:rPr>
          <w:u w:val="single"/>
        </w:rPr>
        <w:t xml:space="preserve"> to another world</w:t>
      </w:r>
      <w:r>
        <w:rPr>
          <w:sz w:val="16"/>
        </w:rPr>
        <w:t xml:space="preserve">. NASA has taken </w:t>
      </w:r>
      <w:r>
        <w:rPr>
          <w:b/>
          <w:bCs/>
          <w:u w:val="single"/>
        </w:rPr>
        <w:t>steps</w:t>
      </w:r>
      <w:r>
        <w:rPr>
          <w:u w:val="single"/>
        </w:rPr>
        <w:t xml:space="preserve"> </w:t>
      </w:r>
      <w:r>
        <w:rPr>
          <w:b/>
          <w:bCs/>
          <w:u w:val="single"/>
        </w:rPr>
        <w:t>to</w:t>
      </w:r>
      <w:r>
        <w:rPr>
          <w:u w:val="single"/>
        </w:rPr>
        <w:t xml:space="preserve"> </w:t>
      </w:r>
      <w:r>
        <w:rPr>
          <w:b/>
          <w:bCs/>
          <w:u w:val="single"/>
        </w:rPr>
        <w:t>protect</w:t>
      </w:r>
      <w:r>
        <w:rPr>
          <w:u w:val="single"/>
        </w:rPr>
        <w:t xml:space="preserve"> the lunar landing </w:t>
      </w:r>
      <w:r>
        <w:rPr>
          <w:b/>
          <w:bCs/>
          <w:highlight w:val="green"/>
          <w:u w:val="single"/>
        </w:rPr>
        <w:t>sites</w:t>
      </w:r>
      <w:r>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Pr>
          <w:u w:val="single"/>
        </w:rPr>
        <w:t>create</w:t>
      </w:r>
      <w:r>
        <w:rPr>
          <w:sz w:val="16"/>
        </w:rPr>
        <w:t xml:space="preserve">, in effect, a </w:t>
      </w:r>
      <w:r>
        <w:rPr>
          <w:u w:val="single"/>
        </w:rPr>
        <w:t>unilateral U.S. action</w:t>
      </w:r>
      <w:r>
        <w:rPr>
          <w:sz w:val="16"/>
        </w:rPr>
        <w:t xml:space="preserve"> to control parts of the Moon. This would </w:t>
      </w:r>
      <w:r>
        <w:rPr>
          <w:b/>
          <w:bCs/>
          <w:u w:val="single"/>
        </w:rPr>
        <w:t>create</w:t>
      </w:r>
      <w:r>
        <w:rPr>
          <w:u w:val="single"/>
        </w:rPr>
        <w:t xml:space="preserve"> a </w:t>
      </w:r>
      <w:r>
        <w:rPr>
          <w:b/>
          <w:bCs/>
          <w:u w:val="single"/>
        </w:rPr>
        <w:t>direct</w:t>
      </w:r>
      <w:r>
        <w:rPr>
          <w:u w:val="single"/>
        </w:rPr>
        <w:t xml:space="preserve"> </w:t>
      </w:r>
      <w:r>
        <w:rPr>
          <w:b/>
          <w:bCs/>
          <w:u w:val="single"/>
        </w:rPr>
        <w:t>conflict</w:t>
      </w:r>
      <w:r>
        <w:rPr>
          <w:u w:val="single"/>
        </w:rPr>
        <w:t xml:space="preserve"> </w:t>
      </w:r>
      <w:r>
        <w:rPr>
          <w:b/>
          <w:bCs/>
          <w:u w:val="single"/>
        </w:rPr>
        <w:t>with</w:t>
      </w:r>
      <w:r>
        <w:rPr>
          <w:u w:val="single"/>
        </w:rPr>
        <w:t xml:space="preserve"> </w:t>
      </w:r>
      <w:r>
        <w:rPr>
          <w:b/>
          <w:bCs/>
          <w:u w:val="single"/>
        </w:rPr>
        <w:t>i</w:t>
      </w:r>
      <w:r>
        <w:rPr>
          <w:u w:val="single"/>
        </w:rPr>
        <w:t xml:space="preserve">nternational </w:t>
      </w:r>
      <w:r>
        <w:rPr>
          <w:b/>
          <w:bCs/>
          <w:u w:val="single"/>
        </w:rPr>
        <w:t>law</w:t>
      </w:r>
      <w:r>
        <w:rPr>
          <w:u w:val="single"/>
        </w:rPr>
        <w:t xml:space="preserve"> and could be viewed as a </w:t>
      </w:r>
      <w:r>
        <w:rPr>
          <w:b/>
          <w:bCs/>
          <w:u w:val="single"/>
        </w:rPr>
        <w:t>violation</w:t>
      </w:r>
      <w:r>
        <w:rPr>
          <w:u w:val="single"/>
        </w:rPr>
        <w:t xml:space="preserve"> </w:t>
      </w:r>
      <w:r>
        <w:rPr>
          <w:b/>
          <w:bCs/>
          <w:u w:val="single"/>
        </w:rPr>
        <w:t>of</w:t>
      </w:r>
      <w:r>
        <w:rPr>
          <w:u w:val="single"/>
        </w:rPr>
        <w:t xml:space="preserve"> U.S. commitments under the </w:t>
      </w:r>
      <w:r>
        <w:rPr>
          <w:b/>
          <w:bCs/>
          <w:u w:val="single"/>
        </w:rPr>
        <w:t>OST</w:t>
      </w:r>
      <w:r>
        <w:rPr>
          <w:sz w:val="16"/>
        </w:rPr>
        <w:t xml:space="preserve">. It would be an </w:t>
      </w:r>
      <w:r>
        <w:rPr>
          <w:u w:val="single"/>
        </w:rPr>
        <w:t>ineffective way of protecting historical U.S. sites</w:t>
      </w:r>
      <w:r>
        <w:rPr>
          <w:sz w:val="16"/>
        </w:rPr>
        <w:t xml:space="preserve">, and it </w:t>
      </w:r>
      <w:r>
        <w:rPr>
          <w:u w:val="single"/>
        </w:rPr>
        <w:t>fails to address interests of other states that have visited and will likely visit the Moon</w:t>
      </w:r>
      <w:r>
        <w:rPr>
          <w:sz w:val="16"/>
        </w:rPr>
        <w:t xml:space="preserve">. It is </w:t>
      </w:r>
      <w:r>
        <w:rPr>
          <w:b/>
          <w:bCs/>
          <w:u w:val="single"/>
        </w:rPr>
        <w:t>legally</w:t>
      </w:r>
      <w:r>
        <w:rPr>
          <w:u w:val="single"/>
        </w:rPr>
        <w:t xml:space="preserve"> </w:t>
      </w:r>
      <w:r>
        <w:rPr>
          <w:b/>
          <w:bCs/>
          <w:u w:val="single"/>
        </w:rPr>
        <w:t>flawed</w:t>
      </w:r>
      <w:r>
        <w:rPr>
          <w:sz w:val="16"/>
        </w:rPr>
        <w:t xml:space="preserve">, </w:t>
      </w:r>
      <w:r>
        <w:rPr>
          <w:b/>
          <w:bCs/>
          <w:u w:val="single"/>
        </w:rPr>
        <w:t>unenforceable</w:t>
      </w:r>
      <w:r>
        <w:rPr>
          <w:sz w:val="16"/>
        </w:rPr>
        <w:t xml:space="preserve">, and </w:t>
      </w:r>
      <w:r>
        <w:rPr>
          <w:b/>
          <w:bCs/>
          <w:u w:val="single"/>
        </w:rPr>
        <w:t>contradictory</w:t>
      </w:r>
      <w:r>
        <w:rPr>
          <w:u w:val="single"/>
        </w:rPr>
        <w:t xml:space="preserve"> </w:t>
      </w:r>
      <w:r>
        <w:rPr>
          <w:b/>
          <w:bCs/>
          <w:u w:val="single"/>
        </w:rPr>
        <w:t>to</w:t>
      </w:r>
      <w:r>
        <w:rPr>
          <w:u w:val="single"/>
        </w:rPr>
        <w:t xml:space="preserve"> our national </w:t>
      </w:r>
      <w:r>
        <w:rPr>
          <w:b/>
          <w:bCs/>
          <w:u w:val="single"/>
        </w:rPr>
        <w:t>space</w:t>
      </w:r>
      <w:r>
        <w:rPr>
          <w:u w:val="single"/>
        </w:rPr>
        <w:t xml:space="preserve"> </w:t>
      </w:r>
      <w:r>
        <w:rPr>
          <w:b/>
          <w:bCs/>
          <w:u w:val="single"/>
        </w:rPr>
        <w:t>policy</w:t>
      </w:r>
      <w:r>
        <w:rPr>
          <w:u w:val="single"/>
        </w:rPr>
        <w:t xml:space="preserve"> and our international relations in space</w:t>
      </w:r>
      <w:r>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they occupy. The second is to gain international, not unilateral, recognition for the sites upon which they rest. Aside from debris from crash landings (by Japan, India, China, and the European Space Agency), there are only two nations with “soft-landed” equipment on the lunar surface: the </w:t>
      </w:r>
      <w:r>
        <w:rPr>
          <w:highlight w:val="green"/>
          <w:u w:val="single"/>
        </w:rPr>
        <w:t>U</w:t>
      </w:r>
      <w:r>
        <w:rPr>
          <w:sz w:val="16"/>
        </w:rPr>
        <w:t xml:space="preserve">nited </w:t>
      </w:r>
      <w:r>
        <w:rPr>
          <w:highlight w:val="green"/>
          <w:u w:val="single"/>
        </w:rPr>
        <w:t>S</w:t>
      </w:r>
      <w:r>
        <w:rPr>
          <w:sz w:val="16"/>
        </w:rPr>
        <w:t xml:space="preserve">tates and </w:t>
      </w:r>
      <w:r>
        <w:rPr>
          <w:highlight w:val="green"/>
          <w:u w:val="single"/>
        </w:rPr>
        <w:t>Russia</w:t>
      </w:r>
      <w:r>
        <w:rPr>
          <w:sz w:val="16"/>
        </w:rPr>
        <w:t xml:space="preserve">. </w:t>
      </w:r>
      <w:r>
        <w:rPr>
          <w:highlight w:val="green"/>
          <w:u w:val="single"/>
        </w:rPr>
        <w:t>China</w:t>
      </w:r>
      <w:r>
        <w:rPr>
          <w:sz w:val="16"/>
        </w:rPr>
        <w:t xml:space="preserve"> has plans to soft-land Chang’e 3 on the Moon in December 2013. All three nations (and any others wishing to participate) </w:t>
      </w:r>
      <w:r>
        <w:rPr>
          <w:u w:val="single"/>
        </w:rPr>
        <w:t xml:space="preserve">have </w:t>
      </w:r>
      <w:r>
        <w:rPr>
          <w:highlight w:val="green"/>
          <w:u w:val="single"/>
        </w:rPr>
        <w:t>much to gain</w:t>
      </w:r>
      <w:r>
        <w:rPr>
          <w:sz w:val="16"/>
        </w:rPr>
        <w:t xml:space="preserve"> and </w:t>
      </w:r>
      <w:r>
        <w:rPr>
          <w:u w:val="single"/>
        </w:rPr>
        <w:t xml:space="preserve">little or </w:t>
      </w:r>
      <w:r>
        <w:rPr>
          <w:b/>
          <w:bCs/>
          <w:highlight w:val="green"/>
          <w:u w:val="single"/>
        </w:rPr>
        <w:t>nothing</w:t>
      </w:r>
      <w:r>
        <w:rPr>
          <w:u w:val="single"/>
        </w:rPr>
        <w:t xml:space="preserve"> </w:t>
      </w:r>
      <w:r>
        <w:rPr>
          <w:b/>
          <w:bCs/>
          <w:highlight w:val="green"/>
          <w:u w:val="single"/>
        </w:rPr>
        <w:t>to</w:t>
      </w:r>
      <w:r>
        <w:rPr>
          <w:u w:val="single"/>
        </w:rPr>
        <w:t xml:space="preserve"> </w:t>
      </w:r>
      <w:r>
        <w:rPr>
          <w:b/>
          <w:bCs/>
          <w:highlight w:val="green"/>
          <w:u w:val="single"/>
        </w:rPr>
        <w:t>lose</w:t>
      </w:r>
      <w:r>
        <w:rPr>
          <w:u w:val="single"/>
        </w:rPr>
        <w:t xml:space="preserve"> </w:t>
      </w:r>
      <w:r>
        <w:rPr>
          <w:b/>
          <w:bCs/>
          <w:highlight w:val="green"/>
          <w:u w:val="single"/>
        </w:rPr>
        <w:t>from</w:t>
      </w:r>
      <w:r>
        <w:rPr>
          <w:u w:val="single"/>
        </w:rPr>
        <w:t xml:space="preserve"> a </w:t>
      </w:r>
      <w:r>
        <w:rPr>
          <w:b/>
          <w:bCs/>
          <w:u w:val="single"/>
        </w:rPr>
        <w:t>multinational</w:t>
      </w:r>
      <w:r>
        <w:rPr>
          <w:u w:val="single"/>
        </w:rPr>
        <w:t xml:space="preserve"> </w:t>
      </w:r>
      <w:r>
        <w:rPr>
          <w:b/>
          <w:bCs/>
          <w:highlight w:val="green"/>
          <w:u w:val="single"/>
        </w:rPr>
        <w:t>agreement</w:t>
      </w:r>
      <w:r>
        <w:rPr>
          <w:sz w:val="16"/>
        </w:rPr>
        <w:t xml:space="preserve"> </w:t>
      </w:r>
      <w:r>
        <w:rPr>
          <w:u w:val="single"/>
        </w:rPr>
        <w:t xml:space="preserve">based on </w:t>
      </w:r>
      <w:r>
        <w:rPr>
          <w:highlight w:val="green"/>
          <w:u w:val="single"/>
        </w:rPr>
        <w:t>mutual respect</w:t>
      </w:r>
      <w:r>
        <w:rPr>
          <w:u w:val="single"/>
        </w:rPr>
        <w:t xml:space="preserve"> </w:t>
      </w:r>
      <w:r>
        <w:rPr>
          <w:highlight w:val="green"/>
          <w:u w:val="single"/>
        </w:rPr>
        <w:t>and</w:t>
      </w:r>
      <w:r>
        <w:rPr>
          <w:u w:val="single"/>
        </w:rPr>
        <w:t xml:space="preserve"> mutual </w:t>
      </w:r>
      <w:r>
        <w:rPr>
          <w:highlight w:val="green"/>
          <w:u w:val="single"/>
        </w:rPr>
        <w:t>protection</w:t>
      </w:r>
      <w:r>
        <w:rPr>
          <w:u w:val="single"/>
        </w:rPr>
        <w:t xml:space="preserve"> </w:t>
      </w:r>
      <w:r>
        <w:rPr>
          <w:highlight w:val="green"/>
          <w:u w:val="single"/>
        </w:rPr>
        <w:t>of</w:t>
      </w:r>
      <w:r>
        <w:rPr>
          <w:u w:val="single"/>
        </w:rPr>
        <w:t xml:space="preserve"> </w:t>
      </w:r>
      <w:r>
        <w:rPr>
          <w:highlight w:val="green"/>
          <w:u w:val="single"/>
        </w:rPr>
        <w:t xml:space="preserve">each </w:t>
      </w:r>
      <w:r>
        <w:rPr>
          <w:u w:val="single"/>
        </w:rPr>
        <w:t xml:space="preserve">other’s </w:t>
      </w:r>
      <w:r>
        <w:rPr>
          <w:highlight w:val="green"/>
          <w:u w:val="single"/>
        </w:rPr>
        <w:t>historical site</w:t>
      </w:r>
      <w:r>
        <w:rPr>
          <w:u w:val="single"/>
        </w:rPr>
        <w:t xml:space="preserve">s and equipment. </w:t>
      </w:r>
      <w:r>
        <w:rPr>
          <w:sz w:val="16"/>
          <w:szCs w:val="16"/>
        </w:rPr>
        <w:t xml:space="preserve">Legal Issues 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 </w:t>
      </w:r>
      <w:r>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because </w:t>
      </w:r>
      <w:r>
        <w:rPr>
          <w:u w:val="single"/>
        </w:rPr>
        <w:t xml:space="preserve">the site is </w:t>
      </w:r>
      <w:r>
        <w:rPr>
          <w:b/>
          <w:bCs/>
          <w:u w:val="single"/>
        </w:rPr>
        <w:t>integral</w:t>
      </w:r>
      <w:r>
        <w:rPr>
          <w:u w:val="single"/>
        </w:rPr>
        <w:t xml:space="preserve"> </w:t>
      </w:r>
      <w:r>
        <w:rPr>
          <w:b/>
          <w:bCs/>
          <w:u w:val="single"/>
        </w:rPr>
        <w:t>to</w:t>
      </w:r>
      <w:r>
        <w:rPr>
          <w:u w:val="single"/>
        </w:rPr>
        <w:t xml:space="preserve"> the </w:t>
      </w:r>
      <w:r>
        <w:rPr>
          <w:b/>
          <w:bCs/>
          <w:u w:val="single"/>
        </w:rPr>
        <w:t>historical</w:t>
      </w:r>
      <w:r>
        <w:rPr>
          <w:u w:val="single"/>
        </w:rPr>
        <w:t xml:space="preserve"> </w:t>
      </w:r>
      <w:r>
        <w:rPr>
          <w:b/>
          <w:bCs/>
          <w:u w:val="single"/>
        </w:rPr>
        <w:t>signifi</w:t>
      </w:r>
      <w:r>
        <w:rPr>
          <w:u w:val="single"/>
        </w:rPr>
        <w:t xml:space="preserve"> </w:t>
      </w:r>
      <w:r>
        <w:rPr>
          <w:b/>
          <w:bCs/>
          <w:u w:val="single"/>
        </w:rPr>
        <w:t>-</w:t>
      </w:r>
      <w:r>
        <w:rPr>
          <w:u w:val="single"/>
        </w:rPr>
        <w:t xml:space="preserve"> </w:t>
      </w:r>
      <w:r>
        <w:rPr>
          <w:b/>
          <w:bCs/>
          <w:u w:val="single"/>
        </w:rPr>
        <w:t>cance</w:t>
      </w:r>
      <w:r>
        <w:rPr>
          <w:sz w:val="16"/>
        </w:rPr>
        <w:t xml:space="preserve">. In H.R. 2617, </w:t>
      </w:r>
      <w:r>
        <w:rPr>
          <w:u w:val="single"/>
        </w:rPr>
        <w:t>establishment of Apollo sites as a unit of the U.S. National Park System</w:t>
      </w:r>
      <w:r>
        <w:rPr>
          <w:sz w:val="16"/>
        </w:rPr>
        <w:t xml:space="preserve"> </w:t>
      </w:r>
      <w:r>
        <w:rPr>
          <w:u w:val="single"/>
        </w:rPr>
        <w:t>could be interpreted as a declaration of territorial sovereignty on the Moon</w:t>
      </w:r>
      <w:r>
        <w:rPr>
          <w:sz w:val="16"/>
        </w:rPr>
        <w:t>, even though ensuing paragraphs specify the Park’s components as the “</w:t>
      </w:r>
      <w:r>
        <w:rPr>
          <w:u w:val="single"/>
        </w:rPr>
        <w:t>artifacts on the surface of the Moon</w:t>
      </w:r>
      <w:r>
        <w:rPr>
          <w:sz w:val="16"/>
        </w:rPr>
        <w:t xml:space="preserve">” at those sites. </w:t>
      </w:r>
      <w:r>
        <w:rPr>
          <w:u w:val="single"/>
        </w:rPr>
        <w:t>This problem needs international legal clarifi cation</w:t>
      </w:r>
      <w:r>
        <w:rPr>
          <w:sz w:val="16"/>
        </w:rPr>
        <w:t xml:space="preserve">, achievable via a formal agreement among those nations that have the technological ability to directly access the Moon ( 5). </w:t>
      </w:r>
      <w:r>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 </w:t>
      </w:r>
      <w:r>
        <w:rPr>
          <w:sz w:val="16"/>
        </w:rPr>
        <w:t xml:space="preserve">A third legal issue is raised in section (6) (c)(2) that allows </w:t>
      </w:r>
      <w:r>
        <w:rPr>
          <w:u w:val="single"/>
        </w:rPr>
        <w:t xml:space="preserve">private donations and cooperative agreements to “provide visitors centers and administrative facilities within reasonable proximity to the Historical Park.” </w:t>
      </w:r>
      <w:r>
        <w:rPr>
          <w:sz w:val="16"/>
        </w:rPr>
        <w:t xml:space="preserve">This </w:t>
      </w:r>
      <w:r>
        <w:rPr>
          <w:b/>
          <w:bCs/>
          <w:u w:val="single"/>
        </w:rPr>
        <w:t>implies</w:t>
      </w:r>
      <w:r>
        <w:rPr>
          <w:u w:val="single"/>
        </w:rPr>
        <w:t xml:space="preserve"> </w:t>
      </w:r>
      <w:r>
        <w:rPr>
          <w:b/>
          <w:bCs/>
          <w:u w:val="single"/>
        </w:rPr>
        <w:t>future</w:t>
      </w:r>
      <w:r>
        <w:rPr>
          <w:u w:val="single"/>
        </w:rPr>
        <w:t xml:space="preserve"> </w:t>
      </w:r>
      <w:r>
        <w:rPr>
          <w:b/>
          <w:bCs/>
          <w:u w:val="single"/>
        </w:rPr>
        <w:t>private</w:t>
      </w:r>
      <w:r>
        <w:rPr>
          <w:u w:val="single"/>
        </w:rPr>
        <w:t xml:space="preserve"> </w:t>
      </w:r>
      <w:r>
        <w:rPr>
          <w:b/>
          <w:bCs/>
          <w:u w:val="single"/>
        </w:rPr>
        <w:t>use</w:t>
      </w:r>
      <w:r>
        <w:rPr>
          <w:u w:val="single"/>
        </w:rPr>
        <w:t xml:space="preserve"> of the Moon </w:t>
      </w:r>
      <w:r>
        <w:rPr>
          <w:b/>
          <w:bCs/>
          <w:u w:val="single"/>
        </w:rPr>
        <w:t>under</w:t>
      </w:r>
      <w:r>
        <w:rPr>
          <w:u w:val="single"/>
        </w:rPr>
        <w:t xml:space="preserve"> </w:t>
      </w:r>
      <w:r>
        <w:rPr>
          <w:b/>
          <w:bCs/>
          <w:u w:val="single"/>
        </w:rPr>
        <w:t>rights</w:t>
      </w:r>
      <w:r>
        <w:rPr>
          <w:u w:val="single"/>
        </w:rPr>
        <w:t xml:space="preserve"> </w:t>
      </w:r>
      <w:r>
        <w:rPr>
          <w:b/>
          <w:bCs/>
          <w:u w:val="single"/>
        </w:rPr>
        <w:t>granted</w:t>
      </w:r>
      <w:r>
        <w:rPr>
          <w:u w:val="single"/>
        </w:rPr>
        <w:t xml:space="preserve"> </w:t>
      </w:r>
      <w:r>
        <w:rPr>
          <w:b/>
          <w:bCs/>
          <w:u w:val="single"/>
        </w:rPr>
        <w:t>by</w:t>
      </w:r>
      <w:r>
        <w:rPr>
          <w:u w:val="single"/>
        </w:rPr>
        <w:t xml:space="preserve"> the </w:t>
      </w:r>
      <w:r>
        <w:rPr>
          <w:b/>
          <w:bCs/>
          <w:u w:val="single"/>
        </w:rPr>
        <w:t>U.S.</w:t>
      </w:r>
      <w:r>
        <w:rPr>
          <w:u w:val="single"/>
        </w:rPr>
        <w:t xml:space="preserve"> government</w:t>
      </w:r>
      <w:r>
        <w:rPr>
          <w:sz w:val="16"/>
        </w:rPr>
        <w:t xml:space="preserve">. </w:t>
      </w:r>
      <w:r>
        <w:rPr>
          <w:b/>
          <w:bCs/>
          <w:szCs w:val="32"/>
          <w:u w:val="single"/>
        </w:rPr>
        <w:t>Unilat</w:t>
      </w:r>
      <w:r>
        <w:rPr>
          <w:b/>
          <w:bCs/>
          <w:u w:val="single"/>
        </w:rPr>
        <w:t>eral</w:t>
      </w:r>
      <w:r>
        <w:rPr>
          <w:u w:val="single"/>
        </w:rPr>
        <w:t xml:space="preserve"> </w:t>
      </w:r>
      <w:r>
        <w:rPr>
          <w:b/>
          <w:bCs/>
          <w:highlight w:val="green"/>
          <w:u w:val="single"/>
        </w:rPr>
        <w:t>granting</w:t>
      </w:r>
      <w:r>
        <w:rPr>
          <w:u w:val="single"/>
        </w:rPr>
        <w:t xml:space="preserve"> </w:t>
      </w:r>
      <w:r>
        <w:rPr>
          <w:b/>
          <w:bCs/>
          <w:highlight w:val="green"/>
          <w:u w:val="single"/>
        </w:rPr>
        <w:t>of</w:t>
      </w:r>
      <w:r>
        <w:rPr>
          <w:u w:val="single"/>
        </w:rPr>
        <w:t xml:space="preserve"> </w:t>
      </w:r>
      <w:r>
        <w:rPr>
          <w:highlight w:val="green"/>
          <w:u w:val="single"/>
        </w:rPr>
        <w:t>lunar</w:t>
      </w:r>
      <w:r>
        <w:rPr>
          <w:u w:val="single"/>
        </w:rPr>
        <w:t xml:space="preserve"> territorial </w:t>
      </w:r>
      <w:r>
        <w:rPr>
          <w:b/>
          <w:bCs/>
          <w:highlight w:val="green"/>
          <w:u w:val="single"/>
        </w:rPr>
        <w:t>rights</w:t>
      </w:r>
      <w:r>
        <w:rPr>
          <w:u w:val="single"/>
        </w:rPr>
        <w:t xml:space="preserve"> to private individuals and implicit sovereign protection of that territory </w:t>
      </w:r>
      <w:r>
        <w:rPr>
          <w:b/>
          <w:bCs/>
          <w:highlight w:val="green"/>
          <w:u w:val="single"/>
        </w:rPr>
        <w:t>violates</w:t>
      </w:r>
      <w:r>
        <w:rPr>
          <w:u w:val="single"/>
        </w:rPr>
        <w:t xml:space="preserve"> the </w:t>
      </w:r>
      <w:r>
        <w:rPr>
          <w:b/>
          <w:bCs/>
          <w:highlight w:val="green"/>
          <w:u w:val="single"/>
        </w:rPr>
        <w:t>OST</w:t>
      </w:r>
      <w:r>
        <w:rPr>
          <w:u w:val="single"/>
        </w:rPr>
        <w:t>.</w:t>
      </w:r>
      <w:r>
        <w:rPr>
          <w:sz w:val="16"/>
        </w:rPr>
        <w:t xml:space="preserve"> Finally, </w:t>
      </w:r>
      <w:r>
        <w:rPr>
          <w:u w:val="single"/>
        </w:rPr>
        <w:t>section 8</w:t>
      </w:r>
      <w:r>
        <w:rPr>
          <w:sz w:val="16"/>
        </w:rPr>
        <w:t xml:space="preserve"> of the bill </w:t>
      </w:r>
      <w:r>
        <w:rPr>
          <w:u w:val="single"/>
        </w:rPr>
        <w:t>requires</w:t>
      </w:r>
      <w:r>
        <w:rPr>
          <w:sz w:val="16"/>
        </w:rPr>
        <w:t xml:space="preserve"> the </w:t>
      </w:r>
      <w:r>
        <w:rPr>
          <w:u w:val="single"/>
        </w:rPr>
        <w:t>S</w:t>
      </w:r>
      <w:r>
        <w:rPr>
          <w:sz w:val="16"/>
        </w:rPr>
        <w:t xml:space="preserve">ecretary </w:t>
      </w:r>
      <w:r>
        <w:rPr>
          <w:u w:val="single"/>
        </w:rPr>
        <w:t>o</w:t>
      </w:r>
      <w:r>
        <w:rPr>
          <w:sz w:val="16"/>
        </w:rPr>
        <w:t xml:space="preserve">f the </w:t>
      </w:r>
      <w:r>
        <w:rPr>
          <w:u w:val="single"/>
        </w:rPr>
        <w:t>I</w:t>
      </w:r>
      <w:r>
        <w:rPr>
          <w:sz w:val="16"/>
        </w:rPr>
        <w:t xml:space="preserve">nterior </w:t>
      </w:r>
      <w:r>
        <w:rPr>
          <w:u w:val="single"/>
        </w:rPr>
        <w:t xml:space="preserve">to submit the Apollo 11 lunar landing site to </w:t>
      </w:r>
      <w:r>
        <w:rPr>
          <w:sz w:val="16"/>
        </w:rPr>
        <w:t>the United Nations Educational, Scientifi c, and Cultural Organization (</w:t>
      </w:r>
      <w:r>
        <w:rPr>
          <w:u w:val="single"/>
        </w:rPr>
        <w:t>UNESCO</w:t>
      </w:r>
      <w:r>
        <w:rPr>
          <w:sz w:val="16"/>
        </w:rPr>
        <w:t xml:space="preserve">) for designation as a World Heritage Site. </w:t>
      </w:r>
      <w:r>
        <w:rPr>
          <w:u w:val="single"/>
        </w:rPr>
        <w:t>This violates Article II of the OST</w:t>
      </w:r>
      <w:r>
        <w:rPr>
          <w:sz w:val="16"/>
        </w:rPr>
        <w:t xml:space="preserve">.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 </w:t>
      </w:r>
      <w:r>
        <w:rPr>
          <w:sz w:val="16"/>
          <w:szCs w:val="16"/>
        </w:rPr>
        <w:t xml:space="preserve">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 </w:t>
      </w:r>
      <w:r>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Pr>
          <w:b/>
          <w:bCs/>
          <w:highlight w:val="green"/>
          <w:u w:val="single"/>
        </w:rPr>
        <w:t>Any</w:t>
      </w:r>
      <w:r>
        <w:rPr>
          <w:highlight w:val="green"/>
          <w:u w:val="single"/>
        </w:rPr>
        <w:t xml:space="preserve"> </w:t>
      </w:r>
      <w:r>
        <w:rPr>
          <w:b/>
          <w:bCs/>
          <w:highlight w:val="green"/>
          <w:u w:val="single"/>
        </w:rPr>
        <w:t>nation</w:t>
      </w:r>
      <w:r>
        <w:rPr>
          <w:u w:val="single"/>
        </w:rPr>
        <w:t xml:space="preserve"> </w:t>
      </w:r>
      <w:r>
        <w:rPr>
          <w:b/>
          <w:bCs/>
          <w:highlight w:val="green"/>
          <w:u w:val="single"/>
        </w:rPr>
        <w:t>with</w:t>
      </w:r>
      <w:r>
        <w:rPr>
          <w:u w:val="single"/>
        </w:rPr>
        <w:t xml:space="preserve"> </w:t>
      </w:r>
      <w:r>
        <w:rPr>
          <w:b/>
          <w:bCs/>
          <w:highlight w:val="green"/>
          <w:u w:val="single"/>
        </w:rPr>
        <w:t>assets</w:t>
      </w:r>
      <w:r>
        <w:rPr>
          <w:u w:val="single"/>
        </w:rPr>
        <w:t xml:space="preserve"> </w:t>
      </w:r>
      <w:r>
        <w:rPr>
          <w:highlight w:val="green"/>
          <w:u w:val="single"/>
        </w:rPr>
        <w:t>on</w:t>
      </w:r>
      <w:r>
        <w:rPr>
          <w:u w:val="single"/>
        </w:rPr>
        <w:t xml:space="preserve"> the </w:t>
      </w:r>
      <w:r>
        <w:rPr>
          <w:highlight w:val="green"/>
          <w:u w:val="single"/>
        </w:rPr>
        <w:t>lunar surface</w:t>
      </w:r>
      <w:r>
        <w:rPr>
          <w:u w:val="single"/>
        </w:rPr>
        <w:t xml:space="preserve"> will </w:t>
      </w:r>
      <w:r>
        <w:rPr>
          <w:b/>
          <w:bCs/>
          <w:highlight w:val="green"/>
          <w:u w:val="single"/>
        </w:rPr>
        <w:t>endeavor</w:t>
      </w:r>
      <w:r>
        <w:rPr>
          <w:u w:val="single"/>
        </w:rPr>
        <w:t xml:space="preserve"> </w:t>
      </w:r>
      <w:r>
        <w:rPr>
          <w:b/>
          <w:bCs/>
          <w:highlight w:val="green"/>
          <w:u w:val="single"/>
        </w:rPr>
        <w:t>to</w:t>
      </w:r>
      <w:r>
        <w:rPr>
          <w:highlight w:val="green"/>
          <w:u w:val="single"/>
        </w:rPr>
        <w:t xml:space="preserve"> </w:t>
      </w:r>
      <w:r>
        <w:rPr>
          <w:b/>
          <w:bCs/>
          <w:highlight w:val="green"/>
          <w:u w:val="single"/>
        </w:rPr>
        <w:t>protect</w:t>
      </w:r>
      <w:r>
        <w:rPr>
          <w:highlight w:val="green"/>
          <w:u w:val="single"/>
        </w:rPr>
        <w:t xml:space="preserve"> </w:t>
      </w:r>
      <w:r>
        <w:rPr>
          <w:u w:val="single"/>
        </w:rPr>
        <w:t xml:space="preserve">those </w:t>
      </w:r>
      <w:r>
        <w:rPr>
          <w:highlight w:val="green"/>
          <w:u w:val="single"/>
        </w:rPr>
        <w:t>assets</w:t>
      </w:r>
      <w:r>
        <w:rPr>
          <w:u w:val="single"/>
        </w:rPr>
        <w:t>.</w:t>
      </w:r>
      <w:r>
        <w:rPr>
          <w:sz w:val="16"/>
        </w:rPr>
        <w:t xml:space="preserve"> This </w:t>
      </w:r>
      <w:r>
        <w:rPr>
          <w:u w:val="single"/>
        </w:rPr>
        <w:t>creates a situation where</w:t>
      </w:r>
      <w:r>
        <w:rPr>
          <w:sz w:val="16"/>
        </w:rPr>
        <w:t xml:space="preserve"> those </w:t>
      </w:r>
      <w:r>
        <w:rPr>
          <w:highlight w:val="green"/>
          <w:u w:val="single"/>
        </w:rPr>
        <w:t>nations</w:t>
      </w:r>
      <w:r>
        <w:rPr>
          <w:u w:val="single"/>
        </w:rPr>
        <w:t xml:space="preserve"> </w:t>
      </w:r>
      <w:r>
        <w:rPr>
          <w:highlight w:val="green"/>
          <w:u w:val="single"/>
        </w:rPr>
        <w:t>have</w:t>
      </w:r>
      <w:r>
        <w:rPr>
          <w:u w:val="single"/>
        </w:rPr>
        <w:t xml:space="preserve"> a </w:t>
      </w:r>
      <w:r>
        <w:rPr>
          <w:b/>
          <w:bCs/>
          <w:highlight w:val="green"/>
          <w:u w:val="single"/>
        </w:rPr>
        <w:t>timely</w:t>
      </w:r>
      <w:r>
        <w:rPr>
          <w:u w:val="single"/>
        </w:rPr>
        <w:t xml:space="preserve">, </w:t>
      </w:r>
      <w:r>
        <w:rPr>
          <w:b/>
          <w:bCs/>
          <w:highlight w:val="green"/>
          <w:u w:val="single"/>
        </w:rPr>
        <w:t>current</w:t>
      </w:r>
      <w:r>
        <w:rPr>
          <w:u w:val="single"/>
        </w:rPr>
        <w:t xml:space="preserve">, and </w:t>
      </w:r>
      <w:r>
        <w:rPr>
          <w:b/>
          <w:bCs/>
          <w:highlight w:val="green"/>
          <w:u w:val="single"/>
        </w:rPr>
        <w:t>common</w:t>
      </w:r>
      <w:r>
        <w:rPr>
          <w:highlight w:val="green"/>
          <w:u w:val="single"/>
        </w:rPr>
        <w:t xml:space="preserve"> </w:t>
      </w:r>
      <w:r>
        <w:rPr>
          <w:b/>
          <w:bCs/>
          <w:highlight w:val="green"/>
          <w:u w:val="single"/>
        </w:rPr>
        <w:t>interest</w:t>
      </w:r>
      <w:r>
        <w:rPr>
          <w:u w:val="single"/>
        </w:rPr>
        <w:t xml:space="preserve"> </w:t>
      </w:r>
      <w:r>
        <w:rPr>
          <w:highlight w:val="green"/>
          <w:u w:val="single"/>
        </w:rPr>
        <w:t>incorporating</w:t>
      </w:r>
      <w:r>
        <w:rPr>
          <w:u w:val="single"/>
        </w:rPr>
        <w:t xml:space="preserve"> important </w:t>
      </w:r>
      <w:r>
        <w:rPr>
          <w:highlight w:val="green"/>
          <w:u w:val="single"/>
        </w:rPr>
        <w:t>implications</w:t>
      </w:r>
      <w:r>
        <w:rPr>
          <w:u w:val="single"/>
        </w:rPr>
        <w:t xml:space="preserve"> </w:t>
      </w:r>
      <w:r>
        <w:rPr>
          <w:highlight w:val="green"/>
          <w:u w:val="single"/>
        </w:rPr>
        <w:t>for</w:t>
      </w:r>
      <w:r>
        <w:rPr>
          <w:u w:val="single"/>
        </w:rPr>
        <w:t xml:space="preserve"> </w:t>
      </w:r>
      <w:r>
        <w:rPr>
          <w:highlight w:val="green"/>
          <w:u w:val="single"/>
        </w:rPr>
        <w:t>peaceful uses</w:t>
      </w:r>
      <w:r>
        <w:rPr>
          <w:u w:val="single"/>
        </w:rPr>
        <w:t xml:space="preserve"> </w:t>
      </w:r>
      <w:r>
        <w:rPr>
          <w:highlight w:val="green"/>
          <w:u w:val="single"/>
        </w:rPr>
        <w:t>of</w:t>
      </w:r>
      <w:r>
        <w:rPr>
          <w:u w:val="single"/>
        </w:rPr>
        <w:t xml:space="preserve"> outer </w:t>
      </w:r>
      <w:r>
        <w:rPr>
          <w:highlight w:val="green"/>
          <w:u w:val="single"/>
        </w:rPr>
        <w:t>space</w:t>
      </w:r>
      <w:r>
        <w:rPr>
          <w:u w:val="single"/>
        </w:rPr>
        <w:t xml:space="preserve">; </w:t>
      </w:r>
      <w:r>
        <w:rPr>
          <w:b/>
          <w:bCs/>
          <w:highlight w:val="green"/>
          <w:u w:val="single"/>
        </w:rPr>
        <w:t>scientific</w:t>
      </w:r>
      <w:r>
        <w:rPr>
          <w:highlight w:val="green"/>
          <w:u w:val="single"/>
        </w:rPr>
        <w:t xml:space="preserve"> </w:t>
      </w:r>
      <w:r>
        <w:rPr>
          <w:b/>
          <w:bCs/>
          <w:highlight w:val="green"/>
          <w:u w:val="single"/>
        </w:rPr>
        <w:t>research</w:t>
      </w:r>
      <w:r>
        <w:rPr>
          <w:u w:val="single"/>
        </w:rPr>
        <w:t xml:space="preserve"> and the advancement of </w:t>
      </w:r>
      <w:r>
        <w:rPr>
          <w:b/>
          <w:bCs/>
          <w:highlight w:val="green"/>
          <w:u w:val="single"/>
        </w:rPr>
        <w:t>knowledge</w:t>
      </w:r>
      <w:r>
        <w:rPr>
          <w:u w:val="single"/>
        </w:rPr>
        <w:t xml:space="preserve">; and </w:t>
      </w:r>
      <w:r>
        <w:rPr>
          <w:b/>
          <w:bCs/>
          <w:highlight w:val="green"/>
          <w:u w:val="single"/>
        </w:rPr>
        <w:t>cultural</w:t>
      </w:r>
      <w:r>
        <w:rPr>
          <w:u w:val="single"/>
        </w:rPr>
        <w:t xml:space="preserve"> </w:t>
      </w:r>
      <w:r>
        <w:rPr>
          <w:b/>
          <w:bCs/>
          <w:highlight w:val="green"/>
          <w:u w:val="single"/>
        </w:rPr>
        <w:t>and</w:t>
      </w:r>
      <w:r>
        <w:rPr>
          <w:u w:val="single"/>
        </w:rPr>
        <w:t xml:space="preserve"> </w:t>
      </w:r>
      <w:r>
        <w:rPr>
          <w:b/>
          <w:bCs/>
          <w:highlight w:val="green"/>
          <w:u w:val="single"/>
        </w:rPr>
        <w:t>heritage</w:t>
      </w:r>
      <w:r>
        <w:rPr>
          <w:highlight w:val="green"/>
          <w:u w:val="single"/>
        </w:rPr>
        <w:t xml:space="preserve"> </w:t>
      </w:r>
      <w:r>
        <w:rPr>
          <w:b/>
          <w:bCs/>
          <w:highlight w:val="green"/>
          <w:u w:val="single"/>
        </w:rPr>
        <w:t>value</w:t>
      </w:r>
      <w:r>
        <w:rPr>
          <w:u w:val="single"/>
        </w:rPr>
        <w:t xml:space="preserve">, either presently or in the foreseeable future. </w:t>
      </w:r>
      <w:r>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Pr>
          <w:b/>
          <w:bCs/>
          <w:u w:val="single"/>
        </w:rPr>
        <w:t>agreement</w:t>
      </w:r>
      <w:r>
        <w:rPr>
          <w:sz w:val="16"/>
        </w:rPr>
        <w:t xml:space="preserve"> of the type </w:t>
      </w:r>
      <w:r>
        <w:rPr>
          <w:u w:val="single"/>
        </w:rPr>
        <w:t xml:space="preserve">we propose may still be possible to negotiate because it </w:t>
      </w:r>
      <w:r>
        <w:rPr>
          <w:b/>
          <w:bCs/>
          <w:u w:val="single"/>
        </w:rPr>
        <w:t>focuses</w:t>
      </w:r>
      <w:r>
        <w:rPr>
          <w:u w:val="single"/>
        </w:rPr>
        <w:t xml:space="preserve"> </w:t>
      </w:r>
      <w:r>
        <w:rPr>
          <w:b/>
          <w:bCs/>
          <w:u w:val="single"/>
        </w:rPr>
        <w:t>on</w:t>
      </w:r>
      <w:r>
        <w:rPr>
          <w:u w:val="single"/>
        </w:rPr>
        <w:t xml:space="preserve"> the </w:t>
      </w:r>
      <w:r>
        <w:rPr>
          <w:b/>
          <w:bCs/>
          <w:u w:val="single"/>
        </w:rPr>
        <w:t>culture</w:t>
      </w:r>
      <w:r>
        <w:rPr>
          <w:u w:val="single"/>
        </w:rPr>
        <w:t xml:space="preserve"> </w:t>
      </w:r>
      <w:r>
        <w:rPr>
          <w:b/>
          <w:bCs/>
          <w:u w:val="single"/>
        </w:rPr>
        <w:t>of</w:t>
      </w:r>
      <w:r>
        <w:rPr>
          <w:u w:val="single"/>
        </w:rPr>
        <w:t xml:space="preserve"> </w:t>
      </w:r>
      <w:r>
        <w:rPr>
          <w:b/>
          <w:bCs/>
          <w:u w:val="single"/>
        </w:rPr>
        <w:t>space</w:t>
      </w:r>
      <w:r>
        <w:rPr>
          <w:u w:val="single"/>
        </w:rPr>
        <w:t xml:space="preserve">, the use of space to benefit humankind, and the </w:t>
      </w:r>
      <w:r>
        <w:rPr>
          <w:b/>
          <w:bCs/>
          <w:u w:val="single"/>
        </w:rPr>
        <w:t>archaeological</w:t>
      </w:r>
      <w:r>
        <w:rPr>
          <w:u w:val="single"/>
        </w:rPr>
        <w:t xml:space="preserve"> </w:t>
      </w:r>
      <w:r>
        <w:rPr>
          <w:b/>
          <w:bCs/>
          <w:u w:val="single"/>
        </w:rPr>
        <w:t>record</w:t>
      </w:r>
      <w:r>
        <w:rPr>
          <w:u w:val="single"/>
        </w:rPr>
        <w:t xml:space="preserve"> of our civilization</w:t>
      </w:r>
      <w:r>
        <w:rPr>
          <w:sz w:val="16"/>
        </w:rPr>
        <w:t xml:space="preserve">. It specifi cally </w:t>
      </w:r>
      <w:r>
        <w:rPr>
          <w:u w:val="single"/>
        </w:rPr>
        <w:t>would not touch sensitive issues of</w:t>
      </w:r>
      <w:r>
        <w:rPr>
          <w:sz w:val="16"/>
        </w:rPr>
        <w:t xml:space="preserve"> real </w:t>
      </w:r>
      <w:r>
        <w:rPr>
          <w:u w:val="single"/>
        </w:rPr>
        <w:t>property rights, export controls, human rights</w:t>
      </w:r>
      <w:r>
        <w:rPr>
          <w:sz w:val="16"/>
        </w:rPr>
        <w:t xml:space="preserve">, </w:t>
      </w:r>
      <w:r>
        <w:rPr>
          <w:u w:val="single"/>
        </w:rPr>
        <w:t>or</w:t>
      </w:r>
      <w:r>
        <w:rPr>
          <w:sz w:val="16"/>
        </w:rPr>
        <w:t xml:space="preserve"> the </w:t>
      </w:r>
      <w:r>
        <w:rPr>
          <w:u w:val="single"/>
        </w:rPr>
        <w:t>weaponization of outer space</w:t>
      </w:r>
      <w:r>
        <w:rPr>
          <w:sz w:val="16"/>
        </w:rPr>
        <w:t xml:space="preserve">. </w:t>
      </w:r>
      <w:r>
        <w:rPr>
          <w:b/>
          <w:bCs/>
          <w:u w:val="single"/>
        </w:rPr>
        <w:t>Cooperation</w:t>
      </w:r>
      <w:r>
        <w:rPr>
          <w:u w:val="single"/>
        </w:rPr>
        <w:t xml:space="preserve"> on recognizing and protecting each other’s interests in historical sites </w:t>
      </w:r>
      <w:r>
        <w:rPr>
          <w:sz w:val="16"/>
        </w:rPr>
        <w:t xml:space="preserve">and on equipment and artifacts also </w:t>
      </w:r>
      <w:r>
        <w:rPr>
          <w:u w:val="single"/>
        </w:rPr>
        <w:t>has no signifi cant security, prestige, or technological impediments</w:t>
      </w:r>
      <w:r>
        <w:rPr>
          <w:sz w:val="16"/>
        </w:rPr>
        <w:t xml:space="preserve">. It </w:t>
      </w:r>
      <w:r>
        <w:rPr>
          <w:u w:val="single"/>
        </w:rPr>
        <w:t xml:space="preserve">reinforces the basic principles of the existing space treaties, avoids declarations of sovereignity on the Moon, and encourages multilateral cooperation resulting in a more stable and predictable environment for private activities on the Moon. </w:t>
      </w:r>
      <w:r>
        <w:rPr>
          <w:sz w:val="16"/>
          <w:szCs w:val="16"/>
        </w:rPr>
        <w:t xml:space="preserve">The best mechanism for implementing a new agreement would be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 </w:t>
      </w:r>
      <w:r>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so if they have the ability to access the Moon. </w:t>
      </w:r>
      <w:r>
        <w:rPr>
          <w:rStyle w:val="Emphasis"/>
        </w:rPr>
        <w:t>An important result would</w:t>
      </w:r>
      <w:r>
        <w:rPr>
          <w:u w:val="single"/>
        </w:rPr>
        <w:t xml:space="preserve"> </w:t>
      </w:r>
      <w:r>
        <w:rPr>
          <w:rStyle w:val="Emphasis"/>
        </w:rPr>
        <w:t xml:space="preserve">be to </w:t>
      </w:r>
      <w:r>
        <w:rPr>
          <w:rStyle w:val="Emphasis"/>
          <w:highlight w:val="green"/>
        </w:rPr>
        <w:t>develop a new level of trust</w:t>
      </w:r>
      <w:r>
        <w:rPr>
          <w:highlight w:val="green"/>
          <w:u w:val="single"/>
        </w:rPr>
        <w:t xml:space="preserve"> </w:t>
      </w:r>
      <w:r>
        <w:rPr>
          <w:u w:val="single"/>
        </w:rPr>
        <w:t xml:space="preserve">among nations that could </w:t>
      </w:r>
      <w:r>
        <w:rPr>
          <w:rStyle w:val="Emphasis"/>
          <w:highlight w:val="green"/>
        </w:rPr>
        <w:t>then lead to more</w:t>
      </w:r>
      <w:r>
        <w:rPr>
          <w:highlight w:val="green"/>
          <w:u w:val="single"/>
        </w:rPr>
        <w:t xml:space="preserve"> </w:t>
      </w:r>
      <w:r>
        <w:rPr>
          <w:b/>
          <w:bCs/>
          <w:u w:val="single"/>
        </w:rPr>
        <w:t>comprehensive</w:t>
      </w:r>
      <w:r>
        <w:rPr>
          <w:u w:val="single"/>
        </w:rPr>
        <w:t xml:space="preserve"> </w:t>
      </w:r>
      <w:r>
        <w:rPr>
          <w:b/>
          <w:bCs/>
          <w:u w:val="single"/>
        </w:rPr>
        <w:t>future</w:t>
      </w:r>
      <w:r>
        <w:rPr>
          <w:u w:val="single"/>
        </w:rPr>
        <w:t xml:space="preserve"> </w:t>
      </w:r>
      <w:r>
        <w:rPr>
          <w:rStyle w:val="Emphasis"/>
        </w:rPr>
        <w:t xml:space="preserve">cooperative </w:t>
      </w:r>
      <w:r>
        <w:rPr>
          <w:rStyle w:val="Emphasis"/>
          <w:highlight w:val="green"/>
        </w:rPr>
        <w:t>agreements</w:t>
      </w:r>
      <w:r>
        <w:rPr>
          <w:highlight w:val="green"/>
          <w:u w:val="single"/>
        </w:rPr>
        <w:t xml:space="preserve"> </w:t>
      </w:r>
      <w:r>
        <w:rPr>
          <w:rStyle w:val="Emphasis"/>
          <w:highlight w:val="green"/>
        </w:rPr>
        <w:t>on</w:t>
      </w:r>
      <w:r>
        <w:rPr>
          <w:highlight w:val="green"/>
          <w:u w:val="single"/>
        </w:rPr>
        <w:t xml:space="preserve"> </w:t>
      </w:r>
      <w:r>
        <w:rPr>
          <w:b/>
          <w:bCs/>
          <w:u w:val="single"/>
        </w:rPr>
        <w:t>space</w:t>
      </w:r>
      <w:r>
        <w:rPr>
          <w:u w:val="single"/>
        </w:rPr>
        <w:t xml:space="preserve">, </w:t>
      </w:r>
      <w:r>
        <w:rPr>
          <w:b/>
          <w:bCs/>
          <w:u w:val="single"/>
        </w:rPr>
        <w:t>science</w:t>
      </w:r>
      <w:r>
        <w:rPr>
          <w:u w:val="single"/>
        </w:rPr>
        <w:t xml:space="preserve">, </w:t>
      </w:r>
      <w:r>
        <w:rPr>
          <w:b/>
          <w:bCs/>
          <w:u w:val="single"/>
        </w:rPr>
        <w:t>exploration</w:t>
      </w:r>
      <w:r>
        <w:rPr>
          <w:u w:val="single"/>
        </w:rPr>
        <w:t xml:space="preserve">, </w:t>
      </w:r>
      <w:r>
        <w:rPr>
          <w:b/>
          <w:bCs/>
          <w:u w:val="single"/>
        </w:rPr>
        <w:t>commerce</w:t>
      </w:r>
      <w:r>
        <w:rPr>
          <w:u w:val="single"/>
        </w:rPr>
        <w:t xml:space="preserve">, </w:t>
      </w:r>
      <w:r>
        <w:rPr>
          <w:b/>
          <w:bCs/>
          <w:u w:val="single"/>
        </w:rPr>
        <w:t>and</w:t>
      </w:r>
      <w:r>
        <w:rPr>
          <w:u w:val="single"/>
        </w:rPr>
        <w:t xml:space="preserve"> the use of </w:t>
      </w:r>
      <w:r>
        <w:rPr>
          <w:rStyle w:val="Emphasis"/>
          <w:highlight w:val="green"/>
          <w:bdr w:val="single" w:sz="18" w:space="0" w:color="auto" w:frame="1"/>
        </w:rPr>
        <w:t>the Moon</w:t>
      </w:r>
      <w:r>
        <w:rPr>
          <w:highlight w:val="green"/>
          <w:u w:val="single"/>
        </w:rPr>
        <w:t xml:space="preserve"> </w:t>
      </w:r>
      <w:r>
        <w:rPr>
          <w:u w:val="single"/>
        </w:rPr>
        <w:t xml:space="preserve">and </w:t>
      </w:r>
      <w:r>
        <w:rPr>
          <w:b/>
          <w:bCs/>
          <w:u w:val="single"/>
        </w:rPr>
        <w:t>other</w:t>
      </w:r>
      <w:r>
        <w:rPr>
          <w:u w:val="single"/>
        </w:rPr>
        <w:t xml:space="preserve"> </w:t>
      </w:r>
      <w:r>
        <w:rPr>
          <w:b/>
          <w:bCs/>
          <w:u w:val="single"/>
        </w:rPr>
        <w:t>celestial</w:t>
      </w:r>
      <w:r>
        <w:rPr>
          <w:u w:val="single"/>
        </w:rPr>
        <w:t xml:space="preserve"> </w:t>
      </w:r>
      <w:r>
        <w:rPr>
          <w:b/>
          <w:bCs/>
          <w:u w:val="single"/>
        </w:rPr>
        <w:t>bodies</w:t>
      </w:r>
      <w:r>
        <w:rPr>
          <w:u w:val="single"/>
        </w:rPr>
        <w:t>.</w:t>
      </w:r>
    </w:p>
    <w:p w14:paraId="25F72118" w14:textId="77777777" w:rsidR="003F1B2A" w:rsidRPr="003F1B2A" w:rsidRDefault="003F1B2A" w:rsidP="003F1B2A">
      <w:pPr>
        <w:pStyle w:val="Heading4"/>
        <w:rPr>
          <w:bCs/>
        </w:rPr>
      </w:pPr>
      <w:r w:rsidRPr="003F1B2A">
        <w:rPr>
          <w:bCs/>
        </w:rPr>
        <w:t xml:space="preserve">Heritage Sites </w:t>
      </w:r>
      <w:r w:rsidRPr="003F1B2A">
        <w:rPr>
          <w:bCs/>
          <w:u w:val="single"/>
        </w:rPr>
        <w:t>are critical</w:t>
      </w:r>
      <w:r w:rsidRPr="003F1B2A">
        <w:rPr>
          <w:bCs/>
        </w:rPr>
        <w:t xml:space="preserve"> for </w:t>
      </w:r>
      <w:r w:rsidRPr="003F1B2A">
        <w:rPr>
          <w:bCs/>
          <w:u w:val="single"/>
        </w:rPr>
        <w:t>science research</w:t>
      </w:r>
      <w:r w:rsidRPr="003F1B2A">
        <w:rPr>
          <w:bCs/>
        </w:rPr>
        <w:t xml:space="preserve"> around Dust. </w:t>
      </w:r>
    </w:p>
    <w:p w14:paraId="14BD69DE" w14:textId="77777777" w:rsidR="003F1B2A" w:rsidRDefault="003F1B2A" w:rsidP="003F1B2A">
      <w:r>
        <w:rPr>
          <w:rStyle w:val="Style13ptBold"/>
        </w:rPr>
        <w:t>OSTP 18</w:t>
      </w:r>
      <w:r>
        <w:t xml:space="preserve"> Office of Science and Technology Policy March 2018 “PROTECTING &amp; PRESERVING APOLLO PROGRAM LUNAR LANDING SITES &amp; ARTIFACTS” (The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affairs.)//Elmer </w:t>
      </w:r>
    </w:p>
    <w:p w14:paraId="41931C73" w14:textId="77777777" w:rsidR="003F1B2A" w:rsidRDefault="003F1B2A" w:rsidP="003F1B2A">
      <w:pPr>
        <w:rPr>
          <w:sz w:val="16"/>
        </w:rPr>
      </w:pPr>
      <w:r>
        <w:rPr>
          <w:rStyle w:val="Emphasis"/>
        </w:rPr>
        <w:t xml:space="preserve">The Moon </w:t>
      </w:r>
      <w:r>
        <w:rPr>
          <w:rStyle w:val="Emphasis"/>
          <w:bdr w:val="single" w:sz="18" w:space="0" w:color="auto" w:frame="1"/>
        </w:rPr>
        <w:t>continues to hold great significance</w:t>
      </w:r>
      <w:r>
        <w:rPr>
          <w:rStyle w:val="StyleUnderline"/>
        </w:rPr>
        <w:t xml:space="preserve"> around the world. The successes of the Apollo missions still represent a profound human technological achievement almost 50 years later and continue to symbolize the pride of the only nation to send humans to an extraterrestrial body</w:t>
      </w:r>
      <w:r>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Pr>
          <w:rStyle w:val="StyleUnderline"/>
        </w:rPr>
        <w:t>Additionally, other countries have placed hardware on the Moon which undoubtedly has similar historic, cultural, and scientific value to their country and to humanity.</w:t>
      </w:r>
      <w:r>
        <w:rPr>
          <w:sz w:val="16"/>
        </w:rPr>
        <w:t xml:space="preserve"> </w:t>
      </w:r>
      <w:r>
        <w:rPr>
          <w:rStyle w:val="Emphasis"/>
        </w:rPr>
        <w:t xml:space="preserve">Three Apollo </w:t>
      </w:r>
      <w:r>
        <w:rPr>
          <w:rStyle w:val="Emphasis"/>
          <w:highlight w:val="green"/>
        </w:rPr>
        <w:t>sites</w:t>
      </w:r>
      <w:r>
        <w:rPr>
          <w:rStyle w:val="StyleUnderline"/>
        </w:rPr>
        <w:t xml:space="preserve"> remain scientifically active and all the landing sites </w:t>
      </w:r>
      <w:r>
        <w:rPr>
          <w:rStyle w:val="Emphasis"/>
          <w:highlight w:val="green"/>
        </w:rPr>
        <w:t>provide</w:t>
      </w:r>
      <w:r>
        <w:rPr>
          <w:rStyle w:val="StyleUnderline"/>
          <w:highlight w:val="green"/>
        </w:rPr>
        <w:t xml:space="preserve"> </w:t>
      </w:r>
      <w:r>
        <w:rPr>
          <w:rStyle w:val="StyleUnderline"/>
        </w:rPr>
        <w:t xml:space="preserve">the </w:t>
      </w:r>
      <w:r>
        <w:rPr>
          <w:rStyle w:val="Emphasis"/>
          <w:highlight w:val="green"/>
        </w:rPr>
        <w:t xml:space="preserve">opportunity </w:t>
      </w:r>
      <w:r>
        <w:rPr>
          <w:rStyle w:val="Emphasis"/>
        </w:rPr>
        <w:t xml:space="preserve">to </w:t>
      </w:r>
      <w:r>
        <w:rPr>
          <w:rStyle w:val="Emphasis"/>
          <w:highlight w:val="green"/>
        </w:rPr>
        <w:t>learn about</w:t>
      </w:r>
      <w:r>
        <w:rPr>
          <w:rStyle w:val="StyleUnderline"/>
          <w:highlight w:val="green"/>
        </w:rPr>
        <w:t xml:space="preserve"> </w:t>
      </w:r>
      <w:r>
        <w:rPr>
          <w:rStyle w:val="StyleUnderline"/>
        </w:rPr>
        <w:t xml:space="preserve">the </w:t>
      </w:r>
      <w:r>
        <w:rPr>
          <w:rStyle w:val="Emphasis"/>
          <w:highlight w:val="green"/>
        </w:rPr>
        <w:t>changes</w:t>
      </w:r>
      <w:r>
        <w:rPr>
          <w:rStyle w:val="StyleUnderline"/>
          <w:highlight w:val="green"/>
        </w:rPr>
        <w:t xml:space="preserve"> </w:t>
      </w:r>
      <w:r>
        <w:rPr>
          <w:rStyle w:val="Emphasis"/>
        </w:rPr>
        <w:t xml:space="preserve">associated </w:t>
      </w:r>
      <w:r>
        <w:rPr>
          <w:rStyle w:val="Emphasis"/>
          <w:highlight w:val="green"/>
          <w:bdr w:val="single" w:sz="18" w:space="0" w:color="auto" w:frame="1"/>
        </w:rPr>
        <w:t>with long-term exposure of human-created systems</w:t>
      </w:r>
      <w:r>
        <w:rPr>
          <w:rStyle w:val="StyleUnderline"/>
          <w:highlight w:val="green"/>
        </w:rPr>
        <w:t xml:space="preserve"> </w:t>
      </w:r>
      <w:r>
        <w:rPr>
          <w:rStyle w:val="Emphasis"/>
          <w:highlight w:val="green"/>
        </w:rPr>
        <w:t>in</w:t>
      </w:r>
      <w:r>
        <w:rPr>
          <w:rStyle w:val="StyleUnderline"/>
          <w:highlight w:val="green"/>
        </w:rPr>
        <w:t xml:space="preserve"> </w:t>
      </w:r>
      <w:r>
        <w:rPr>
          <w:rStyle w:val="StyleUnderline"/>
        </w:rPr>
        <w:t xml:space="preserve">the </w:t>
      </w:r>
      <w:r>
        <w:rPr>
          <w:rStyle w:val="Emphasis"/>
        </w:rPr>
        <w:t xml:space="preserve">harsh </w:t>
      </w:r>
      <w:r>
        <w:rPr>
          <w:rStyle w:val="Emphasis"/>
          <w:highlight w:val="green"/>
        </w:rPr>
        <w:t>lunar environment</w:t>
      </w:r>
      <w:r>
        <w:rPr>
          <w:rStyle w:val="StyleUnderline"/>
        </w:rPr>
        <w:t xml:space="preserve">. These sites offer </w:t>
      </w:r>
      <w:r>
        <w:rPr>
          <w:rStyle w:val="Emphasis"/>
        </w:rPr>
        <w:t xml:space="preserve">rich </w:t>
      </w:r>
      <w:r>
        <w:rPr>
          <w:rStyle w:val="Emphasis"/>
          <w:highlight w:val="green"/>
        </w:rPr>
        <w:t>opportunities for</w:t>
      </w:r>
      <w:r>
        <w:rPr>
          <w:rStyle w:val="StyleUnderline"/>
          <w:highlight w:val="green"/>
        </w:rPr>
        <w:t xml:space="preserve"> </w:t>
      </w:r>
      <w:r>
        <w:rPr>
          <w:rStyle w:val="Emphasis"/>
          <w:bdr w:val="single" w:sz="18" w:space="0" w:color="auto" w:frame="1"/>
        </w:rPr>
        <w:t xml:space="preserve">biological, physical, and material </w:t>
      </w:r>
      <w:r>
        <w:rPr>
          <w:rStyle w:val="Emphasis"/>
          <w:highlight w:val="green"/>
          <w:bdr w:val="single" w:sz="18" w:space="0" w:color="auto" w:frame="1"/>
        </w:rPr>
        <w:t>sciences.</w:t>
      </w:r>
      <w:r>
        <w:rPr>
          <w:sz w:val="16"/>
          <w:highlight w:val="green"/>
        </w:rPr>
        <w:t xml:space="preserve"> </w:t>
      </w:r>
      <w:r>
        <w:rPr>
          <w:rStyle w:val="StyleUnderline"/>
        </w:rPr>
        <w:t xml:space="preserve">Future visits to the Moon’s surface offer </w:t>
      </w:r>
      <w:r>
        <w:rPr>
          <w:rStyle w:val="Emphasis"/>
        </w:rPr>
        <w:t>opportunities to study</w:t>
      </w:r>
      <w:r>
        <w:rPr>
          <w:rStyle w:val="StyleUnderline"/>
        </w:rPr>
        <w:t xml:space="preserve"> the </w:t>
      </w:r>
      <w:r>
        <w:rPr>
          <w:rStyle w:val="Emphasis"/>
        </w:rPr>
        <w:t xml:space="preserve">effects of long-term </w:t>
      </w:r>
      <w:r>
        <w:rPr>
          <w:rStyle w:val="Emphasis"/>
          <w:highlight w:val="green"/>
        </w:rPr>
        <w:t>exposure</w:t>
      </w:r>
      <w:r>
        <w:rPr>
          <w:rStyle w:val="StyleUnderline"/>
          <w:highlight w:val="green"/>
        </w:rPr>
        <w:t xml:space="preserve"> </w:t>
      </w:r>
      <w:r>
        <w:rPr>
          <w:rStyle w:val="StyleUnderline"/>
        </w:rPr>
        <w:t xml:space="preserve">to the lunar environment </w:t>
      </w:r>
      <w:r>
        <w:rPr>
          <w:rStyle w:val="Emphasis"/>
          <w:highlight w:val="green"/>
        </w:rPr>
        <w:t>on</w:t>
      </w:r>
      <w:r>
        <w:rPr>
          <w:rStyle w:val="StyleUnderline"/>
          <w:highlight w:val="green"/>
        </w:rPr>
        <w:t xml:space="preserve"> </w:t>
      </w:r>
      <w:r>
        <w:rPr>
          <w:rStyle w:val="Emphasis"/>
          <w:highlight w:val="green"/>
        </w:rPr>
        <w:t xml:space="preserve">materials </w:t>
      </w:r>
      <w:r>
        <w:rPr>
          <w:rStyle w:val="Emphasis"/>
        </w:rPr>
        <w:t>and articles</w:t>
      </w:r>
      <w:r>
        <w:rPr>
          <w:rStyle w:val="StyleUnderline"/>
        </w:rPr>
        <w:t xml:space="preserve">, including </w:t>
      </w:r>
      <w:r>
        <w:rPr>
          <w:rStyle w:val="Emphasis"/>
        </w:rPr>
        <w:t>food</w:t>
      </w:r>
      <w:r>
        <w:rPr>
          <w:rStyle w:val="StyleUnderline"/>
        </w:rPr>
        <w:t xml:space="preserve"> left behind, </w:t>
      </w:r>
      <w:r>
        <w:rPr>
          <w:rStyle w:val="Emphasis"/>
        </w:rPr>
        <w:t>paint</w:t>
      </w:r>
      <w:r>
        <w:rPr>
          <w:rStyle w:val="StyleUnderline"/>
        </w:rPr>
        <w:t xml:space="preserve">, </w:t>
      </w:r>
      <w:r>
        <w:rPr>
          <w:rStyle w:val="Emphasis"/>
        </w:rPr>
        <w:t>nylon</w:t>
      </w:r>
      <w:r>
        <w:rPr>
          <w:rStyle w:val="StyleUnderline"/>
        </w:rPr>
        <w:t xml:space="preserve">, </w:t>
      </w:r>
      <w:r>
        <w:rPr>
          <w:rStyle w:val="Emphasis"/>
        </w:rPr>
        <w:t>rubber</w:t>
      </w:r>
      <w:r>
        <w:rPr>
          <w:rStyle w:val="StyleUnderline"/>
        </w:rPr>
        <w:t xml:space="preserve">, </w:t>
      </w:r>
      <w:r>
        <w:rPr>
          <w:rStyle w:val="Emphasis"/>
        </w:rPr>
        <w:t>and metals.</w:t>
      </w:r>
      <w:r>
        <w:rPr>
          <w:sz w:val="16"/>
        </w:rPr>
        <w:t xml:space="preserve"> </w:t>
      </w:r>
      <w:r>
        <w:rPr>
          <w:rStyle w:val="Emphasis"/>
        </w:rPr>
        <w:t>Currently</w:t>
      </w:r>
      <w:r>
        <w:rPr>
          <w:sz w:val="16"/>
        </w:rPr>
        <w:t xml:space="preserve">, </w:t>
      </w:r>
      <w:r>
        <w:rPr>
          <w:rStyle w:val="Emphasis"/>
        </w:rPr>
        <w:t xml:space="preserve">very </w:t>
      </w:r>
      <w:r>
        <w:rPr>
          <w:rStyle w:val="Emphasis"/>
          <w:highlight w:val="green"/>
        </w:rPr>
        <w:t xml:space="preserve">little data exist </w:t>
      </w:r>
      <w:r>
        <w:rPr>
          <w:rStyle w:val="Emphasis"/>
        </w:rPr>
        <w:t xml:space="preserve">that </w:t>
      </w:r>
      <w:r>
        <w:rPr>
          <w:rStyle w:val="Emphasis"/>
          <w:highlight w:val="green"/>
        </w:rPr>
        <w:t>describe</w:t>
      </w:r>
      <w:r>
        <w:rPr>
          <w:rStyle w:val="StyleUnderline"/>
          <w:highlight w:val="green"/>
        </w:rPr>
        <w:t xml:space="preserve"> </w:t>
      </w:r>
      <w:r>
        <w:rPr>
          <w:rStyle w:val="Emphasis"/>
        </w:rPr>
        <w:t xml:space="preserve">what </w:t>
      </w:r>
      <w:r>
        <w:rPr>
          <w:rStyle w:val="Emphasis"/>
          <w:highlight w:val="green"/>
        </w:rPr>
        <w:t>effect temperature extremes, lunar dust</w:t>
      </w:r>
      <w:r>
        <w:rPr>
          <w:rStyle w:val="StyleUnderline"/>
        </w:rPr>
        <w:t xml:space="preserve">, </w:t>
      </w:r>
      <w:r>
        <w:rPr>
          <w:rStyle w:val="Emphasis"/>
          <w:highlight w:val="green"/>
        </w:rPr>
        <w:t>micrometeoroids</w:t>
      </w:r>
      <w:r>
        <w:rPr>
          <w:rStyle w:val="StyleUnderline"/>
        </w:rPr>
        <w:t xml:space="preserve">, </w:t>
      </w:r>
      <w:r>
        <w:rPr>
          <w:rStyle w:val="Emphasis"/>
          <w:highlight w:val="green"/>
        </w:rPr>
        <w:t>solar radiation</w:t>
      </w:r>
      <w:r>
        <w:rPr>
          <w:rStyle w:val="StyleUnderline"/>
        </w:rPr>
        <w:t xml:space="preserve">, etc. </w:t>
      </w:r>
      <w:r>
        <w:rPr>
          <w:rStyle w:val="Emphasis"/>
          <w:highlight w:val="green"/>
        </w:rPr>
        <w:t>have on</w:t>
      </w:r>
      <w:r>
        <w:rPr>
          <w:rStyle w:val="StyleUnderline"/>
          <w:highlight w:val="green"/>
        </w:rPr>
        <w:t xml:space="preserve"> </w:t>
      </w:r>
      <w:r>
        <w:rPr>
          <w:rStyle w:val="StyleUnderline"/>
        </w:rPr>
        <w:t xml:space="preserve">such </w:t>
      </w:r>
      <w:r>
        <w:rPr>
          <w:rStyle w:val="Emphasis"/>
        </w:rPr>
        <w:t xml:space="preserve">man-made </w:t>
      </w:r>
      <w:r>
        <w:rPr>
          <w:rStyle w:val="Emphasis"/>
          <w:highlight w:val="green"/>
        </w:rPr>
        <w:t>material</w:t>
      </w:r>
      <w:r>
        <w:rPr>
          <w:rStyle w:val="StyleUnderline"/>
        </w:rPr>
        <w:t xml:space="preserve">, and </w:t>
      </w:r>
      <w:r>
        <w:rPr>
          <w:rStyle w:val="Emphasis"/>
        </w:rPr>
        <w:t>no data exist for</w:t>
      </w:r>
      <w:r>
        <w:rPr>
          <w:rStyle w:val="StyleUnderline"/>
        </w:rPr>
        <w:t xml:space="preserve"> </w:t>
      </w:r>
      <w:r>
        <w:rPr>
          <w:rStyle w:val="Emphasis"/>
        </w:rPr>
        <w:t>time frames approaching</w:t>
      </w:r>
      <w:r>
        <w:rPr>
          <w:rStyle w:val="StyleUnderline"/>
        </w:rPr>
        <w:t xml:space="preserve"> the </w:t>
      </w:r>
      <w:r>
        <w:rPr>
          <w:rStyle w:val="Emphasis"/>
        </w:rPr>
        <w:t>five decades</w:t>
      </w:r>
      <w:r>
        <w:rPr>
          <w:rStyle w:val="StyleUnderline"/>
        </w:rPr>
        <w:t xml:space="preserve"> </w:t>
      </w:r>
      <w:r>
        <w:rPr>
          <w:rStyle w:val="Emphasis"/>
        </w:rPr>
        <w:t>that have elapsed since the Apollo missions</w:t>
      </w:r>
      <w:r>
        <w:rPr>
          <w:sz w:val="16"/>
        </w:rPr>
        <w:t xml:space="preserve">. </w:t>
      </w:r>
      <w:r>
        <w:rPr>
          <w:rStyle w:val="StyleUnderline"/>
        </w:rPr>
        <w:t xml:space="preserve">While some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Pr>
          <w:rStyle w:val="Emphasis"/>
          <w:highlight w:val="green"/>
        </w:rPr>
        <w:t xml:space="preserve">How these </w:t>
      </w:r>
      <w:r>
        <w:rPr>
          <w:rStyle w:val="Emphasis"/>
        </w:rPr>
        <w:t>artifacts</w:t>
      </w:r>
      <w:r>
        <w:rPr>
          <w:rStyle w:val="StyleUnderline"/>
        </w:rPr>
        <w:t xml:space="preserve"> and their constituent materials have </w:t>
      </w:r>
      <w:r>
        <w:rPr>
          <w:rStyle w:val="Emphasis"/>
          <w:highlight w:val="green"/>
        </w:rPr>
        <w:t>survived</w:t>
      </w:r>
      <w:r>
        <w:rPr>
          <w:rStyle w:val="StyleUnderline"/>
          <w:highlight w:val="green"/>
        </w:rPr>
        <w:t xml:space="preserve"> </w:t>
      </w:r>
      <w:r>
        <w:rPr>
          <w:rStyle w:val="Emphasis"/>
        </w:rPr>
        <w:t>and</w:t>
      </w:r>
      <w:r>
        <w:rPr>
          <w:rStyle w:val="StyleUnderline"/>
        </w:rPr>
        <w:t xml:space="preserve"> been </w:t>
      </w:r>
      <w:r>
        <w:rPr>
          <w:rStyle w:val="Emphasis"/>
        </w:rPr>
        <w:t>altered</w:t>
      </w:r>
      <w:r>
        <w:rPr>
          <w:rStyle w:val="StyleUnderline"/>
        </w:rPr>
        <w:t xml:space="preserve"> while on the lunar surface </w:t>
      </w:r>
      <w:r>
        <w:rPr>
          <w:rStyle w:val="Emphasis"/>
        </w:rPr>
        <w:t xml:space="preserve">is of </w:t>
      </w:r>
      <w:r>
        <w:rPr>
          <w:rStyle w:val="Emphasis"/>
          <w:highlight w:val="green"/>
        </w:rPr>
        <w:t>great interest to</w:t>
      </w:r>
      <w:r>
        <w:rPr>
          <w:rStyle w:val="StyleUnderline"/>
          <w:highlight w:val="green"/>
        </w:rPr>
        <w:t xml:space="preserve"> </w:t>
      </w:r>
      <w:r>
        <w:rPr>
          <w:rStyle w:val="Emphasis"/>
          <w:bdr w:val="single" w:sz="18" w:space="0" w:color="auto" w:frame="1"/>
        </w:rPr>
        <w:t xml:space="preserve">engineers and </w:t>
      </w:r>
      <w:r>
        <w:rPr>
          <w:rStyle w:val="Emphasis"/>
          <w:highlight w:val="green"/>
          <w:bdr w:val="single" w:sz="18" w:space="0" w:color="auto" w:frame="1"/>
        </w:rPr>
        <w:t>scientists</w:t>
      </w:r>
      <w:r>
        <w:rPr>
          <w:rStyle w:val="StyleUnderline"/>
        </w:rPr>
        <w:t xml:space="preserve">. The Apollo artifacts and the impact sites have the potential to </w:t>
      </w:r>
      <w:r>
        <w:rPr>
          <w:rStyle w:val="Emphasis"/>
          <w:bdr w:val="single" w:sz="18" w:space="0" w:color="auto" w:frame="1"/>
        </w:rPr>
        <w:t xml:space="preserve">provide </w:t>
      </w:r>
      <w:r>
        <w:rPr>
          <w:rStyle w:val="Emphasis"/>
          <w:highlight w:val="green"/>
          <w:bdr w:val="single" w:sz="18" w:space="0" w:color="auto" w:frame="1"/>
        </w:rPr>
        <w:t>unprecedented</w:t>
      </w:r>
      <w:r>
        <w:rPr>
          <w:rStyle w:val="StyleUnderline"/>
          <w:highlight w:val="green"/>
        </w:rPr>
        <w:t xml:space="preserve"> data</w:t>
      </w:r>
      <w:r>
        <w:rPr>
          <w:rStyle w:val="StyleUnderline"/>
        </w:rPr>
        <w:t xml:space="preserve"> if lunar missions to gather and not corrupt the data are developed. These data will be </w:t>
      </w:r>
      <w:r>
        <w:rPr>
          <w:rStyle w:val="Emphasis"/>
          <w:highlight w:val="green"/>
        </w:rPr>
        <w:t>invaluable</w:t>
      </w:r>
      <w:r>
        <w:rPr>
          <w:rStyle w:val="StyleUnderline"/>
          <w:highlight w:val="green"/>
        </w:rPr>
        <w:t xml:space="preserve"> </w:t>
      </w:r>
      <w:r>
        <w:rPr>
          <w:rStyle w:val="Emphasis"/>
          <w:highlight w:val="green"/>
        </w:rPr>
        <w:t>for</w:t>
      </w:r>
      <w:r>
        <w:rPr>
          <w:rStyle w:val="StyleUnderline"/>
          <w:highlight w:val="green"/>
        </w:rPr>
        <w:t xml:space="preserve"> </w:t>
      </w:r>
      <w:r>
        <w:rPr>
          <w:rStyle w:val="Emphasis"/>
          <w:highlight w:val="green"/>
        </w:rPr>
        <w:t xml:space="preserve">helping </w:t>
      </w:r>
      <w:r>
        <w:rPr>
          <w:rStyle w:val="Emphasis"/>
        </w:rPr>
        <w:t>to design</w:t>
      </w:r>
      <w:r>
        <w:rPr>
          <w:rStyle w:val="StyleUnderline"/>
        </w:rPr>
        <w:t xml:space="preserve"> </w:t>
      </w:r>
      <w:r>
        <w:rPr>
          <w:rStyle w:val="Emphasis"/>
          <w:highlight w:val="green"/>
        </w:rPr>
        <w:t>future</w:t>
      </w:r>
      <w:r>
        <w:rPr>
          <w:rStyle w:val="StyleUnderline"/>
          <w:highlight w:val="green"/>
        </w:rPr>
        <w:t xml:space="preserve"> </w:t>
      </w:r>
      <w:r>
        <w:rPr>
          <w:rStyle w:val="Emphasis"/>
          <w:highlight w:val="green"/>
        </w:rPr>
        <w:t xml:space="preserve">long-duration </w:t>
      </w:r>
      <w:r>
        <w:rPr>
          <w:rStyle w:val="StyleUnderline"/>
        </w:rPr>
        <w:t xml:space="preserve">systems for </w:t>
      </w:r>
      <w:r>
        <w:rPr>
          <w:rStyle w:val="Emphasis"/>
          <w:highlight w:val="green"/>
          <w:bdr w:val="single" w:sz="18" w:space="0" w:color="auto" w:frame="1"/>
        </w:rPr>
        <w:t>operation on the lunar surface</w:t>
      </w:r>
      <w:r>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43B74776" w14:textId="77777777" w:rsidR="003F1B2A" w:rsidRPr="003F1B2A" w:rsidRDefault="003F1B2A" w:rsidP="003F1B2A">
      <w:pPr>
        <w:pStyle w:val="Heading4"/>
        <w:rPr>
          <w:bCs/>
        </w:rPr>
      </w:pPr>
      <w:r w:rsidRPr="003F1B2A">
        <w:rPr>
          <w:bCs/>
        </w:rPr>
        <w:t xml:space="preserve">Moon Dust Research key to </w:t>
      </w:r>
      <w:r w:rsidRPr="003F1B2A">
        <w:rPr>
          <w:bCs/>
          <w:u w:val="single"/>
        </w:rPr>
        <w:t>Moon Basing</w:t>
      </w:r>
      <w:r w:rsidRPr="003F1B2A">
        <w:rPr>
          <w:bCs/>
        </w:rPr>
        <w:t>.</w:t>
      </w:r>
    </w:p>
    <w:p w14:paraId="693D51FB" w14:textId="77777777" w:rsidR="003F1B2A" w:rsidRDefault="003F1B2A" w:rsidP="003F1B2A">
      <w:r>
        <w:rPr>
          <w:rStyle w:val="Style13ptBold"/>
        </w:rPr>
        <w:t>Smith 19</w:t>
      </w:r>
      <w:r>
        <w:t xml:space="preserve"> Belinda Smith 7-18-2019 “Who protects Apollo sites when no-one owns the Moon?” </w:t>
      </w:r>
      <w:hyperlink r:id="rId9" w:history="1">
        <w:r>
          <w:rPr>
            <w:rStyle w:val="Hyperlink"/>
            <w:color w:val="000000"/>
            <w:u w:val="single"/>
          </w:rPr>
          <w:t>https://www.abc.net.au/news/science/2019-07-19/apollo-11-moon-landing-heritage-preservation-outer-space-treaty/11055458</w:t>
        </w:r>
      </w:hyperlink>
      <w:r>
        <w:t xml:space="preserve"> (Strategic Communications Advisor at Department of Education and Training at University of Victoria)//Elmer </w:t>
      </w:r>
    </w:p>
    <w:p w14:paraId="707EFB66" w14:textId="77777777" w:rsidR="003F1B2A" w:rsidRDefault="003F1B2A" w:rsidP="003F1B2A">
      <w:pPr>
        <w:rPr>
          <w:sz w:val="14"/>
        </w:rPr>
      </w:pPr>
      <w:r>
        <w:rPr>
          <w:rStyle w:val="Emphasis"/>
        </w:rPr>
        <w:t>It's not just about history</w:t>
      </w:r>
      <w:r>
        <w:rPr>
          <w:sz w:val="14"/>
        </w:rPr>
        <w:t xml:space="preserve"> Alongside heritage value, </w:t>
      </w:r>
      <w:r>
        <w:rPr>
          <w:rStyle w:val="StyleUnderline"/>
        </w:rPr>
        <w:t xml:space="preserve">the bits and pieces left on the Moon have </w:t>
      </w:r>
      <w:r>
        <w:rPr>
          <w:rStyle w:val="Emphasis"/>
          <w:bdr w:val="single" w:sz="18" w:space="0" w:color="auto" w:frame="1"/>
        </w:rPr>
        <w:t>enormous scientific significance</w:t>
      </w:r>
      <w:r>
        <w:rPr>
          <w:sz w:val="14"/>
        </w:rPr>
        <w:t xml:space="preserve">. Take </w:t>
      </w:r>
      <w:r>
        <w:rPr>
          <w:rStyle w:val="StyleUnderline"/>
          <w:highlight w:val="green"/>
        </w:rPr>
        <w:t>moon dust</w:t>
      </w:r>
      <w:r>
        <w:rPr>
          <w:rStyle w:val="StyleUnderline"/>
        </w:rPr>
        <w:t xml:space="preserve">. It's a real </w:t>
      </w:r>
      <w:r>
        <w:rPr>
          <w:rStyle w:val="StyleUnderline"/>
          <w:highlight w:val="green"/>
        </w:rPr>
        <w:t>problem for</w:t>
      </w:r>
      <w:r>
        <w:rPr>
          <w:rStyle w:val="StyleUnderline"/>
        </w:rPr>
        <w:t xml:space="preserve"> </w:t>
      </w:r>
      <w:r>
        <w:rPr>
          <w:rStyle w:val="StyleUnderline"/>
          <w:highlight w:val="green"/>
        </w:rPr>
        <w:t>moon-bound equipment</w:t>
      </w:r>
      <w:r>
        <w:rPr>
          <w:rStyle w:val="StyleUnderline"/>
        </w:rPr>
        <w:t xml:space="preserve"> because it's </w:t>
      </w:r>
      <w:r>
        <w:rPr>
          <w:rStyle w:val="Emphasis"/>
          <w:highlight w:val="green"/>
        </w:rPr>
        <w:t>made o</w:t>
      </w:r>
      <w:r>
        <w:rPr>
          <w:rStyle w:val="StyleUnderline"/>
          <w:highlight w:val="green"/>
        </w:rPr>
        <w:t>f</w:t>
      </w:r>
      <w:r>
        <w:rPr>
          <w:rStyle w:val="StyleUnderline"/>
        </w:rPr>
        <w:t xml:space="preserve"> fine,</w:t>
      </w:r>
      <w:r>
        <w:rPr>
          <w:sz w:val="14"/>
        </w:rPr>
        <w:t xml:space="preserve"> super sticky and highly </w:t>
      </w:r>
      <w:r>
        <w:rPr>
          <w:rStyle w:val="Emphasis"/>
          <w:highlight w:val="green"/>
        </w:rPr>
        <w:t>abrasive grains</w:t>
      </w:r>
      <w:r>
        <w:rPr>
          <w:rStyle w:val="StyleUnderline"/>
        </w:rPr>
        <w:t xml:space="preserve">, </w:t>
      </w:r>
      <w:r>
        <w:rPr>
          <w:rStyle w:val="Emphasis"/>
        </w:rPr>
        <w:t xml:space="preserve">which have a </w:t>
      </w:r>
      <w:r>
        <w:rPr>
          <w:rStyle w:val="Emphasis"/>
          <w:highlight w:val="green"/>
        </w:rPr>
        <w:t>habit of clogging instruments</w:t>
      </w:r>
      <w:r>
        <w:rPr>
          <w:rStyle w:val="StyleUnderline"/>
        </w:rPr>
        <w:t xml:space="preserve"> and spacesuits</w:t>
      </w:r>
      <w:r>
        <w:rPr>
          <w:sz w:val="14"/>
        </w:rPr>
        <w:t xml:space="preserve">. But as </w:t>
      </w:r>
      <w:r>
        <w:rPr>
          <w:rStyle w:val="StyleUnderline"/>
        </w:rPr>
        <w:t>Armstrong and Aldrin</w:t>
      </w:r>
      <w:r>
        <w:rPr>
          <w:sz w:val="14"/>
        </w:rPr>
        <w:t xml:space="preserve"> trotted across the surface, </w:t>
      </w:r>
      <w:r>
        <w:rPr>
          <w:rStyle w:val="StyleUnderline"/>
        </w:rPr>
        <w:t xml:space="preserve">the </w:t>
      </w:r>
      <w:r>
        <w:rPr>
          <w:rStyle w:val="Emphasis"/>
          <w:highlight w:val="green"/>
        </w:rPr>
        <w:t>footprints</w:t>
      </w:r>
      <w:r>
        <w:rPr>
          <w:rStyle w:val="StyleUnderline"/>
          <w:highlight w:val="green"/>
        </w:rPr>
        <w:t xml:space="preserve"> </w:t>
      </w:r>
      <w:r>
        <w:rPr>
          <w:rStyle w:val="StyleUnderline"/>
        </w:rPr>
        <w:t xml:space="preserve">they </w:t>
      </w:r>
      <w:r>
        <w:rPr>
          <w:rStyle w:val="Emphasis"/>
        </w:rPr>
        <w:t>left behind</w:t>
      </w:r>
      <w:r>
        <w:rPr>
          <w:rStyle w:val="StyleUnderline"/>
        </w:rPr>
        <w:t xml:space="preserve"> </w:t>
      </w:r>
      <w:r>
        <w:rPr>
          <w:rStyle w:val="Emphasis"/>
          <w:highlight w:val="green"/>
        </w:rPr>
        <w:t>gave us valuable</w:t>
      </w:r>
      <w:r>
        <w:rPr>
          <w:rStyle w:val="Emphasis"/>
        </w:rPr>
        <w:t xml:space="preserve"> </w:t>
      </w:r>
      <w:r>
        <w:rPr>
          <w:rStyle w:val="Emphasis"/>
          <w:highlight w:val="green"/>
          <w:bdr w:val="single" w:sz="18" w:space="0" w:color="auto" w:frame="1"/>
        </w:rPr>
        <w:t xml:space="preserve">information into </w:t>
      </w:r>
      <w:r>
        <w:rPr>
          <w:rStyle w:val="Emphasis"/>
          <w:bdr w:val="single" w:sz="18" w:space="0" w:color="auto" w:frame="1"/>
        </w:rPr>
        <w:t xml:space="preserve">the </w:t>
      </w:r>
      <w:r>
        <w:rPr>
          <w:rStyle w:val="Emphasis"/>
          <w:highlight w:val="green"/>
          <w:bdr w:val="single" w:sz="18" w:space="0" w:color="auto" w:frame="1"/>
        </w:rPr>
        <w:t>properties of moon dust</w:t>
      </w:r>
      <w:r>
        <w:rPr>
          <w:rStyle w:val="StyleUnderline"/>
        </w:rPr>
        <w:t>,</w:t>
      </w:r>
      <w:r>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Pr>
          <w:rStyle w:val="StyleUnderline"/>
        </w:rPr>
        <w:t xml:space="preserve">It's data like this that will </w:t>
      </w:r>
      <w:r>
        <w:rPr>
          <w:rStyle w:val="StyleUnderline"/>
          <w:highlight w:val="green"/>
        </w:rPr>
        <w:t>help</w:t>
      </w:r>
      <w:r>
        <w:rPr>
          <w:rStyle w:val="StyleUnderline"/>
        </w:rPr>
        <w:t xml:space="preserve"> </w:t>
      </w:r>
      <w:r>
        <w:rPr>
          <w:rStyle w:val="Emphasis"/>
          <w:bdr w:val="single" w:sz="18" w:space="0" w:color="auto" w:frame="1"/>
        </w:rPr>
        <w:t xml:space="preserve">if we want a </w:t>
      </w:r>
      <w:r>
        <w:rPr>
          <w:rStyle w:val="Emphasis"/>
          <w:highlight w:val="green"/>
          <w:bdr w:val="single" w:sz="18" w:space="0" w:color="auto" w:frame="1"/>
        </w:rPr>
        <w:t>long</w:t>
      </w:r>
      <w:r>
        <w:rPr>
          <w:rStyle w:val="Emphasis"/>
          <w:bdr w:val="single" w:sz="18" w:space="0" w:color="auto" w:frame="1"/>
        </w:rPr>
        <w:t>-</w:t>
      </w:r>
      <w:r>
        <w:rPr>
          <w:rStyle w:val="Emphasis"/>
          <w:highlight w:val="green"/>
          <w:bdr w:val="single" w:sz="18" w:space="0" w:color="auto" w:frame="1"/>
        </w:rPr>
        <w:t>term</w:t>
      </w:r>
      <w:r>
        <w:rPr>
          <w:rStyle w:val="Emphasis"/>
          <w:bdr w:val="single" w:sz="18" w:space="0" w:color="auto" w:frame="1"/>
        </w:rPr>
        <w:t xml:space="preserve"> </w:t>
      </w:r>
      <w:r>
        <w:rPr>
          <w:rStyle w:val="Emphasis"/>
          <w:highlight w:val="green"/>
          <w:bdr w:val="single" w:sz="18" w:space="0" w:color="auto" w:frame="1"/>
        </w:rPr>
        <w:t>base</w:t>
      </w:r>
      <w:r>
        <w:rPr>
          <w:rStyle w:val="Emphasis"/>
          <w:bdr w:val="single" w:sz="18" w:space="0" w:color="auto" w:frame="1"/>
        </w:rPr>
        <w:t xml:space="preserve"> on the Moon</w:t>
      </w:r>
      <w:r>
        <w:rPr>
          <w:sz w:val="14"/>
        </w:rPr>
        <w:t xml:space="preserve"> — </w:t>
      </w:r>
      <w:r>
        <w:rPr>
          <w:rStyle w:val="StyleUnderline"/>
        </w:rPr>
        <w:t xml:space="preserve">we </w:t>
      </w:r>
      <w:r>
        <w:rPr>
          <w:rStyle w:val="StyleUnderline"/>
          <w:highlight w:val="green"/>
        </w:rPr>
        <w:t xml:space="preserve">need to know how our gear </w:t>
      </w:r>
      <w:r>
        <w:rPr>
          <w:rStyle w:val="Emphasis"/>
          <w:highlight w:val="green"/>
        </w:rPr>
        <w:t>will stand up to lunar conditions</w:t>
      </w:r>
      <w:r>
        <w:rPr>
          <w:sz w:val="14"/>
        </w:rPr>
        <w:t xml:space="preserve">. Apart from the sticky, gritty dust, the lunar surface is also peppered with </w:t>
      </w:r>
      <w:r>
        <w:rPr>
          <w:rStyle w:val="Emphasis"/>
          <w:highlight w:val="green"/>
        </w:rPr>
        <w:t>meteorites and cosmic rays</w:t>
      </w:r>
      <w:r>
        <w:rPr>
          <w:sz w:val="14"/>
        </w:rPr>
        <w:t xml:space="preserve">. So, Dr Gorman said, </w:t>
      </w:r>
      <w:r>
        <w:rPr>
          <w:rStyle w:val="StyleUnderline"/>
        </w:rPr>
        <w:t xml:space="preserve">one of the very few reasons to </w:t>
      </w:r>
      <w:r>
        <w:rPr>
          <w:rStyle w:val="Emphasis"/>
        </w:rPr>
        <w:t>revisit a moon site is to collect</w:t>
      </w:r>
      <w:r>
        <w:rPr>
          <w:rStyle w:val="StyleUnderline"/>
        </w:rPr>
        <w:t xml:space="preserve"> some of the </w:t>
      </w:r>
      <w:r>
        <w:rPr>
          <w:rStyle w:val="Emphasis"/>
        </w:rPr>
        <w:t>equipment</w:t>
      </w:r>
      <w:r>
        <w:rPr>
          <w:rStyle w:val="StyleUnderline"/>
        </w:rPr>
        <w:t xml:space="preserve"> left behind </w:t>
      </w:r>
      <w:r>
        <w:rPr>
          <w:rStyle w:val="Emphasis"/>
        </w:rPr>
        <w:t>and see how it fared</w:t>
      </w:r>
      <w:r>
        <w:rPr>
          <w:rStyle w:val="StyleUnderline"/>
        </w:rPr>
        <w:t>. "</w:t>
      </w:r>
      <w:r>
        <w:rPr>
          <w:rStyle w:val="Emphasis"/>
          <w:highlight w:val="green"/>
        </w:rPr>
        <w:t>What</w:t>
      </w:r>
      <w:r>
        <w:rPr>
          <w:rStyle w:val="StyleUnderline"/>
          <w:highlight w:val="green"/>
        </w:rPr>
        <w:t xml:space="preserve"> </w:t>
      </w:r>
      <w:r>
        <w:rPr>
          <w:rStyle w:val="StyleUnderline"/>
        </w:rPr>
        <w:t xml:space="preserve">has </w:t>
      </w:r>
      <w:r>
        <w:rPr>
          <w:rStyle w:val="Emphasis"/>
          <w:highlight w:val="green"/>
        </w:rPr>
        <w:t>happened to</w:t>
      </w:r>
      <w:r>
        <w:rPr>
          <w:rStyle w:val="StyleUnderline"/>
          <w:highlight w:val="green"/>
        </w:rPr>
        <w:t xml:space="preserve"> this</w:t>
      </w:r>
      <w:r>
        <w:rPr>
          <w:rStyle w:val="StyleUnderline"/>
        </w:rPr>
        <w:t xml:space="preserve"> </w:t>
      </w:r>
      <w:r>
        <w:rPr>
          <w:rStyle w:val="Emphasis"/>
          <w:highlight w:val="green"/>
        </w:rPr>
        <w:t>material</w:t>
      </w:r>
      <w:r>
        <w:rPr>
          <w:rStyle w:val="StyleUnderline"/>
          <w:highlight w:val="green"/>
        </w:rPr>
        <w:t xml:space="preserve"> </w:t>
      </w:r>
      <w:r>
        <w:rPr>
          <w:rStyle w:val="StyleUnderline"/>
        </w:rPr>
        <w:t>in 50 years of sitting on the lunar surface?</w:t>
      </w:r>
      <w:r>
        <w:rPr>
          <w:sz w:val="14"/>
        </w:rPr>
        <w:t xml:space="preserve"> "</w:t>
      </w:r>
      <w:r>
        <w:rPr>
          <w:rStyle w:val="StyleUnderline"/>
        </w:rPr>
        <w:t>This is going to</w:t>
      </w:r>
      <w:r>
        <w:rPr>
          <w:sz w:val="14"/>
        </w:rPr>
        <w:t xml:space="preserve"> be </w:t>
      </w:r>
      <w:r>
        <w:rPr>
          <w:rStyle w:val="StyleUnderline"/>
        </w:rPr>
        <w:t>really</w:t>
      </w:r>
      <w:r>
        <w:rPr>
          <w:sz w:val="14"/>
        </w:rPr>
        <w:t xml:space="preserve"> interesting scientific information because it </w:t>
      </w:r>
      <w:r>
        <w:rPr>
          <w:rStyle w:val="Emphasis"/>
          <w:highlight w:val="green"/>
        </w:rPr>
        <w:t>will help planning</w:t>
      </w:r>
      <w:r>
        <w:rPr>
          <w:rStyle w:val="StyleUnderline"/>
          <w:highlight w:val="green"/>
        </w:rPr>
        <w:t xml:space="preserve"> </w:t>
      </w:r>
      <w:r>
        <w:rPr>
          <w:rStyle w:val="Emphasis"/>
          <w:highlight w:val="green"/>
          <w:bdr w:val="single" w:sz="18" w:space="0" w:color="auto" w:frame="1"/>
        </w:rPr>
        <w:t>for future missions</w:t>
      </w:r>
      <w:r>
        <w:rPr>
          <w:rStyle w:val="StyleUnderline"/>
          <w:highlight w:val="green"/>
        </w:rPr>
        <w:t xml:space="preserve"> </w:t>
      </w:r>
      <w:r>
        <w:rPr>
          <w:rStyle w:val="StyleUnderline"/>
        </w:rPr>
        <w:t>and get an understanding of long-term conditions."</w:t>
      </w:r>
      <w:r>
        <w:rPr>
          <w:sz w:val="14"/>
        </w:rPr>
        <w:t xml:space="preserve"> And NASA has already done this. </w:t>
      </w:r>
      <w:r>
        <w:rPr>
          <w:rStyle w:val="StyleUnderline"/>
        </w:rPr>
        <w:t>The Apollo 12 mission</w:t>
      </w:r>
      <w:r>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527F6380" w14:textId="77777777" w:rsidR="003F1B2A" w:rsidRPr="003F1B2A" w:rsidRDefault="003F1B2A" w:rsidP="003F1B2A">
      <w:pPr>
        <w:pStyle w:val="Heading4"/>
        <w:rPr>
          <w:bCs/>
        </w:rPr>
      </w:pPr>
      <w:r w:rsidRPr="003F1B2A">
        <w:rPr>
          <w:bCs/>
        </w:rPr>
        <w:t>Research for a moon base is coming now but preservation of the environment is key.</w:t>
      </w:r>
    </w:p>
    <w:p w14:paraId="7C19119E" w14:textId="77777777" w:rsidR="003F1B2A" w:rsidRDefault="003F1B2A" w:rsidP="003F1B2A">
      <w:r>
        <w:rPr>
          <w:rFonts w:eastAsiaTheme="majorEastAsia" w:cstheme="majorBidi"/>
          <w:b/>
          <w:iCs/>
          <w:sz w:val="26"/>
        </w:rPr>
        <w:t>Shekhtman 21</w:t>
      </w:r>
      <w:r>
        <w:t xml:space="preserve"> [Lonnie Shekhtman, Lonnie is a senior science writer for Nasa. She 1-26-2021, "NASA’s Artemis Base Camp on the Moon Will Need Light, Water, Elevation," </w:t>
      </w:r>
      <w:hyperlink r:id="rId10" w:history="1">
        <w:r>
          <w:rPr>
            <w:rStyle w:val="Hyperlink"/>
            <w:color w:val="000000"/>
            <w:u w:val="single"/>
          </w:rPr>
          <w:t>https://www.nasa.gov/feature/goddard/2021/nasa-s-artemis-base-camp-on-the-moon-will-need-light-water-elevation/</w:t>
        </w:r>
      </w:hyperlink>
      <w:r>
        <w:rPr>
          <w:rStyle w:val="Hyperlink"/>
        </w:rPr>
        <w:t xml:space="preserve"> accessed 2/12/22</w:t>
      </w:r>
      <w:r>
        <w:t>] Adam</w:t>
      </w:r>
    </w:p>
    <w:p w14:paraId="68C5DEB8" w14:textId="77777777" w:rsidR="003F1B2A" w:rsidRDefault="003F1B2A" w:rsidP="003F1B2A">
      <w:pPr>
        <w:rPr>
          <w:sz w:val="16"/>
        </w:rPr>
      </w:pPr>
      <w:r>
        <w:rPr>
          <w:rStyle w:val="StyleUnderline"/>
        </w:rPr>
        <w:t xml:space="preserve">American </w:t>
      </w:r>
      <w:r>
        <w:rPr>
          <w:rStyle w:val="StyleUnderline"/>
          <w:highlight w:val="green"/>
        </w:rPr>
        <w:t>astronauts</w:t>
      </w:r>
      <w:r>
        <w:rPr>
          <w:rStyle w:val="StyleUnderline"/>
        </w:rPr>
        <w:t xml:space="preserve"> in 2024 will </w:t>
      </w:r>
      <w:r>
        <w:rPr>
          <w:rStyle w:val="StyleUnderline"/>
          <w:highlight w:val="green"/>
        </w:rPr>
        <w:t>take</w:t>
      </w:r>
      <w:r>
        <w:rPr>
          <w:rStyle w:val="StyleUnderline"/>
        </w:rPr>
        <w:t xml:space="preserve"> their </w:t>
      </w:r>
      <w:r>
        <w:rPr>
          <w:rStyle w:val="StyleUnderline"/>
          <w:highlight w:val="green"/>
        </w:rPr>
        <w:t>first steps</w:t>
      </w:r>
      <w:r>
        <w:rPr>
          <w:rStyle w:val="StyleUnderline"/>
        </w:rPr>
        <w:t xml:space="preserve"> near the Moon’s South Pole: the land of extreme light, extreme darkness, and frozen water that could </w:t>
      </w:r>
      <w:r>
        <w:rPr>
          <w:rStyle w:val="StyleUnderline"/>
          <w:highlight w:val="green"/>
        </w:rPr>
        <w:t>fuel</w:t>
      </w:r>
      <w:r>
        <w:rPr>
          <w:rStyle w:val="StyleUnderline"/>
        </w:rPr>
        <w:t xml:space="preserve"> NASA’s </w:t>
      </w:r>
      <w:r>
        <w:rPr>
          <w:rStyle w:val="StyleUnderline"/>
          <w:highlight w:val="green"/>
        </w:rPr>
        <w:t>Artemis</w:t>
      </w:r>
      <w:r>
        <w:rPr>
          <w:rStyle w:val="StyleUnderline"/>
        </w:rPr>
        <w:t xml:space="preserve"> </w:t>
      </w:r>
      <w:r>
        <w:rPr>
          <w:rStyle w:val="StyleUnderline"/>
          <w:highlight w:val="green"/>
        </w:rPr>
        <w:t>lunar</w:t>
      </w:r>
      <w:r>
        <w:rPr>
          <w:rStyle w:val="StyleUnderline"/>
        </w:rPr>
        <w:t xml:space="preserve"> </w:t>
      </w:r>
      <w:r>
        <w:rPr>
          <w:rStyle w:val="StyleUnderline"/>
          <w:highlight w:val="green"/>
        </w:rPr>
        <w:t>base</w:t>
      </w:r>
      <w:r>
        <w:rPr>
          <w:sz w:val="16"/>
        </w:rPr>
        <w:t xml:space="preserve"> and the agency’s leap into deep space.</w:t>
      </w:r>
    </w:p>
    <w:p w14:paraId="09FE30A8" w14:textId="77777777" w:rsidR="003F1B2A" w:rsidRDefault="003F1B2A" w:rsidP="003F1B2A">
      <w:pPr>
        <w:rPr>
          <w:sz w:val="16"/>
        </w:rPr>
      </w:pPr>
      <w:r>
        <w:rPr>
          <w:rStyle w:val="StyleUnderline"/>
          <w:highlight w:val="green"/>
        </w:rPr>
        <w:t>Scientists</w:t>
      </w:r>
      <w:r>
        <w:rPr>
          <w:rStyle w:val="StyleUnderline"/>
        </w:rPr>
        <w:t xml:space="preserve"> and engineers are </w:t>
      </w:r>
      <w:r>
        <w:rPr>
          <w:rStyle w:val="StyleUnderline"/>
          <w:highlight w:val="green"/>
        </w:rPr>
        <w:t>helping NASA</w:t>
      </w:r>
      <w:r>
        <w:rPr>
          <w:rStyle w:val="StyleUnderline"/>
        </w:rPr>
        <w:t xml:space="preserve"> determine the precise location of the </w:t>
      </w:r>
      <w:hyperlink r:id="rId11" w:tgtFrame="_blank" w:history="1">
        <w:r>
          <w:rPr>
            <w:rStyle w:val="StyleUnderline"/>
            <w:color w:val="000000"/>
          </w:rPr>
          <w:t>Artemis Base Camp</w:t>
        </w:r>
      </w:hyperlink>
      <w:r>
        <w:rPr>
          <w:rStyle w:val="StyleUnderline"/>
        </w:rPr>
        <w:t> concept</w:t>
      </w:r>
      <w:r>
        <w:rPr>
          <w:sz w:val="16"/>
        </w:rPr>
        <w:t>. Among the many things NASA must take into account in choosing a specific location are two key features: The site must bask in near continuous sunlight to power the base and moderate extreme temperature swings, and it must offer easy access to areas of complete darkness that hold water ice.</w:t>
      </w:r>
    </w:p>
    <w:p w14:paraId="779D6183" w14:textId="77777777" w:rsidR="003F1B2A" w:rsidRDefault="003F1B2A" w:rsidP="003F1B2A">
      <w:pPr>
        <w:rPr>
          <w:sz w:val="16"/>
        </w:rPr>
      </w:pPr>
      <w:r>
        <w:rPr>
          <w:sz w:val="16"/>
        </w:rPr>
        <w:t xml:space="preserve">While </w:t>
      </w:r>
      <w:r>
        <w:rPr>
          <w:rStyle w:val="StyleUnderline"/>
        </w:rPr>
        <w:t>the South Pole region has many well-illuminated areas, some parts see more or less light than others.</w:t>
      </w:r>
      <w:r>
        <w:rPr>
          <w:sz w:val="16"/>
        </w:rPr>
        <w:t xml:space="preserve"> Scientists have found that at some higher elevations, such as on crater rims, </w:t>
      </w:r>
      <w:r>
        <w:rPr>
          <w:rStyle w:val="StyleUnderline"/>
        </w:rPr>
        <w:t>astronauts would see longer periods of light</w:t>
      </w:r>
      <w:r>
        <w:rPr>
          <w:sz w:val="16"/>
        </w:rPr>
        <w:t>. But the bottoms of some deep craters are shrouded in near constant darkness, since sunlight at the South Pole strikes at such a low angle it only brushes their rims.</w:t>
      </w:r>
    </w:p>
    <w:p w14:paraId="6BB2DF8A" w14:textId="77777777" w:rsidR="003F1B2A" w:rsidRDefault="003F1B2A" w:rsidP="003F1B2A">
      <w:pPr>
        <w:rPr>
          <w:sz w:val="16"/>
        </w:rPr>
      </w:pPr>
      <w:r>
        <w:rPr>
          <w:sz w:val="16"/>
        </w:rPr>
        <w:t xml:space="preserve">These </w:t>
      </w:r>
      <w:r>
        <w:rPr>
          <w:rStyle w:val="StyleUnderline"/>
        </w:rPr>
        <w:t>unique lighting conditions have to do with the Moon’s tilt and with the topography of the South Pole region</w:t>
      </w:r>
      <w:r>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4836A233" w14:textId="77777777" w:rsidR="003F1B2A" w:rsidRDefault="003F1B2A" w:rsidP="003F1B2A">
      <w:pPr>
        <w:rPr>
          <w:sz w:val="16"/>
        </w:rPr>
      </w:pPr>
      <w:r>
        <w:rPr>
          <w:sz w:val="16"/>
        </w:rPr>
        <w:t xml:space="preserve">“It’s </w:t>
      </w:r>
      <w:r>
        <w:rPr>
          <w:rStyle w:val="StyleUnderline"/>
        </w:rPr>
        <w:t xml:space="preserve">such a </w:t>
      </w:r>
      <w:r>
        <w:rPr>
          <w:rStyle w:val="StyleUnderline"/>
          <w:highlight w:val="green"/>
        </w:rPr>
        <w:t>dramatic</w:t>
      </w:r>
      <w:r>
        <w:rPr>
          <w:rStyle w:val="StyleUnderline"/>
        </w:rPr>
        <w:t xml:space="preserve"> </w:t>
      </w:r>
      <w:r>
        <w:rPr>
          <w:rStyle w:val="StyleUnderline"/>
          <w:highlight w:val="green"/>
        </w:rPr>
        <w:t>terrain</w:t>
      </w:r>
      <w:r>
        <w:rPr>
          <w:rStyle w:val="StyleUnderline"/>
        </w:rPr>
        <w:t xml:space="preserve"> down there</w:t>
      </w:r>
      <w:r>
        <w:rPr>
          <w:sz w:val="16"/>
        </w:rPr>
        <w:t>,” said </w:t>
      </w:r>
      <w:hyperlink r:id="rId12" w:tgtFrame="_blank" w:history="1">
        <w:r>
          <w:rPr>
            <w:rStyle w:val="Hyperlink"/>
            <w:color w:val="000000"/>
            <w:sz w:val="16"/>
            <w:u w:val="single"/>
          </w:rPr>
          <w:t>W. Brent Garry</w:t>
        </w:r>
      </w:hyperlink>
      <w:r>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72F95C1C" w14:textId="77777777" w:rsidR="003F1B2A" w:rsidRDefault="003F1B2A" w:rsidP="003F1B2A">
      <w:pPr>
        <w:rPr>
          <w:sz w:val="16"/>
        </w:rPr>
      </w:pPr>
      <w:r>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Pr>
          <w:rStyle w:val="StyleUnderline"/>
        </w:rPr>
        <w:t>“One idea is to set up camp in an illuminated zone and traverse into these craters, which are exceptionally cold</w:t>
      </w:r>
      <w:r>
        <w:rPr>
          <w:sz w:val="16"/>
        </w:rPr>
        <w:t>,” said NASA Goddard planetary scientist </w:t>
      </w:r>
      <w:hyperlink r:id="rId13" w:tgtFrame="_blank" w:history="1">
        <w:r>
          <w:rPr>
            <w:rStyle w:val="Hyperlink"/>
            <w:color w:val="000000"/>
            <w:sz w:val="16"/>
            <w:u w:val="single"/>
          </w:rPr>
          <w:t>Daniel P. Moriarty</w:t>
        </w:r>
      </w:hyperlink>
      <w:r>
        <w:rPr>
          <w:sz w:val="16"/>
        </w:rPr>
        <w:t>, who’s involved with NASA’s South Pole site analysis and planning team. Temperatures in some of the coldest craters can dip to about -391 degrees Fahrenheit (-235 degrees Celsius).</w:t>
      </w:r>
    </w:p>
    <w:p w14:paraId="634F995A" w14:textId="77777777" w:rsidR="003F1B2A" w:rsidRDefault="003F1B2A" w:rsidP="003F1B2A">
      <w:pPr>
        <w:rPr>
          <w:sz w:val="16"/>
          <w:szCs w:val="14"/>
        </w:rPr>
      </w:pPr>
      <w:r>
        <w:rPr>
          <w:sz w:val="16"/>
          <w:szCs w:val="14"/>
        </w:rPr>
        <w:t>Initial plans include landing a spacecraft on a relatively flat part of a well-lit crater rim or a ridge. “You want to land in the flattest area possible, since you don’t want the landing vehicle to tip over,” Moriarty said.</w:t>
      </w:r>
    </w:p>
    <w:p w14:paraId="7FBB0335" w14:textId="77777777" w:rsidR="003F1B2A" w:rsidRDefault="003F1B2A" w:rsidP="003F1B2A">
      <w:pPr>
        <w:rPr>
          <w:sz w:val="16"/>
          <w:szCs w:val="14"/>
        </w:rPr>
      </w:pPr>
      <w:r>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44770F93" w14:textId="77777777" w:rsidR="003F1B2A" w:rsidRDefault="003F1B2A" w:rsidP="003F1B2A">
      <w:pPr>
        <w:rPr>
          <w:rStyle w:val="StyleUnderline"/>
        </w:rPr>
      </w:pPr>
      <w:r>
        <w:rPr>
          <w:sz w:val="16"/>
        </w:rPr>
        <w:t>“</w:t>
      </w:r>
      <w:r>
        <w:rPr>
          <w:rStyle w:val="StyleUnderline"/>
        </w:rPr>
        <w:t xml:space="preserve">You want to </w:t>
      </w:r>
      <w:r>
        <w:rPr>
          <w:rStyle w:val="StyleUnderline"/>
          <w:highlight w:val="green"/>
        </w:rPr>
        <w:t>take advantage of</w:t>
      </w:r>
      <w:r>
        <w:rPr>
          <w:rStyle w:val="StyleUnderline"/>
        </w:rPr>
        <w:t xml:space="preserve"> the </w:t>
      </w:r>
      <w:r>
        <w:rPr>
          <w:rStyle w:val="StyleUnderline"/>
          <w:highlight w:val="green"/>
        </w:rPr>
        <w:t>landforms</w:t>
      </w:r>
      <w:r>
        <w:rPr>
          <w:rStyle w:val="StyleUnderline"/>
        </w:rPr>
        <w:t xml:space="preserve">, such as hills, that can act as </w:t>
      </w:r>
      <w:r>
        <w:rPr>
          <w:rStyle w:val="StyleUnderline"/>
          <w:highlight w:val="green"/>
        </w:rPr>
        <w:t>barriers</w:t>
      </w:r>
      <w:r>
        <w:rPr>
          <w:rStyle w:val="StyleUnderline"/>
        </w:rPr>
        <w:t xml:space="preserve"> to </w:t>
      </w:r>
      <w:r>
        <w:rPr>
          <w:rStyle w:val="StyleUnderline"/>
          <w:highlight w:val="green"/>
        </w:rPr>
        <w:t>minimize</w:t>
      </w:r>
      <w:r>
        <w:rPr>
          <w:rStyle w:val="StyleUnderline"/>
        </w:rPr>
        <w:t xml:space="preserve"> the impact of </w:t>
      </w:r>
      <w:r>
        <w:rPr>
          <w:rStyle w:val="StyleUnderline"/>
          <w:highlight w:val="green"/>
        </w:rPr>
        <w:t>contamination</w:t>
      </w:r>
      <w:r>
        <w:rPr>
          <w:sz w:val="16"/>
        </w:rPr>
        <w:t>,” says </w:t>
      </w:r>
      <w:hyperlink r:id="rId14" w:tgtFrame="_blank" w:history="1">
        <w:r>
          <w:rPr>
            <w:rStyle w:val="Hyperlink"/>
            <w:color w:val="000000"/>
            <w:sz w:val="16"/>
            <w:u w:val="single"/>
          </w:rPr>
          <w:t>Ruthan Lewis</w:t>
        </w:r>
      </w:hyperlink>
      <w:r>
        <w:rPr>
          <w:sz w:val="16"/>
        </w:rPr>
        <w:t xml:space="preserve">, a biomechanical and industrial engineer, architect, and a leader on NASA’s South Pole site analysis and planning team. </w:t>
      </w:r>
      <w:r>
        <w:rPr>
          <w:rStyle w:val="StyleUnderline"/>
        </w:rPr>
        <w:t>“So, we’re looking at distances, elevations, and slopes in our planning.”</w:t>
      </w:r>
    </w:p>
    <w:p w14:paraId="269D560B" w14:textId="77777777" w:rsidR="003F1B2A" w:rsidRDefault="003F1B2A" w:rsidP="003F1B2A">
      <w:pPr>
        <w:rPr>
          <w:sz w:val="16"/>
        </w:rPr>
      </w:pPr>
      <w:r>
        <w:rPr>
          <w:sz w:val="16"/>
        </w:rPr>
        <w:t xml:space="preserve">At the Moon, </w:t>
      </w:r>
      <w:r>
        <w:rPr>
          <w:rStyle w:val="StyleUnderline"/>
        </w:rPr>
        <w:t xml:space="preserve">it’s </w:t>
      </w:r>
      <w:r>
        <w:rPr>
          <w:rStyle w:val="StyleUnderline"/>
          <w:highlight w:val="green"/>
        </w:rPr>
        <w:t>critical to keep</w:t>
      </w:r>
      <w:r>
        <w:rPr>
          <w:rStyle w:val="StyleUnderline"/>
        </w:rPr>
        <w:t xml:space="preserve"> the </w:t>
      </w:r>
      <w:r>
        <w:rPr>
          <w:rStyle w:val="StyleUnderline"/>
          <w:highlight w:val="green"/>
        </w:rPr>
        <w:t>area</w:t>
      </w:r>
      <w:r>
        <w:rPr>
          <w:rStyle w:val="StyleUnderline"/>
        </w:rPr>
        <w:t xml:space="preserve"> around the landing site and base camp as </w:t>
      </w:r>
      <w:r>
        <w:rPr>
          <w:rStyle w:val="StyleUnderline"/>
          <w:highlight w:val="green"/>
        </w:rPr>
        <w:t>pristine</w:t>
      </w:r>
      <w:r>
        <w:rPr>
          <w:rStyle w:val="StyleUnderline"/>
        </w:rPr>
        <w:t xml:space="preserve"> as possible </w:t>
      </w:r>
      <w:r>
        <w:rPr>
          <w:rStyle w:val="StyleUnderline"/>
          <w:highlight w:val="green"/>
        </w:rPr>
        <w:t>for scientists</w:t>
      </w:r>
      <w:r>
        <w:rPr>
          <w:sz w:val="16"/>
        </w:rPr>
        <w:t>. For instance, among the many interesting features of the South Pole region is its location right between the Earth-facing side of the Moon, or the near side, and the side we never see from Earth, known as the far side.</w:t>
      </w:r>
    </w:p>
    <w:p w14:paraId="7CFA9D17" w14:textId="77777777" w:rsidR="003F1B2A" w:rsidRDefault="003F1B2A" w:rsidP="003F1B2A">
      <w:pPr>
        <w:rPr>
          <w:sz w:val="16"/>
        </w:rPr>
      </w:pPr>
      <w:r>
        <w:rPr>
          <w:sz w:val="16"/>
        </w:rPr>
        <w:t xml:space="preserve">These </w:t>
      </w:r>
      <w:r>
        <w:rPr>
          <w:rStyle w:val="StyleUnderline"/>
        </w:rPr>
        <w:t>two hemispheres are geologically very different, with the far side more heavily cratered and its crust thicker than on the near side</w:t>
      </w:r>
      <w:r>
        <w:rPr>
          <w:sz w:val="16"/>
        </w:rPr>
        <w:t>. Scientists don’t know why the two sides formed this way.</w:t>
      </w:r>
    </w:p>
    <w:p w14:paraId="356964EE" w14:textId="77777777" w:rsidR="003F1B2A" w:rsidRDefault="003F1B2A" w:rsidP="003F1B2A">
      <w:pPr>
        <w:rPr>
          <w:u w:val="single"/>
        </w:rPr>
      </w:pPr>
      <w:r>
        <w:rPr>
          <w:sz w:val="16"/>
        </w:rPr>
        <w:t xml:space="preserve">The Artemis Base Camp has to be on the Earth-facing side to make it easier for engineers to use radio waves to communicate with astronauts working on the Moon. </w:t>
      </w:r>
      <w:r>
        <w:rPr>
          <w:rStyle w:val="StyleUnderline"/>
        </w:rPr>
        <w:t xml:space="preserve">But </w:t>
      </w:r>
      <w:r>
        <w:rPr>
          <w:rStyle w:val="StyleUnderline"/>
          <w:highlight w:val="green"/>
        </w:rPr>
        <w:t>scientists</w:t>
      </w:r>
      <w:r>
        <w:rPr>
          <w:rStyle w:val="StyleUnderline"/>
        </w:rPr>
        <w:t xml:space="preserve"> </w:t>
      </w:r>
      <w:r>
        <w:rPr>
          <w:rStyle w:val="StyleUnderline"/>
          <w:highlight w:val="green"/>
        </w:rPr>
        <w:t>expect</w:t>
      </w:r>
      <w:r>
        <w:rPr>
          <w:rStyle w:val="StyleUnderline"/>
        </w:rPr>
        <w:t xml:space="preserve"> that over </w:t>
      </w:r>
      <w:r>
        <w:rPr>
          <w:rStyle w:val="StyleUnderline"/>
          <w:highlight w:val="green"/>
        </w:rPr>
        <w:t>billions of years of meteorite impacts to</w:t>
      </w:r>
      <w:r>
        <w:rPr>
          <w:rStyle w:val="StyleUnderline"/>
        </w:rPr>
        <w:t xml:space="preserve"> </w:t>
      </w:r>
      <w:r>
        <w:rPr>
          <w:rStyle w:val="StyleUnderline"/>
          <w:highlight w:val="green"/>
        </w:rPr>
        <w:t>the</w:t>
      </w:r>
      <w:r>
        <w:rPr>
          <w:rStyle w:val="StyleUnderline"/>
        </w:rPr>
        <w:t xml:space="preserve"> Moon’s </w:t>
      </w:r>
      <w:r>
        <w:rPr>
          <w:rStyle w:val="StyleUnderline"/>
          <w:highlight w:val="green"/>
        </w:rPr>
        <w:t>surface</w:t>
      </w:r>
      <w:r>
        <w:rPr>
          <w:rStyle w:val="StyleUnderline"/>
        </w:rPr>
        <w:t xml:space="preserve">, rocks, and dust from each hemisphere were </w:t>
      </w:r>
      <w:r>
        <w:rPr>
          <w:rStyle w:val="StyleUnderline"/>
          <w:highlight w:val="green"/>
        </w:rPr>
        <w:t>kicked</w:t>
      </w:r>
      <w:r>
        <w:rPr>
          <w:rStyle w:val="StyleUnderline"/>
        </w:rPr>
        <w:t xml:space="preserve"> </w:t>
      </w:r>
      <w:r>
        <w:rPr>
          <w:rStyle w:val="StyleUnderline"/>
          <w:highlight w:val="green"/>
        </w:rPr>
        <w:t>up</w:t>
      </w:r>
      <w:r>
        <w:rPr>
          <w:rStyle w:val="StyleUnderline"/>
        </w:rPr>
        <w:t xml:space="preserve"> and strewn about the other, so it’s possible that </w:t>
      </w:r>
      <w:r>
        <w:rPr>
          <w:rStyle w:val="StyleUnderline"/>
          <w:highlight w:val="green"/>
        </w:rPr>
        <w:t>astronauts</w:t>
      </w:r>
      <w:r>
        <w:rPr>
          <w:rStyle w:val="StyleUnderline"/>
        </w:rPr>
        <w:t xml:space="preserve"> could </w:t>
      </w:r>
      <w:r>
        <w:rPr>
          <w:rStyle w:val="StyleUnderline"/>
          <w:highlight w:val="green"/>
        </w:rPr>
        <w:t>collect</w:t>
      </w:r>
      <w:r>
        <w:rPr>
          <w:rStyle w:val="StyleUnderline"/>
        </w:rPr>
        <w:t xml:space="preserve"> </w:t>
      </w:r>
      <w:r>
        <w:rPr>
          <w:rStyle w:val="StyleUnderline"/>
          <w:highlight w:val="green"/>
        </w:rPr>
        <w:t>samples</w:t>
      </w:r>
      <w:r>
        <w:rPr>
          <w:rStyle w:val="StyleUnderline"/>
        </w:rPr>
        <w:t xml:space="preserve"> of the far side from their base camp </w:t>
      </w:r>
      <w:r>
        <w:rPr>
          <w:rStyle w:val="StyleUnderline"/>
          <w:highlight w:val="green"/>
        </w:rPr>
        <w:t>on</w:t>
      </w:r>
      <w:r>
        <w:rPr>
          <w:rStyle w:val="StyleUnderline"/>
        </w:rPr>
        <w:t xml:space="preserve"> the </w:t>
      </w:r>
      <w:r>
        <w:rPr>
          <w:rStyle w:val="StyleUnderline"/>
          <w:highlight w:val="green"/>
        </w:rPr>
        <w:t>near</w:t>
      </w:r>
      <w:r>
        <w:rPr>
          <w:rStyle w:val="StyleUnderline"/>
        </w:rPr>
        <w:t xml:space="preserve"> </w:t>
      </w:r>
      <w:r>
        <w:rPr>
          <w:rStyle w:val="StyleUnderline"/>
          <w:highlight w:val="green"/>
        </w:rPr>
        <w:t>side</w:t>
      </w:r>
      <w:r>
        <w:rPr>
          <w:rStyle w:val="StyleUnderline"/>
        </w:rPr>
        <w:t>.</w:t>
      </w:r>
    </w:p>
    <w:p w14:paraId="2751D5C1" w14:textId="77777777" w:rsidR="003F1B2A" w:rsidRDefault="003F1B2A" w:rsidP="003F1B2A">
      <w:pPr>
        <w:pStyle w:val="Heading4"/>
      </w:pPr>
      <w:r>
        <w:rPr>
          <w:b w:val="0"/>
        </w:rPr>
        <w:t xml:space="preserve">Scenario 1 – </w:t>
      </w:r>
      <w:r>
        <w:rPr>
          <w:b w:val="0"/>
          <w:u w:val="single"/>
        </w:rPr>
        <w:t>Warming</w:t>
      </w:r>
      <w:r>
        <w:rPr>
          <w:b w:val="0"/>
        </w:rPr>
        <w:t>:</w:t>
      </w:r>
    </w:p>
    <w:p w14:paraId="0982180C" w14:textId="77777777" w:rsidR="003F1B2A" w:rsidRPr="003F1B2A" w:rsidRDefault="003F1B2A" w:rsidP="003F1B2A">
      <w:pPr>
        <w:pStyle w:val="Heading4"/>
        <w:rPr>
          <w:bCs/>
        </w:rPr>
      </w:pPr>
      <w:r w:rsidRPr="003F1B2A">
        <w:rPr>
          <w:bCs/>
        </w:rPr>
        <w:t>Lunar observatory solves warming adaptation.</w:t>
      </w:r>
    </w:p>
    <w:p w14:paraId="5EE12A0C" w14:textId="77777777" w:rsidR="003F1B2A" w:rsidRDefault="003F1B2A" w:rsidP="003F1B2A">
      <w:r>
        <w:rPr>
          <w:rStyle w:val="Style13ptBold"/>
        </w:rPr>
        <w:t xml:space="preserve">Ding et al. 17 </w:t>
      </w:r>
      <w:r>
        <w:rPr>
          <w:rStyle w:val="Style13ptBold"/>
          <w:b w:val="0"/>
          <w:bCs w:val="0"/>
          <w:sz w:val="20"/>
          <w:szCs w:val="16"/>
        </w:rPr>
        <w:t>(</w:t>
      </w:r>
      <w:r>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14:paraId="7F16F635" w14:textId="77777777" w:rsidR="003F1B2A" w:rsidRDefault="003F1B2A" w:rsidP="003F1B2A">
      <w:pPr>
        <w:rPr>
          <w:sz w:val="14"/>
        </w:rPr>
      </w:pPr>
      <w:r>
        <w:rPr>
          <w:sz w:val="14"/>
          <w:szCs w:val="16"/>
        </w:rPr>
        <w:t xml:space="preserve">4. Scientific goal of moon-based earth observation </w:t>
      </w:r>
      <w:r>
        <w:rPr>
          <w:sz w:val="14"/>
        </w:rPr>
        <w:t xml:space="preserve">A basic question for moon-based Earth observation is, ‘What to see?’ According to the characteristics of moon-based Earth observation, the phenomena suitable for </w:t>
      </w:r>
      <w:r>
        <w:rPr>
          <w:u w:val="single"/>
        </w:rPr>
        <w:t>Moon-based Earth observation</w:t>
      </w:r>
      <w:r>
        <w:rPr>
          <w:sz w:val="14"/>
        </w:rPr>
        <w:t xml:space="preserve"> may have at least one of the following features: </w:t>
      </w:r>
      <w:r>
        <w:rPr>
          <w:u w:val="single"/>
        </w:rPr>
        <w:t>long-lasting</w:t>
      </w:r>
      <w:r>
        <w:rPr>
          <w:sz w:val="14"/>
        </w:rPr>
        <w:t xml:space="preserve">, related to </w:t>
      </w:r>
      <w:r>
        <w:rPr>
          <w:u w:val="single"/>
        </w:rPr>
        <w:t>Sun–Earth–Moon motion</w:t>
      </w:r>
      <w:r>
        <w:rPr>
          <w:sz w:val="14"/>
        </w:rPr>
        <w:t xml:space="preserve">, </w:t>
      </w:r>
      <w:r>
        <w:rPr>
          <w:u w:val="single"/>
        </w:rPr>
        <w:t>requires stable baseline observation</w:t>
      </w:r>
      <w:r>
        <w:rPr>
          <w:sz w:val="14"/>
        </w:rPr>
        <w:t xml:space="preserve">, large-scale and describes multiple parameters. In the following sections, we will present several observation objectives to discuss in detail. 4.1. </w:t>
      </w:r>
      <w:r>
        <w:rPr>
          <w:u w:val="single"/>
        </w:rPr>
        <w:t>Solid earth dynamics</w:t>
      </w:r>
      <w:r>
        <w:rPr>
          <w:sz w:val="14"/>
        </w:rPr>
        <w:t xml:space="preserve"> Solid Earth </w:t>
      </w:r>
      <w:r>
        <w:rPr>
          <w:u w:val="single"/>
        </w:rPr>
        <w:t>tides</w:t>
      </w:r>
      <w:r>
        <w:rPr>
          <w:sz w:val="14"/>
        </w:rPr>
        <w:t xml:space="preserve">, </w:t>
      </w:r>
      <w:r>
        <w:rPr>
          <w:u w:val="single"/>
        </w:rPr>
        <w:t>continental plate movement</w:t>
      </w:r>
      <w:r>
        <w:rPr>
          <w:sz w:val="14"/>
        </w:rPr>
        <w:t xml:space="preserve"> and glacier isostatic adjustment (</w:t>
      </w:r>
      <w:r>
        <w:rPr>
          <w:u w:val="single"/>
        </w:rPr>
        <w:t>GIA</w:t>
      </w:r>
      <w:r>
        <w:rPr>
          <w:sz w:val="14"/>
        </w:rPr>
        <w:t xml:space="preserve">) are </w:t>
      </w:r>
      <w:r>
        <w:rPr>
          <w:u w:val="single"/>
        </w:rPr>
        <w:t>three typic</w:t>
      </w:r>
      <w:r>
        <w:rPr>
          <w:sz w:val="14"/>
        </w:rPr>
        <w:t xml:space="preserve">al large-scale </w:t>
      </w:r>
      <w:r>
        <w:rPr>
          <w:u w:val="single"/>
        </w:rPr>
        <w:t>solid Earth movements</w:t>
      </w:r>
      <w:r>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Pr>
          <w:u w:val="single"/>
        </w:rPr>
        <w:t xml:space="preserve">Accurately </w:t>
      </w:r>
      <w:r>
        <w:rPr>
          <w:b/>
          <w:bCs/>
          <w:u w:val="single"/>
        </w:rPr>
        <w:t>measuring</w:t>
      </w:r>
      <w:r>
        <w:rPr>
          <w:u w:val="single"/>
        </w:rPr>
        <w:t xml:space="preserve"> solid </w:t>
      </w:r>
      <w:r>
        <w:rPr>
          <w:b/>
          <w:bCs/>
          <w:u w:val="single"/>
        </w:rPr>
        <w:t>Earth</w:t>
      </w:r>
      <w:r>
        <w:rPr>
          <w:u w:val="single"/>
        </w:rPr>
        <w:t xml:space="preserve"> </w:t>
      </w:r>
      <w:r>
        <w:rPr>
          <w:b/>
          <w:bCs/>
          <w:u w:val="single"/>
        </w:rPr>
        <w:t>dynamics</w:t>
      </w:r>
      <w:r>
        <w:rPr>
          <w:u w:val="single"/>
        </w:rPr>
        <w:t xml:space="preserve"> is </w:t>
      </w:r>
      <w:r>
        <w:rPr>
          <w:b/>
          <w:bCs/>
          <w:u w:val="single"/>
        </w:rPr>
        <w:t>beneficial</w:t>
      </w:r>
      <w:r>
        <w:rPr>
          <w:u w:val="single"/>
        </w:rPr>
        <w:t xml:space="preserve"> </w:t>
      </w:r>
      <w:r>
        <w:rPr>
          <w:b/>
          <w:bCs/>
          <w:u w:val="single"/>
        </w:rPr>
        <w:t>to</w:t>
      </w:r>
      <w:r>
        <w:rPr>
          <w:u w:val="single"/>
        </w:rPr>
        <w:t xml:space="preserve"> </w:t>
      </w:r>
      <w:r>
        <w:rPr>
          <w:b/>
          <w:bCs/>
          <w:u w:val="single"/>
        </w:rPr>
        <w:t>understanding</w:t>
      </w:r>
      <w:r>
        <w:rPr>
          <w:u w:val="single"/>
        </w:rPr>
        <w:t xml:space="preserve"> solid Earth </w:t>
      </w:r>
      <w:r>
        <w:rPr>
          <w:b/>
          <w:bCs/>
          <w:u w:val="single"/>
        </w:rPr>
        <w:t>tides</w:t>
      </w:r>
      <w:r>
        <w:rPr>
          <w:sz w:val="14"/>
        </w:rPr>
        <w:t xml:space="preserve">, </w:t>
      </w:r>
      <w:r>
        <w:rPr>
          <w:b/>
          <w:bCs/>
          <w:u w:val="single"/>
        </w:rPr>
        <w:t>continental</w:t>
      </w:r>
      <w:r>
        <w:rPr>
          <w:u w:val="single"/>
        </w:rPr>
        <w:t xml:space="preserve"> </w:t>
      </w:r>
      <w:r>
        <w:rPr>
          <w:b/>
          <w:bCs/>
          <w:u w:val="single"/>
        </w:rPr>
        <w:t>plate</w:t>
      </w:r>
      <w:r>
        <w:rPr>
          <w:u w:val="single"/>
        </w:rPr>
        <w:t xml:space="preserve"> </w:t>
      </w:r>
      <w:r>
        <w:rPr>
          <w:b/>
          <w:bCs/>
          <w:u w:val="single"/>
        </w:rPr>
        <w:t>movement</w:t>
      </w:r>
      <w:r>
        <w:rPr>
          <w:sz w:val="14"/>
        </w:rPr>
        <w:t xml:space="preserve"> and </w:t>
      </w:r>
      <w:r>
        <w:rPr>
          <w:b/>
          <w:bCs/>
          <w:u w:val="single"/>
        </w:rPr>
        <w:t>GIA</w:t>
      </w:r>
      <w:r>
        <w:rPr>
          <w:sz w:val="14"/>
        </w:rPr>
        <w:t xml:space="preserve">, and provides further support for geodynamics and seismology. Devices such as a </w:t>
      </w:r>
      <w:r>
        <w:rPr>
          <w:u w:val="single"/>
        </w:rPr>
        <w:t>superconducting gravimeter</w:t>
      </w:r>
      <w:r>
        <w:rPr>
          <w:sz w:val="14"/>
        </w:rPr>
        <w:t xml:space="preserve"> and global navigation satellite system are currently </w:t>
      </w:r>
      <w:r>
        <w:rPr>
          <w:u w:val="single"/>
        </w:rPr>
        <w:t>used to measure small deformations of solid Earth</w:t>
      </w:r>
      <w:r>
        <w:rPr>
          <w:sz w:val="14"/>
        </w:rPr>
        <w:t xml:space="preserve">, </w:t>
      </w:r>
      <w:r>
        <w:rPr>
          <w:rStyle w:val="StyleUnderline"/>
        </w:rPr>
        <w:t>but these point-by-point methods are spatially limited to certain regions. Spaceborne InSAR measures deformation continuously, but the swath is not wide enough for mapping large-scale solid Earth movement. The</w:t>
      </w:r>
      <w:r>
        <w:rPr>
          <w:sz w:val="14"/>
        </w:rPr>
        <w:t xml:space="preserve"> </w:t>
      </w:r>
      <w:r>
        <w:rPr>
          <w:u w:val="single"/>
        </w:rPr>
        <w:t>Moon is a vast and stable platform that can provide sufficiently long and stable baseline interferometry</w:t>
      </w:r>
      <w:r>
        <w:rPr>
          <w:sz w:val="14"/>
        </w:rPr>
        <w:t xml:space="preserve">. Its movement is </w:t>
      </w:r>
      <w:r>
        <w:rPr>
          <w:u w:val="single"/>
        </w:rPr>
        <w:t>easier to predict and the time interval of repeat-pass interferometry could be reduced to one day</w:t>
      </w:r>
      <w:r>
        <w:rPr>
          <w:sz w:val="14"/>
        </w:rPr>
        <w:t xml:space="preserve"> (Fornaro et al. 2010). In addition, the </w:t>
      </w:r>
      <w:r>
        <w:rPr>
          <w:u w:val="single"/>
        </w:rPr>
        <w:t>Moon is one of the main sources of tides on the Earth</w:t>
      </w:r>
      <w:r>
        <w:rPr>
          <w:sz w:val="14"/>
        </w:rPr>
        <w:t xml:space="preserve">; so if we compare two measurements at different times, the lunar tide portion can be subtracted, leaving only the solar tide portion. After proper processing, it may help us learn more about the interior structure of Earth’s crust. </w:t>
      </w:r>
      <w:r>
        <w:rPr>
          <w:sz w:val="14"/>
          <w:szCs w:val="16"/>
        </w:rPr>
        <w:t xml:space="preserve">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c . (7) In this equation, the incidence angle ui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Pr>
          <w:sz w:val="14"/>
        </w:rPr>
        <w:t xml:space="preserve"> constraints are not involved. In this case, the </w:t>
      </w:r>
      <w:r>
        <w:rPr>
          <w:u w:val="single"/>
        </w:rPr>
        <w:t>temporal decorrelation is highly reduced</w:t>
      </w:r>
      <w:r>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w:t>
      </w:r>
      <w:r>
        <w:rPr>
          <w:sz w:val="14"/>
          <w:szCs w:val="16"/>
        </w:rPr>
        <w:t xml:space="preserve">4.2. Energy budget of earth </w:t>
      </w:r>
      <w:r>
        <w:rPr>
          <w:sz w:val="14"/>
        </w:rPr>
        <w:t xml:space="preserve">Fundamentally, </w:t>
      </w:r>
      <w:r>
        <w:rPr>
          <w:b/>
          <w:bCs/>
          <w:highlight w:val="green"/>
          <w:u w:val="single"/>
        </w:rPr>
        <w:t>climate</w:t>
      </w:r>
      <w:r>
        <w:rPr>
          <w:highlight w:val="green"/>
          <w:u w:val="single"/>
        </w:rPr>
        <w:t xml:space="preserve"> </w:t>
      </w:r>
      <w:r>
        <w:rPr>
          <w:b/>
          <w:bCs/>
          <w:highlight w:val="green"/>
          <w:u w:val="single"/>
        </w:rPr>
        <w:t>change</w:t>
      </w:r>
      <w:r>
        <w:rPr>
          <w:highlight w:val="green"/>
          <w:u w:val="single"/>
        </w:rPr>
        <w:t xml:space="preserve"> </w:t>
      </w:r>
      <w:r>
        <w:rPr>
          <w:b/>
          <w:bCs/>
          <w:highlight w:val="green"/>
          <w:u w:val="single"/>
        </w:rPr>
        <w:t>depends</w:t>
      </w:r>
      <w:r>
        <w:rPr>
          <w:highlight w:val="green"/>
          <w:u w:val="single"/>
        </w:rPr>
        <w:t xml:space="preserve"> </w:t>
      </w:r>
      <w:r>
        <w:rPr>
          <w:b/>
          <w:bCs/>
          <w:highlight w:val="green"/>
          <w:u w:val="single"/>
        </w:rPr>
        <w:t>on</w:t>
      </w:r>
      <w:r>
        <w:rPr>
          <w:highlight w:val="green"/>
          <w:u w:val="single"/>
        </w:rPr>
        <w:t xml:space="preserve"> </w:t>
      </w:r>
      <w:r>
        <w:rPr>
          <w:u w:val="single"/>
        </w:rPr>
        <w:t xml:space="preserve">Earth’s </w:t>
      </w:r>
      <w:r>
        <w:rPr>
          <w:b/>
          <w:bCs/>
          <w:highlight w:val="green"/>
          <w:u w:val="single"/>
          <w:bdr w:val="single" w:sz="18" w:space="0" w:color="auto" w:frame="1"/>
        </w:rPr>
        <w:t>radiation</w:t>
      </w:r>
      <w:r>
        <w:rPr>
          <w:u w:val="single"/>
          <w:bdr w:val="single" w:sz="18" w:space="0" w:color="auto" w:frame="1"/>
        </w:rPr>
        <w:t xml:space="preserve"> </w:t>
      </w:r>
      <w:r>
        <w:rPr>
          <w:b/>
          <w:bCs/>
          <w:u w:val="single"/>
          <w:bdr w:val="single" w:sz="18" w:space="0" w:color="auto" w:frame="1"/>
        </w:rPr>
        <w:t>balance</w:t>
      </w:r>
      <w:r>
        <w:rPr>
          <w:sz w:val="14"/>
        </w:rPr>
        <w:t xml:space="preserve">. </w:t>
      </w:r>
      <w:r>
        <w:rPr>
          <w:b/>
          <w:bCs/>
          <w:highlight w:val="green"/>
          <w:u w:val="single"/>
        </w:rPr>
        <w:t>Observation</w:t>
      </w:r>
      <w:r>
        <w:rPr>
          <w:highlight w:val="green"/>
          <w:u w:val="single"/>
        </w:rPr>
        <w:t xml:space="preserve"> </w:t>
      </w:r>
      <w:r>
        <w:rPr>
          <w:b/>
          <w:bCs/>
          <w:highlight w:val="green"/>
          <w:u w:val="single"/>
        </w:rPr>
        <w:t>of</w:t>
      </w:r>
      <w:r>
        <w:rPr>
          <w:u w:val="single"/>
        </w:rPr>
        <w:t xml:space="preserve"> both the </w:t>
      </w:r>
      <w:r>
        <w:rPr>
          <w:highlight w:val="green"/>
          <w:u w:val="single"/>
        </w:rPr>
        <w:t>solar</w:t>
      </w:r>
      <w:r>
        <w:rPr>
          <w:u w:val="single"/>
        </w:rPr>
        <w:t xml:space="preserve"> </w:t>
      </w:r>
      <w:r>
        <w:rPr>
          <w:b/>
          <w:bCs/>
          <w:highlight w:val="green"/>
          <w:u w:val="single"/>
        </w:rPr>
        <w:t>radiation</w:t>
      </w:r>
      <w:r>
        <w:rPr>
          <w:highlight w:val="green"/>
          <w:u w:val="single"/>
        </w:rPr>
        <w:t xml:space="preserve"> </w:t>
      </w:r>
      <w:r>
        <w:rPr>
          <w:b/>
          <w:bCs/>
          <w:highlight w:val="green"/>
          <w:u w:val="single"/>
        </w:rPr>
        <w:t>and</w:t>
      </w:r>
      <w:r>
        <w:rPr>
          <w:highlight w:val="green"/>
          <w:u w:val="single"/>
        </w:rPr>
        <w:t xml:space="preserve"> </w:t>
      </w:r>
      <w:r>
        <w:rPr>
          <w:u w:val="single"/>
        </w:rPr>
        <w:t xml:space="preserve">Earth’s </w:t>
      </w:r>
      <w:r>
        <w:rPr>
          <w:b/>
          <w:bCs/>
          <w:highlight w:val="green"/>
          <w:u w:val="single"/>
        </w:rPr>
        <w:t>reflection</w:t>
      </w:r>
      <w:r>
        <w:rPr>
          <w:sz w:val="14"/>
        </w:rPr>
        <w:t xml:space="preserve"> </w:t>
      </w:r>
      <w:r>
        <w:rPr>
          <w:u w:val="single"/>
        </w:rPr>
        <w:t>and</w:t>
      </w:r>
      <w:r>
        <w:rPr>
          <w:sz w:val="14"/>
        </w:rPr>
        <w:t xml:space="preserve"> </w:t>
      </w:r>
      <w:r>
        <w:rPr>
          <w:u w:val="single"/>
        </w:rPr>
        <w:t xml:space="preserve">emission </w:t>
      </w:r>
      <w:r>
        <w:rPr>
          <w:highlight w:val="green"/>
          <w:u w:val="single"/>
        </w:rPr>
        <w:t xml:space="preserve">will </w:t>
      </w:r>
      <w:r>
        <w:rPr>
          <w:b/>
          <w:bCs/>
          <w:highlight w:val="green"/>
          <w:u w:val="single"/>
        </w:rPr>
        <w:t>depend</w:t>
      </w:r>
      <w:r>
        <w:rPr>
          <w:highlight w:val="green"/>
          <w:u w:val="single"/>
        </w:rPr>
        <w:t xml:space="preserve"> </w:t>
      </w:r>
      <w:r>
        <w:rPr>
          <w:b/>
          <w:bCs/>
          <w:highlight w:val="green"/>
          <w:u w:val="single"/>
        </w:rPr>
        <w:t>on</w:t>
      </w:r>
      <w:r>
        <w:rPr>
          <w:highlight w:val="green"/>
          <w:u w:val="single"/>
        </w:rPr>
        <w:t xml:space="preserve"> </w:t>
      </w:r>
      <w:r>
        <w:rPr>
          <w:b/>
          <w:bCs/>
          <w:u w:val="single"/>
        </w:rPr>
        <w:t>accurate</w:t>
      </w:r>
      <w:r>
        <w:rPr>
          <w:u w:val="single"/>
        </w:rPr>
        <w:t xml:space="preserve"> </w:t>
      </w:r>
      <w:r>
        <w:rPr>
          <w:b/>
          <w:bCs/>
          <w:highlight w:val="green"/>
          <w:u w:val="single"/>
        </w:rPr>
        <w:t>measurement</w:t>
      </w:r>
      <w:r>
        <w:rPr>
          <w:highlight w:val="green"/>
          <w:u w:val="single"/>
        </w:rPr>
        <w:t xml:space="preserve"> </w:t>
      </w:r>
      <w:r>
        <w:rPr>
          <w:rStyle w:val="Emphasis"/>
          <w:highlight w:val="green"/>
          <w:bdr w:val="single" w:sz="18" w:space="0" w:color="auto" w:frame="1"/>
        </w:rPr>
        <w:t>with space tech</w:t>
      </w:r>
      <w:r>
        <w:rPr>
          <w:rStyle w:val="Emphasis"/>
          <w:bdr w:val="single" w:sz="18" w:space="0" w:color="auto" w:frame="1"/>
        </w:rPr>
        <w:t>nology</w:t>
      </w:r>
      <w:r>
        <w:rPr>
          <w:sz w:val="14"/>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Pr>
          <w:u w:val="single"/>
        </w:rPr>
        <w:t>missions</w:t>
      </w:r>
      <w:r>
        <w:rPr>
          <w:sz w:val="14"/>
        </w:rPr>
        <w:t xml:space="preserve"> have </w:t>
      </w:r>
      <w:r>
        <w:rPr>
          <w:u w:val="single"/>
        </w:rPr>
        <w:t>greatly improved our understanding of Earth’s energy system</w:t>
      </w:r>
      <w:r>
        <w:rPr>
          <w:sz w:val="14"/>
        </w:rPr>
        <w:t xml:space="preserve">. The Deep Space Climate Observatory (DSCOVR), placed at the earth–Sun first Lagrangian point, has been designed to </w:t>
      </w:r>
      <w:r>
        <w:rPr>
          <w:u w:val="single"/>
        </w:rPr>
        <w:t>measure the outgoing radiation of the sunlit Earth disk with a constant look angle</w:t>
      </w:r>
      <w:r>
        <w:rPr>
          <w:sz w:val="14"/>
        </w:rPr>
        <w:t xml:space="preserve">. But in the </w:t>
      </w:r>
      <w:r>
        <w:rPr>
          <w:u w:val="single"/>
        </w:rPr>
        <w:t>outgoing radiation</w:t>
      </w:r>
      <w:r>
        <w:rPr>
          <w:sz w:val="14"/>
        </w:rPr>
        <w:t xml:space="preserve">, the </w:t>
      </w:r>
      <w:r>
        <w:rPr>
          <w:highlight w:val="green"/>
          <w:u w:val="single"/>
        </w:rPr>
        <w:t>reflected</w:t>
      </w:r>
      <w:r>
        <w:rPr>
          <w:u w:val="single"/>
        </w:rPr>
        <w:t xml:space="preserve"> shortwave </w:t>
      </w:r>
      <w:r>
        <w:rPr>
          <w:b/>
          <w:bCs/>
          <w:highlight w:val="green"/>
          <w:u w:val="single"/>
        </w:rPr>
        <w:t>radiation</w:t>
      </w:r>
      <w:r>
        <w:rPr>
          <w:u w:val="single"/>
        </w:rPr>
        <w:t xml:space="preserve"> is </w:t>
      </w:r>
      <w:r>
        <w:rPr>
          <w:b/>
          <w:bCs/>
          <w:u w:val="single"/>
        </w:rPr>
        <w:t>highly</w:t>
      </w:r>
      <w:r>
        <w:rPr>
          <w:u w:val="single"/>
        </w:rPr>
        <w:t xml:space="preserve"> </w:t>
      </w:r>
      <w:r>
        <w:rPr>
          <w:b/>
          <w:bCs/>
          <w:highlight w:val="green"/>
          <w:u w:val="single"/>
        </w:rPr>
        <w:t>affected</w:t>
      </w:r>
      <w:r>
        <w:rPr>
          <w:highlight w:val="green"/>
          <w:u w:val="single"/>
        </w:rPr>
        <w:t xml:space="preserve"> </w:t>
      </w:r>
      <w:r>
        <w:rPr>
          <w:b/>
          <w:bCs/>
          <w:highlight w:val="green"/>
          <w:u w:val="single"/>
        </w:rPr>
        <w:t>by</w:t>
      </w:r>
      <w:r>
        <w:rPr>
          <w:highlight w:val="green"/>
          <w:u w:val="single"/>
        </w:rPr>
        <w:t xml:space="preserve"> </w:t>
      </w:r>
      <w:r>
        <w:rPr>
          <w:b/>
          <w:bCs/>
          <w:u w:val="single"/>
        </w:rPr>
        <w:t>albedo</w:t>
      </w:r>
      <w:r>
        <w:rPr>
          <w:u w:val="single"/>
        </w:rPr>
        <w:t xml:space="preserve"> </w:t>
      </w:r>
      <w:r>
        <w:rPr>
          <w:b/>
          <w:bCs/>
          <w:u w:val="single"/>
        </w:rPr>
        <w:t>and</w:t>
      </w:r>
      <w:r>
        <w:rPr>
          <w:u w:val="single"/>
        </w:rPr>
        <w:t xml:space="preserve"> </w:t>
      </w:r>
      <w:r>
        <w:rPr>
          <w:b/>
          <w:bCs/>
          <w:highlight w:val="green"/>
          <w:u w:val="single"/>
        </w:rPr>
        <w:t>atmospher</w:t>
      </w:r>
      <w:r>
        <w:rPr>
          <w:b/>
          <w:bCs/>
          <w:u w:val="single"/>
        </w:rPr>
        <w:t>ic</w:t>
      </w:r>
      <w:r>
        <w:rPr>
          <w:u w:val="single"/>
        </w:rPr>
        <w:t xml:space="preserve"> </w:t>
      </w:r>
      <w:r>
        <w:rPr>
          <w:b/>
          <w:bCs/>
          <w:u w:val="single"/>
        </w:rPr>
        <w:t>conditions</w:t>
      </w:r>
      <w:r>
        <w:rPr>
          <w:sz w:val="14"/>
        </w:rPr>
        <w:t xml:space="preserve">, </w:t>
      </w:r>
      <w:r>
        <w:rPr>
          <w:u w:val="single"/>
        </w:rPr>
        <w:t>showing obvious anisotropy</w:t>
      </w:r>
      <w:r>
        <w:rPr>
          <w:sz w:val="14"/>
        </w:rPr>
        <w:t xml:space="preserve">. </w:t>
      </w:r>
      <w:r>
        <w:rPr>
          <w:b/>
          <w:bCs/>
          <w:highlight w:val="green"/>
          <w:u w:val="single"/>
        </w:rPr>
        <w:t>Lack</w:t>
      </w:r>
      <w:r>
        <w:rPr>
          <w:highlight w:val="green"/>
          <w:u w:val="single"/>
        </w:rPr>
        <w:t xml:space="preserve"> </w:t>
      </w:r>
      <w:r>
        <w:rPr>
          <w:b/>
          <w:bCs/>
          <w:highlight w:val="green"/>
          <w:u w:val="single"/>
        </w:rPr>
        <w:t>of</w:t>
      </w:r>
      <w:r>
        <w:rPr>
          <w:highlight w:val="green"/>
          <w:u w:val="single"/>
        </w:rPr>
        <w:t xml:space="preserve"> </w:t>
      </w:r>
      <w:r>
        <w:rPr>
          <w:b/>
          <w:bCs/>
          <w:highlight w:val="green"/>
          <w:u w:val="single"/>
        </w:rPr>
        <w:t>sampling</w:t>
      </w:r>
      <w:r>
        <w:rPr>
          <w:highlight w:val="green"/>
          <w:u w:val="single"/>
        </w:rPr>
        <w:t xml:space="preserve"> in space</w:t>
      </w:r>
      <w:r>
        <w:rPr>
          <w:u w:val="single"/>
        </w:rPr>
        <w:t xml:space="preserve"> and time is </w:t>
      </w:r>
      <w:r>
        <w:rPr>
          <w:b/>
          <w:bCs/>
          <w:u w:val="single"/>
        </w:rPr>
        <w:t>vulnerable</w:t>
      </w:r>
      <w:r>
        <w:rPr>
          <w:u w:val="single"/>
        </w:rPr>
        <w:t xml:space="preserve"> </w:t>
      </w:r>
      <w:r>
        <w:rPr>
          <w:b/>
          <w:bCs/>
          <w:u w:val="single"/>
        </w:rPr>
        <w:t>to</w:t>
      </w:r>
      <w:r>
        <w:rPr>
          <w:u w:val="single"/>
        </w:rPr>
        <w:t xml:space="preserve"> </w:t>
      </w:r>
      <w:r>
        <w:rPr>
          <w:b/>
          <w:bCs/>
          <w:u w:val="single"/>
        </w:rPr>
        <w:t>uncertainties</w:t>
      </w:r>
      <w:r>
        <w:rPr>
          <w:sz w:val="14"/>
        </w:rPr>
        <w:t xml:space="preserve">. The </w:t>
      </w:r>
      <w:r>
        <w:rPr>
          <w:b/>
          <w:bCs/>
          <w:highlight w:val="green"/>
          <w:u w:val="single"/>
        </w:rPr>
        <w:t>lunar</w:t>
      </w:r>
      <w:r>
        <w:rPr>
          <w:highlight w:val="green"/>
          <w:u w:val="single"/>
        </w:rPr>
        <w:t xml:space="preserve"> </w:t>
      </w:r>
      <w:r>
        <w:rPr>
          <w:b/>
          <w:bCs/>
          <w:highlight w:val="green"/>
          <w:u w:val="single"/>
        </w:rPr>
        <w:t>observatory</w:t>
      </w:r>
      <w:r>
        <w:rPr>
          <w:sz w:val="14"/>
          <w:highlight w:val="green"/>
        </w:rPr>
        <w:t xml:space="preserve"> </w:t>
      </w:r>
      <w:r>
        <w:rPr>
          <w:b/>
          <w:bCs/>
          <w:highlight w:val="green"/>
          <w:u w:val="single"/>
        </w:rPr>
        <w:t>provides</w:t>
      </w:r>
      <w:r>
        <w:rPr>
          <w:highlight w:val="green"/>
          <w:u w:val="single"/>
        </w:rPr>
        <w:t xml:space="preserve"> </w:t>
      </w:r>
      <w:r>
        <w:rPr>
          <w:b/>
          <w:bCs/>
          <w:u w:val="single"/>
        </w:rPr>
        <w:t>large</w:t>
      </w:r>
      <w:r>
        <w:rPr>
          <w:u w:val="single"/>
        </w:rPr>
        <w:t>-</w:t>
      </w:r>
      <w:r>
        <w:rPr>
          <w:b/>
          <w:bCs/>
          <w:u w:val="single"/>
        </w:rPr>
        <w:t>scale</w:t>
      </w:r>
      <w:r>
        <w:rPr>
          <w:u w:val="single"/>
        </w:rPr>
        <w:t xml:space="preserve"> </w:t>
      </w:r>
      <w:r>
        <w:rPr>
          <w:b/>
          <w:bCs/>
          <w:highlight w:val="green"/>
          <w:u w:val="single"/>
        </w:rPr>
        <w:t>observation</w:t>
      </w:r>
      <w:r>
        <w:rPr>
          <w:highlight w:val="green"/>
          <w:u w:val="single"/>
        </w:rPr>
        <w:t xml:space="preserve"> </w:t>
      </w:r>
      <w:r>
        <w:rPr>
          <w:b/>
          <w:bCs/>
          <w:highlight w:val="green"/>
          <w:u w:val="single"/>
        </w:rPr>
        <w:t>with</w:t>
      </w:r>
      <w:r>
        <w:rPr>
          <w:highlight w:val="green"/>
          <w:u w:val="single"/>
        </w:rPr>
        <w:t xml:space="preserve"> </w:t>
      </w:r>
      <w:r>
        <w:rPr>
          <w:u w:val="single"/>
        </w:rPr>
        <w:t xml:space="preserve">continuously </w:t>
      </w:r>
      <w:r>
        <w:rPr>
          <w:b/>
          <w:bCs/>
          <w:highlight w:val="green"/>
          <w:u w:val="single"/>
        </w:rPr>
        <w:t>changing</w:t>
      </w:r>
      <w:r>
        <w:rPr>
          <w:highlight w:val="green"/>
          <w:u w:val="single"/>
        </w:rPr>
        <w:t xml:space="preserve"> </w:t>
      </w:r>
      <w:r>
        <w:rPr>
          <w:b/>
          <w:bCs/>
          <w:highlight w:val="green"/>
          <w:u w:val="single"/>
        </w:rPr>
        <w:t>angles</w:t>
      </w:r>
      <w:r>
        <w:rPr>
          <w:sz w:val="14"/>
          <w:highlight w:val="green"/>
        </w:rPr>
        <w:t xml:space="preserve">, </w:t>
      </w:r>
      <w:r>
        <w:rPr>
          <w:u w:val="single"/>
        </w:rPr>
        <w:t xml:space="preserve">enabling it </w:t>
      </w:r>
      <w:r>
        <w:rPr>
          <w:highlight w:val="green"/>
          <w:u w:val="single"/>
        </w:rPr>
        <w:t>to</w:t>
      </w:r>
      <w:r>
        <w:rPr>
          <w:u w:val="single"/>
        </w:rPr>
        <w:t xml:space="preserve"> </w:t>
      </w:r>
      <w:r>
        <w:rPr>
          <w:highlight w:val="green"/>
          <w:u w:val="single"/>
        </w:rPr>
        <w:t>calibrate</w:t>
      </w:r>
      <w:r>
        <w:rPr>
          <w:u w:val="single"/>
        </w:rPr>
        <w:t xml:space="preserve"> the </w:t>
      </w:r>
      <w:r>
        <w:rPr>
          <w:b/>
          <w:bCs/>
          <w:highlight w:val="green"/>
          <w:u w:val="single"/>
        </w:rPr>
        <w:t>data</w:t>
      </w:r>
      <w:r>
        <w:rPr>
          <w:u w:val="single"/>
        </w:rPr>
        <w:t xml:space="preserve"> of satellites in different orbits at different times</w:t>
      </w:r>
      <w:r>
        <w:rPr>
          <w:sz w:val="14"/>
        </w:rPr>
        <w:t xml:space="preserve">. Its most important property is that it </w:t>
      </w:r>
      <w:r>
        <w:rPr>
          <w:u w:val="single"/>
        </w:rPr>
        <w:t xml:space="preserve">can </w:t>
      </w:r>
      <w:r>
        <w:rPr>
          <w:highlight w:val="green"/>
          <w:u w:val="single"/>
        </w:rPr>
        <w:t>provide</w:t>
      </w:r>
      <w:r>
        <w:rPr>
          <w:u w:val="single"/>
        </w:rPr>
        <w:t xml:space="preserve"> a </w:t>
      </w:r>
      <w:r>
        <w:rPr>
          <w:b/>
          <w:bCs/>
          <w:u w:val="single"/>
        </w:rPr>
        <w:t>very</w:t>
      </w:r>
      <w:r>
        <w:rPr>
          <w:u w:val="single"/>
        </w:rPr>
        <w:t xml:space="preserve"> </w:t>
      </w:r>
      <w:r>
        <w:rPr>
          <w:b/>
          <w:bCs/>
          <w:highlight w:val="green"/>
          <w:u w:val="single"/>
        </w:rPr>
        <w:t>long</w:t>
      </w:r>
      <w:r>
        <w:rPr>
          <w:highlight w:val="green"/>
          <w:u w:val="single"/>
        </w:rPr>
        <w:t>-</w:t>
      </w:r>
      <w:r>
        <w:rPr>
          <w:b/>
          <w:bCs/>
          <w:highlight w:val="green"/>
          <w:u w:val="single"/>
        </w:rPr>
        <w:t>term</w:t>
      </w:r>
      <w:r>
        <w:rPr>
          <w:highlight w:val="green"/>
          <w:u w:val="single"/>
        </w:rPr>
        <w:t xml:space="preserve"> time series </w:t>
      </w:r>
      <w:r>
        <w:rPr>
          <w:u w:val="single"/>
        </w:rPr>
        <w:t>from a single orbit platform</w:t>
      </w:r>
      <w:r>
        <w:rPr>
          <w:sz w:val="14"/>
        </w:rPr>
        <w:t xml:space="preserve">. </w:t>
      </w:r>
      <w:r>
        <w:rPr>
          <w:u w:val="single"/>
        </w:rPr>
        <w:t>In a year, the time series covers all local times, all seasons</w:t>
      </w:r>
      <w:r>
        <w:rPr>
          <w:sz w:val="14"/>
        </w:rPr>
        <w:t xml:space="preserve"> (different weather pattern) </w:t>
      </w:r>
      <w:r>
        <w:rPr>
          <w:u w:val="single"/>
        </w:rPr>
        <w:t>and all Earth phases for all underlying surfaces</w:t>
      </w:r>
      <w:r>
        <w:rPr>
          <w:sz w:val="14"/>
        </w:rPr>
        <w:t xml:space="preserve"> (Pallé and Goode 2009; Karalidi et al. 2012). The </w:t>
      </w:r>
      <w:r>
        <w:rPr>
          <w:u w:val="single"/>
        </w:rPr>
        <w:t xml:space="preserve">diversity of the </w:t>
      </w:r>
      <w:r>
        <w:rPr>
          <w:b/>
          <w:bCs/>
          <w:u w:val="single"/>
        </w:rPr>
        <w:t>surface</w:t>
      </w:r>
      <w:r>
        <w:rPr>
          <w:u w:val="single"/>
        </w:rPr>
        <w:t>-</w:t>
      </w:r>
      <w:r>
        <w:rPr>
          <w:b/>
          <w:bCs/>
          <w:u w:val="single"/>
        </w:rPr>
        <w:t>weatherphase</w:t>
      </w:r>
      <w:r>
        <w:rPr>
          <w:u w:val="single"/>
        </w:rPr>
        <w:t xml:space="preserve"> combination is beneficial to </w:t>
      </w:r>
      <w:r>
        <w:rPr>
          <w:highlight w:val="green"/>
          <w:u w:val="single"/>
        </w:rPr>
        <w:t>improving</w:t>
      </w:r>
      <w:r>
        <w:rPr>
          <w:sz w:val="14"/>
        </w:rPr>
        <w:t xml:space="preserve"> the </w:t>
      </w:r>
      <w:r>
        <w:rPr>
          <w:rStyle w:val="Emphasis"/>
          <w:highlight w:val="green"/>
        </w:rPr>
        <w:t>quality of global energy</w:t>
      </w:r>
      <w:r>
        <w:rPr>
          <w:sz w:val="14"/>
        </w:rPr>
        <w:t xml:space="preserve"> budget data and to the </w:t>
      </w:r>
      <w:r>
        <w:rPr>
          <w:u w:val="single"/>
        </w:rPr>
        <w:t>study of regional energy redistribution</w:t>
      </w:r>
      <w:r>
        <w:rPr>
          <w:sz w:val="14"/>
        </w:rPr>
        <w:t xml:space="preserve"> and its </w:t>
      </w:r>
      <w:r>
        <w:rPr>
          <w:u w:val="single"/>
        </w:rPr>
        <w:t>multi-layer coupling effects.</w:t>
      </w:r>
      <w:r>
        <w:rPr>
          <w:sz w:val="14"/>
        </w:rPr>
        <w:t xml:space="preserve"> The </w:t>
      </w:r>
      <w:r>
        <w:rPr>
          <w:highlight w:val="green"/>
          <w:u w:val="single"/>
        </w:rPr>
        <w:t>Moon-based data</w:t>
      </w:r>
      <w:r>
        <w:rPr>
          <w:sz w:val="14"/>
          <w:highlight w:val="green"/>
        </w:rPr>
        <w:t xml:space="preserve"> </w:t>
      </w:r>
      <w:r>
        <w:rPr>
          <w:u w:val="single"/>
        </w:rPr>
        <w:t>will</w:t>
      </w:r>
      <w:r>
        <w:rPr>
          <w:sz w:val="14"/>
        </w:rPr>
        <w:t xml:space="preserve"> also </w:t>
      </w:r>
      <w:r>
        <w:rPr>
          <w:highlight w:val="green"/>
          <w:u w:val="single"/>
        </w:rPr>
        <w:t>provide</w:t>
      </w:r>
      <w:r>
        <w:rPr>
          <w:u w:val="single"/>
        </w:rPr>
        <w:t xml:space="preserve"> a direct </w:t>
      </w:r>
      <w:r>
        <w:rPr>
          <w:highlight w:val="green"/>
          <w:u w:val="single"/>
        </w:rPr>
        <w:t>connection between</w:t>
      </w:r>
      <w:r>
        <w:rPr>
          <w:u w:val="single"/>
        </w:rPr>
        <w:t xml:space="preserve"> the </w:t>
      </w:r>
      <w:r>
        <w:rPr>
          <w:highlight w:val="green"/>
          <w:u w:val="single"/>
        </w:rPr>
        <w:t xml:space="preserve">data from space </w:t>
      </w:r>
      <w:r>
        <w:rPr>
          <w:u w:val="single"/>
        </w:rPr>
        <w:t xml:space="preserve">technology </w:t>
      </w:r>
      <w:r>
        <w:rPr>
          <w:highlight w:val="green"/>
          <w:u w:val="single"/>
        </w:rPr>
        <w:t>and</w:t>
      </w:r>
      <w:r>
        <w:rPr>
          <w:u w:val="single"/>
        </w:rPr>
        <w:t xml:space="preserve"> the data from </w:t>
      </w:r>
      <w:r>
        <w:rPr>
          <w:highlight w:val="green"/>
          <w:u w:val="single"/>
        </w:rPr>
        <w:t>ground</w:t>
      </w:r>
      <w:r>
        <w:rPr>
          <w:u w:val="single"/>
        </w:rPr>
        <w:t>-based earthshine measurement series</w:t>
      </w:r>
      <w:r>
        <w:rPr>
          <w:sz w:val="14"/>
        </w:rPr>
        <w:t xml:space="preserve">, </w:t>
      </w:r>
      <w:r>
        <w:rPr>
          <w:u w:val="single"/>
        </w:rPr>
        <w:t xml:space="preserve">which </w:t>
      </w:r>
      <w:r>
        <w:rPr>
          <w:rStyle w:val="Emphasis"/>
          <w:highlight w:val="green"/>
        </w:rPr>
        <w:t>span</w:t>
      </w:r>
      <w:r>
        <w:rPr>
          <w:u w:val="single"/>
        </w:rPr>
        <w:t xml:space="preserve"> almost </w:t>
      </w:r>
      <w:r>
        <w:rPr>
          <w:highlight w:val="green"/>
          <w:u w:val="single"/>
        </w:rPr>
        <w:t xml:space="preserve">one </w:t>
      </w:r>
      <w:r>
        <w:rPr>
          <w:rStyle w:val="Emphasis"/>
          <w:highlight w:val="green"/>
        </w:rPr>
        <w:t>hundred years</w:t>
      </w:r>
      <w:r>
        <w:rPr>
          <w:sz w:val="14"/>
        </w:rPr>
        <w:t xml:space="preserve">. </w:t>
      </w:r>
      <w:r>
        <w:rPr>
          <w:sz w:val="14"/>
          <w:szCs w:val="16"/>
        </w:rPr>
        <w:t xml:space="preserve">The system design can consult the DSCOVR satellite, a radiometer measuring irradiance of the Earth phase and an imaging camera taking images of the Earth phase for various Earth sciences purposes. In order to take into account the needs of observing the Earth’s environmental elements, 1 km spatial resolution and 20–30 channels of the camera are suggested. 4.3. Earth’s environmental elements </w:t>
      </w:r>
      <w:r>
        <w:rPr>
          <w:u w:val="single"/>
        </w:rPr>
        <w:t>Vegetation</w:t>
      </w:r>
      <w:r>
        <w:rPr>
          <w:sz w:val="14"/>
        </w:rPr>
        <w:t xml:space="preserve"> is an </w:t>
      </w:r>
      <w:r>
        <w:rPr>
          <w:u w:val="single"/>
        </w:rPr>
        <w:t>important part of the global carbon pool</w:t>
      </w:r>
      <w:r>
        <w:rPr>
          <w:sz w:val="14"/>
        </w:rPr>
        <w:t xml:space="preserve"> and a </w:t>
      </w:r>
      <w:r>
        <w:rPr>
          <w:u w:val="single"/>
        </w:rPr>
        <w:t>key element of</w:t>
      </w:r>
      <w:r>
        <w:rPr>
          <w:sz w:val="14"/>
        </w:rPr>
        <w:t xml:space="preserve"> global </w:t>
      </w:r>
      <w:r>
        <w:rPr>
          <w:u w:val="single"/>
        </w:rPr>
        <w:t>carbon cycle</w:t>
      </w:r>
      <w:r>
        <w:rPr>
          <w:sz w:val="14"/>
        </w:rPr>
        <w:t xml:space="preserve">. Most vegetation is distributed in middle- and low-latitude regions. A </w:t>
      </w:r>
      <w:r>
        <w:rPr>
          <w:highlight w:val="green"/>
          <w:u w:val="single"/>
        </w:rPr>
        <w:t>Moon-based optical camera</w:t>
      </w:r>
      <w:r>
        <w:rPr>
          <w:sz w:val="14"/>
        </w:rPr>
        <w:t xml:space="preserve"> </w:t>
      </w:r>
      <w:r>
        <w:rPr>
          <w:u w:val="single"/>
        </w:rPr>
        <w:t xml:space="preserve">can </w:t>
      </w:r>
      <w:r>
        <w:rPr>
          <w:highlight w:val="green"/>
          <w:u w:val="single"/>
        </w:rPr>
        <w:t xml:space="preserve">image global </w:t>
      </w:r>
      <w:r>
        <w:rPr>
          <w:b/>
          <w:bCs/>
          <w:highlight w:val="green"/>
          <w:u w:val="single"/>
        </w:rPr>
        <w:t>vegetation</w:t>
      </w:r>
      <w:r>
        <w:rPr>
          <w:u w:val="single"/>
        </w:rPr>
        <w:t xml:space="preserve"> almost every day</w:t>
      </w:r>
      <w:r>
        <w:rPr>
          <w:sz w:val="14"/>
        </w:rPr>
        <w:t xml:space="preserve">. SAR maps not only the horizontal distribution of vegetation, but also extracts forest morphological structure through tomography. The </w:t>
      </w:r>
      <w:r>
        <w:rPr>
          <w:u w:val="single"/>
        </w:rPr>
        <w:t>Moon provides</w:t>
      </w:r>
      <w:r>
        <w:rPr>
          <w:sz w:val="14"/>
        </w:rPr>
        <w:t xml:space="preserve"> </w:t>
      </w:r>
      <w:r>
        <w:rPr>
          <w:u w:val="single"/>
        </w:rPr>
        <w:t xml:space="preserve">multi-baseline </w:t>
      </w:r>
      <w:r>
        <w:rPr>
          <w:b/>
          <w:bCs/>
          <w:u w:val="single"/>
        </w:rPr>
        <w:t>accessibility</w:t>
      </w:r>
      <w:r>
        <w:rPr>
          <w:sz w:val="14"/>
        </w:rPr>
        <w:t xml:space="preserve"> within a single pass to eliminate the tomographic temporal decorrelation, but the imaging temporal decorrelation within a long synthetic aperture time hampers the focusing of forest. Therefore, to </w:t>
      </w:r>
      <w:r>
        <w:rPr>
          <w:u w:val="single"/>
        </w:rPr>
        <w:t xml:space="preserve">validate the feasibility of Moon-based </w:t>
      </w:r>
      <w:r>
        <w:rPr>
          <w:b/>
          <w:bCs/>
          <w:u w:val="single"/>
        </w:rPr>
        <w:t>3D</w:t>
      </w:r>
      <w:r>
        <w:rPr>
          <w:u w:val="single"/>
        </w:rPr>
        <w:t xml:space="preserve"> </w:t>
      </w:r>
      <w:r>
        <w:rPr>
          <w:b/>
          <w:bCs/>
          <w:u w:val="single"/>
        </w:rPr>
        <w:t>mapping</w:t>
      </w:r>
      <w:r>
        <w:rPr>
          <w:u w:val="single"/>
        </w:rPr>
        <w:t xml:space="preserve"> of forest</w:t>
      </w:r>
      <w:r>
        <w:rPr>
          <w:sz w:val="14"/>
        </w:rPr>
        <w:t xml:space="preserve">, more </w:t>
      </w:r>
      <w:r>
        <w:rPr>
          <w:u w:val="single"/>
        </w:rPr>
        <w:t>imaging methods</w:t>
      </w:r>
      <w:r>
        <w:rPr>
          <w:sz w:val="14"/>
        </w:rPr>
        <w:t xml:space="preserve"> for unstable scatterer, for example, the </w:t>
      </w:r>
      <w:r>
        <w:rPr>
          <w:u w:val="single"/>
        </w:rPr>
        <w:t>time reversal imaging method</w:t>
      </w:r>
      <w:r>
        <w:rPr>
          <w:sz w:val="14"/>
        </w:rPr>
        <w:t xml:space="preserve"> (Jin and Moura 2007), need to be tested and new methods are also expected. </w:t>
      </w:r>
      <w:r>
        <w:rPr>
          <w:u w:val="single"/>
        </w:rPr>
        <w:t>Glaciers are sensitive variables of climate change</w:t>
      </w:r>
      <w:r>
        <w:rPr>
          <w:sz w:val="14"/>
        </w:rPr>
        <w:t xml:space="preserve">. The </w:t>
      </w:r>
      <w:r>
        <w:rPr>
          <w:u w:val="single"/>
        </w:rPr>
        <w:t>monitoring of glacier area</w:t>
      </w:r>
      <w:r>
        <w:rPr>
          <w:sz w:val="14"/>
        </w:rPr>
        <w:t xml:space="preserve">, </w:t>
      </w:r>
      <w:r>
        <w:rPr>
          <w:u w:val="single"/>
        </w:rPr>
        <w:t>surface velocity</w:t>
      </w:r>
      <w:r>
        <w:rPr>
          <w:sz w:val="14"/>
        </w:rPr>
        <w:t xml:space="preserve"> and </w:t>
      </w:r>
      <w:r>
        <w:rPr>
          <w:u w:val="single"/>
        </w:rPr>
        <w:t>mass balance plays an important role in understanding the status of glaciers and their response to global change</w:t>
      </w:r>
      <w:r>
        <w:rPr>
          <w:sz w:val="14"/>
        </w:rPr>
        <w:t xml:space="preserve">. </w:t>
      </w:r>
      <w:r>
        <w:rPr>
          <w:u w:val="single"/>
        </w:rPr>
        <w:t>Remote sensing techniques</w:t>
      </w:r>
      <w:r>
        <w:rPr>
          <w:sz w:val="14"/>
        </w:rPr>
        <w:t xml:space="preserve">, such as </w:t>
      </w:r>
      <w:r>
        <w:rPr>
          <w:u w:val="single"/>
        </w:rPr>
        <w:t>optical sensors</w:t>
      </w:r>
      <w:r>
        <w:rPr>
          <w:sz w:val="14"/>
        </w:rPr>
        <w:t xml:space="preserve">, </w:t>
      </w:r>
      <w:r>
        <w:rPr>
          <w:u w:val="single"/>
        </w:rPr>
        <w:t>SAR</w:t>
      </w:r>
      <w:r>
        <w:rPr>
          <w:sz w:val="14"/>
        </w:rPr>
        <w:t xml:space="preserve"> and </w:t>
      </w:r>
      <w:r>
        <w:rPr>
          <w:u w:val="single"/>
        </w:rPr>
        <w:t>altimeter data</w:t>
      </w:r>
      <w:r>
        <w:rPr>
          <w:sz w:val="14"/>
        </w:rPr>
        <w:t xml:space="preserve">, </w:t>
      </w:r>
      <w:r>
        <w:rPr>
          <w:u w:val="single"/>
        </w:rPr>
        <w:t>provide regular observations of key glacial parameters</w:t>
      </w:r>
      <w:r>
        <w:rPr>
          <w:sz w:val="14"/>
        </w:rPr>
        <w:t xml:space="preserve">. A lunar platform would provide continuous three- or four-day temporal coverage per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high-resolution mapping for the optical sensor, and the layover problem (Tilley and Bonwit 1989) in heavy gradient area for SAR. Moon-based altimetry faces the same problems as LiDAR mentioned before, and is not recommended. An </w:t>
      </w:r>
      <w:r>
        <w:rPr>
          <w:b/>
          <w:bCs/>
          <w:u w:val="single"/>
        </w:rPr>
        <w:t>atmospheric</w:t>
      </w:r>
      <w:r>
        <w:rPr>
          <w:u w:val="single"/>
        </w:rPr>
        <w:t xml:space="preserve"> </w:t>
      </w:r>
      <w:r>
        <w:rPr>
          <w:b/>
          <w:bCs/>
          <w:u w:val="single"/>
        </w:rPr>
        <w:t>observatory</w:t>
      </w:r>
      <w:r>
        <w:rPr>
          <w:u w:val="single"/>
        </w:rPr>
        <w:t xml:space="preserve"> on the Moon</w:t>
      </w:r>
      <w:r>
        <w:rPr>
          <w:sz w:val="14"/>
        </w:rPr>
        <w:t xml:space="preserve"> can be </w:t>
      </w:r>
      <w:r>
        <w:rPr>
          <w:u w:val="single"/>
        </w:rPr>
        <w:t xml:space="preserve">used to </w:t>
      </w:r>
      <w:r>
        <w:rPr>
          <w:highlight w:val="green"/>
          <w:u w:val="single"/>
        </w:rPr>
        <w:t>evaluate</w:t>
      </w:r>
      <w:r>
        <w:rPr>
          <w:u w:val="single"/>
        </w:rPr>
        <w:t xml:space="preserve"> the </w:t>
      </w:r>
      <w:r>
        <w:rPr>
          <w:highlight w:val="green"/>
          <w:u w:val="single"/>
        </w:rPr>
        <w:t xml:space="preserve">cloud </w:t>
      </w:r>
      <w:r>
        <w:rPr>
          <w:u w:val="single"/>
        </w:rPr>
        <w:t>fraction in an unambiguous manner</w:t>
      </w:r>
      <w:r>
        <w:rPr>
          <w:sz w:val="14"/>
        </w:rPr>
        <w:t xml:space="preserve">, </w:t>
      </w:r>
      <w:r>
        <w:rPr>
          <w:b/>
          <w:bCs/>
          <w:highlight w:val="green"/>
          <w:u w:val="single"/>
        </w:rPr>
        <w:t>determine</w:t>
      </w:r>
      <w:r>
        <w:rPr>
          <w:u w:val="single"/>
        </w:rPr>
        <w:t xml:space="preserve"> the </w:t>
      </w:r>
      <w:r>
        <w:rPr>
          <w:b/>
          <w:bCs/>
          <w:highlight w:val="green"/>
          <w:u w:val="single"/>
        </w:rPr>
        <w:t>composition</w:t>
      </w:r>
      <w:r>
        <w:rPr>
          <w:u w:val="single"/>
        </w:rPr>
        <w:t xml:space="preserve"> in terms </w:t>
      </w:r>
      <w:r>
        <w:rPr>
          <w:b/>
          <w:bCs/>
          <w:highlight w:val="green"/>
          <w:u w:val="single"/>
        </w:rPr>
        <w:t>of</w:t>
      </w:r>
      <w:r>
        <w:rPr>
          <w:u w:val="single"/>
        </w:rPr>
        <w:t xml:space="preserve"> the major </w:t>
      </w:r>
      <w:r>
        <w:rPr>
          <w:b/>
          <w:bCs/>
          <w:u w:val="single"/>
        </w:rPr>
        <w:t>trace</w:t>
      </w:r>
      <w:r>
        <w:rPr>
          <w:u w:val="single"/>
        </w:rPr>
        <w:t xml:space="preserve"> </w:t>
      </w:r>
      <w:r>
        <w:rPr>
          <w:b/>
          <w:bCs/>
          <w:highlight w:val="green"/>
          <w:u w:val="single"/>
        </w:rPr>
        <w:t>gas</w:t>
      </w:r>
      <w:r>
        <w:rPr>
          <w:u w:val="single"/>
        </w:rPr>
        <w:t xml:space="preserve"> and aerosols </w:t>
      </w:r>
      <w:r>
        <w:rPr>
          <w:sz w:val="14"/>
        </w:rPr>
        <w:t xml:space="preserve">(Hamill 2016), and </w:t>
      </w:r>
      <w:r>
        <w:rPr>
          <w:highlight w:val="green"/>
          <w:u w:val="single"/>
        </w:rPr>
        <w:t>shed light on</w:t>
      </w:r>
      <w:r>
        <w:rPr>
          <w:u w:val="single"/>
        </w:rPr>
        <w:t xml:space="preserve"> the relationship between</w:t>
      </w:r>
      <w:r>
        <w:rPr>
          <w:sz w:val="14"/>
        </w:rPr>
        <w:t xml:space="preserve"> </w:t>
      </w:r>
      <w:r>
        <w:rPr>
          <w:u w:val="single"/>
        </w:rPr>
        <w:t xml:space="preserve">lunar </w:t>
      </w:r>
      <w:r>
        <w:rPr>
          <w:highlight w:val="green"/>
          <w:u w:val="single"/>
        </w:rPr>
        <w:t>phases</w:t>
      </w:r>
      <w:r>
        <w:rPr>
          <w:u w:val="single"/>
        </w:rPr>
        <w:t xml:space="preserve"> </w:t>
      </w:r>
      <w:r>
        <w:rPr>
          <w:highlight w:val="green"/>
          <w:u w:val="single"/>
        </w:rPr>
        <w:t xml:space="preserve">and </w:t>
      </w:r>
      <w:r>
        <w:rPr>
          <w:b/>
          <w:bCs/>
          <w:u w:val="single"/>
        </w:rPr>
        <w:t>cloudiness</w:t>
      </w:r>
      <w:r>
        <w:rPr>
          <w:u w:val="single"/>
        </w:rPr>
        <w:t xml:space="preserve"> or </w:t>
      </w:r>
      <w:r>
        <w:rPr>
          <w:b/>
          <w:bCs/>
          <w:highlight w:val="green"/>
          <w:u w:val="single"/>
        </w:rPr>
        <w:t>precipitation</w:t>
      </w:r>
      <w:r>
        <w:rPr>
          <w:sz w:val="14"/>
        </w:rPr>
        <w:t xml:space="preserve">. Particularly, the </w:t>
      </w:r>
      <w:r>
        <w:rPr>
          <w:highlight w:val="green"/>
          <w:u w:val="single"/>
        </w:rPr>
        <w:t>Moon</w:t>
      </w:r>
      <w:r>
        <w:rPr>
          <w:u w:val="single"/>
        </w:rPr>
        <w:t xml:space="preserve"> offers a </w:t>
      </w:r>
      <w:r>
        <w:rPr>
          <w:highlight w:val="green"/>
          <w:u w:val="single"/>
        </w:rPr>
        <w:t xml:space="preserve">good place for </w:t>
      </w:r>
      <w:r>
        <w:rPr>
          <w:b/>
          <w:bCs/>
          <w:highlight w:val="green"/>
          <w:u w:val="single"/>
        </w:rPr>
        <w:t>occultation</w:t>
      </w:r>
      <w:r>
        <w:rPr>
          <w:u w:val="single"/>
        </w:rPr>
        <w:t xml:space="preserve"> observation</w:t>
      </w:r>
      <w:r>
        <w:rPr>
          <w:sz w:val="14"/>
        </w:rPr>
        <w:t xml:space="preserve">, which </w:t>
      </w:r>
      <w:r>
        <w:rPr>
          <w:u w:val="single"/>
        </w:rPr>
        <w:t>means observing the light or microwave changes emitted by stars or satellites</w:t>
      </w:r>
      <w:r>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(Kyrola et al. 2004). Moon-based occultation was proposed in Link (1969), and was considered promising in Moon-based Earth atmosphere monitoring (Hamill 2007, 2016; Guo et al. 2014). The advantage of </w:t>
      </w:r>
      <w:r>
        <w:rPr>
          <w:u w:val="single"/>
        </w:rPr>
        <w:t>Moon-based occultation</w:t>
      </w:r>
      <w:r>
        <w:rPr>
          <w:sz w:val="14"/>
        </w:rPr>
        <w:t xml:space="preserve"> is that a star descends several times slower through the atmosphere than when viewed from a LEO satellite. This helps by </w:t>
      </w:r>
      <w:r>
        <w:rPr>
          <w:u w:val="single"/>
        </w:rPr>
        <w:t>increasing</w:t>
      </w:r>
      <w:r>
        <w:rPr>
          <w:sz w:val="14"/>
        </w:rPr>
        <w:t xml:space="preserve"> the </w:t>
      </w:r>
      <w:r>
        <w:rPr>
          <w:u w:val="single"/>
        </w:rPr>
        <w:t>SNR and resolution to some extent</w:t>
      </w:r>
      <w:r>
        <w:rPr>
          <w:sz w:val="14"/>
        </w:rPr>
        <w:t xml:space="preserve">, but the practical performance also relies on the system design and the probability of finding an appropriate occultation geometry. </w:t>
      </w:r>
      <w:r>
        <w:rPr>
          <w:sz w:val="14"/>
          <w:szCs w:val="16"/>
        </w:rPr>
        <w:t xml:space="preserve">4.4. Earth-space environment </w:t>
      </w:r>
      <w:r>
        <w:rPr>
          <w:sz w:val="14"/>
        </w:rPr>
        <w:t xml:space="preserve">Observing the environment of outer space surrounding Earth requires much larger FOV than only observing the solid Earth. The </w:t>
      </w:r>
      <w:r>
        <w:rPr>
          <w:u w:val="single"/>
        </w:rPr>
        <w:t>Moon is an ideal place to monitor the interaction between the solar wind and the magnetosphere</w:t>
      </w:r>
      <w:r>
        <w:rPr>
          <w:sz w:val="14"/>
        </w:rPr>
        <w:t xml:space="preserve">. Moon-based observation combined with high near-polar Earth orbit or Molniya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and also verified the accessibility of high-quality data of magnetosphere from the Moon (Feng et al. 2014). </w:t>
      </w:r>
      <w:r>
        <w:rPr>
          <w:sz w:val="14"/>
          <w:szCs w:val="16"/>
        </w:rPr>
        <w:t xml:space="preserve">5. Conclusion </w:t>
      </w:r>
      <w:r>
        <w:rPr>
          <w:sz w:val="14"/>
        </w:rPr>
        <w:t xml:space="preserve">In this paper, we propose the </w:t>
      </w:r>
      <w:r>
        <w:rPr>
          <w:u w:val="single"/>
        </w:rPr>
        <w:t>Moon as a platform for</w:t>
      </w:r>
      <w:r>
        <w:rPr>
          <w:sz w:val="14"/>
        </w:rPr>
        <w:t xml:space="preserve"> </w:t>
      </w:r>
      <w:r>
        <w:rPr>
          <w:u w:val="single"/>
        </w:rPr>
        <w:t>Earth observation</w:t>
      </w:r>
      <w:r>
        <w:rPr>
          <w:sz w:val="14"/>
        </w:rPr>
        <w:t xml:space="preserve"> with </w:t>
      </w:r>
      <w:r>
        <w:rPr>
          <w:u w:val="single"/>
        </w:rPr>
        <w:t>long-term,</w:t>
      </w:r>
      <w:r>
        <w:rPr>
          <w:sz w:val="14"/>
        </w:rPr>
        <w:t xml:space="preserve"> </w:t>
      </w:r>
      <w:r>
        <w:rPr>
          <w:u w:val="single"/>
        </w:rPr>
        <w:t>dynamic capabilities</w:t>
      </w:r>
      <w:r>
        <w:rPr>
          <w:sz w:val="14"/>
        </w:rPr>
        <w:t xml:space="preserve">, mainly </w:t>
      </w:r>
      <w:r>
        <w:rPr>
          <w:u w:val="single"/>
        </w:rPr>
        <w:t>focusing on large-scale geoscience phenomena</w:t>
      </w:r>
      <w:r>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scatterometers may not be functional on the lunar surface mainly because of the long viewing distance, and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Pr>
          <w:u w:val="single"/>
        </w:rPr>
        <w:t>numerical simulations</w:t>
      </w:r>
      <w:r>
        <w:rPr>
          <w:sz w:val="14"/>
        </w:rPr>
        <w:t xml:space="preserve"> are indispensable to validate the proposals and to address specific problems.</w:t>
      </w:r>
    </w:p>
    <w:p w14:paraId="4718213A" w14:textId="77777777" w:rsidR="003F1B2A" w:rsidRPr="003F1B2A" w:rsidRDefault="003F1B2A" w:rsidP="003F1B2A">
      <w:pPr>
        <w:pStyle w:val="Heading4"/>
        <w:rPr>
          <w:bCs/>
        </w:rPr>
      </w:pPr>
      <w:r w:rsidRPr="003F1B2A">
        <w:rPr>
          <w:bCs/>
        </w:rPr>
        <w:t xml:space="preserve">Adaptation </w:t>
      </w:r>
      <w:r w:rsidRPr="003F1B2A">
        <w:rPr>
          <w:bCs/>
          <w:u w:val="single"/>
        </w:rPr>
        <w:t>solves</w:t>
      </w:r>
      <w:r w:rsidRPr="003F1B2A">
        <w:rPr>
          <w:bCs/>
        </w:rPr>
        <w:t xml:space="preserve"> Climate Change’s worst effects – it’s the </w:t>
      </w:r>
      <w:r w:rsidRPr="003F1B2A">
        <w:rPr>
          <w:bCs/>
          <w:u w:val="single"/>
        </w:rPr>
        <w:t>Silver Bullet</w:t>
      </w:r>
      <w:r w:rsidRPr="003F1B2A">
        <w:rPr>
          <w:bCs/>
        </w:rPr>
        <w:t>.</w:t>
      </w:r>
    </w:p>
    <w:p w14:paraId="03BF8FEE" w14:textId="77777777" w:rsidR="003F1B2A" w:rsidRDefault="003F1B2A" w:rsidP="003F1B2A">
      <w:r>
        <w:rPr>
          <w:rStyle w:val="Style13ptBold"/>
        </w:rPr>
        <w:t>Rood and Gibbons 21</w:t>
      </w:r>
      <w:r>
        <w:t xml:space="preserve"> Richard B. Rood and Elizabeth Gibbons 9-11-2021 "After a summer of weather horrors, adapting to climate change is an imperative" </w:t>
      </w:r>
      <w:hyperlink r:id="rId15" w:anchor="selection-391.0-413.1" w:history="1">
        <w:r>
          <w:rPr>
            <w:rStyle w:val="Hyperlink"/>
            <w:color w:val="000000"/>
            <w:u w:val="single"/>
          </w:rPr>
          <w:t>https://archive.is/VKac8#selection-391.0-413.1</w:t>
        </w:r>
      </w:hyperlink>
      <w:r>
        <w:t xml:space="preserve"> (Richard B. (Ricky) Rood is a professor of climate and space sciences and engineering at the University of Michigan. Elizabeth (Beth) Gibbons is executive director of the American Society of Adaptation Professionals.)//Elmer </w:t>
      </w:r>
    </w:p>
    <w:p w14:paraId="6701597A" w14:textId="77777777" w:rsidR="003F1B2A" w:rsidRDefault="003F1B2A" w:rsidP="003F1B2A">
      <w:pPr>
        <w:rPr>
          <w:rStyle w:val="StyleUnderline"/>
        </w:rPr>
      </w:pPr>
      <w:r>
        <w:rPr>
          <w:rStyle w:val="StyleUnderline"/>
        </w:rPr>
        <w:t xml:space="preserve">This summer, the extraordinary heat in the Pacific Northwest, floods across the Northern Hemisphere and Hurricane Ida’s swath across the country have awakened more people to the dangers of climate change. </w:t>
      </w:r>
      <w:r>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Pr>
          <w:rStyle w:val="StyleUnderline"/>
        </w:rPr>
        <w:t>Public messaging on climate change is dominated by the discussion of reducing carbon dioxide emissions to limit the warming and to stop the “worst effects” of climate change</w:t>
      </w:r>
      <w:r>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Pr>
          <w:rStyle w:val="StyleUnderline"/>
        </w:rPr>
        <w:t xml:space="preserve">Amid this cacophony of mitigation panic and sought-after patience is another discussion that has been going on for more than a decade. Namely, that </w:t>
      </w:r>
      <w:r>
        <w:rPr>
          <w:rStyle w:val="Emphasis"/>
          <w:highlight w:val="green"/>
        </w:rPr>
        <w:t>we are not likely to meet</w:t>
      </w:r>
      <w:r>
        <w:rPr>
          <w:rStyle w:val="StyleUnderline"/>
          <w:highlight w:val="green"/>
        </w:rPr>
        <w:t xml:space="preserve"> </w:t>
      </w:r>
      <w:r>
        <w:rPr>
          <w:rStyle w:val="Emphasis"/>
          <w:highlight w:val="green"/>
          <w:bdr w:val="single" w:sz="18" w:space="0" w:color="auto" w:frame="1"/>
        </w:rPr>
        <w:t>emission-reduction goals</w:t>
      </w:r>
      <w:r>
        <w:rPr>
          <w:rStyle w:val="StyleUnderline"/>
          <w:highlight w:val="green"/>
        </w:rPr>
        <w:t xml:space="preserve"> </w:t>
      </w:r>
      <w:r>
        <w:rPr>
          <w:rStyle w:val="StyleUnderline"/>
        </w:rPr>
        <w:t>such as those of the Paris agreement</w:t>
      </w:r>
      <w:r>
        <w:rPr>
          <w:sz w:val="16"/>
        </w:rPr>
        <w:t xml:space="preserve">. This is complemented by the fact that </w:t>
      </w:r>
      <w:r>
        <w:rPr>
          <w:rStyle w:val="Emphasis"/>
          <w:highlight w:val="green"/>
        </w:rPr>
        <w:t>we live in a rapidly changing climate</w:t>
      </w:r>
      <w:r>
        <w:rPr>
          <w:sz w:val="16"/>
        </w:rPr>
        <w:t xml:space="preserve">, </w:t>
      </w:r>
      <w:r>
        <w:rPr>
          <w:rStyle w:val="Emphasis"/>
          <w:highlight w:val="green"/>
        </w:rPr>
        <w:t>rapid change will continue</w:t>
      </w:r>
      <w:r>
        <w:rPr>
          <w:sz w:val="16"/>
        </w:rPr>
        <w:t xml:space="preserve">, </w:t>
      </w:r>
      <w:r>
        <w:rPr>
          <w:rStyle w:val="StyleUnderline"/>
        </w:rPr>
        <w:t>and</w:t>
      </w:r>
      <w:r>
        <w:rPr>
          <w:sz w:val="16"/>
        </w:rPr>
        <w:t xml:space="preserve"> </w:t>
      </w:r>
      <w:r>
        <w:rPr>
          <w:rStyle w:val="Emphasis"/>
          <w:highlight w:val="green"/>
        </w:rPr>
        <w:t>we are not going back</w:t>
      </w:r>
      <w:r>
        <w:rPr>
          <w:sz w:val="16"/>
          <w:highlight w:val="green"/>
        </w:rPr>
        <w:t xml:space="preserve"> </w:t>
      </w:r>
      <w:r>
        <w:rPr>
          <w:rStyle w:val="StyleUnderline"/>
        </w:rPr>
        <w:t>to the climate of our childhoods.</w:t>
      </w:r>
      <w:r>
        <w:rPr>
          <w:sz w:val="16"/>
        </w:rPr>
        <w:t xml:space="preserve"> When we consider how we will address our climate future, it is worth considering our past behavior and choices. </w:t>
      </w:r>
      <w:r>
        <w:rPr>
          <w:rStyle w:val="StyleUnderline"/>
        </w:rPr>
        <w:t>We have had the ability and the roadmap to make major strides in reducing carbon dioxide emissions and mitigating climate change for many years</w:t>
      </w:r>
      <w:r>
        <w:rPr>
          <w:sz w:val="16"/>
        </w:rPr>
        <w:t xml:space="preserve">. In many cases, these mitigation tactics are “no regrets,” with very quick monetary payback for expenditures — the insulation of houses and choosing fuel-efficient vehicles, for example. Yet we have not taken these </w:t>
      </w:r>
      <w:r>
        <w:rPr>
          <w:rStyle w:val="Emphasis"/>
          <w:highlight w:val="green"/>
        </w:rPr>
        <w:t>steps</w:t>
      </w:r>
      <w:r>
        <w:rPr>
          <w:sz w:val="16"/>
          <w:highlight w:val="green"/>
        </w:rPr>
        <w:t xml:space="preserve"> </w:t>
      </w:r>
      <w:r>
        <w:rPr>
          <w:sz w:val="16"/>
        </w:rPr>
        <w:t xml:space="preserve">at the scales that are </w:t>
      </w:r>
      <w:r>
        <w:rPr>
          <w:rStyle w:val="Emphasis"/>
          <w:highlight w:val="green"/>
        </w:rPr>
        <w:t>required for effective intervention</w:t>
      </w:r>
      <w:r>
        <w:rPr>
          <w:sz w:val="16"/>
        </w:rPr>
        <w:t xml:space="preserve">. Mitigation is one response, but </w:t>
      </w:r>
      <w:r>
        <w:rPr>
          <w:rStyle w:val="Emphasis"/>
          <w:highlight w:val="green"/>
          <w:bdr w:val="single" w:sz="18" w:space="0" w:color="auto" w:frame="1"/>
        </w:rPr>
        <w:t>adaptation</w:t>
      </w:r>
      <w:r>
        <w:rPr>
          <w:sz w:val="16"/>
          <w:highlight w:val="green"/>
        </w:rPr>
        <w:t xml:space="preserve"> </w:t>
      </w:r>
      <w:r>
        <w:rPr>
          <w:sz w:val="16"/>
        </w:rPr>
        <w:t xml:space="preserve">can be framed as the other response. </w:t>
      </w:r>
      <w:r>
        <w:rPr>
          <w:rStyle w:val="StyleUnderline"/>
        </w:rPr>
        <w:t>Adaptation is</w:t>
      </w:r>
      <w:r>
        <w:rPr>
          <w:sz w:val="16"/>
        </w:rPr>
        <w:t xml:space="preserve"> </w:t>
      </w:r>
      <w:r>
        <w:rPr>
          <w:rStyle w:val="Emphasis"/>
          <w:highlight w:val="green"/>
        </w:rPr>
        <w:t>responding to the effects</w:t>
      </w:r>
      <w:r>
        <w:rPr>
          <w:sz w:val="16"/>
          <w:highlight w:val="green"/>
        </w:rPr>
        <w:t xml:space="preserve"> </w:t>
      </w:r>
      <w:r>
        <w:rPr>
          <w:rStyle w:val="StyleUnderline"/>
        </w:rPr>
        <w:t>of warming or perhaps coping with the consequences of the warming Earth.</w:t>
      </w:r>
      <w:r>
        <w:rPr>
          <w:sz w:val="16"/>
        </w:rPr>
        <w:t xml:space="preserve"> With the public conversation focusing overwhelmingly on mitigation, </w:t>
      </w:r>
      <w:r>
        <w:rPr>
          <w:rStyle w:val="StyleUnderline"/>
        </w:rPr>
        <w:t>adaptation has been a neglected topic</w:t>
      </w:r>
      <w:r>
        <w:rPr>
          <w:sz w:val="16"/>
        </w:rPr>
        <w:t xml:space="preserve">. Compared with mitigation, </w:t>
      </w:r>
      <w:r>
        <w:rPr>
          <w:rStyle w:val="Emphasis"/>
          <w:highlight w:val="green"/>
        </w:rPr>
        <w:t>adaptation is</w:t>
      </w:r>
      <w:r>
        <w:rPr>
          <w:sz w:val="16"/>
          <w:highlight w:val="green"/>
        </w:rPr>
        <w:t xml:space="preserve"> </w:t>
      </w:r>
      <w:r>
        <w:rPr>
          <w:rStyle w:val="StyleUnderline"/>
        </w:rPr>
        <w:t>relatively</w:t>
      </w:r>
      <w:r>
        <w:rPr>
          <w:sz w:val="16"/>
        </w:rPr>
        <w:t xml:space="preserve"> </w:t>
      </w:r>
      <w:r>
        <w:rPr>
          <w:rStyle w:val="Emphasis"/>
          <w:highlight w:val="green"/>
        </w:rPr>
        <w:t>easy</w:t>
      </w:r>
      <w:r>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Pr>
          <w:rStyle w:val="StyleUnderline"/>
        </w:rPr>
        <w:t>Although adaptation can be carried out by individuals, it is better and certainly more equitable to plan on the larger scales of a community, a city or a region</w:t>
      </w:r>
      <w:r>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Pr>
          <w:rStyle w:val="Emphasis"/>
          <w:highlight w:val="green"/>
        </w:rPr>
        <w:t>When a region</w:t>
      </w:r>
      <w:r>
        <w:rPr>
          <w:sz w:val="16"/>
          <w:highlight w:val="green"/>
        </w:rPr>
        <w:t xml:space="preserve"> </w:t>
      </w:r>
      <w:r>
        <w:rPr>
          <w:rStyle w:val="Emphasis"/>
          <w:highlight w:val="green"/>
        </w:rPr>
        <w:t>successfully implements adaptation</w:t>
      </w:r>
      <w:r>
        <w:rPr>
          <w:sz w:val="16"/>
          <w:highlight w:val="green"/>
        </w:rPr>
        <w:t xml:space="preserve"> </w:t>
      </w:r>
      <w:r>
        <w:rPr>
          <w:rStyle w:val="StyleUnderline"/>
        </w:rPr>
        <w:t>plans,</w:t>
      </w:r>
      <w:r>
        <w:rPr>
          <w:sz w:val="16"/>
        </w:rPr>
        <w:t xml:space="preserve"> </w:t>
      </w:r>
      <w:r>
        <w:rPr>
          <w:rStyle w:val="Emphasis"/>
          <w:highlight w:val="green"/>
        </w:rPr>
        <w:t>communities are likely to have wins</w:t>
      </w:r>
      <w:r>
        <w:rPr>
          <w:sz w:val="16"/>
          <w:highlight w:val="green"/>
        </w:rPr>
        <w:t xml:space="preserve"> </w:t>
      </w:r>
      <w:r>
        <w:rPr>
          <w:rStyle w:val="Emphasis"/>
          <w:highlight w:val="green"/>
        </w:rPr>
        <w:t xml:space="preserve">when the next storm </w:t>
      </w:r>
      <w:r>
        <w:rPr>
          <w:rStyle w:val="Emphasis"/>
          <w:highlight w:val="green"/>
          <w:bdr w:val="single" w:sz="18" w:space="0" w:color="auto" w:frame="1"/>
        </w:rPr>
        <w:t>is not as destructive and costly</w:t>
      </w:r>
      <w:r>
        <w:rPr>
          <w:sz w:val="16"/>
        </w:rPr>
        <w:t xml:space="preserve">. </w:t>
      </w:r>
      <w:r>
        <w:rPr>
          <w:rStyle w:val="StyleUnderline"/>
        </w:rPr>
        <w:t>These wins help people</w:t>
      </w:r>
      <w:r>
        <w:rPr>
          <w:sz w:val="16"/>
        </w:rPr>
        <w:t xml:space="preserve"> </w:t>
      </w:r>
      <w:r>
        <w:rPr>
          <w:rStyle w:val="Emphasis"/>
          <w:highlight w:val="green"/>
        </w:rPr>
        <w:t>cope with</w:t>
      </w:r>
      <w:r>
        <w:rPr>
          <w:sz w:val="16"/>
          <w:highlight w:val="green"/>
        </w:rPr>
        <w:t xml:space="preserve"> </w:t>
      </w:r>
      <w:r>
        <w:rPr>
          <w:rStyle w:val="StyleUnderline"/>
        </w:rPr>
        <w:t>global</w:t>
      </w:r>
      <w:r>
        <w:rPr>
          <w:sz w:val="16"/>
        </w:rPr>
        <w:t xml:space="preserve"> </w:t>
      </w:r>
      <w:r>
        <w:rPr>
          <w:rStyle w:val="Emphasis"/>
          <w:highlight w:val="green"/>
        </w:rPr>
        <w:t>warming</w:t>
      </w:r>
      <w:r>
        <w:rPr>
          <w:sz w:val="16"/>
          <w:highlight w:val="green"/>
        </w:rPr>
        <w:t xml:space="preserve"> </w:t>
      </w:r>
      <w:r>
        <w:rPr>
          <w:rStyle w:val="Emphasis"/>
          <w:highlight w:val="green"/>
        </w:rPr>
        <w:t>and</w:t>
      </w:r>
      <w:r>
        <w:rPr>
          <w:sz w:val="16"/>
          <w:highlight w:val="green"/>
        </w:rPr>
        <w:t xml:space="preserve"> </w:t>
      </w:r>
      <w:r>
        <w:rPr>
          <w:rStyle w:val="Emphasis"/>
          <w:highlight w:val="green"/>
        </w:rPr>
        <w:t>realize</w:t>
      </w:r>
      <w:r>
        <w:rPr>
          <w:sz w:val="16"/>
          <w:highlight w:val="green"/>
        </w:rPr>
        <w:t xml:space="preserve"> </w:t>
      </w:r>
      <w:r>
        <w:rPr>
          <w:sz w:val="16"/>
        </w:rPr>
        <w:t xml:space="preserve">some </w:t>
      </w:r>
      <w:r>
        <w:rPr>
          <w:rStyle w:val="Emphasis"/>
          <w:highlight w:val="green"/>
        </w:rPr>
        <w:t>ability to take control of</w:t>
      </w:r>
      <w:r>
        <w:rPr>
          <w:sz w:val="16"/>
          <w:highlight w:val="green"/>
        </w:rPr>
        <w:t xml:space="preserve"> </w:t>
      </w:r>
      <w:r>
        <w:rPr>
          <w:rStyle w:val="StyleUnderline"/>
        </w:rPr>
        <w:t>what has been often stated as</w:t>
      </w:r>
      <w:r>
        <w:rPr>
          <w:sz w:val="16"/>
        </w:rPr>
        <w:t xml:space="preserve"> </w:t>
      </w:r>
      <w:r>
        <w:rPr>
          <w:rStyle w:val="Emphasis"/>
          <w:highlight w:val="green"/>
          <w:bdr w:val="single" w:sz="18" w:space="0" w:color="auto" w:frame="1"/>
        </w:rPr>
        <w:t>an existential threat</w:t>
      </w:r>
      <w:r>
        <w:rPr>
          <w:sz w:val="16"/>
        </w:rPr>
        <w:t xml:space="preserve">. </w:t>
      </w:r>
      <w:r>
        <w:rPr>
          <w:rStyle w:val="StyleUnderline"/>
        </w:rPr>
        <w:t>There have been those calling for adaptation policy for many years. However, it has been difficult to get adaptation on the policy agenda.</w:t>
      </w:r>
      <w:r>
        <w:rPr>
          <w:sz w:val="16"/>
        </w:rPr>
        <w:t xml:space="preserve"> This is ascribed to many reasons, including the persistent, spurious argument that if we talk of adaptation, then we will decide that we do not need to mitigate our emissions. However, we are at the point that, </w:t>
      </w:r>
      <w:r>
        <w:rPr>
          <w:rStyle w:val="Emphasis"/>
        </w:rPr>
        <w:t>even if we were to meet all of the emission reduction goals of the United Nations’ Paris agreement, adaptation will still be required</w:t>
      </w:r>
      <w:r>
        <w:rPr>
          <w:sz w:val="16"/>
        </w:rPr>
        <w:t xml:space="preserve">. In the </w:t>
      </w:r>
      <w:r>
        <w:rPr>
          <w:rStyle w:val="StyleUnderline"/>
        </w:rPr>
        <w:t xml:space="preserve">end, the most important aspect of adaptation is fundamentally human. If individuals and communities can see </w:t>
      </w:r>
      <w:r>
        <w:rPr>
          <w:rStyle w:val="Emphasis"/>
          <w:highlight w:val="green"/>
        </w:rPr>
        <w:t>adaptation</w:t>
      </w:r>
      <w:r>
        <w:rPr>
          <w:rStyle w:val="StyleUnderline"/>
          <w:highlight w:val="green"/>
        </w:rPr>
        <w:t xml:space="preserve"> </w:t>
      </w:r>
      <w:r>
        <w:rPr>
          <w:rStyle w:val="Emphasis"/>
          <w:highlight w:val="green"/>
        </w:rPr>
        <w:t>as a way of</w:t>
      </w:r>
      <w:r>
        <w:rPr>
          <w:rStyle w:val="StyleUnderline"/>
          <w:highlight w:val="green"/>
        </w:rPr>
        <w:t xml:space="preserve"> </w:t>
      </w:r>
      <w:r>
        <w:rPr>
          <w:rStyle w:val="Emphasis"/>
          <w:highlight w:val="green"/>
        </w:rPr>
        <w:t>sustaining</w:t>
      </w:r>
      <w:r>
        <w:rPr>
          <w:rStyle w:val="StyleUnderline"/>
          <w:highlight w:val="green"/>
        </w:rPr>
        <w:t xml:space="preserve"> </w:t>
      </w:r>
      <w:r>
        <w:rPr>
          <w:rStyle w:val="StyleUnderline"/>
        </w:rPr>
        <w:t xml:space="preserve">their </w:t>
      </w:r>
      <w:r>
        <w:rPr>
          <w:rStyle w:val="Emphasis"/>
          <w:highlight w:val="green"/>
        </w:rPr>
        <w:t>well-being</w:t>
      </w:r>
      <w:r>
        <w:rPr>
          <w:rStyle w:val="StyleUnderline"/>
          <w:highlight w:val="green"/>
        </w:rPr>
        <w:t xml:space="preserve"> </w:t>
      </w:r>
      <w:r>
        <w:rPr>
          <w:rStyle w:val="StyleUnderline"/>
        </w:rPr>
        <w:t xml:space="preserve">in the face of rapidly changing weather, then it is a step of moving past the narrative that we must, between now and 2030, solve an existential threat to </w:t>
      </w:r>
      <w:r>
        <w:rPr>
          <w:rStyle w:val="Emphasis"/>
          <w:highlight w:val="green"/>
        </w:rPr>
        <w:t>our survival</w:t>
      </w:r>
      <w:r>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Pr>
          <w:rStyle w:val="Emphasis"/>
          <w:highlight w:val="green"/>
          <w:bdr w:val="single" w:sz="18" w:space="0" w:color="auto" w:frame="1"/>
        </w:rPr>
        <w:t>the need for mitigation</w:t>
      </w:r>
      <w:r>
        <w:rPr>
          <w:rStyle w:val="StyleUnderline"/>
          <w:highlight w:val="green"/>
        </w:rPr>
        <w:t xml:space="preserve"> </w:t>
      </w:r>
      <w:r>
        <w:rPr>
          <w:rStyle w:val="StyleUnderline"/>
        </w:rPr>
        <w:t>more real and urgent.</w:t>
      </w:r>
    </w:p>
    <w:p w14:paraId="39D28A1E" w14:textId="77777777" w:rsidR="003F1B2A" w:rsidRPr="003F1B2A" w:rsidRDefault="003F1B2A" w:rsidP="003F1B2A">
      <w:pPr>
        <w:pStyle w:val="Heading4"/>
        <w:rPr>
          <w:bCs/>
        </w:rPr>
      </w:pPr>
      <w:r w:rsidRPr="003F1B2A">
        <w:rPr>
          <w:bCs/>
        </w:rPr>
        <w:t xml:space="preserve">Missing Data </w:t>
      </w:r>
      <w:r w:rsidRPr="003F1B2A">
        <w:rPr>
          <w:bCs/>
          <w:u w:val="single"/>
        </w:rPr>
        <w:t>holds back</w:t>
      </w:r>
      <w:r w:rsidRPr="003F1B2A">
        <w:rPr>
          <w:bCs/>
        </w:rPr>
        <w:t xml:space="preserve"> Adaptation efforts. </w:t>
      </w:r>
    </w:p>
    <w:p w14:paraId="5D0970D8" w14:textId="77777777" w:rsidR="003F1B2A" w:rsidRDefault="003F1B2A" w:rsidP="003F1B2A">
      <w:r>
        <w:rPr>
          <w:rStyle w:val="Style13ptBold"/>
        </w:rPr>
        <w:t>Barrios et Al 18</w:t>
      </w:r>
      <w:r>
        <w:t>, Alonso, Guillermo Trincado, and René Garreaud. "Alternative approaches for estimating missing climate data: application to monthly precipitation records in South-Central Chile." Forest Ecosystems 5.1 (2018): 1-10. (Graduate School, Faculty of Forest Sciences and Natural Resources)</w:t>
      </w:r>
    </w:p>
    <w:p w14:paraId="4E3B0767" w14:textId="77777777" w:rsidR="003F1B2A" w:rsidRDefault="003F1B2A" w:rsidP="003F1B2A">
      <w:pPr>
        <w:rPr>
          <w:sz w:val="16"/>
        </w:rPr>
      </w:pPr>
      <w:r>
        <w:rPr>
          <w:rStyle w:val="StyleUnderline"/>
        </w:rPr>
        <w:t xml:space="preserve">The </w:t>
      </w:r>
      <w:r>
        <w:rPr>
          <w:rStyle w:val="Emphasis"/>
        </w:rPr>
        <w:t xml:space="preserve">effects of climate </w:t>
      </w:r>
      <w:r>
        <w:rPr>
          <w:rStyle w:val="StyleUnderline"/>
        </w:rPr>
        <w:t xml:space="preserve">on natural resources </w:t>
      </w:r>
      <w:r>
        <w:rPr>
          <w:rStyle w:val="Emphasis"/>
          <w:bdr w:val="single" w:sz="18" w:space="0" w:color="auto" w:frame="1"/>
        </w:rPr>
        <w:t>have become highly relevant</w:t>
      </w:r>
      <w:r>
        <w:rPr>
          <w:rStyle w:val="StyleUnderline"/>
        </w:rPr>
        <w:t xml:space="preserve"> (Cannell et al. 1995). </w:t>
      </w:r>
      <w:r>
        <w:rPr>
          <w:sz w:val="16"/>
        </w:rPr>
        <w:t xml:space="preserve">In forestry, there is an increasing interest to study the influence of climate on forest productivity (Álvarez et al. 2013), forest hydrology (Dai et al. 2011), soil water availability (Ge et al. 2013), and wood quality (Xu et al. 2013). </w:t>
      </w:r>
      <w:r>
        <w:rPr>
          <w:rStyle w:val="StyleUnderline"/>
        </w:rPr>
        <w:t xml:space="preserve">Nowadays, </w:t>
      </w:r>
      <w:r>
        <w:rPr>
          <w:rStyle w:val="Emphasis"/>
          <w:highlight w:val="green"/>
        </w:rPr>
        <w:t>climate data</w:t>
      </w:r>
      <w:r>
        <w:rPr>
          <w:rStyle w:val="StyleUnderline"/>
          <w:highlight w:val="green"/>
        </w:rPr>
        <w:t xml:space="preserve"> </w:t>
      </w:r>
      <w:r>
        <w:rPr>
          <w:rStyle w:val="StyleUnderline"/>
        </w:rPr>
        <w:t xml:space="preserve">are also </w:t>
      </w:r>
      <w:r>
        <w:rPr>
          <w:rStyle w:val="Emphasis"/>
          <w:highlight w:val="green"/>
        </w:rPr>
        <w:t>required for</w:t>
      </w:r>
      <w:r>
        <w:rPr>
          <w:rStyle w:val="StyleUnderline"/>
          <w:highlight w:val="green"/>
        </w:rPr>
        <w:t xml:space="preserve"> </w:t>
      </w:r>
      <w:r>
        <w:rPr>
          <w:rStyle w:val="Emphasis"/>
          <w:highlight w:val="green"/>
        </w:rPr>
        <w:t>parameterizing process-based simulators of tree growth</w:t>
      </w:r>
      <w:r>
        <w:rPr>
          <w:sz w:val="16"/>
        </w:rPr>
        <w:t xml:space="preserve"> (Sands and Landsberg 2002) </w:t>
      </w:r>
      <w:r>
        <w:rPr>
          <w:rStyle w:val="StyleUnderline"/>
        </w:rPr>
        <w:t xml:space="preserve">and for </w:t>
      </w:r>
      <w:r>
        <w:rPr>
          <w:rStyle w:val="Emphasis"/>
          <w:highlight w:val="green"/>
        </w:rPr>
        <w:t>studying forest water balance</w:t>
      </w:r>
      <w:r>
        <w:rPr>
          <w:sz w:val="16"/>
          <w:highlight w:val="green"/>
        </w:rPr>
        <w:t xml:space="preserve"> </w:t>
      </w:r>
      <w:r>
        <w:rPr>
          <w:sz w:val="16"/>
        </w:rPr>
        <w:t xml:space="preserve">(Huber and Trecaman 2002), </w:t>
      </w:r>
      <w:r>
        <w:rPr>
          <w:rStyle w:val="Emphasis"/>
          <w:highlight w:val="green"/>
        </w:rPr>
        <w:t>phenology processes</w:t>
      </w:r>
      <w:r>
        <w:rPr>
          <w:rStyle w:val="StyleUnderline"/>
          <w:highlight w:val="green"/>
        </w:rPr>
        <w:t xml:space="preserve"> </w:t>
      </w:r>
      <w:r>
        <w:rPr>
          <w:rStyle w:val="StyleUnderline"/>
        </w:rPr>
        <w:t>(Caveside</w:t>
      </w:r>
      <w:r>
        <w:rPr>
          <w:sz w:val="16"/>
        </w:rPr>
        <w:t xml:space="preserve"> et al. 2005) </w:t>
      </w:r>
      <w:r>
        <w:rPr>
          <w:rStyle w:val="StyleUnderline"/>
        </w:rPr>
        <w:t xml:space="preserve">and to carry out </w:t>
      </w:r>
      <w:r>
        <w:rPr>
          <w:rStyle w:val="Emphasis"/>
          <w:highlight w:val="green"/>
        </w:rPr>
        <w:t>pest and disease research</w:t>
      </w:r>
      <w:r>
        <w:rPr>
          <w:sz w:val="16"/>
          <w:highlight w:val="green"/>
        </w:rPr>
        <w:t xml:space="preserve"> </w:t>
      </w:r>
      <w:r>
        <w:rPr>
          <w:sz w:val="16"/>
        </w:rPr>
        <w:t xml:space="preserve">(Ahumada et al. 2013). </w:t>
      </w:r>
      <w:r>
        <w:rPr>
          <w:rStyle w:val="Emphasis"/>
          <w:highlight w:val="green"/>
        </w:rPr>
        <w:t>To perform these studies</w:t>
      </w:r>
      <w:r>
        <w:rPr>
          <w:rStyle w:val="StyleUnderline"/>
        </w:rPr>
        <w:t xml:space="preserve">, </w:t>
      </w:r>
      <w:r>
        <w:rPr>
          <w:rStyle w:val="Emphasis"/>
          <w:highlight w:val="green"/>
          <w:bdr w:val="single" w:sz="18" w:space="0" w:color="auto" w:frame="1"/>
        </w:rPr>
        <w:t>complete and homogenous climate data that covers a sufficiently long period of time is required</w:t>
      </w:r>
      <w:r>
        <w:rPr>
          <w:sz w:val="16"/>
        </w:rPr>
        <w:t xml:space="preserve"> (Teegavarapu 2012; Khosravi et al. 2015). </w:t>
      </w:r>
      <w:r>
        <w:rPr>
          <w:rStyle w:val="Emphasis"/>
          <w:highlight w:val="green"/>
        </w:rPr>
        <w:t>Climate data</w:t>
      </w:r>
      <w:r>
        <w:rPr>
          <w:rStyle w:val="StyleUnderline"/>
          <w:highlight w:val="green"/>
        </w:rPr>
        <w:t xml:space="preserve"> </w:t>
      </w:r>
      <w:r>
        <w:rPr>
          <w:rStyle w:val="Emphasis"/>
          <w:highlight w:val="green"/>
        </w:rPr>
        <w:t>often</w:t>
      </w:r>
      <w:r>
        <w:rPr>
          <w:rStyle w:val="StyleUnderline"/>
          <w:highlight w:val="green"/>
        </w:rPr>
        <w:t xml:space="preserve"> </w:t>
      </w:r>
      <w:r>
        <w:rPr>
          <w:rStyle w:val="StyleUnderline"/>
        </w:rPr>
        <w:t xml:space="preserve">have </w:t>
      </w:r>
      <w:r>
        <w:rPr>
          <w:rStyle w:val="Emphasis"/>
          <w:highlight w:val="green"/>
        </w:rPr>
        <w:t xml:space="preserve">missing information </w:t>
      </w:r>
      <w:r>
        <w:rPr>
          <w:rStyle w:val="Emphasis"/>
          <w:highlight w:val="green"/>
          <w:bdr w:val="single" w:sz="18" w:space="0" w:color="auto" w:frame="1"/>
        </w:rPr>
        <w:t>that limits their use</w:t>
      </w:r>
      <w:r>
        <w:rPr>
          <w:sz w:val="16"/>
          <w:highlight w:val="green"/>
        </w:rPr>
        <w:t xml:space="preserve"> </w:t>
      </w:r>
      <w:r>
        <w:rPr>
          <w:sz w:val="16"/>
        </w:rPr>
        <w:t xml:space="preserve">(Alfaro and Pacheco 2000). </w:t>
      </w:r>
      <w:r>
        <w:rPr>
          <w:rStyle w:val="Emphasis"/>
          <w:highlight w:val="green"/>
        </w:rPr>
        <w:t xml:space="preserve">Missing values </w:t>
      </w:r>
      <w:r>
        <w:rPr>
          <w:rStyle w:val="StyleUnderline"/>
        </w:rPr>
        <w:t xml:space="preserve">in climate series </w:t>
      </w:r>
      <w:r>
        <w:rPr>
          <w:rStyle w:val="Emphasis"/>
          <w:highlight w:val="green"/>
        </w:rPr>
        <w:t>affects parameter estimation</w:t>
      </w:r>
      <w:r>
        <w:rPr>
          <w:rStyle w:val="StyleUnderline"/>
          <w:highlight w:val="green"/>
        </w:rPr>
        <w:t xml:space="preserve"> </w:t>
      </w:r>
      <w:r>
        <w:rPr>
          <w:rStyle w:val="StyleUnderline"/>
        </w:rPr>
        <w:t xml:space="preserve">when applying regression and multivariate analysis techniques </w:t>
      </w:r>
      <w:r>
        <w:rPr>
          <w:sz w:val="16"/>
        </w:rPr>
        <w:t xml:space="preserve">(Ramos-Calzado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filled-in. </w:t>
      </w:r>
      <w:r>
        <w:rPr>
          <w:rStyle w:val="StyleUnderline"/>
        </w:rPr>
        <w:t xml:space="preserve">The </w:t>
      </w:r>
      <w:r>
        <w:rPr>
          <w:rStyle w:val="Emphasis"/>
          <w:highlight w:val="green"/>
        </w:rPr>
        <w:t>main limitation</w:t>
      </w:r>
      <w:r>
        <w:rPr>
          <w:rStyle w:val="StyleUnderline"/>
          <w:highlight w:val="green"/>
        </w:rPr>
        <w:t xml:space="preserve"> </w:t>
      </w:r>
      <w:r>
        <w:rPr>
          <w:rStyle w:val="StyleUnderline"/>
        </w:rPr>
        <w:t xml:space="preserve">is that these </w:t>
      </w:r>
      <w:r>
        <w:rPr>
          <w:rStyle w:val="Emphasis"/>
          <w:highlight w:val="green"/>
        </w:rPr>
        <w:t>approaches</w:t>
      </w:r>
      <w:r>
        <w:rPr>
          <w:rStyle w:val="StyleUnderline"/>
          <w:highlight w:val="green"/>
        </w:rPr>
        <w:t xml:space="preserve"> </w:t>
      </w:r>
      <w:r>
        <w:rPr>
          <w:rStyle w:val="StyleUnderline"/>
        </w:rPr>
        <w:t xml:space="preserve">are suitable for small gaps and </w:t>
      </w:r>
      <w:r>
        <w:rPr>
          <w:rStyle w:val="Emphasis"/>
          <w:highlight w:val="green"/>
        </w:rPr>
        <w:t xml:space="preserve">can only be applied to climate variables with a high degree of autocorrelation </w:t>
      </w:r>
      <w:r>
        <w:rPr>
          <w:sz w:val="16"/>
        </w:rPr>
        <w:t xml:space="preserve">(Khosravi et al. 2015), </w:t>
      </w:r>
      <w:r>
        <w:rPr>
          <w:rStyle w:val="Emphasis"/>
          <w:highlight w:val="green"/>
          <w:bdr w:val="single" w:sz="18" w:space="0" w:color="auto" w:frame="1"/>
        </w:rPr>
        <w:t>which is not the case for annual mean temperatures or precipitation values</w:t>
      </w:r>
      <w:r>
        <w:rPr>
          <w:sz w:val="16"/>
        </w:rPr>
        <w:t>. A more common approach to complete missing data is to use information from neighboring meteorological stations (Vasiliev 1996), using techniques such as inverse distance weighting (IDW). Nonetheless, horizontal distance is not a measure of spatial autocorrelation (e.g., Ahrens 2006; Ramos-Calzado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Teegavarapu and Chandramouli (2005) found that replacing distances with correlation coefficients as weights improved estimation of missing precipitation data. The resulting method is known as a coefficient of correlation weighting (CCW), reported by Teegavarapu (2009).</w:t>
      </w:r>
    </w:p>
    <w:p w14:paraId="4997DAB3" w14:textId="77777777" w:rsidR="003F1B2A" w:rsidRPr="003F1B2A" w:rsidRDefault="003F1B2A" w:rsidP="003F1B2A">
      <w:pPr>
        <w:pStyle w:val="Heading4"/>
        <w:rPr>
          <w:bCs/>
        </w:rPr>
      </w:pPr>
      <w:r w:rsidRPr="003F1B2A">
        <w:rPr>
          <w:bCs/>
        </w:rPr>
        <w:t xml:space="preserve">That causes </w:t>
      </w:r>
      <w:r w:rsidRPr="003F1B2A">
        <w:rPr>
          <w:bCs/>
          <w:u w:val="single"/>
        </w:rPr>
        <w:t>extinction</w:t>
      </w:r>
      <w:r w:rsidRPr="003F1B2A">
        <w:rPr>
          <w:bCs/>
        </w:rPr>
        <w:t>.</w:t>
      </w:r>
    </w:p>
    <w:p w14:paraId="61ADEE86" w14:textId="77777777" w:rsidR="003F1B2A" w:rsidRDefault="003F1B2A" w:rsidP="003F1B2A">
      <w:r>
        <w:rPr>
          <w:rStyle w:val="Style13ptBold"/>
        </w:rPr>
        <w:t xml:space="preserve">Sears 21 </w:t>
      </w:r>
      <w:r>
        <w:rPr>
          <w:rStyle w:val="Style13ptBold"/>
          <w:b w:val="0"/>
          <w:sz w:val="20"/>
          <w:szCs w:val="16"/>
        </w:rPr>
        <w:t>(</w:t>
      </w:r>
      <w:r>
        <w:rPr>
          <w:sz w:val="20"/>
          <w:szCs w:val="20"/>
        </w:rPr>
        <w:t>,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Américas, Quito. His research focuses on international security and the existential threats to humanity posed by nuclear weapons, climate change, biotechnology, and artificial intelligence. His PhD dissertation is entitled, “International Politics in the Age of Existential Threats”)-re-cut rahulpenu</w:t>
      </w:r>
    </w:p>
    <w:p w14:paraId="68A4814A" w14:textId="77777777" w:rsidR="003F1B2A" w:rsidRDefault="003F1B2A" w:rsidP="003F1B2A">
      <w:pPr>
        <w:rPr>
          <w:b/>
          <w:iCs/>
          <w:u w:val="single"/>
        </w:rPr>
      </w:pPr>
      <w:r>
        <w:rPr>
          <w:sz w:val="16"/>
        </w:rPr>
        <w:t xml:space="preserve">Climate Change 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(Rockstrom et al. 2009). </w:t>
      </w:r>
      <w:r>
        <w:rPr>
          <w:rStyle w:val="StyleUnderline"/>
        </w:rPr>
        <w:t>Humanity has become one of the driving forces behind Earth’s climate system</w:t>
      </w:r>
      <w:r>
        <w:rPr>
          <w:sz w:val="16"/>
        </w:rPr>
        <w:t xml:space="preserve"> (Crutzen 2002). </w:t>
      </w:r>
      <w:r>
        <w:rPr>
          <w:rStyle w:val="StyleUnderline"/>
        </w:rPr>
        <w:t>The major anthropogenic drivers of climate change are the burning of fossil fuels</w:t>
      </w:r>
      <w:r>
        <w:rPr>
          <w:sz w:val="16"/>
        </w:rPr>
        <w:t xml:space="preserve"> (e.g., coal, oil, and gas), </w:t>
      </w:r>
      <w:r>
        <w:rPr>
          <w:rStyle w:val="StyleUnderline"/>
        </w:rPr>
        <w:t>combined with the degradation of Earth’s natural systems for absorbing carbon dioxide, such as deforestation for agriculture</w:t>
      </w:r>
      <w:r>
        <w:rPr>
          <w:sz w:val="16"/>
        </w:rPr>
        <w:t xml:space="preserve"> (e.g., livestock and monocultures) </w:t>
      </w:r>
      <w:r>
        <w:rPr>
          <w:rStyle w:val="StyleUnderline"/>
        </w:rPr>
        <w:t>and resource extraction</w:t>
      </w:r>
      <w:r>
        <w:rPr>
          <w:sz w:val="16"/>
        </w:rPr>
        <w:t xml:space="preserve"> (e.g., mining and oil), </w:t>
      </w:r>
      <w:r>
        <w:rPr>
          <w:rStyle w:val="StyleUnderline"/>
        </w:rPr>
        <w:t>and the warming of the oceans</w:t>
      </w:r>
      <w:r>
        <w:rPr>
          <w:sz w:val="16"/>
        </w:rPr>
        <w:t xml:space="preserve"> (Kump et al. 2003). While humanity has influenced Earth’s climate since at least the Industrial Revolution, </w:t>
      </w:r>
      <w:r>
        <w:rPr>
          <w:rStyle w:val="StyleUnderline"/>
        </w:rPr>
        <w:t>the dramatic increase in greenhouse gas emissions</w:t>
      </w:r>
      <w:r>
        <w:rPr>
          <w:sz w:val="16"/>
        </w:rPr>
        <w:t xml:space="preserve"> since the mid-twentieth century—the “Great Acceleration” (Steffen et al. 2007; 2015; McNeill &amp; Engelke 2016)— </w:t>
      </w:r>
      <w:r>
        <w:rPr>
          <w:rStyle w:val="StyleUnderline"/>
        </w:rPr>
        <w:t>is responsible for contemporary climate change</w:t>
      </w:r>
      <w:r>
        <w:rPr>
          <w:sz w:val="16"/>
        </w:rPr>
        <w:t xml:space="preserve">, which has reached approximately 1°C above preindustrial levels (IPCC 2018). </w:t>
      </w:r>
      <w:r>
        <w:rPr>
          <w:rStyle w:val="StyleUnderline"/>
          <w:highlight w:val="green"/>
        </w:rPr>
        <w:t>Climate</w:t>
      </w:r>
      <w:r>
        <w:rPr>
          <w:rStyle w:val="StyleUnderline"/>
        </w:rPr>
        <w:t xml:space="preserve"> change </w:t>
      </w:r>
      <w:r>
        <w:rPr>
          <w:rStyle w:val="StyleUnderline"/>
          <w:highlight w:val="green"/>
        </w:rPr>
        <w:t xml:space="preserve">could </w:t>
      </w:r>
      <w:r>
        <w:rPr>
          <w:rStyle w:val="Emphasis"/>
          <w:highlight w:val="green"/>
        </w:rPr>
        <w:t>be</w:t>
      </w:r>
      <w:r>
        <w:rPr>
          <w:rStyle w:val="StyleUnderline"/>
        </w:rPr>
        <w:t xml:space="preserve">come an </w:t>
      </w:r>
      <w:r>
        <w:rPr>
          <w:rStyle w:val="Emphasis"/>
          <w:highlight w:val="green"/>
        </w:rPr>
        <w:t>existential</w:t>
      </w:r>
      <w:r>
        <w:rPr>
          <w:rStyle w:val="Emphasis"/>
        </w:rPr>
        <w:t xml:space="preserve"> threat</w:t>
      </w:r>
      <w:r>
        <w:rPr>
          <w:rStyle w:val="StyleUnderline"/>
        </w:rPr>
        <w:t xml:space="preserve"> to humanity </w:t>
      </w:r>
      <w:r>
        <w:rPr>
          <w:rStyle w:val="StyleUnderline"/>
          <w:highlight w:val="green"/>
        </w:rPr>
        <w:t xml:space="preserve">if the </w:t>
      </w:r>
      <w:r>
        <w:rPr>
          <w:rStyle w:val="Emphasis"/>
          <w:b w:val="0"/>
          <w:bCs/>
          <w:highlight w:val="green"/>
        </w:rPr>
        <w:t>planet</w:t>
      </w:r>
      <w:r>
        <w:rPr>
          <w:rStyle w:val="StyleUnderline"/>
          <w:b/>
          <w:bCs/>
        </w:rPr>
        <w:t>’s</w:t>
      </w:r>
      <w:r>
        <w:rPr>
          <w:rStyle w:val="StyleUnderline"/>
        </w:rPr>
        <w:t xml:space="preserve"> climate </w:t>
      </w:r>
      <w:r>
        <w:rPr>
          <w:rStyle w:val="StyleUnderline"/>
          <w:highlight w:val="green"/>
        </w:rPr>
        <w:t xml:space="preserve">reaches a </w:t>
      </w:r>
      <w:r>
        <w:rPr>
          <w:rStyle w:val="Emphasis"/>
          <w:b w:val="0"/>
          <w:bCs/>
          <w:highlight w:val="green"/>
        </w:rPr>
        <w:t>“Hothouse Earth”</w:t>
      </w:r>
      <w:r>
        <w:rPr>
          <w:rStyle w:val="StyleUnderline"/>
        </w:rPr>
        <w:t xml:space="preserve"> state</w:t>
      </w:r>
      <w:r>
        <w:rPr>
          <w:sz w:val="16"/>
        </w:rPr>
        <w:t xml:space="preserve"> (Ripple et al. 2020). What are the dangers? </w:t>
      </w:r>
      <w:r>
        <w:rPr>
          <w:rStyle w:val="StyleUnderline"/>
        </w:rPr>
        <w:t xml:space="preserve">There are two mechanisms of climate change that threaten humankind. The direct threat is </w:t>
      </w:r>
      <w:r>
        <w:rPr>
          <w:rStyle w:val="Emphasis"/>
          <w:b w:val="0"/>
          <w:bCs/>
          <w:highlight w:val="green"/>
        </w:rPr>
        <w:t>extreme heat</w:t>
      </w:r>
      <w:r>
        <w:rPr>
          <w:rStyle w:val="StyleUnderline"/>
        </w:rPr>
        <w:t xml:space="preserve">. While human societies possesses </w:t>
      </w:r>
      <w:r>
        <w:rPr>
          <w:rStyle w:val="Emphasis"/>
          <w:b w:val="0"/>
          <w:bCs/>
        </w:rPr>
        <w:t>some</w:t>
      </w:r>
      <w:r>
        <w:rPr>
          <w:rStyle w:val="StyleUnderline"/>
        </w:rPr>
        <w:t xml:space="preserve"> capacity for </w:t>
      </w:r>
      <w:r>
        <w:rPr>
          <w:rStyle w:val="Emphasis"/>
          <w:b w:val="0"/>
          <w:bCs/>
        </w:rPr>
        <w:t>adaptation</w:t>
      </w:r>
      <w:r>
        <w:rPr>
          <w:rStyle w:val="StyleUnderline"/>
        </w:rPr>
        <w:t xml:space="preserve"> and </w:t>
      </w:r>
      <w:r>
        <w:rPr>
          <w:rStyle w:val="Emphasis"/>
          <w:b w:val="0"/>
          <w:bCs/>
        </w:rPr>
        <w:t>resilience</w:t>
      </w:r>
      <w:r>
        <w:rPr>
          <w:sz w:val="16"/>
        </w:rPr>
        <w:t xml:space="preserve"> to climate change, th</w:t>
      </w:r>
      <w:r>
        <w:rPr>
          <w:rStyle w:val="StyleUnderline"/>
        </w:rPr>
        <w:t xml:space="preserve">e physiological response of humans to heat stress imposes </w:t>
      </w:r>
      <w:r>
        <w:rPr>
          <w:rStyle w:val="Emphasis"/>
          <w:highlight w:val="green"/>
        </w:rPr>
        <w:t>physical limits</w:t>
      </w:r>
      <w:r>
        <w:rPr>
          <w:sz w:val="16"/>
        </w:rPr>
        <w:t xml:space="preserve">—with a hard limit at roughly 35°C wet-bulb temperature (Sherwood et al. 2010). A rise in global average temperatures by 3–4°C would increase the risk of heat stress, while 7°C could render some regions uninhabitable, and </w:t>
      </w:r>
      <w:r>
        <w:rPr>
          <w:rStyle w:val="StyleUnderline"/>
        </w:rPr>
        <w:t>11–</w:t>
      </w:r>
      <w:r>
        <w:rPr>
          <w:rStyle w:val="Emphasis"/>
          <w:highlight w:val="green"/>
        </w:rPr>
        <w:t>12°</w:t>
      </w:r>
      <w:r>
        <w:rPr>
          <w:rStyle w:val="StyleUnderline"/>
        </w:rPr>
        <w:t xml:space="preserve">C </w:t>
      </w:r>
      <w:r>
        <w:rPr>
          <w:rStyle w:val="StyleUnderline"/>
          <w:highlight w:val="green"/>
        </w:rPr>
        <w:t>would leave</w:t>
      </w:r>
      <w:r>
        <w:rPr>
          <w:rStyle w:val="StyleUnderline"/>
        </w:rPr>
        <w:t xml:space="preserve"> much of </w:t>
      </w:r>
      <w:r>
        <w:rPr>
          <w:rStyle w:val="StyleUnderline"/>
          <w:highlight w:val="green"/>
        </w:rPr>
        <w:t xml:space="preserve">the planet </w:t>
      </w:r>
      <w:r>
        <w:rPr>
          <w:rStyle w:val="Emphasis"/>
          <w:highlight w:val="green"/>
        </w:rPr>
        <w:t>too hot for</w:t>
      </w:r>
      <w:r>
        <w:rPr>
          <w:rStyle w:val="Emphasis"/>
        </w:rPr>
        <w:t xml:space="preserve"> human </w:t>
      </w:r>
      <w:r>
        <w:rPr>
          <w:rStyle w:val="Emphasis"/>
          <w:highlight w:val="green"/>
        </w:rPr>
        <w:t>habitation</w:t>
      </w:r>
      <w:r>
        <w:rPr>
          <w:sz w:val="16"/>
        </w:rPr>
        <w:t xml:space="preserve"> (Sherwood et al. 2010). </w:t>
      </w:r>
      <w:r>
        <w:rPr>
          <w:rStyle w:val="StyleUnderline"/>
        </w:rPr>
        <w:t xml:space="preserve">The </w:t>
      </w:r>
      <w:r>
        <w:rPr>
          <w:rStyle w:val="Emphasis"/>
          <w:highlight w:val="green"/>
        </w:rPr>
        <w:t>indirect</w:t>
      </w:r>
      <w:r>
        <w:rPr>
          <w:rStyle w:val="StyleUnderline"/>
          <w:highlight w:val="green"/>
        </w:rPr>
        <w:t xml:space="preserve"> effects</w:t>
      </w:r>
      <w:r>
        <w:rPr>
          <w:rStyle w:val="StyleUnderline"/>
        </w:rPr>
        <w:t xml:space="preserve"> of climate change could </w:t>
      </w:r>
      <w:r>
        <w:rPr>
          <w:rStyle w:val="StyleUnderline"/>
          <w:highlight w:val="green"/>
        </w:rPr>
        <w:t>include</w:t>
      </w:r>
      <w:r>
        <w:rPr>
          <w:sz w:val="16"/>
        </w:rPr>
        <w:t xml:space="preserve">, inter alia, </w:t>
      </w:r>
      <w:r>
        <w:rPr>
          <w:rStyle w:val="StyleUnderline"/>
          <w:highlight w:val="green"/>
        </w:rPr>
        <w:t xml:space="preserve">rising </w:t>
      </w:r>
      <w:r>
        <w:rPr>
          <w:rStyle w:val="Emphasis"/>
          <w:highlight w:val="green"/>
        </w:rPr>
        <w:t>sea levels</w:t>
      </w:r>
      <w:r>
        <w:rPr>
          <w:sz w:val="16"/>
        </w:rPr>
        <w:t xml:space="preserve"> affecting coastal regions (e.g., Miami and Shanghai), or even swallowing entire countries (e.g., Bangladesh and the Maldives); </w:t>
      </w:r>
      <w:r>
        <w:rPr>
          <w:rStyle w:val="StyleUnderline"/>
        </w:rPr>
        <w:t>extreme</w:t>
      </w:r>
      <w:r>
        <w:rPr>
          <w:sz w:val="16"/>
        </w:rPr>
        <w:t xml:space="preserve"> and unpredictable </w:t>
      </w:r>
      <w:r>
        <w:rPr>
          <w:rStyle w:val="Emphasis"/>
        </w:rPr>
        <w:t>weather</w:t>
      </w:r>
      <w:r>
        <w:rPr>
          <w:rStyle w:val="StyleUnderline"/>
        </w:rPr>
        <w:t xml:space="preserve"> and </w:t>
      </w:r>
      <w:r>
        <w:rPr>
          <w:rStyle w:val="Emphasis"/>
        </w:rPr>
        <w:t xml:space="preserve">natural </w:t>
      </w:r>
      <w:r>
        <w:rPr>
          <w:rStyle w:val="Emphasis"/>
          <w:highlight w:val="green"/>
        </w:rPr>
        <w:t>disasters</w:t>
      </w:r>
      <w:r>
        <w:rPr>
          <w:sz w:val="16"/>
        </w:rPr>
        <w:t xml:space="preserve"> (e.g., hurricanes and forest fires); </w:t>
      </w:r>
      <w:r>
        <w:rPr>
          <w:rStyle w:val="StyleUnderline"/>
        </w:rPr>
        <w:t xml:space="preserve">environmental </w:t>
      </w:r>
      <w:r>
        <w:rPr>
          <w:rStyle w:val="StyleUnderline"/>
          <w:highlight w:val="green"/>
        </w:rPr>
        <w:t xml:space="preserve">pressures on </w:t>
      </w:r>
      <w:r>
        <w:rPr>
          <w:rStyle w:val="Emphasis"/>
          <w:highlight w:val="green"/>
        </w:rPr>
        <w:t>water</w:t>
      </w:r>
      <w:r>
        <w:rPr>
          <w:rStyle w:val="StyleUnderline"/>
          <w:highlight w:val="green"/>
        </w:rPr>
        <w:t xml:space="preserve"> and </w:t>
      </w:r>
      <w:r>
        <w:rPr>
          <w:rStyle w:val="Emphasis"/>
          <w:highlight w:val="green"/>
        </w:rPr>
        <w:t>food</w:t>
      </w:r>
      <w:r>
        <w:rPr>
          <w:rStyle w:val="Emphasis"/>
        </w:rPr>
        <w:t xml:space="preserve"> </w:t>
      </w:r>
      <w:r>
        <w:rPr>
          <w:rStyle w:val="Emphasis"/>
          <w:highlight w:val="green"/>
        </w:rPr>
        <w:t>scarcity</w:t>
      </w:r>
      <w:r>
        <w:rPr>
          <w:sz w:val="16"/>
        </w:rPr>
        <w:t xml:space="preserve"> (e.g., droughts from less-dispersed rainfall, and lower wheat-yields at higher temperatures); the possible </w:t>
      </w:r>
      <w:r>
        <w:rPr>
          <w:rStyle w:val="StyleUnderline"/>
        </w:rPr>
        <w:t xml:space="preserve">inception of new </w:t>
      </w:r>
      <w:r>
        <w:rPr>
          <w:rStyle w:val="Emphasis"/>
        </w:rPr>
        <w:t>bacteria</w:t>
      </w:r>
      <w:r>
        <w:rPr>
          <w:rStyle w:val="StyleUnderline"/>
        </w:rPr>
        <w:t xml:space="preserve"> and </w:t>
      </w:r>
      <w:r>
        <w:rPr>
          <w:rStyle w:val="Emphasis"/>
          <w:highlight w:val="green"/>
        </w:rPr>
        <w:t>viruses</w:t>
      </w:r>
      <w:r>
        <w:rPr>
          <w:rStyle w:val="StyleUnderline"/>
        </w:rPr>
        <w:t xml:space="preserve">; </w:t>
      </w:r>
      <w:r>
        <w:rPr>
          <w:rStyle w:val="StyleUnderline"/>
          <w:highlight w:val="green"/>
        </w:rPr>
        <w:t>and</w:t>
      </w:r>
      <w:r>
        <w:t>,</w:t>
      </w:r>
      <w:r>
        <w:rPr>
          <w:sz w:val="16"/>
        </w:rPr>
        <w:t xml:space="preserve"> of course, </w:t>
      </w:r>
      <w:r>
        <w:rPr>
          <w:rStyle w:val="StyleUnderline"/>
        </w:rPr>
        <w:t xml:space="preserve">large-scale human </w:t>
      </w:r>
      <w:r>
        <w:rPr>
          <w:rStyle w:val="Emphasis"/>
          <w:highlight w:val="green"/>
        </w:rPr>
        <w:t>migration</w:t>
      </w:r>
      <w:r>
        <w:rPr>
          <w:sz w:val="16"/>
        </w:rPr>
        <w:t xml:space="preserve"> (World Bank 2012; Wallace-Well 2019; Richards, Lupton &amp; Allywood 2001). While it is difficult to determine the existential implications of extreme environmental conditions, </w:t>
      </w:r>
      <w:r>
        <w:rPr>
          <w:rStyle w:val="StyleUnderline"/>
        </w:rPr>
        <w:t xml:space="preserve">there are historic precedents for the </w:t>
      </w:r>
      <w:r>
        <w:rPr>
          <w:rStyle w:val="Emphasis"/>
          <w:highlight w:val="green"/>
        </w:rPr>
        <w:t>collapse of</w:t>
      </w:r>
      <w:r>
        <w:rPr>
          <w:rStyle w:val="Emphasis"/>
        </w:rPr>
        <w:t xml:space="preserve"> human </w:t>
      </w:r>
      <w:r>
        <w:rPr>
          <w:rStyle w:val="Emphasis"/>
          <w:highlight w:val="green"/>
        </w:rPr>
        <w:t>societies</w:t>
      </w:r>
      <w:r>
        <w:rPr>
          <w:rStyle w:val="StyleUnderline"/>
        </w:rPr>
        <w:t xml:space="preserve"> under environmental pressures</w:t>
      </w:r>
      <w:r>
        <w:rPr>
          <w:sz w:val="16"/>
        </w:rPr>
        <w:t xml:space="preserve"> (Diamond 2005). </w:t>
      </w:r>
      <w:r>
        <w:rPr>
          <w:rStyle w:val="StyleUnderline"/>
        </w:rPr>
        <w:t xml:space="preserve">Earth’s </w:t>
      </w:r>
      <w:r>
        <w:rPr>
          <w:rStyle w:val="Emphasis"/>
        </w:rPr>
        <w:t xml:space="preserve">“big five” </w:t>
      </w:r>
      <w:r>
        <w:rPr>
          <w:rStyle w:val="Emphasis"/>
          <w:highlight w:val="green"/>
        </w:rPr>
        <w:t>mass extinction</w:t>
      </w:r>
      <w:r>
        <w:rPr>
          <w:rStyle w:val="Emphasis"/>
        </w:rPr>
        <w:t xml:space="preserve"> </w:t>
      </w:r>
      <w:r>
        <w:rPr>
          <w:rStyle w:val="Emphasis"/>
          <w:highlight w:val="green"/>
        </w:rPr>
        <w:t>events</w:t>
      </w:r>
      <w:r>
        <w:rPr>
          <w:rStyle w:val="StyleUnderline"/>
        </w:rPr>
        <w:t xml:space="preserve"> have been </w:t>
      </w:r>
      <w:r>
        <w:rPr>
          <w:rStyle w:val="Emphasis"/>
          <w:highlight w:val="green"/>
        </w:rPr>
        <w:t>link</w:t>
      </w:r>
      <w:r>
        <w:rPr>
          <w:rStyle w:val="StyleUnderline"/>
        </w:rPr>
        <w:t xml:space="preserve">ed </w:t>
      </w:r>
      <w:r>
        <w:rPr>
          <w:rStyle w:val="StyleUnderline"/>
          <w:highlight w:val="green"/>
        </w:rPr>
        <w:t>to</w:t>
      </w:r>
      <w:r>
        <w:rPr>
          <w:rStyle w:val="StyleUnderline"/>
        </w:rPr>
        <w:t xml:space="preserve"> dramatic shifts in Earth’s </w:t>
      </w:r>
      <w:r>
        <w:rPr>
          <w:rStyle w:val="Emphasis"/>
          <w:highlight w:val="green"/>
        </w:rPr>
        <w:t>climate</w:t>
      </w:r>
      <w:r>
        <w:rPr>
          <w:sz w:val="16"/>
        </w:rPr>
        <w:t xml:space="preserve"> (Ward 2008; Payne &amp; Clapham 2012; Kolbert 2014; Brannen 2017), </w:t>
      </w:r>
      <w:r>
        <w:rPr>
          <w:rStyle w:val="StyleUnderline"/>
        </w:rPr>
        <w:t xml:space="preserve">and a Hothouse Earth climate would represent </w:t>
      </w:r>
      <w:r>
        <w:rPr>
          <w:rStyle w:val="Emphasis"/>
        </w:rPr>
        <w:t>terra incognita for humanity</w:t>
      </w:r>
      <w:r>
        <w:rPr>
          <w:sz w:val="16"/>
        </w:rPr>
        <w:t xml:space="preserve">. Thus, the assumption here is that </w:t>
      </w:r>
      <w:r>
        <w:rPr>
          <w:rStyle w:val="StyleUnderline"/>
        </w:rPr>
        <w:t xml:space="preserve">a Hothouse Earth climate could pose an </w:t>
      </w:r>
      <w:r>
        <w:rPr>
          <w:rStyle w:val="Emphasis"/>
        </w:rPr>
        <w:t>existential threat</w:t>
      </w:r>
      <w:r>
        <w:rPr>
          <w:rStyle w:val="StyleUnderline"/>
        </w:rPr>
        <w:t xml:space="preserve"> to the habitability of the planet for humanity</w:t>
      </w:r>
      <w:r>
        <w:rPr>
          <w:sz w:val="16"/>
        </w:rPr>
        <w:t xml:space="preserve"> (Steffen et al. 2018., 5). At what point could climate change cross the threshold of an existential threat to humankind? The complexity of Earth’s natural systems makes it extremely difficult to give a precise figure (Rockstrom et al. 2009; ). However, </w:t>
      </w:r>
      <w:r>
        <w:rPr>
          <w:rStyle w:val="StyleUnderline"/>
        </w:rPr>
        <w:t>much of the concern</w:t>
      </w:r>
      <w:r>
        <w:rPr>
          <w:sz w:val="16"/>
        </w:rPr>
        <w:t xml:space="preserve"> about climate change </w:t>
      </w:r>
      <w:r>
        <w:rPr>
          <w:rStyle w:val="StyleUnderline"/>
        </w:rPr>
        <w:t xml:space="preserve">is over the danger of crossing </w:t>
      </w:r>
      <w:r>
        <w:rPr>
          <w:rStyle w:val="Emphasis"/>
        </w:rPr>
        <w:t>“tipping points,”</w:t>
      </w:r>
      <w:r>
        <w:rPr>
          <w:rStyle w:val="StyleUnderline"/>
        </w:rPr>
        <w:t xml:space="preserve"> whereby </w:t>
      </w:r>
      <w:r>
        <w:rPr>
          <w:rStyle w:val="Emphasis"/>
          <w:highlight w:val="green"/>
        </w:rPr>
        <w:t>positive</w:t>
      </w:r>
      <w:r>
        <w:rPr>
          <w:rStyle w:val="Emphasis"/>
        </w:rPr>
        <w:t xml:space="preserve"> feedback </w:t>
      </w:r>
      <w:r>
        <w:rPr>
          <w:rStyle w:val="Emphasis"/>
          <w:highlight w:val="green"/>
        </w:rPr>
        <w:t>loops</w:t>
      </w:r>
      <w:r>
        <w:rPr>
          <w:sz w:val="16"/>
        </w:rPr>
        <w:t xml:space="preserve"> in Earth’s climate system </w:t>
      </w:r>
      <w:r>
        <w:rPr>
          <w:rStyle w:val="StyleUnderline"/>
        </w:rPr>
        <w:t xml:space="preserve">could </w:t>
      </w:r>
      <w:r>
        <w:rPr>
          <w:rStyle w:val="StyleUnderline"/>
          <w:highlight w:val="green"/>
        </w:rPr>
        <w:t>lead to</w:t>
      </w:r>
      <w:r>
        <w:rPr>
          <w:sz w:val="16"/>
        </w:rPr>
        <w:t xml:space="preserve"> potentially </w:t>
      </w:r>
      <w:r>
        <w:rPr>
          <w:rStyle w:val="Emphasis"/>
          <w:highlight w:val="green"/>
        </w:rPr>
        <w:t>irreversible</w:t>
      </w:r>
      <w:r>
        <w:rPr>
          <w:rStyle w:val="StyleUnderline"/>
        </w:rPr>
        <w:t xml:space="preserve"> and </w:t>
      </w:r>
      <w:r>
        <w:rPr>
          <w:rStyle w:val="Emphasis"/>
        </w:rPr>
        <w:t>self-reinforcing</w:t>
      </w:r>
      <w:r>
        <w:rPr>
          <w:rStyle w:val="StyleUnderline"/>
        </w:rPr>
        <w:t xml:space="preserve"> </w:t>
      </w:r>
      <w:r>
        <w:rPr>
          <w:rStyle w:val="Emphasis"/>
          <w:highlight w:val="green"/>
        </w:rPr>
        <w:t>“runaway”</w:t>
      </w:r>
      <w:r>
        <w:rPr>
          <w:rStyle w:val="StyleUnderline"/>
        </w:rPr>
        <w:t xml:space="preserve"> climate </w:t>
      </w:r>
      <w:r>
        <w:rPr>
          <w:rStyle w:val="StyleUnderline"/>
          <w:highlight w:val="green"/>
        </w:rPr>
        <w:t>change</w:t>
      </w:r>
      <w:r>
        <w:rPr>
          <w:sz w:val="16"/>
        </w:rPr>
        <w:t xml:space="preserve">. For example, </w:t>
      </w:r>
      <w:r>
        <w:rPr>
          <w:rStyle w:val="StyleUnderline"/>
        </w:rPr>
        <w:t xml:space="preserve">the </w:t>
      </w:r>
      <w:r>
        <w:rPr>
          <w:rStyle w:val="StyleUnderline"/>
          <w:highlight w:val="green"/>
        </w:rPr>
        <w:t xml:space="preserve">melting of </w:t>
      </w:r>
      <w:r>
        <w:rPr>
          <w:rStyle w:val="Emphasis"/>
          <w:highlight w:val="green"/>
        </w:rPr>
        <w:t>Arctic “permafrost</w:t>
      </w:r>
      <w:r>
        <w:rPr>
          <w:rStyle w:val="Emphasis"/>
        </w:rPr>
        <w:t>”</w:t>
      </w:r>
      <w:r>
        <w:rPr>
          <w:rStyle w:val="StyleUnderline"/>
        </w:rPr>
        <w:t xml:space="preserve"> could produce additional warming</w:t>
      </w:r>
      <w:r>
        <w:rPr>
          <w:sz w:val="16"/>
        </w:rPr>
        <w:t xml:space="preserve">, as glacial retreat reduces the refractory effect of the ice and releases huge quantities of methane currently trapped beneath it. A recent study suggests that </w:t>
      </w:r>
      <w:r>
        <w:rPr>
          <w:rStyle w:val="StyleUnderline"/>
          <w:highlight w:val="green"/>
        </w:rPr>
        <w:t>a</w:t>
      </w:r>
      <w:r>
        <w:rPr>
          <w:rStyle w:val="StyleUnderline"/>
        </w:rPr>
        <w:t xml:space="preserve"> “planetary </w:t>
      </w:r>
      <w:r>
        <w:rPr>
          <w:rStyle w:val="Emphasis"/>
          <w:highlight w:val="green"/>
        </w:rPr>
        <w:t>threshold</w:t>
      </w:r>
      <w:r>
        <w:rPr>
          <w:rStyle w:val="StyleUnderline"/>
        </w:rPr>
        <w:t xml:space="preserve">” could </w:t>
      </w:r>
      <w:r>
        <w:rPr>
          <w:rStyle w:val="StyleUnderline"/>
          <w:highlight w:val="green"/>
        </w:rPr>
        <w:t>exist at</w:t>
      </w:r>
      <w:r>
        <w:rPr>
          <w:sz w:val="16"/>
        </w:rPr>
        <w:t xml:space="preserve"> global average </w:t>
      </w:r>
      <w:r>
        <w:rPr>
          <w:rStyle w:val="StyleUnderline"/>
        </w:rPr>
        <w:t xml:space="preserve">temperature of </w:t>
      </w:r>
      <w:r>
        <w:rPr>
          <w:rStyle w:val="Emphasis"/>
          <w:highlight w:val="green"/>
        </w:rPr>
        <w:t>2°</w:t>
      </w:r>
      <w:r>
        <w:rPr>
          <w:rStyle w:val="StyleUnderline"/>
        </w:rPr>
        <w:t>C</w:t>
      </w:r>
      <w:r>
        <w:t xml:space="preserve"> </w:t>
      </w:r>
      <w:r>
        <w:rPr>
          <w:sz w:val="16"/>
        </w:rPr>
        <w:t xml:space="preserve">above preindustrial levels (Steffen et al. 2018; also IPCC 2018). Therefore, the analysis here takes the 2°C rise in global average temperatures as representing </w:t>
      </w:r>
      <w:r>
        <w:rPr>
          <w:rStyle w:val="StyleUnderline"/>
        </w:rPr>
        <w:t xml:space="preserve">the </w:t>
      </w:r>
      <w:r>
        <w:rPr>
          <w:rStyle w:val="Emphasis"/>
        </w:rPr>
        <w:t>lower-boundary</w:t>
      </w:r>
      <w:r>
        <w:rPr>
          <w:rStyle w:val="StyleUnderline"/>
        </w:rPr>
        <w:t xml:space="preserve"> of</w:t>
      </w:r>
      <w:r>
        <w:rPr>
          <w:sz w:val="16"/>
        </w:rPr>
        <w:t xml:space="preserve"> an </w:t>
      </w:r>
      <w:r>
        <w:rPr>
          <w:rStyle w:val="StyleUnderline"/>
        </w:rPr>
        <w:t>existential threat</w:t>
      </w:r>
      <w:r>
        <w:rPr>
          <w:sz w:val="16"/>
        </w:rPr>
        <w:t xml:space="preserve"> to humanity, </w:t>
      </w:r>
      <w:r>
        <w:rPr>
          <w:rStyle w:val="StyleUnderline"/>
        </w:rPr>
        <w:t xml:space="preserve">with </w:t>
      </w:r>
      <w:r>
        <w:rPr>
          <w:rStyle w:val="Emphasis"/>
        </w:rPr>
        <w:t>higher temperatures</w:t>
      </w:r>
      <w:r>
        <w:rPr>
          <w:rStyle w:val="StyleUnderline"/>
        </w:rPr>
        <w:t xml:space="preserve"> increasing the risk of </w:t>
      </w:r>
      <w:r>
        <w:rPr>
          <w:rStyle w:val="Emphasis"/>
        </w:rPr>
        <w:t>runaway</w:t>
      </w:r>
      <w:r>
        <w:rPr>
          <w:rStyle w:val="StyleUnderline"/>
        </w:rPr>
        <w:t xml:space="preserve"> climate change leading to a Hothouse Earth</w:t>
      </w:r>
      <w:r>
        <w:rPr>
          <w:sz w:val="16"/>
        </w:rPr>
        <w:t xml:space="preserve">. The </w:t>
      </w:r>
      <w:r>
        <w:rPr>
          <w:rStyle w:val="StyleUnderline"/>
        </w:rPr>
        <w:t>Paris</w:t>
      </w:r>
      <w:r>
        <w:rPr>
          <w:sz w:val="16"/>
        </w:rPr>
        <w:t xml:space="preserve"> Agreement on Climate Change </w:t>
      </w:r>
      <w:r>
        <w:rPr>
          <w:rStyle w:val="StyleUnderline"/>
        </w:rPr>
        <w:t>set the goal of limiting the increase</w:t>
      </w:r>
      <w:r>
        <w:rPr>
          <w:sz w:val="16"/>
        </w:rPr>
        <w:t xml:space="preserve"> in global average temperatures </w:t>
      </w:r>
      <w:r>
        <w:rPr>
          <w:rStyle w:val="StyleUnderline"/>
        </w:rPr>
        <w:t>to “well below” 2°C</w:t>
      </w:r>
      <w:r>
        <w:rPr>
          <w:sz w:val="16"/>
        </w:rPr>
        <w:t xml:space="preserve"> and to pursue efforts to limit the increase to 1.5°C. </w:t>
      </w:r>
      <w:r>
        <w:rPr>
          <w:rStyle w:val="StyleUnderline"/>
        </w:rPr>
        <w:t>If</w:t>
      </w:r>
      <w:r>
        <w:rPr>
          <w:sz w:val="16"/>
        </w:rPr>
        <w:t xml:space="preserve"> the </w:t>
      </w:r>
      <w:r>
        <w:rPr>
          <w:rStyle w:val="StyleUnderline"/>
        </w:rPr>
        <w:t>Paris</w:t>
      </w:r>
      <w:r>
        <w:rPr>
          <w:sz w:val="16"/>
        </w:rPr>
        <w:t xml:space="preserve"> Agreement </w:t>
      </w:r>
      <w:r>
        <w:rPr>
          <w:rStyle w:val="StyleUnderline"/>
        </w:rPr>
        <w:t>goals are met</w:t>
      </w:r>
      <w:r>
        <w:rPr>
          <w:sz w:val="16"/>
        </w:rPr>
        <w:t xml:space="preserve">, then </w:t>
      </w:r>
      <w:r>
        <w:rPr>
          <w:rStyle w:val="StyleUnderline"/>
        </w:rPr>
        <w:t>nations would</w:t>
      </w:r>
      <w:r>
        <w:rPr>
          <w:sz w:val="16"/>
        </w:rPr>
        <w:t xml:space="preserve"> likely </w:t>
      </w:r>
      <w:r>
        <w:rPr>
          <w:rStyle w:val="StyleUnderline"/>
        </w:rPr>
        <w:t xml:space="preserve">keep climate change </w:t>
      </w:r>
      <w:r>
        <w:rPr>
          <w:rStyle w:val="Emphasis"/>
        </w:rPr>
        <w:t>below the threshold</w:t>
      </w:r>
      <w:r>
        <w:rPr>
          <w:rStyle w:val="StyleUnderline"/>
        </w:rPr>
        <w:t xml:space="preserve"> of an </w:t>
      </w:r>
      <w:r>
        <w:rPr>
          <w:rStyle w:val="Emphasis"/>
        </w:rPr>
        <w:t>existential threat</w:t>
      </w:r>
      <w:r>
        <w:rPr>
          <w:rStyle w:val="StyleUnderline"/>
        </w:rPr>
        <w:t xml:space="preserve"> to humanity</w:t>
      </w:r>
      <w:r>
        <w:rPr>
          <w:sz w:val="16"/>
        </w:rPr>
        <w:t xml:space="preserve">.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 Paris Agreements sets a goal 6 that would reduce the existential risk of climate change, the actual policies of states could easily cross the threshold that would constitute an existential threat to humanity (CAT 2020). </w:t>
      </w:r>
    </w:p>
    <w:p w14:paraId="0A00E255" w14:textId="77777777" w:rsidR="003F1B2A" w:rsidRPr="003F1B2A" w:rsidRDefault="003F1B2A" w:rsidP="003F1B2A">
      <w:pPr>
        <w:pStyle w:val="Heading4"/>
        <w:rPr>
          <w:bCs/>
        </w:rPr>
      </w:pPr>
      <w:r w:rsidRPr="003F1B2A">
        <w:rPr>
          <w:bCs/>
        </w:rPr>
        <w:t xml:space="preserve">Scenario 2 – </w:t>
      </w:r>
      <w:r w:rsidRPr="003F1B2A">
        <w:rPr>
          <w:bCs/>
          <w:u w:val="single"/>
        </w:rPr>
        <w:t>Neutrinos</w:t>
      </w:r>
      <w:r w:rsidRPr="003F1B2A">
        <w:rPr>
          <w:bCs/>
        </w:rPr>
        <w:t>:</w:t>
      </w:r>
    </w:p>
    <w:p w14:paraId="5EF78050" w14:textId="77777777" w:rsidR="003F1B2A" w:rsidRPr="003F1B2A" w:rsidRDefault="003F1B2A" w:rsidP="003F1B2A">
      <w:pPr>
        <w:pStyle w:val="Heading4"/>
        <w:rPr>
          <w:bCs/>
        </w:rPr>
      </w:pPr>
      <w:r w:rsidRPr="003F1B2A">
        <w:rPr>
          <w:bCs/>
        </w:rPr>
        <w:t xml:space="preserve">Earth’s Atmosphere </w:t>
      </w:r>
      <w:r w:rsidRPr="003F1B2A">
        <w:rPr>
          <w:bCs/>
          <w:u w:val="single"/>
        </w:rPr>
        <w:t>limits</w:t>
      </w:r>
      <w:r w:rsidRPr="003F1B2A">
        <w:rPr>
          <w:bCs/>
        </w:rPr>
        <w:t xml:space="preserve"> Neutrino Research – only a Moon base </w:t>
      </w:r>
      <w:r w:rsidRPr="003F1B2A">
        <w:rPr>
          <w:bCs/>
          <w:u w:val="single"/>
        </w:rPr>
        <w:t>solves</w:t>
      </w:r>
      <w:r w:rsidRPr="003F1B2A">
        <w:rPr>
          <w:bCs/>
        </w:rPr>
        <w:t>.</w:t>
      </w:r>
    </w:p>
    <w:p w14:paraId="5802680F" w14:textId="77777777" w:rsidR="003F1B2A" w:rsidRDefault="003F1B2A" w:rsidP="003F1B2A">
      <w:r>
        <w:rPr>
          <w:rStyle w:val="Style13ptBold"/>
        </w:rPr>
        <w:t>Crawford 12</w:t>
      </w:r>
      <w:r>
        <w:t xml:space="preserve">, I. A., et al. "Back to the Moon: The scientific rationale for resuming lunar surface exploration." Planetary and Space Science 74.1 (2012): 3-14. (Department of Earth and Planetary Sciences, Birkbeck College)//Elmer </w:t>
      </w:r>
    </w:p>
    <w:p w14:paraId="6F5EEFF9" w14:textId="77777777" w:rsidR="003F1B2A" w:rsidRDefault="003F1B2A" w:rsidP="003F1B2A">
      <w:pPr>
        <w:rPr>
          <w:rStyle w:val="StyleUnderline"/>
        </w:rPr>
      </w:pPr>
      <w:r>
        <w:rPr>
          <w:rStyle w:val="StyleUnderline"/>
        </w:rPr>
        <w:t>A natural area to use the Moon as a platform for performing scientific experiments is astronomy</w:t>
      </w:r>
      <w:r>
        <w:rPr>
          <w:sz w:val="16"/>
        </w:rPr>
        <w:t xml:space="preserve"> (for summaries see, e.g., Burns et al., 1990; Livio, 2006; Crawford and Zarnecki, 2008; Jester and Falcke, 2009). </w:t>
      </w:r>
      <w:r>
        <w:rPr>
          <w:rStyle w:val="StyleUnderline"/>
        </w:rPr>
        <w:t>Almost the entire electromagnetic spectrum is currently being used to study the universe from radio to high-energy gamma ray emission</w:t>
      </w:r>
      <w:r>
        <w:rPr>
          <w:sz w:val="16"/>
        </w:rPr>
        <w:t xml:space="preserve">. Different frequencies typically relate to different physical processes, and consequently the universe looks markedly different in optical, infrared, or radio wavelengths. </w:t>
      </w:r>
      <w:r>
        <w:rPr>
          <w:rStyle w:val="StyleUnderline"/>
        </w:rPr>
        <w:t xml:space="preserve">Hence, during the last century modern telescopes have diversified and evolved enormously, fundamentally changing our view of the universe and our place therein. Due to their ever increasing sensitivity, which allows one to peer deeper and deeper into the earliest phases of the cosmos, the </w:t>
      </w:r>
      <w:r>
        <w:rPr>
          <w:rStyle w:val="Emphasis"/>
          <w:highlight w:val="green"/>
        </w:rPr>
        <w:t>requirements for telescope sites</w:t>
      </w:r>
      <w:r>
        <w:rPr>
          <w:rStyle w:val="StyleUnderline"/>
          <w:highlight w:val="green"/>
        </w:rPr>
        <w:t xml:space="preserve"> </w:t>
      </w:r>
      <w:r>
        <w:rPr>
          <w:rStyle w:val="StyleUnderline"/>
        </w:rPr>
        <w:t xml:space="preserve">have </w:t>
      </w:r>
      <w:r>
        <w:rPr>
          <w:rStyle w:val="Emphasis"/>
          <w:highlight w:val="green"/>
        </w:rPr>
        <w:t>become more</w:t>
      </w:r>
      <w:r>
        <w:rPr>
          <w:rStyle w:val="StyleUnderline"/>
          <w:highlight w:val="green"/>
        </w:rPr>
        <w:t xml:space="preserve"> </w:t>
      </w:r>
      <w:r>
        <w:rPr>
          <w:rStyle w:val="StyleUnderline"/>
        </w:rPr>
        <w:t xml:space="preserve">and more </w:t>
      </w:r>
      <w:r>
        <w:rPr>
          <w:rStyle w:val="Emphasis"/>
          <w:highlight w:val="green"/>
        </w:rPr>
        <w:t>extreme</w:t>
      </w:r>
      <w:r>
        <w:rPr>
          <w:rStyle w:val="StyleUnderline"/>
        </w:rPr>
        <w:t>: one simply needs the best possible observing conditions.</w:t>
      </w:r>
      <w:r>
        <w:rPr>
          <w:sz w:val="16"/>
        </w:rPr>
        <w:t xml:space="preserve"> The most important factors here are light pollution (at the relevant frequencies) and distortions due to the atmosphere. </w:t>
      </w:r>
      <w:r>
        <w:rPr>
          <w:u w:val="single"/>
        </w:rPr>
        <w:t xml:space="preserve">Light pollution is generally caused by any form of civilization, thereby pushing observatories to more and more remote locations. </w:t>
      </w:r>
      <w:r>
        <w:rPr>
          <w:rStyle w:val="Emphasis"/>
          <w:highlight w:val="green"/>
        </w:rPr>
        <w:t>Detrimental effects of</w:t>
      </w:r>
      <w:r>
        <w:rPr>
          <w:highlight w:val="green"/>
          <w:u w:val="single"/>
        </w:rPr>
        <w:t xml:space="preserve"> </w:t>
      </w:r>
      <w:r>
        <w:rPr>
          <w:u w:val="single"/>
        </w:rPr>
        <w:t xml:space="preserve">the </w:t>
      </w:r>
      <w:r>
        <w:rPr>
          <w:rStyle w:val="Emphasis"/>
          <w:highlight w:val="green"/>
        </w:rPr>
        <w:t>atmosphere include</w:t>
      </w:r>
      <w:r>
        <w:rPr>
          <w:u w:val="single"/>
        </w:rPr>
        <w:t xml:space="preserve">: • temporary effects such as </w:t>
      </w:r>
      <w:r>
        <w:rPr>
          <w:rStyle w:val="Emphasis"/>
          <w:highlight w:val="green"/>
        </w:rPr>
        <w:t>clouds and water vapour</w:t>
      </w:r>
      <w:r>
        <w:rPr>
          <w:u w:val="single"/>
        </w:rPr>
        <w:t xml:space="preserve">, </w:t>
      </w:r>
      <w:r>
        <w:rPr>
          <w:rStyle w:val="Emphasis"/>
          <w:highlight w:val="green"/>
        </w:rPr>
        <w:t>which</w:t>
      </w:r>
      <w:r>
        <w:rPr>
          <w:highlight w:val="green"/>
          <w:u w:val="single"/>
        </w:rPr>
        <w:t xml:space="preserve"> </w:t>
      </w:r>
      <w:r>
        <w:rPr>
          <w:u w:val="single"/>
        </w:rPr>
        <w:t xml:space="preserve">temporarily absorb and </w:t>
      </w:r>
      <w:r>
        <w:rPr>
          <w:rStyle w:val="Emphasis"/>
          <w:highlight w:val="green"/>
        </w:rPr>
        <w:t>disturb</w:t>
      </w:r>
      <w:r>
        <w:rPr>
          <w:highlight w:val="green"/>
          <w:u w:val="single"/>
        </w:rPr>
        <w:t xml:space="preserve"> </w:t>
      </w:r>
      <w:r>
        <w:rPr>
          <w:u w:val="single"/>
        </w:rPr>
        <w:t xml:space="preserve">optical or </w:t>
      </w:r>
      <w:r>
        <w:rPr>
          <w:rStyle w:val="Emphasis"/>
          <w:highlight w:val="green"/>
          <w:bdr w:val="single" w:sz="18" w:space="0" w:color="auto" w:frame="1"/>
        </w:rPr>
        <w:t>high-frequency radio radiation</w:t>
      </w:r>
      <w:r>
        <w:rPr>
          <w:u w:val="single"/>
        </w:rPr>
        <w:t xml:space="preserve">, • </w:t>
      </w:r>
      <w:r>
        <w:rPr>
          <w:rStyle w:val="Emphasis"/>
          <w:highlight w:val="green"/>
        </w:rPr>
        <w:t>turbulence</w:t>
      </w:r>
      <w:r>
        <w:rPr>
          <w:highlight w:val="green"/>
          <w:u w:val="single"/>
        </w:rPr>
        <w:t xml:space="preserve"> </w:t>
      </w:r>
      <w:r>
        <w:rPr>
          <w:u w:val="single"/>
        </w:rPr>
        <w:t xml:space="preserve">in the ionosphere or troposphere, </w:t>
      </w:r>
      <w:r>
        <w:rPr>
          <w:rStyle w:val="Emphasis"/>
          <w:highlight w:val="green"/>
        </w:rPr>
        <w:t>which</w:t>
      </w:r>
      <w:r>
        <w:rPr>
          <w:highlight w:val="green"/>
          <w:u w:val="single"/>
        </w:rPr>
        <w:t xml:space="preserve"> </w:t>
      </w:r>
      <w:r>
        <w:rPr>
          <w:rStyle w:val="Emphasis"/>
          <w:highlight w:val="green"/>
        </w:rPr>
        <w:t>distorts</w:t>
      </w:r>
      <w:r>
        <w:rPr>
          <w:highlight w:val="green"/>
          <w:u w:val="single"/>
        </w:rPr>
        <w:t xml:space="preserve"> </w:t>
      </w:r>
      <w:r>
        <w:rPr>
          <w:rStyle w:val="Emphasis"/>
          <w:highlight w:val="green"/>
        </w:rPr>
        <w:t>radio or optical wave fronts</w:t>
      </w:r>
      <w:r>
        <w:rPr>
          <w:u w:val="single"/>
        </w:rPr>
        <w:t xml:space="preserve">, thereby </w:t>
      </w:r>
      <w:r>
        <w:rPr>
          <w:rStyle w:val="Emphasis"/>
          <w:highlight w:val="green"/>
        </w:rPr>
        <w:t>severely degrading</w:t>
      </w:r>
      <w:r>
        <w:rPr>
          <w:highlight w:val="green"/>
          <w:u w:val="single"/>
        </w:rPr>
        <w:t xml:space="preserve"> </w:t>
      </w:r>
      <w:r>
        <w:rPr>
          <w:u w:val="single"/>
        </w:rPr>
        <w:t xml:space="preserve">the image </w:t>
      </w:r>
      <w:r>
        <w:rPr>
          <w:rStyle w:val="Emphasis"/>
          <w:highlight w:val="green"/>
        </w:rPr>
        <w:t>quality</w:t>
      </w:r>
      <w:r>
        <w:rPr>
          <w:u w:val="single"/>
        </w:rPr>
        <w:t>, • air glow, which can overpower sensitive infrared observations, • total absorption of radiation, e.g., of very low-frequency radio, infrared, X-ray, and gamma-ray radiation</w:t>
      </w:r>
      <w:r>
        <w:rPr>
          <w:sz w:val="16"/>
        </w:rPr>
        <w:t xml:space="preserve">. The best – and in many cases only – remedy is to observe from dry deserts, high mountains, or from space. Two of the most remote, but also most exquisite, astronomical sites on Earth are the Atacama desert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IceCube detector. </w:t>
      </w:r>
      <w:r>
        <w:rPr>
          <w:rStyle w:val="Emphasis"/>
          <w:highlight w:val="green"/>
        </w:rPr>
        <w:t>IceCube is the</w:t>
      </w:r>
      <w:r>
        <w:rPr>
          <w:sz w:val="16"/>
        </w:rPr>
        <w:t xml:space="preserve"> world’s </w:t>
      </w:r>
      <w:r>
        <w:rPr>
          <w:rStyle w:val="Emphasis"/>
          <w:highlight w:val="green"/>
        </w:rPr>
        <w:t>largest neutrino observatory</w:t>
      </w:r>
      <w:r>
        <w:rPr>
          <w:sz w:val="16"/>
        </w:rPr>
        <w:t xml:space="preserve">, using the ice itself as detector material (e.g., Abbasi et al., 2011). </w:t>
      </w:r>
      <w:r>
        <w:rPr>
          <w:rStyle w:val="Emphasis"/>
          <w:highlight w:val="green"/>
          <w:bdr w:val="single" w:sz="18" w:space="0" w:color="auto" w:frame="1"/>
        </w:rPr>
        <w:t>The Moon would be a logical next step</w:t>
      </w:r>
      <w:r>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Pr>
          <w:u w:val="single"/>
        </w:rPr>
        <w:t xml:space="preserve">Hence, like Antarctica, </w:t>
      </w:r>
      <w:r>
        <w:rPr>
          <w:rStyle w:val="Emphasis"/>
          <w:highlight w:val="green"/>
        </w:rPr>
        <w:t>any</w:t>
      </w:r>
      <w:r>
        <w:rPr>
          <w:highlight w:val="green"/>
          <w:u w:val="single"/>
        </w:rPr>
        <w:t xml:space="preserve"> </w:t>
      </w:r>
      <w:r>
        <w:rPr>
          <w:rStyle w:val="Emphasis"/>
          <w:highlight w:val="green"/>
        </w:rPr>
        <w:t xml:space="preserve">significant exploitation of the Moon </w:t>
      </w:r>
      <w:r>
        <w:rPr>
          <w:rStyle w:val="Emphasis"/>
          <w:highlight w:val="green"/>
          <w:bdr w:val="single" w:sz="18" w:space="0" w:color="auto" w:frame="1"/>
        </w:rPr>
        <w:t>requires a developed infrastructure</w:t>
      </w:r>
      <w:r>
        <w:rPr>
          <w:highlight w:val="green"/>
          <w:u w:val="single"/>
        </w:rPr>
        <w:t xml:space="preserve"> </w:t>
      </w:r>
      <w:r>
        <w:rPr>
          <w:u w:val="single"/>
        </w:rPr>
        <w:t xml:space="preserve">– something that would likely become available only in conjunction with human exploration of the Moon. Even then one has to assess </w:t>
      </w:r>
      <w:r>
        <w:rPr>
          <w:rStyle w:val="Emphasis"/>
          <w:highlight w:val="green"/>
        </w:rPr>
        <w:t>how unique</w:t>
      </w:r>
      <w:r>
        <w:rPr>
          <w:highlight w:val="green"/>
          <w:u w:val="single"/>
        </w:rPr>
        <w:t xml:space="preserve"> </w:t>
      </w:r>
      <w:r>
        <w:rPr>
          <w:u w:val="single"/>
        </w:rPr>
        <w:t xml:space="preserve">and useful </w:t>
      </w:r>
      <w:r>
        <w:rPr>
          <w:rStyle w:val="Emphasis"/>
          <w:highlight w:val="green"/>
        </w:rPr>
        <w:t xml:space="preserve">the Moon is </w:t>
      </w:r>
      <w:r>
        <w:rPr>
          <w:u w:val="single"/>
        </w:rPr>
        <w:t>for astronomy in the first place. After all, the International Space Station (</w:t>
      </w:r>
      <w:r>
        <w:rPr>
          <w:rStyle w:val="Emphasis"/>
          <w:highlight w:val="green"/>
        </w:rPr>
        <w:t>ISS</w:t>
      </w:r>
      <w:r>
        <w:rPr>
          <w:u w:val="single"/>
        </w:rPr>
        <w:t xml:space="preserve">), while having a well-developed infrastructure available, </w:t>
      </w:r>
      <w:r>
        <w:rPr>
          <w:rStyle w:val="Emphasis"/>
          <w:highlight w:val="green"/>
        </w:rPr>
        <w:t>is not used for telescopes</w:t>
      </w:r>
      <w:r>
        <w:rPr>
          <w:u w:val="single"/>
        </w:rPr>
        <w:t xml:space="preserve">; its </w:t>
      </w:r>
      <w:r>
        <w:rPr>
          <w:rStyle w:val="Emphasis"/>
          <w:highlight w:val="green"/>
        </w:rPr>
        <w:t>small</w:t>
      </w:r>
      <w:r>
        <w:rPr>
          <w:u w:val="single"/>
        </w:rPr>
        <w:t xml:space="preserve">, relatively </w:t>
      </w:r>
      <w:r>
        <w:rPr>
          <w:rStyle w:val="Emphasis"/>
          <w:highlight w:val="green"/>
        </w:rPr>
        <w:t>unstable</w:t>
      </w:r>
      <w:r>
        <w:rPr>
          <w:highlight w:val="green"/>
          <w:u w:val="single"/>
        </w:rPr>
        <w:t xml:space="preserve"> </w:t>
      </w:r>
      <w:r>
        <w:rPr>
          <w:u w:val="single"/>
        </w:rPr>
        <w:t>platform in low Earth orbit (LEO) is simply too poor a telescope site to be competitive</w:t>
      </w:r>
      <w:r>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Pr>
          <w:rStyle w:val="Emphasis"/>
        </w:rPr>
        <w:t>Which type of telescopes would uniquely benefit from a lunar surface location?</w:t>
      </w:r>
      <w:r>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Pr>
          <w:rStyle w:val="Emphasis"/>
          <w:highlight w:val="green"/>
        </w:rPr>
        <w:t>wide consensus that</w:t>
      </w:r>
      <w:r>
        <w:rPr>
          <w:sz w:val="16"/>
        </w:rPr>
        <w:t xml:space="preserve"> a </w:t>
      </w:r>
      <w:r>
        <w:rPr>
          <w:rStyle w:val="Emphasis"/>
          <w:highlight w:val="green"/>
        </w:rPr>
        <w:t>low-frequency radio telescope</w:t>
      </w:r>
      <w:r>
        <w:rPr>
          <w:sz w:val="16"/>
        </w:rPr>
        <w:t xml:space="preserve"> (i.e. a </w:t>
      </w:r>
      <w:r>
        <w:rPr>
          <w:rStyle w:val="Emphasis"/>
        </w:rPr>
        <w:t>radio telescope operating at frequencies below 30-100 MHz</w:t>
      </w:r>
      <w:r>
        <w:rPr>
          <w:sz w:val="16"/>
        </w:rPr>
        <w:t xml:space="preserve">) </w:t>
      </w:r>
      <w:r>
        <w:rPr>
          <w:rStyle w:val="Emphasis"/>
          <w:highlight w:val="green"/>
          <w:bdr w:val="single" w:sz="18" w:space="0" w:color="auto" w:frame="1"/>
        </w:rPr>
        <w:t>would be the highest priority</w:t>
      </w:r>
      <w:r>
        <w:rPr>
          <w:sz w:val="16"/>
        </w:rPr>
        <w:t xml:space="preserve"> (e.g., Jester and Falcke, 2009; Burns et al., 2009). Radio waves at these frequencies are seriously distorted by the </w:t>
      </w:r>
      <w:r>
        <w:rPr>
          <w:rStyle w:val="Emphasis"/>
          <w:highlight w:val="green"/>
        </w:rPr>
        <w:t>Earth’s ionosphere</w:t>
      </w:r>
      <w:r>
        <w:rPr>
          <w:sz w:val="16"/>
        </w:rPr>
        <w:t xml:space="preserve"> </w:t>
      </w:r>
      <w:r>
        <w:rPr>
          <w:rStyle w:val="StyleUnderline"/>
        </w:rPr>
        <w:t>and</w:t>
      </w:r>
      <w:r>
        <w:rPr>
          <w:sz w:val="16"/>
        </w:rPr>
        <w:t xml:space="preserve"> </w:t>
      </w:r>
      <w:r>
        <w:rPr>
          <w:rStyle w:val="Emphasis"/>
          <w:highlight w:val="green"/>
        </w:rPr>
        <w:t>completely absorbed</w:t>
      </w:r>
      <w:r>
        <w:rPr>
          <w:sz w:val="16"/>
        </w:rPr>
        <w:t xml:space="preserve"> </w:t>
      </w:r>
      <w:r>
        <w:rPr>
          <w:rStyle w:val="StyleUnderline"/>
        </w:rPr>
        <w:t>or reflected at</w:t>
      </w:r>
      <w:r>
        <w:rPr>
          <w:sz w:val="16"/>
        </w:rPr>
        <w:t xml:space="preserve"> </w:t>
      </w:r>
      <w:r>
        <w:rPr>
          <w:rStyle w:val="Emphasis"/>
          <w:highlight w:val="green"/>
        </w:rPr>
        <w:t>frequencies</w:t>
      </w:r>
      <w:r>
        <w:rPr>
          <w:sz w:val="16"/>
        </w:rPr>
        <w:t xml:space="preserve"> </w:t>
      </w:r>
      <w:r>
        <w:rPr>
          <w:rStyle w:val="Emphasis"/>
          <w:highlight w:val="green"/>
          <w:bdr w:val="single" w:sz="18" w:space="0" w:color="auto" w:frame="1"/>
        </w:rPr>
        <w:t>below 10-30 MHz</w:t>
      </w:r>
      <w:r>
        <w:rPr>
          <w:sz w:val="16"/>
        </w:rPr>
        <w:t>. H</w:t>
      </w:r>
      <w:r>
        <w:rPr>
          <w:rStyle w:val="StyleUnderline"/>
        </w:rPr>
        <w:t xml:space="preserve">ence, the low-frequency universe is the last uncharted part of the electromagnetic spectrum, and a </w:t>
      </w:r>
      <w:r>
        <w:rPr>
          <w:rStyle w:val="Emphasis"/>
          <w:highlight w:val="green"/>
          <w:bdr w:val="single" w:sz="18" w:space="0" w:color="auto" w:frame="1"/>
        </w:rPr>
        <w:t>lunar infrastructure would greatly benefit its exploration</w:t>
      </w:r>
      <w:r>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28290C35" w14:textId="77777777" w:rsidR="003F1B2A" w:rsidRPr="003F1B2A" w:rsidRDefault="003F1B2A" w:rsidP="003F1B2A">
      <w:pPr>
        <w:pStyle w:val="Heading4"/>
        <w:rPr>
          <w:bCs/>
        </w:rPr>
      </w:pPr>
      <w:r w:rsidRPr="003F1B2A">
        <w:rPr>
          <w:bCs/>
        </w:rPr>
        <w:t xml:space="preserve">The Moon is </w:t>
      </w:r>
      <w:r w:rsidRPr="003F1B2A">
        <w:rPr>
          <w:bCs/>
          <w:u w:val="single"/>
        </w:rPr>
        <w:t>key</w:t>
      </w:r>
      <w:r w:rsidRPr="003F1B2A">
        <w:rPr>
          <w:bCs/>
        </w:rPr>
        <w:t xml:space="preserve"> for Neutrino Research – would be involved in </w:t>
      </w:r>
      <w:r w:rsidRPr="003F1B2A">
        <w:rPr>
          <w:bCs/>
          <w:u w:val="single"/>
        </w:rPr>
        <w:t>any</w:t>
      </w:r>
      <w:r w:rsidRPr="003F1B2A">
        <w:rPr>
          <w:bCs/>
        </w:rPr>
        <w:t xml:space="preserve"> return to the Moon. </w:t>
      </w:r>
    </w:p>
    <w:p w14:paraId="49C624B2" w14:textId="77777777" w:rsidR="003F1B2A" w:rsidRDefault="003F1B2A" w:rsidP="003F1B2A">
      <w:r>
        <w:rPr>
          <w:rStyle w:val="Style13ptBold"/>
        </w:rPr>
        <w:t>Wilson 92</w:t>
      </w:r>
      <w:r>
        <w:t xml:space="preserve">, T. L. "Neutrino Astronomy of the Moon." Lunar and Planetary Science Conference. Vol. 23. 1992. https://www.lpi.usra.edu/meetings/lpsc1992/pdf/1757.pdf (Thomas L. Wilson, NASA Johnson Space CenterISN1)//Elmer </w:t>
      </w:r>
    </w:p>
    <w:p w14:paraId="517A9987" w14:textId="77777777" w:rsidR="003F1B2A" w:rsidRDefault="003F1B2A" w:rsidP="003F1B2A">
      <w:pPr>
        <w:rPr>
          <w:sz w:val="16"/>
        </w:rPr>
      </w:pPr>
      <w:r>
        <w:rPr>
          <w:rStyle w:val="StyleUnderline"/>
        </w:rPr>
        <w:t>The notion of conducting neutrino astronomy on the Moon has had a very brief history</w:t>
      </w:r>
      <w:r>
        <w:rPr>
          <w:sz w:val="16"/>
        </w:rPr>
        <w:t xml:space="preserve"> [I-91. </w:t>
      </w:r>
      <w:r>
        <w:rPr>
          <w:rStyle w:val="StyleUnderline"/>
        </w:rPr>
        <w:t xml:space="preserve">The case has even been presented [7] that </w:t>
      </w:r>
      <w:r>
        <w:rPr>
          <w:rStyle w:val="Emphasis"/>
          <w:highlight w:val="green"/>
        </w:rPr>
        <w:t>the</w:t>
      </w:r>
      <w:r>
        <w:rPr>
          <w:rStyle w:val="StyleUnderline"/>
          <w:highlight w:val="green"/>
        </w:rPr>
        <w:t xml:space="preserve"> </w:t>
      </w:r>
      <w:r>
        <w:rPr>
          <w:rStyle w:val="StyleUnderline"/>
        </w:rPr>
        <w:t xml:space="preserve">ultimate </w:t>
      </w:r>
      <w:r>
        <w:rPr>
          <w:rStyle w:val="Emphasis"/>
          <w:highlight w:val="green"/>
        </w:rPr>
        <w:t>future of neutrino astronomy</w:t>
      </w:r>
      <w:r>
        <w:rPr>
          <w:rStyle w:val="StyleUnderline"/>
          <w:highlight w:val="green"/>
        </w:rPr>
        <w:t xml:space="preserve"> </w:t>
      </w:r>
      <w:r>
        <w:rPr>
          <w:rStyle w:val="StyleUnderline"/>
        </w:rPr>
        <w:t xml:space="preserve">in the 21st Century </w:t>
      </w:r>
      <w:r>
        <w:rPr>
          <w:rStyle w:val="Emphasis"/>
          <w:highlight w:val="green"/>
        </w:rPr>
        <w:t>may</w:t>
      </w:r>
      <w:r>
        <w:rPr>
          <w:rStyle w:val="StyleUnderline"/>
          <w:highlight w:val="green"/>
        </w:rPr>
        <w:t xml:space="preserve"> </w:t>
      </w:r>
      <w:r>
        <w:rPr>
          <w:rStyle w:val="Emphasis"/>
          <w:highlight w:val="green"/>
          <w:bdr w:val="single" w:sz="18" w:space="0" w:color="auto" w:frame="1"/>
        </w:rPr>
        <w:t>be on the Moon</w:t>
      </w:r>
      <w:r>
        <w:rPr>
          <w:sz w:val="16"/>
        </w:rPr>
        <w:t xml:space="preserve">. </w:t>
      </w:r>
      <w:r>
        <w:rPr>
          <w:rStyle w:val="StyleUnderline"/>
        </w:rPr>
        <w:t xml:space="preserve">A recent NASA workshop at Stanford University [6] clearly demonstrated that </w:t>
      </w:r>
      <w:r>
        <w:rPr>
          <w:rStyle w:val="Emphasis"/>
        </w:rPr>
        <w:t>the physics community supports a return to the Moon</w:t>
      </w:r>
      <w:r>
        <w:rPr>
          <w:rStyle w:val="StyleUnderline"/>
        </w:rPr>
        <w:t>, provided its justification is a strong scientific initiative directed at taking advantage of the lower background ambient magnetic fields than on Earth and the absence of an appreciable atmosphere.</w:t>
      </w:r>
      <w:r>
        <w:rPr>
          <w:sz w:val="16"/>
        </w:rPr>
        <w:t xml:space="preserve"> </w:t>
      </w:r>
      <w:r>
        <w:rPr>
          <w:rStyle w:val="StyleUnderline"/>
        </w:rPr>
        <w:t xml:space="preserve">Several </w:t>
      </w:r>
      <w:r>
        <w:rPr>
          <w:rStyle w:val="Emphasis"/>
          <w:highlight w:val="green"/>
        </w:rPr>
        <w:t>significant issues in particle physics</w:t>
      </w:r>
      <w:r>
        <w:rPr>
          <w:rStyle w:val="StyleUnderline"/>
        </w:rPr>
        <w:t xml:space="preserve">, such as searches for proton decay and measurement of the neutron's electric dipole moment, </w:t>
      </w:r>
      <w:r>
        <w:rPr>
          <w:rStyle w:val="Emphasis"/>
          <w:highlight w:val="green"/>
          <w:bdr w:val="single" w:sz="18" w:space="0" w:color="auto" w:frame="1"/>
        </w:rPr>
        <w:t>are background-limited on Earth</w:t>
      </w:r>
      <w:r>
        <w:rPr>
          <w:rStyle w:val="Emphasis"/>
        </w:rPr>
        <w:t>.</w:t>
      </w:r>
      <w:r>
        <w:rPr>
          <w:sz w:val="16"/>
        </w:rPr>
        <w:t xml:space="preserve"> Similarly, </w:t>
      </w:r>
      <w:r>
        <w:rPr>
          <w:rStyle w:val="StyleUnderline"/>
        </w:rPr>
        <w:t xml:space="preserve">the </w:t>
      </w:r>
      <w:r>
        <w:rPr>
          <w:rStyle w:val="Emphasis"/>
          <w:highlight w:val="green"/>
        </w:rPr>
        <w:t>Earth's stratosphere</w:t>
      </w:r>
      <w:r>
        <w:rPr>
          <w:rStyle w:val="StyleUnderline"/>
          <w:highlight w:val="green"/>
        </w:rPr>
        <w:t xml:space="preserve"> </w:t>
      </w:r>
      <w:r>
        <w:rPr>
          <w:rStyle w:val="StyleUnderline"/>
        </w:rPr>
        <w:t>is a source of considerable noise in neutrino astronomy on Earth [6,9].</w:t>
      </w:r>
      <w:r>
        <w:rPr>
          <w:sz w:val="16"/>
        </w:rPr>
        <w:t xml:space="preserve"> </w:t>
      </w:r>
      <w:r>
        <w:rPr>
          <w:rStyle w:val="Emphasis"/>
        </w:rPr>
        <w:t>The Moon</w:t>
      </w:r>
      <w:r>
        <w:rPr>
          <w:sz w:val="16"/>
        </w:rPr>
        <w:t xml:space="preserve">, in contrast, ostensibly </w:t>
      </w:r>
      <w:r>
        <w:rPr>
          <w:rStyle w:val="Emphasis"/>
        </w:rPr>
        <w:t>may offer a viable advantage</w:t>
      </w:r>
      <w:r>
        <w:rPr>
          <w:rStyle w:val="StyleUnderline"/>
        </w:rPr>
        <w:t xml:space="preserve"> in both of these cases if its backgrounds are appreciably lower as they appear to be.</w:t>
      </w:r>
      <w:r>
        <w:rPr>
          <w:sz w:val="16"/>
        </w:rPr>
        <w:t xml:space="preserve"> </w:t>
      </w:r>
      <w:r>
        <w:rPr>
          <w:rStyle w:val="StyleUnderline"/>
        </w:rPr>
        <w:t xml:space="preserve">The </w:t>
      </w:r>
      <w:r>
        <w:rPr>
          <w:rStyle w:val="Emphasis"/>
          <w:highlight w:val="green"/>
        </w:rPr>
        <w:t>proposal for a neutrino detector at a lunar base</w:t>
      </w:r>
      <w:r>
        <w:rPr>
          <w:rStyle w:val="StyleUnderline"/>
        </w:rPr>
        <w:t xml:space="preserve">, then, </w:t>
      </w:r>
      <w:r>
        <w:rPr>
          <w:rStyle w:val="Emphasis"/>
          <w:highlight w:val="green"/>
        </w:rPr>
        <w:t>represents</w:t>
      </w:r>
      <w:r>
        <w:rPr>
          <w:rStyle w:val="StyleUnderline"/>
          <w:highlight w:val="green"/>
        </w:rPr>
        <w:t xml:space="preserve"> </w:t>
      </w:r>
      <w:r>
        <w:rPr>
          <w:rStyle w:val="StyleUnderline"/>
        </w:rPr>
        <w:t xml:space="preserve">an important </w:t>
      </w:r>
      <w:r>
        <w:rPr>
          <w:rStyle w:val="Emphasis"/>
          <w:highlight w:val="green"/>
        </w:rPr>
        <w:t>shift in emphasis towards</w:t>
      </w:r>
      <w:r>
        <w:rPr>
          <w:rStyle w:val="StyleUnderline"/>
          <w:highlight w:val="green"/>
        </w:rPr>
        <w:t xml:space="preserve"> </w:t>
      </w:r>
      <w:r>
        <w:rPr>
          <w:rStyle w:val="StyleUnderline"/>
        </w:rPr>
        <w:t xml:space="preserve">fundamental </w:t>
      </w:r>
      <w:r>
        <w:rPr>
          <w:rStyle w:val="Emphasis"/>
          <w:highlight w:val="green"/>
        </w:rPr>
        <w:t>physics research in space</w:t>
      </w:r>
      <w:r>
        <w:rPr>
          <w:rStyle w:val="StyleUnderline"/>
        </w:rPr>
        <w:t xml:space="preserve">, </w:t>
      </w:r>
      <w:r>
        <w:rPr>
          <w:rStyle w:val="Emphasis"/>
          <w:highlight w:val="green"/>
          <w:bdr w:val="single" w:sz="18" w:space="0" w:color="auto" w:frame="1"/>
        </w:rPr>
        <w:t>as a part of NASA's initiative</w:t>
      </w:r>
      <w:r>
        <w:rPr>
          <w:rStyle w:val="StyleUnderline"/>
          <w:highlight w:val="green"/>
        </w:rPr>
        <w:t xml:space="preserve"> </w:t>
      </w:r>
      <w:r>
        <w:rPr>
          <w:rStyle w:val="Emphasis"/>
          <w:highlight w:val="green"/>
        </w:rPr>
        <w:t>to re-establish</w:t>
      </w:r>
      <w:r>
        <w:rPr>
          <w:rStyle w:val="StyleUnderline"/>
          <w:highlight w:val="green"/>
        </w:rPr>
        <w:t xml:space="preserve"> </w:t>
      </w:r>
      <w:r>
        <w:rPr>
          <w:rStyle w:val="Emphasis"/>
          <w:highlight w:val="green"/>
          <w:bdr w:val="single" w:sz="18" w:space="0" w:color="auto" w:frame="1"/>
        </w:rPr>
        <w:t>a permanent presence on the Moon.</w:t>
      </w:r>
      <w:r>
        <w:rPr>
          <w:sz w:val="16"/>
          <w:highlight w:val="green"/>
        </w:rPr>
        <w:t xml:space="preserve"> </w:t>
      </w:r>
      <w:r>
        <w:rPr>
          <w:sz w:val="16"/>
        </w:rPr>
        <w:t xml:space="preserve">Such a </w:t>
      </w:r>
      <w:r>
        <w:rPr>
          <w:rStyle w:val="StyleUnderline"/>
        </w:rPr>
        <w:t xml:space="preserve">detector would </w:t>
      </w:r>
      <w:r>
        <w:rPr>
          <w:rStyle w:val="Emphasis"/>
          <w:highlight w:val="green"/>
        </w:rPr>
        <w:t>bolster</w:t>
      </w:r>
      <w:r>
        <w:rPr>
          <w:rStyle w:val="StyleUnderline"/>
          <w:highlight w:val="green"/>
        </w:rPr>
        <w:t xml:space="preserve"> </w:t>
      </w:r>
      <w:r>
        <w:rPr>
          <w:rStyle w:val="StyleUnderline"/>
        </w:rPr>
        <w:t xml:space="preserve">not only the </w:t>
      </w:r>
      <w:r>
        <w:rPr>
          <w:rStyle w:val="Emphasis"/>
          <w:highlight w:val="green"/>
        </w:rPr>
        <w:t>science</w:t>
      </w:r>
      <w:r>
        <w:rPr>
          <w:rStyle w:val="StyleUnderline"/>
          <w:highlight w:val="green"/>
        </w:rPr>
        <w:t xml:space="preserve"> </w:t>
      </w:r>
      <w:r>
        <w:rPr>
          <w:rStyle w:val="Emphasis"/>
          <w:highlight w:val="green"/>
        </w:rPr>
        <w:t>of neutrino</w:t>
      </w:r>
      <w:r>
        <w:rPr>
          <w:rStyle w:val="StyleUnderline"/>
          <w:highlight w:val="green"/>
        </w:rPr>
        <w:t xml:space="preserve"> </w:t>
      </w:r>
      <w:r>
        <w:rPr>
          <w:rStyle w:val="StyleUnderline"/>
        </w:rPr>
        <w:t xml:space="preserve">astronomy and its role in basic astrophysics as a neutrino telescope, but would also enhance our fundamental understanding of the </w:t>
      </w:r>
      <w:r>
        <w:rPr>
          <w:rStyle w:val="Emphasis"/>
          <w:highlight w:val="green"/>
        </w:rPr>
        <w:t>physics</w:t>
      </w:r>
      <w:r>
        <w:rPr>
          <w:rStyle w:val="StyleUnderline"/>
          <w:highlight w:val="green"/>
        </w:rPr>
        <w:t xml:space="preserve"> </w:t>
      </w:r>
      <w:r>
        <w:rPr>
          <w:rStyle w:val="StyleUnderline"/>
        </w:rPr>
        <w:t>of the Universe</w:t>
      </w:r>
      <w:r>
        <w:rPr>
          <w:sz w:val="16"/>
        </w:rPr>
        <w:t xml:space="preserve">. It is conceivable that long-baseline neutrino oscillations experiments could be conducted between Earth-based accelerators [10,6] and a lunar base neutrino detector. </w:t>
      </w:r>
      <w:r>
        <w:rPr>
          <w:rStyle w:val="Emphasis"/>
        </w:rPr>
        <w:t xml:space="preserve">The first </w:t>
      </w:r>
      <w:r>
        <w:rPr>
          <w:rStyle w:val="Emphasis"/>
          <w:highlight w:val="green"/>
        </w:rPr>
        <w:t>round of scientific experiment candidates for a lunar outpost</w:t>
      </w:r>
      <w:r>
        <w:rPr>
          <w:rStyle w:val="Emphasis"/>
        </w:rPr>
        <w:t xml:space="preserve">, in fact, </w:t>
      </w:r>
      <w:r>
        <w:rPr>
          <w:rStyle w:val="Emphasis"/>
          <w:highlight w:val="green"/>
        </w:rPr>
        <w:t xml:space="preserve">includes </w:t>
      </w:r>
      <w:r>
        <w:rPr>
          <w:rStyle w:val="Emphasis"/>
        </w:rPr>
        <w:t xml:space="preserve">a </w:t>
      </w:r>
      <w:r>
        <w:rPr>
          <w:rStyle w:val="Emphasis"/>
          <w:highlight w:val="green"/>
          <w:bdr w:val="single" w:sz="18" w:space="0" w:color="auto" w:frame="1"/>
        </w:rPr>
        <w:t>lunar neutrino telescope</w:t>
      </w:r>
      <w:r>
        <w:rPr>
          <w:rStyle w:val="Emphasis"/>
          <w:highlight w:val="green"/>
        </w:rPr>
        <w:t xml:space="preserve"> </w:t>
      </w:r>
      <w:r>
        <w:rPr>
          <w:rStyle w:val="Emphasis"/>
        </w:rPr>
        <w:t>[</w:t>
      </w:r>
      <w:r>
        <w:rPr>
          <w:sz w:val="16"/>
        </w:rPr>
        <w:t xml:space="preserve">ll] although any such strategy is still under study. In this regard, neutrino and antineutrino spectra as might be seen on the Moon's surface have been published [6,1-31. </w:t>
      </w:r>
      <w:r>
        <w:rPr>
          <w:rStyle w:val="StyleUnderline"/>
        </w:rPr>
        <w:t>The critical issue of prompt neutrino production by decay of charmed mesons has been studied [3,S], but the branching ratios have changed due to further refinement of Earth-based accelerator experiments and these analyses may require additional work.</w:t>
      </w:r>
      <w:r>
        <w:rPr>
          <w:sz w:val="16"/>
        </w:rPr>
        <w:t xml:space="preserve"> The charm production issue is particularly important because it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overriding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Pr>
          <w:rStyle w:val="StyleUnderline"/>
        </w:rPr>
        <w:t xml:space="preserve">The </w:t>
      </w:r>
      <w:r>
        <w:rPr>
          <w:rStyle w:val="Emphasis"/>
          <w:highlight w:val="green"/>
        </w:rPr>
        <w:t>Moon</w:t>
      </w:r>
      <w:r>
        <w:rPr>
          <w:rStyle w:val="StyleUnderline"/>
        </w:rPr>
        <w:t xml:space="preserve">, on the other hand, clearly </w:t>
      </w:r>
      <w:r>
        <w:rPr>
          <w:rStyle w:val="Emphasis"/>
          <w:highlight w:val="green"/>
        </w:rPr>
        <w:t>has advantages</w:t>
      </w:r>
      <w:r>
        <w:rPr>
          <w:rStyle w:val="StyleUnderline"/>
          <w:highlight w:val="green"/>
        </w:rPr>
        <w:t xml:space="preserve"> </w:t>
      </w:r>
      <w:r>
        <w:rPr>
          <w:rStyle w:val="StyleUnderline"/>
        </w:rPr>
        <w:t xml:space="preserve">illustrated in Figure 1 due to the </w:t>
      </w:r>
      <w:r>
        <w:rPr>
          <w:rStyle w:val="Emphasis"/>
          <w:highlight w:val="green"/>
        </w:rPr>
        <w:t>lack of</w:t>
      </w:r>
      <w:r>
        <w:rPr>
          <w:rStyle w:val="StyleUnderline"/>
        </w:rPr>
        <w:t xml:space="preserve"> in situ </w:t>
      </w:r>
      <w:r>
        <w:rPr>
          <w:rStyle w:val="Emphasis"/>
          <w:highlight w:val="green"/>
        </w:rPr>
        <w:t>atmospheric neutrinos</w:t>
      </w:r>
      <w:r>
        <w:rPr>
          <w:rStyle w:val="StyleUnderline"/>
          <w:highlight w:val="green"/>
        </w:rPr>
        <w:t xml:space="preserve"> </w:t>
      </w:r>
      <w:r>
        <w:rPr>
          <w:rStyle w:val="StyleUnderline"/>
        </w:rPr>
        <w:t xml:space="preserve">[6,9] and the </w:t>
      </w:r>
      <w:r>
        <w:rPr>
          <w:rStyle w:val="Emphasis"/>
          <w:highlight w:val="green"/>
        </w:rPr>
        <w:t>absence of nuclear reactor antineutrino</w:t>
      </w:r>
      <w:r>
        <w:rPr>
          <w:rStyle w:val="StyleUnderline"/>
          <w:highlight w:val="green"/>
        </w:rPr>
        <w:t xml:space="preserve"> </w:t>
      </w:r>
      <w:r>
        <w:rPr>
          <w:rStyle w:val="StyleUnderline"/>
        </w:rPr>
        <w:t>fluxes which are beginning to complicate antineutrino astronomy's access on Earth to portions of supernovae spectra in astrophysics</w:t>
      </w:r>
      <w:r>
        <w:rPr>
          <w:sz w:val="16"/>
        </w:rPr>
        <w:t>. The recent study of active galactic nuclei (AGN) neutrinos [17, 181 as another interesting astrophysical source are not presented.</w:t>
      </w:r>
    </w:p>
    <w:p w14:paraId="6760BA37" w14:textId="77777777" w:rsidR="003F1B2A" w:rsidRPr="003F1B2A" w:rsidRDefault="003F1B2A" w:rsidP="003F1B2A">
      <w:pPr>
        <w:pStyle w:val="Heading4"/>
        <w:rPr>
          <w:bCs/>
        </w:rPr>
      </w:pPr>
      <w:r w:rsidRPr="003F1B2A">
        <w:rPr>
          <w:bCs/>
        </w:rPr>
        <w:t xml:space="preserve">Neutrino Research key to Nuclear Detection that </w:t>
      </w:r>
      <w:r w:rsidRPr="003F1B2A">
        <w:rPr>
          <w:bCs/>
          <w:u w:val="single"/>
        </w:rPr>
        <w:t>deters</w:t>
      </w:r>
      <w:r w:rsidRPr="003F1B2A">
        <w:rPr>
          <w:bCs/>
        </w:rPr>
        <w:t xml:space="preserve"> Proliferation – key to </w:t>
      </w:r>
      <w:r w:rsidRPr="003F1B2A">
        <w:rPr>
          <w:bCs/>
          <w:u w:val="single"/>
        </w:rPr>
        <w:t>determine</w:t>
      </w:r>
      <w:r w:rsidRPr="003F1B2A">
        <w:rPr>
          <w:bCs/>
        </w:rPr>
        <w:t xml:space="preserve"> military usages.  </w:t>
      </w:r>
    </w:p>
    <w:p w14:paraId="04D4B896" w14:textId="77777777" w:rsidR="003F1B2A" w:rsidRDefault="003F1B2A" w:rsidP="003F1B2A">
      <w:r>
        <w:rPr>
          <w:rStyle w:val="Style13ptBold"/>
        </w:rPr>
        <w:t>Lee 20</w:t>
      </w:r>
      <w:r>
        <w:t xml:space="preserve"> Thomas Lee "Can tiny, invisible particles help stop the spread of nuclear weapons?" </w:t>
      </w:r>
      <w:hyperlink r:id="rId16" w:history="1">
        <w:r>
          <w:rPr>
            <w:rStyle w:val="Hyperlink"/>
            <w:color w:val="000000"/>
            <w:u w:val="single"/>
          </w:rPr>
          <w:t>https://engineering.berkeley.edu/news/2020/03/can-tiny-invisible-particles-help-stop-the-spread-of-nuclear-weapons/</w:t>
        </w:r>
      </w:hyperlink>
      <w:r>
        <w:t xml:space="preserve"> (Associate Adjunct Professor, Research Scientist Operations &amp; IT Management.)//Elmer </w:t>
      </w:r>
    </w:p>
    <w:p w14:paraId="6FB9F57B" w14:textId="77777777" w:rsidR="003F1B2A" w:rsidRDefault="003F1B2A" w:rsidP="003F1B2A">
      <w:pPr>
        <w:rPr>
          <w:sz w:val="16"/>
        </w:rPr>
      </w:pPr>
      <w:r>
        <w:rPr>
          <w:sz w:val="16"/>
        </w:rPr>
        <w:t xml:space="preserve">The </w:t>
      </w:r>
      <w:r>
        <w:rPr>
          <w:rStyle w:val="Emphasis"/>
          <w:highlight w:val="green"/>
        </w:rPr>
        <w:t>key to preventing nuclear proliferation</w:t>
      </w:r>
      <w:r>
        <w:rPr>
          <w:sz w:val="16"/>
          <w:highlight w:val="green"/>
        </w:rPr>
        <w:t xml:space="preserve"> </w:t>
      </w:r>
      <w:r>
        <w:rPr>
          <w:rStyle w:val="Emphasis"/>
          <w:highlight w:val="green"/>
        </w:rPr>
        <w:t>may depend on</w:t>
      </w:r>
      <w:r>
        <w:rPr>
          <w:sz w:val="16"/>
          <w:highlight w:val="green"/>
        </w:rPr>
        <w:t xml:space="preserve"> </w:t>
      </w:r>
      <w:r>
        <w:rPr>
          <w:sz w:val="16"/>
        </w:rPr>
        <w:t xml:space="preserve">a little bit of </w:t>
      </w:r>
      <w:r>
        <w:rPr>
          <w:rStyle w:val="Emphasis"/>
          <w:highlight w:val="green"/>
          <w:bdr w:val="single" w:sz="18" w:space="0" w:color="auto" w:frame="1"/>
        </w:rPr>
        <w:t>ghost hunting</w:t>
      </w:r>
      <w:r>
        <w:rPr>
          <w:sz w:val="16"/>
        </w:rPr>
        <w:t xml:space="preserve">. Scientists have long been interested in </w:t>
      </w:r>
      <w:r>
        <w:rPr>
          <w:rStyle w:val="Emphasis"/>
          <w:highlight w:val="green"/>
        </w:rPr>
        <w:t xml:space="preserve">a device that </w:t>
      </w:r>
      <w:r>
        <w:rPr>
          <w:rStyle w:val="Emphasis"/>
          <w:highlight w:val="green"/>
          <w:bdr w:val="single" w:sz="18" w:space="0" w:color="auto" w:frame="1"/>
        </w:rPr>
        <w:t>can detect neutrinos</w:t>
      </w:r>
      <w:r>
        <w:rPr>
          <w:sz w:val="16"/>
        </w:rPr>
        <w:t xml:space="preserve">, </w:t>
      </w:r>
      <w:r>
        <w:rPr>
          <w:rStyle w:val="StyleUnderline"/>
        </w:rPr>
        <w:t>ghost-like particles that have no electric charge and nearly no mass — and therefore can pass through matter</w:t>
      </w:r>
      <w:r>
        <w:rPr>
          <w:sz w:val="16"/>
        </w:rPr>
        <w:t xml:space="preserve">. Now, </w:t>
      </w:r>
      <w:r>
        <w:rPr>
          <w:rStyle w:val="StyleUnderline"/>
        </w:rPr>
        <w:t xml:space="preserve">researchers are closer than ever to </w:t>
      </w:r>
      <w:r>
        <w:rPr>
          <w:rStyle w:val="Emphasis"/>
          <w:highlight w:val="green"/>
        </w:rPr>
        <w:t>deploying technology that</w:t>
      </w:r>
      <w:r>
        <w:rPr>
          <w:rStyle w:val="StyleUnderline"/>
          <w:highlight w:val="green"/>
        </w:rPr>
        <w:t xml:space="preserve"> </w:t>
      </w:r>
      <w:r>
        <w:rPr>
          <w:rStyle w:val="StyleUnderline"/>
        </w:rPr>
        <w:t xml:space="preserve">can </w:t>
      </w:r>
      <w:r>
        <w:rPr>
          <w:rStyle w:val="Emphasis"/>
          <w:highlight w:val="green"/>
        </w:rPr>
        <w:t>spot</w:t>
      </w:r>
      <w:r>
        <w:rPr>
          <w:rStyle w:val="StyleUnderline"/>
          <w:highlight w:val="green"/>
        </w:rPr>
        <w:t xml:space="preserve"> </w:t>
      </w:r>
      <w:r>
        <w:rPr>
          <w:rStyle w:val="StyleUnderline"/>
        </w:rPr>
        <w:t xml:space="preserve">those elusive </w:t>
      </w:r>
      <w:r>
        <w:rPr>
          <w:rStyle w:val="Emphasis"/>
          <w:highlight w:val="green"/>
        </w:rPr>
        <w:t>subatomic particles</w:t>
      </w:r>
      <w:r>
        <w:rPr>
          <w:rStyle w:val="StyleUnderline"/>
          <w:highlight w:val="green"/>
        </w:rPr>
        <w:t xml:space="preserve"> </w:t>
      </w:r>
      <w:r>
        <w:rPr>
          <w:rStyle w:val="Emphasis"/>
          <w:highlight w:val="green"/>
        </w:rPr>
        <w:t>and</w:t>
      </w:r>
      <w:r>
        <w:rPr>
          <w:rStyle w:val="StyleUnderline"/>
        </w:rPr>
        <w:t xml:space="preserve">, in doing so, </w:t>
      </w:r>
      <w:r>
        <w:rPr>
          <w:rStyle w:val="Emphasis"/>
          <w:highlight w:val="green"/>
        </w:rPr>
        <w:t>alert</w:t>
      </w:r>
      <w:r>
        <w:rPr>
          <w:rStyle w:val="StyleUnderline"/>
          <w:highlight w:val="green"/>
        </w:rPr>
        <w:t xml:space="preserve"> </w:t>
      </w:r>
      <w:r>
        <w:rPr>
          <w:rStyle w:val="StyleUnderline"/>
        </w:rPr>
        <w:t xml:space="preserve">international </w:t>
      </w:r>
      <w:r>
        <w:rPr>
          <w:rStyle w:val="Emphasis"/>
          <w:highlight w:val="green"/>
        </w:rPr>
        <w:t>authorities to</w:t>
      </w:r>
      <w:r>
        <w:rPr>
          <w:rStyle w:val="StyleUnderline"/>
          <w:highlight w:val="green"/>
        </w:rPr>
        <w:t xml:space="preserve"> </w:t>
      </w:r>
      <w:r>
        <w:rPr>
          <w:rStyle w:val="StyleUnderline"/>
        </w:rPr>
        <w:t xml:space="preserve">the </w:t>
      </w:r>
      <w:r>
        <w:rPr>
          <w:rStyle w:val="Emphasis"/>
          <w:highlight w:val="green"/>
          <w:bdr w:val="single" w:sz="18" w:space="0" w:color="auto" w:frame="1"/>
        </w:rPr>
        <w:t>illicit production of plutonium</w:t>
      </w:r>
      <w:r>
        <w:rPr>
          <w:rStyle w:val="StyleUnderline"/>
        </w:rPr>
        <w:t>, a key fuel for nuclear bombs.</w:t>
      </w:r>
      <w:r>
        <w:rPr>
          <w:sz w:val="16"/>
        </w:rPr>
        <w:t xml:space="preserve"> </w:t>
      </w:r>
      <w:r>
        <w:rPr>
          <w:rStyle w:val="StyleUnderline"/>
        </w:rPr>
        <w:t xml:space="preserve">The technology may provide a “way to </w:t>
      </w:r>
      <w:r>
        <w:rPr>
          <w:rStyle w:val="Emphasis"/>
          <w:highlight w:val="green"/>
        </w:rPr>
        <w:t>monitor</w:t>
      </w:r>
      <w:r>
        <w:rPr>
          <w:rStyle w:val="StyleUnderline"/>
          <w:highlight w:val="green"/>
        </w:rPr>
        <w:t xml:space="preserve"> </w:t>
      </w:r>
      <w:r>
        <w:rPr>
          <w:rStyle w:val="StyleUnderline"/>
        </w:rPr>
        <w:t xml:space="preserve">the </w:t>
      </w:r>
      <w:r>
        <w:rPr>
          <w:rStyle w:val="Emphasis"/>
          <w:highlight w:val="green"/>
        </w:rPr>
        <w:t>plutonium</w:t>
      </w:r>
      <w:r>
        <w:rPr>
          <w:rStyle w:val="StyleUnderline"/>
          <w:highlight w:val="green"/>
        </w:rPr>
        <w:t xml:space="preserve"> </w:t>
      </w:r>
      <w:r>
        <w:rPr>
          <w:rStyle w:val="Emphasis"/>
          <w:highlight w:val="green"/>
        </w:rPr>
        <w:t>content</w:t>
      </w:r>
      <w:r>
        <w:rPr>
          <w:rStyle w:val="StyleUnderline"/>
          <w:highlight w:val="green"/>
        </w:rPr>
        <w:t xml:space="preserve"> </w:t>
      </w:r>
      <w:r>
        <w:rPr>
          <w:rStyle w:val="StyleUnderline"/>
        </w:rPr>
        <w:t xml:space="preserve">in a nuclear reactor </w:t>
      </w:r>
      <w:r>
        <w:rPr>
          <w:rStyle w:val="Emphasis"/>
          <w:highlight w:val="green"/>
          <w:bdr w:val="single" w:sz="18" w:space="0" w:color="auto" w:frame="1"/>
        </w:rPr>
        <w:t>in real time</w:t>
      </w:r>
      <w:r>
        <w:rPr>
          <w:rStyle w:val="StyleUnderline"/>
          <w:highlight w:val="green"/>
        </w:rPr>
        <w:t xml:space="preserve"> </w:t>
      </w:r>
      <w:r>
        <w:rPr>
          <w:rStyle w:val="StyleUnderline"/>
        </w:rPr>
        <w:t>that we just don’t have right now</w:t>
      </w:r>
      <w:r>
        <w:rPr>
          <w:sz w:val="16"/>
        </w:rPr>
        <w:t xml:space="preserve">,” said Bethany Goldblum (M.S.’05, Ph.D.’07 NE), a top researcher with UC Berkeley’s Department of Nuclear Engineering. </w:t>
      </w:r>
      <w:r>
        <w:rPr>
          <w:rStyle w:val="StyleUnderline"/>
        </w:rPr>
        <w:t xml:space="preserve">Goldblum, the executive director of the Berkeley-based Nuclear Science and Security Consortium, co-wrote a study published this week in the Review of Modern Physics that </w:t>
      </w:r>
      <w:r>
        <w:rPr>
          <w:rStyle w:val="Emphasis"/>
        </w:rPr>
        <w:t>examines the feasibility of neutrino detectors in nuclear nonproliferation efforts</w:t>
      </w:r>
      <w:r>
        <w:rPr>
          <w:rStyle w:val="StyleUnderline"/>
        </w:rPr>
        <w:t>.</w:t>
      </w:r>
      <w:r>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Pr>
          <w:rStyle w:val="StyleUnderline"/>
        </w:rPr>
        <w:t xml:space="preserve">. The study ultimately concludes that </w:t>
      </w:r>
      <w:r>
        <w:rPr>
          <w:rStyle w:val="Emphasis"/>
          <w:highlight w:val="green"/>
        </w:rPr>
        <w:t>such technology deployed</w:t>
      </w:r>
      <w:r>
        <w:rPr>
          <w:rStyle w:val="StyleUnderline"/>
          <w:highlight w:val="green"/>
        </w:rPr>
        <w:t xml:space="preserve"> </w:t>
      </w:r>
      <w:r>
        <w:rPr>
          <w:rStyle w:val="StyleUnderline"/>
        </w:rPr>
        <w:t xml:space="preserve">outside nuclear reactors </w:t>
      </w:r>
      <w:r>
        <w:rPr>
          <w:rStyle w:val="Emphasis"/>
          <w:highlight w:val="green"/>
        </w:rPr>
        <w:t>could prove</w:t>
      </w:r>
      <w:r>
        <w:rPr>
          <w:rStyle w:val="StyleUnderline"/>
          <w:highlight w:val="green"/>
        </w:rPr>
        <w:t xml:space="preserve"> </w:t>
      </w:r>
      <w:r>
        <w:rPr>
          <w:rStyle w:val="Emphasis"/>
          <w:highlight w:val="green"/>
        </w:rPr>
        <w:t>effective in ensuring</w:t>
      </w:r>
      <w:r>
        <w:rPr>
          <w:rStyle w:val="StyleUnderline"/>
          <w:highlight w:val="green"/>
        </w:rPr>
        <w:t xml:space="preserve"> </w:t>
      </w:r>
      <w:r>
        <w:rPr>
          <w:rStyle w:val="StyleUnderline"/>
        </w:rPr>
        <w:t xml:space="preserve">that </w:t>
      </w:r>
      <w:r>
        <w:rPr>
          <w:rStyle w:val="Emphasis"/>
          <w:highlight w:val="green"/>
        </w:rPr>
        <w:t>countries</w:t>
      </w:r>
      <w:r>
        <w:rPr>
          <w:rStyle w:val="StyleUnderline"/>
          <w:highlight w:val="green"/>
        </w:rPr>
        <w:t xml:space="preserve"> </w:t>
      </w:r>
      <w:r>
        <w:rPr>
          <w:rStyle w:val="Emphasis"/>
          <w:highlight w:val="green"/>
        </w:rPr>
        <w:t xml:space="preserve">are not </w:t>
      </w:r>
      <w:r>
        <w:rPr>
          <w:rStyle w:val="Emphasis"/>
          <w:highlight w:val="green"/>
          <w:bdr w:val="single" w:sz="18" w:space="0" w:color="auto" w:frame="1"/>
        </w:rPr>
        <w:t>making weapons-related material</w:t>
      </w:r>
      <w:r>
        <w:rPr>
          <w:rStyle w:val="StyleUnderline"/>
          <w:highlight w:val="green"/>
        </w:rPr>
        <w:t xml:space="preserve"> </w:t>
      </w:r>
      <w:r>
        <w:rPr>
          <w:rStyle w:val="StyleUnderline"/>
        </w:rPr>
        <w:t>under the guise of peaceful civilian energy production</w:t>
      </w:r>
      <w:r>
        <w:rPr>
          <w:sz w:val="16"/>
        </w:rPr>
        <w:t xml:space="preserve">. The report also advances the idea that </w:t>
      </w:r>
      <w:r>
        <w:rPr>
          <w:rStyle w:val="StyleUnderline"/>
        </w:rPr>
        <w:t>researchers could one day use the technology to discover or exclude the presence of reactors at distances of a few hundred kilometers</w:t>
      </w:r>
      <w:r>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Pr>
          <w:rStyle w:val="StyleUnderline"/>
        </w:rPr>
        <w:t>.” The ghost particle Neutrinos are the most abundant particles in the universe, having been formed by large nuclear explosions like the Big Bang, supernovas and the fusion process that happens inside the sun.</w:t>
      </w:r>
      <w:r>
        <w:rPr>
          <w:sz w:val="16"/>
        </w:rPr>
        <w:t xml:space="preserve"> </w:t>
      </w:r>
      <w:r>
        <w:rPr>
          <w:rStyle w:val="StyleUnderline"/>
        </w:rPr>
        <w:t xml:space="preserve">They travel near the speed of light, have little mass and carry no electric charge. </w:t>
      </w:r>
      <w:r>
        <w:rPr>
          <w:rStyle w:val="Emphasis"/>
        </w:rPr>
        <w:t>Because of these attributes, neutrinos can pass through matter and are incredibly difficult to detect, which is why scientists often refer to them as “ghost particles</w:t>
      </w:r>
      <w:r>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Pr>
          <w:sz w:val="16"/>
        </w:rPr>
        <w:t xml:space="preserve">. But starting around the turn of the 21st century, </w:t>
      </w:r>
      <w:r>
        <w:rPr>
          <w:rStyle w:val="StyleUnderline"/>
        </w:rPr>
        <w:t>the idea that neutrino detectors could be used in nuclear nonproliferation efforts started to gain real traction</w:t>
      </w:r>
      <w:r>
        <w:rPr>
          <w:sz w:val="16"/>
        </w:rPr>
        <w:t xml:space="preserve">. In 2000, Adam Bernstein, then a postdoctoral fellow at the Sandia National Laboratory in Livermore, California, </w:t>
      </w:r>
      <w:r>
        <w:rPr>
          <w:rStyle w:val="StyleUnderline"/>
        </w:rPr>
        <w:t>wrote a paper exploring the idea of using detectors filled with purified water to spot neutrinos produced from nuclear</w:t>
      </w:r>
      <w:r>
        <w:rPr>
          <w:sz w:val="16"/>
        </w:rPr>
        <w:t xml:space="preserve"> </w:t>
      </w:r>
      <w:r>
        <w:rPr>
          <w:rStyle w:val="StyleUnderline"/>
        </w:rPr>
        <w:t>explosions</w:t>
      </w:r>
      <w:r>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Pr>
          <w:rStyle w:val="StyleUnderline"/>
        </w:rPr>
        <w:t xml:space="preserve">However, </w:t>
      </w:r>
      <w:r>
        <w:rPr>
          <w:rStyle w:val="Emphasis"/>
          <w:highlight w:val="green"/>
        </w:rPr>
        <w:t>finding neutrinos</w:t>
      </w:r>
      <w:r>
        <w:rPr>
          <w:rStyle w:val="StyleUnderline"/>
          <w:highlight w:val="green"/>
        </w:rPr>
        <w:t xml:space="preserve"> </w:t>
      </w:r>
      <w:r>
        <w:rPr>
          <w:rStyle w:val="StyleUnderline"/>
        </w:rPr>
        <w:t xml:space="preserve">in water </w:t>
      </w:r>
      <w:r>
        <w:rPr>
          <w:rStyle w:val="Emphasis"/>
          <w:highlight w:val="green"/>
          <w:bdr w:val="single" w:sz="18" w:space="0" w:color="auto" w:frame="1"/>
        </w:rPr>
        <w:t>is still pretty hard</w:t>
      </w:r>
      <w:r>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Pr>
          <w:sz w:val="16"/>
        </w:rPr>
        <w:t>,” said Bernstein, now a staff physicist at the Lawrence Livermore National Laboratory (LLNL) and director of the lab’s Rare Event Detection group in the Nuclear and Chemical Sciences division. “</w:t>
      </w:r>
      <w:r>
        <w:rPr>
          <w:rStyle w:val="StyleUnderline"/>
        </w:rPr>
        <w:t>The neutrino signature would stand out much more readily above background radiation even in a big detector</w:t>
      </w:r>
      <w:r>
        <w:rPr>
          <w:sz w:val="16"/>
        </w:rPr>
        <w:t xml:space="preserve">,” he said. LLNL is the lead laboratory for a proposed United States/United Kingdom experiment, called WATCHMAN, to </w:t>
      </w:r>
      <w:r>
        <w:rPr>
          <w:rStyle w:val="StyleUnderline"/>
        </w:rPr>
        <w:t>demonstrate remote monitoring of nuclear reactors using a kiloton-scale antineutrino detector</w:t>
      </w:r>
      <w:r>
        <w:rPr>
          <w:sz w:val="16"/>
        </w:rPr>
        <w:t>. This experiment has already “exceeded my expectations,” Bernstein said. “</w:t>
      </w:r>
      <w:r>
        <w:rPr>
          <w:rStyle w:val="Emphasis"/>
        </w:rPr>
        <w:t>The idea that the nonproliferation community might one day be able to use this technology that until now has been the exclusive province of fundamental science is an exciting motivation for this work.”</w:t>
      </w:r>
      <w:r>
        <w:rPr>
          <w:sz w:val="16"/>
        </w:rPr>
        <w:t xml:space="preserve"> Halting the spread of nukes Since 1970, nearly 200 nations signed the landmark Treaty of the Non-Proliferation of Nuclear Weapons (NPT), which seeks to limit the spread of nuclear weapons. </w:t>
      </w:r>
      <w:r>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Pr>
          <w:rStyle w:val="Emphasis"/>
          <w:highlight w:val="green"/>
        </w:rPr>
        <w:t xml:space="preserve">if the line between civilian and military use of nuclear energy </w:t>
      </w:r>
      <w:r>
        <w:rPr>
          <w:rStyle w:val="Emphasis"/>
          <w:highlight w:val="green"/>
          <w:bdr w:val="single" w:sz="18" w:space="0" w:color="auto" w:frame="1"/>
        </w:rPr>
        <w:t>is not so clear</w:t>
      </w:r>
      <w:r>
        <w:rPr>
          <w:rStyle w:val="Emphasis"/>
          <w:highlight w:val="green"/>
        </w:rPr>
        <w:t>?</w:t>
      </w:r>
      <w:r>
        <w:rPr>
          <w:rStyle w:val="StyleUnderline"/>
        </w:rPr>
        <w:t xml:space="preserve"> For</w:t>
      </w:r>
      <w:r>
        <w:rPr>
          <w:sz w:val="16"/>
        </w:rPr>
        <w:t xml:space="preserve"> </w:t>
      </w:r>
      <w:r>
        <w:rPr>
          <w:rStyle w:val="StyleUnderline"/>
        </w:rPr>
        <w:t>example, the United States has long accused Iran of trying to make nuclear weapons, but Iran says it wants to develop nuclear capabilities for civilian power generation.</w:t>
      </w:r>
      <w:r>
        <w:rPr>
          <w:sz w:val="16"/>
        </w:rPr>
        <w:t xml:space="preserve"> The knowledge to construct a nuclear bomb is actually pretty well known. </w:t>
      </w:r>
      <w:r>
        <w:rPr>
          <w:rStyle w:val="StyleUnderline"/>
        </w:rPr>
        <w:t>The hard part is getting enough materials — either enriched uranium or plutonium — to fuel the weapon. A country can reprocess the spent fuel from a civilian nuclear reactor and extract plutonium for a weapon.</w:t>
      </w:r>
      <w:r>
        <w:rPr>
          <w:sz w:val="16"/>
        </w:rPr>
        <w:t xml:space="preserve"> And a nuclear bomb only requires about 10 kilograms of plutonium. </w:t>
      </w:r>
      <w:r>
        <w:rPr>
          <w:rStyle w:val="StyleUnderline"/>
        </w:rPr>
        <w:t>The so-called “</w:t>
      </w:r>
      <w:r>
        <w:rPr>
          <w:rStyle w:val="Emphasis"/>
          <w:highlight w:val="green"/>
        </w:rPr>
        <w:t>dual-use</w:t>
      </w:r>
      <w:r>
        <w:rPr>
          <w:rStyle w:val="StyleUnderline"/>
        </w:rPr>
        <w:t xml:space="preserve">” capabilities of nuclear reactors </w:t>
      </w:r>
      <w:r>
        <w:rPr>
          <w:rStyle w:val="Emphasis"/>
          <w:highlight w:val="green"/>
        </w:rPr>
        <w:t>presents a</w:t>
      </w:r>
      <w:r>
        <w:rPr>
          <w:rStyle w:val="StyleUnderline"/>
          <w:highlight w:val="green"/>
        </w:rPr>
        <w:t xml:space="preserve"> </w:t>
      </w:r>
      <w:r>
        <w:rPr>
          <w:rStyle w:val="StyleUnderline"/>
        </w:rPr>
        <w:t xml:space="preserve">significant </w:t>
      </w:r>
      <w:r>
        <w:rPr>
          <w:rStyle w:val="Emphasis"/>
          <w:highlight w:val="green"/>
        </w:rPr>
        <w:t>challenge</w:t>
      </w:r>
      <w:r>
        <w:rPr>
          <w:rStyle w:val="StyleUnderline"/>
          <w:highlight w:val="green"/>
        </w:rPr>
        <w:t xml:space="preserve"> </w:t>
      </w:r>
      <w:r>
        <w:rPr>
          <w:rStyle w:val="StyleUnderline"/>
        </w:rPr>
        <w:t>to the IAEA.</w:t>
      </w:r>
      <w:r>
        <w:rPr>
          <w:sz w:val="16"/>
        </w:rPr>
        <w:t xml:space="preserve"> “None of the countries now embarking on civil nuclear power programs say they are planning to acquire reprocessing capabilities,” according to a 2017 report by the Brookings Institute think tank. “</w:t>
      </w:r>
      <w:r>
        <w:rPr>
          <w:rStyle w:val="StyleUnderline"/>
        </w:rPr>
        <w:t>But many of them are unwilling to forswear what they consider to be their ‘right’ eventually to have dual-use capabilities</w:t>
      </w:r>
      <w:r>
        <w:rPr>
          <w:sz w:val="16"/>
        </w:rPr>
        <w:t xml:space="preserve">.” </w:t>
      </w:r>
      <w:r>
        <w:rPr>
          <w:rStyle w:val="StyleUnderline"/>
        </w:rPr>
        <w:t xml:space="preserve">The </w:t>
      </w:r>
      <w:r>
        <w:rPr>
          <w:rStyle w:val="Emphasis"/>
          <w:highlight w:val="green"/>
        </w:rPr>
        <w:t>neutrino</w:t>
      </w:r>
      <w:r>
        <w:rPr>
          <w:rStyle w:val="StyleUnderline"/>
          <w:highlight w:val="green"/>
        </w:rPr>
        <w:t xml:space="preserve"> </w:t>
      </w:r>
      <w:r>
        <w:rPr>
          <w:rStyle w:val="Emphasis"/>
          <w:highlight w:val="green"/>
        </w:rPr>
        <w:t>detection technology</w:t>
      </w:r>
      <w:r>
        <w:rPr>
          <w:rStyle w:val="StyleUnderline"/>
          <w:highlight w:val="green"/>
        </w:rPr>
        <w:t xml:space="preserve"> </w:t>
      </w:r>
      <w:r>
        <w:rPr>
          <w:rStyle w:val="Emphasis"/>
          <w:highlight w:val="green"/>
          <w:bdr w:val="single" w:sz="18" w:space="0" w:color="auto" w:frame="1"/>
        </w:rPr>
        <w:t>could offer a solution</w:t>
      </w:r>
      <w:r>
        <w:rPr>
          <w:rStyle w:val="StyleUnderline"/>
        </w:rPr>
        <w:t>. In addition to the large systems like WATCHMAN, scientists have constructed much smaller detectors that can be deployed close to reactor cores — provided operators allow such access</w:t>
      </w:r>
      <w:r>
        <w:rPr>
          <w:sz w:val="16"/>
        </w:rPr>
        <w:t xml:space="preserve">. </w:t>
      </w:r>
      <w:r>
        <w:rPr>
          <w:rStyle w:val="Emphasis"/>
          <w:highlight w:val="green"/>
        </w:rPr>
        <w:t>Optimizing reactor power levels to produce plutonium</w:t>
      </w:r>
      <w:r>
        <w:rPr>
          <w:rStyle w:val="StyleUnderline"/>
        </w:rPr>
        <w:t xml:space="preserve">, </w:t>
      </w:r>
      <w:r>
        <w:rPr>
          <w:rStyle w:val="Emphasis"/>
          <w:highlight w:val="green"/>
        </w:rPr>
        <w:t>a telltale sign</w:t>
      </w:r>
      <w:r>
        <w:rPr>
          <w:rStyle w:val="StyleUnderline"/>
          <w:highlight w:val="green"/>
        </w:rPr>
        <w:t xml:space="preserve"> </w:t>
      </w:r>
      <w:r>
        <w:rPr>
          <w:rStyle w:val="StyleUnderline"/>
        </w:rPr>
        <w:t xml:space="preserve">that </w:t>
      </w:r>
      <w:r>
        <w:rPr>
          <w:rStyle w:val="Emphasis"/>
          <w:highlight w:val="green"/>
        </w:rPr>
        <w:t>a country is trying to build a bomb</w:t>
      </w:r>
      <w:r>
        <w:rPr>
          <w:rStyle w:val="StyleUnderline"/>
        </w:rPr>
        <w:t xml:space="preserve">, </w:t>
      </w:r>
      <w:r>
        <w:rPr>
          <w:rStyle w:val="Emphasis"/>
          <w:highlight w:val="green"/>
          <w:bdr w:val="single" w:sz="18" w:space="0" w:color="auto" w:frame="1"/>
        </w:rPr>
        <w:t>will change the rate and energy spectrum</w:t>
      </w:r>
      <w:r>
        <w:rPr>
          <w:rStyle w:val="StyleUnderline"/>
          <w:highlight w:val="green"/>
        </w:rPr>
        <w:t xml:space="preserve"> </w:t>
      </w:r>
      <w:r>
        <w:rPr>
          <w:rStyle w:val="Emphasis"/>
          <w:highlight w:val="green"/>
        </w:rPr>
        <w:t>of antineutrinos that a device</w:t>
      </w:r>
      <w:r>
        <w:rPr>
          <w:rStyle w:val="StyleUnderline"/>
          <w:highlight w:val="green"/>
        </w:rPr>
        <w:t xml:space="preserve"> </w:t>
      </w:r>
      <w:r>
        <w:rPr>
          <w:rStyle w:val="StyleUnderline"/>
        </w:rPr>
        <w:t xml:space="preserve">parked outside of the reactor </w:t>
      </w:r>
      <w:r>
        <w:rPr>
          <w:rStyle w:val="Emphasis"/>
          <w:highlight w:val="green"/>
        </w:rPr>
        <w:t>can detect</w:t>
      </w:r>
      <w:r>
        <w:rPr>
          <w:sz w:val="16"/>
        </w:rPr>
        <w:t xml:space="preserve">. </w:t>
      </w:r>
      <w:r>
        <w:rPr>
          <w:rStyle w:val="StyleUnderline"/>
        </w:rPr>
        <w:t>And since these particles can pass through matter, the operator can’t shield the reactor’s release of antineutrinos the same way lead blocks X-rays.</w:t>
      </w:r>
      <w:r>
        <w:rPr>
          <w:sz w:val="16"/>
        </w:rPr>
        <w:t xml:space="preserve"> </w:t>
      </w:r>
      <w:r>
        <w:rPr>
          <w:rStyle w:val="Emphasis"/>
        </w:rPr>
        <w:t>So if a country wants to operate a civilian nuclear power program, an antineutrino detector could provide an effective tool to continuously verify the reactor is only producing energy for peaceful purposes</w:t>
      </w:r>
      <w:r>
        <w:rPr>
          <w:rStyle w:val="StyleUnderline"/>
        </w:rPr>
        <w:t xml:space="preserve">. </w:t>
      </w:r>
      <w:r>
        <w:rPr>
          <w:rStyle w:val="Emphasis"/>
          <w:highlight w:val="green"/>
        </w:rPr>
        <w:t>For now</w:t>
      </w:r>
      <w:r>
        <w:rPr>
          <w:sz w:val="16"/>
        </w:rPr>
        <w:t xml:space="preserve">, </w:t>
      </w:r>
      <w:r>
        <w:rPr>
          <w:rStyle w:val="Emphasis"/>
          <w:highlight w:val="green"/>
        </w:rPr>
        <w:t>a detector must stay within tens of meters</w:t>
      </w:r>
      <w:r>
        <w:rPr>
          <w:sz w:val="16"/>
          <w:highlight w:val="green"/>
        </w:rPr>
        <w:t xml:space="preserve"> </w:t>
      </w:r>
      <w:r>
        <w:rPr>
          <w:sz w:val="16"/>
        </w:rPr>
        <w:t xml:space="preserve">of the reactor to be effective. But </w:t>
      </w:r>
      <w:r>
        <w:rPr>
          <w:rStyle w:val="Emphasis"/>
          <w:highlight w:val="green"/>
        </w:rPr>
        <w:t>in the future</w:t>
      </w:r>
      <w:r>
        <w:rPr>
          <w:sz w:val="16"/>
        </w:rPr>
        <w:t xml:space="preserve">, </w:t>
      </w:r>
      <w:r>
        <w:rPr>
          <w:rStyle w:val="StyleUnderline"/>
        </w:rPr>
        <w:t xml:space="preserve">could such </w:t>
      </w:r>
      <w:r>
        <w:rPr>
          <w:rStyle w:val="Emphasis"/>
          <w:highlight w:val="green"/>
          <w:bdr w:val="single" w:sz="18" w:space="0" w:color="auto" w:frame="1"/>
        </w:rPr>
        <w:t>technology</w:t>
      </w:r>
      <w:r>
        <w:rPr>
          <w:rStyle w:val="StyleUnderline"/>
          <w:highlight w:val="green"/>
          <w:bdr w:val="single" w:sz="18" w:space="0" w:color="auto" w:frame="1"/>
        </w:rPr>
        <w:t xml:space="preserve"> </w:t>
      </w:r>
      <w:r>
        <w:rPr>
          <w:rStyle w:val="Emphasis"/>
          <w:highlight w:val="green"/>
          <w:bdr w:val="single" w:sz="18" w:space="0" w:color="auto" w:frame="1"/>
        </w:rPr>
        <w:t>spot</w:t>
      </w:r>
      <w:r>
        <w:rPr>
          <w:rStyle w:val="StyleUnderline"/>
          <w:highlight w:val="green"/>
          <w:bdr w:val="single" w:sz="18" w:space="0" w:color="auto" w:frame="1"/>
        </w:rPr>
        <w:t xml:space="preserve"> </w:t>
      </w:r>
      <w:r>
        <w:rPr>
          <w:rStyle w:val="Emphasis"/>
          <w:highlight w:val="green"/>
          <w:bdr w:val="single" w:sz="18" w:space="0" w:color="auto" w:frame="1"/>
        </w:rPr>
        <w:t>antineutrinos from longer distances</w:t>
      </w:r>
      <w:r>
        <w:rPr>
          <w:rStyle w:val="StyleUnderline"/>
          <w:bdr w:val="single" w:sz="18" w:space="0" w:color="auto" w:frame="1"/>
        </w:rPr>
        <w:t xml:space="preserve"> </w:t>
      </w:r>
      <w:r>
        <w:rPr>
          <w:rStyle w:val="Emphasis"/>
          <w:highlight w:val="green"/>
          <w:bdr w:val="single" w:sz="18" w:space="0" w:color="auto" w:frame="1"/>
        </w:rPr>
        <w:t>and</w:t>
      </w:r>
      <w:r>
        <w:rPr>
          <w:rStyle w:val="StyleUnderline"/>
          <w:highlight w:val="green"/>
          <w:bdr w:val="single" w:sz="18" w:space="0" w:color="auto" w:frame="1"/>
        </w:rPr>
        <w:t xml:space="preserve"> </w:t>
      </w:r>
      <w:r>
        <w:rPr>
          <w:rStyle w:val="StyleUnderline"/>
          <w:bdr w:val="single" w:sz="18" w:space="0" w:color="auto" w:frame="1"/>
        </w:rPr>
        <w:t xml:space="preserve">even </w:t>
      </w:r>
      <w:r>
        <w:rPr>
          <w:rStyle w:val="Emphasis"/>
          <w:highlight w:val="green"/>
          <w:bdr w:val="single" w:sz="18" w:space="0" w:color="auto" w:frame="1"/>
        </w:rPr>
        <w:t>across borders</w:t>
      </w:r>
      <w:r>
        <w:rPr>
          <w:rStyle w:val="Emphasis"/>
          <w:highlight w:val="green"/>
        </w:rPr>
        <w:t>?</w:t>
      </w:r>
      <w:r>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Pr>
          <w:rStyle w:val="Emphasis"/>
          <w:highlight w:val="green"/>
        </w:rPr>
        <w:t>study</w:t>
      </w:r>
      <w:r>
        <w:rPr>
          <w:rStyle w:val="StyleUnderline"/>
          <w:highlight w:val="green"/>
        </w:rPr>
        <w:t xml:space="preserve"> </w:t>
      </w:r>
      <w:r>
        <w:rPr>
          <w:rStyle w:val="StyleUnderline"/>
        </w:rPr>
        <w:t xml:space="preserve">of a range of possible </w:t>
      </w:r>
      <w:r>
        <w:rPr>
          <w:rStyle w:val="Emphasis"/>
          <w:highlight w:val="green"/>
        </w:rPr>
        <w:t>enhancements</w:t>
      </w:r>
      <w:r>
        <w:rPr>
          <w:rStyle w:val="StyleUnderline"/>
          <w:highlight w:val="green"/>
        </w:rPr>
        <w:t xml:space="preserve"> </w:t>
      </w:r>
      <w:r>
        <w:rPr>
          <w:rStyle w:val="StyleUnderline"/>
        </w:rPr>
        <w:t xml:space="preserve">to improve standoff and overall sensitivity. And in any case, </w:t>
      </w:r>
      <w:r>
        <w:rPr>
          <w:rStyle w:val="Emphasis"/>
          <w:highlight w:val="green"/>
        </w:rPr>
        <w:t xml:space="preserve">the mere knowledge that such </w:t>
      </w:r>
      <w:r>
        <w:rPr>
          <w:rStyle w:val="Emphasis"/>
          <w:highlight w:val="green"/>
          <w:bdr w:val="single" w:sz="18" w:space="0" w:color="auto" w:frame="1"/>
        </w:rPr>
        <w:t>technology has become a reality</w:t>
      </w:r>
      <w:r>
        <w:rPr>
          <w:rStyle w:val="StyleUnderline"/>
          <w:highlight w:val="green"/>
        </w:rPr>
        <w:t xml:space="preserve"> </w:t>
      </w:r>
      <w:r>
        <w:rPr>
          <w:rStyle w:val="Emphasis"/>
          <w:highlight w:val="green"/>
        </w:rPr>
        <w:t xml:space="preserve">could prove to be </w:t>
      </w:r>
      <w:r>
        <w:rPr>
          <w:rStyle w:val="Emphasis"/>
          <w:highlight w:val="green"/>
          <w:bdr w:val="single" w:sz="18" w:space="0" w:color="auto" w:frame="1"/>
        </w:rPr>
        <w:t>a powerful deterrent to nuclear proliferation</w:t>
      </w:r>
      <w:r>
        <w:rPr>
          <w:rStyle w:val="Emphasis"/>
          <w:highlight w:val="green"/>
        </w:rPr>
        <w:t xml:space="preserve"> </w:t>
      </w:r>
      <w:r>
        <w:rPr>
          <w:rStyle w:val="StyleUnderline"/>
        </w:rPr>
        <w:t>in itself.</w:t>
      </w:r>
    </w:p>
    <w:p w14:paraId="4C0B6938" w14:textId="77777777" w:rsidR="003F1B2A" w:rsidRPr="003F1B2A" w:rsidRDefault="003F1B2A" w:rsidP="003F1B2A">
      <w:pPr>
        <w:pStyle w:val="Heading4"/>
        <w:rPr>
          <w:bCs/>
        </w:rPr>
      </w:pPr>
      <w:r w:rsidRPr="003F1B2A">
        <w:rPr>
          <w:bCs/>
        </w:rPr>
        <w:t xml:space="preserve">Proliferation risks </w:t>
      </w:r>
      <w:r w:rsidRPr="003F1B2A">
        <w:rPr>
          <w:bCs/>
          <w:u w:val="single"/>
        </w:rPr>
        <w:t>unravelling now</w:t>
      </w:r>
      <w:r w:rsidRPr="003F1B2A">
        <w:rPr>
          <w:bCs/>
        </w:rPr>
        <w:t xml:space="preserve"> due to inability to determine </w:t>
      </w:r>
      <w:r w:rsidRPr="003F1B2A">
        <w:rPr>
          <w:bCs/>
          <w:u w:val="single"/>
        </w:rPr>
        <w:t>peaceful</w:t>
      </w:r>
      <w:r w:rsidRPr="003F1B2A">
        <w:rPr>
          <w:bCs/>
        </w:rPr>
        <w:t xml:space="preserve"> and </w:t>
      </w:r>
      <w:r w:rsidRPr="003F1B2A">
        <w:rPr>
          <w:bCs/>
          <w:u w:val="single"/>
        </w:rPr>
        <w:t>military</w:t>
      </w:r>
      <w:r w:rsidRPr="003F1B2A">
        <w:rPr>
          <w:bCs/>
        </w:rPr>
        <w:t xml:space="preserve"> nuclear development.</w:t>
      </w:r>
    </w:p>
    <w:p w14:paraId="6CD054CB" w14:textId="77777777" w:rsidR="003F1B2A" w:rsidRDefault="003F1B2A" w:rsidP="003F1B2A">
      <w:r>
        <w:rPr>
          <w:rStyle w:val="Style13ptBold"/>
        </w:rPr>
        <w:t>Dalton and Levite 22</w:t>
      </w:r>
      <w:r>
        <w:t xml:space="preserve"> Toby Dalton and Ariel Levite 1-13-2022 "The Nonproliferation Regime is Breaking" </w:t>
      </w:r>
      <w:hyperlink r:id="rId17" w:anchor="selection-1881.0-1917.304" w:history="1">
        <w:r>
          <w:rPr>
            <w:rStyle w:val="Hyperlink"/>
            <w:color w:val="000000"/>
            <w:u w:val="single"/>
          </w:rPr>
          <w:t>https://archive.is/MQ4sC#selection-1881.0-1917.304</w:t>
        </w:r>
      </w:hyperlink>
      <w:r>
        <w:t xml:space="preserve"> (TOBY DALTON is Senior Fellow and Co-Director of the Nuclear Policy Program at the Carnegie Endowment for International Peace. ARIEL (ELI) LEVITE is Senior Fellow in the Nuclear Policy Program and Cyber Policy Initiative at the Carnegie Endowment for International Peace.)//Elmer </w:t>
      </w:r>
    </w:p>
    <w:p w14:paraId="0F51EC94" w14:textId="77777777" w:rsidR="003F1B2A" w:rsidRDefault="003F1B2A" w:rsidP="003F1B2A">
      <w:pPr>
        <w:rPr>
          <w:sz w:val="16"/>
        </w:rPr>
      </w:pPr>
      <w:r>
        <w:rPr>
          <w:rStyle w:val="StyleUnderline"/>
        </w:rPr>
        <w:t>The</w:t>
      </w:r>
      <w:r>
        <w:rPr>
          <w:sz w:val="16"/>
        </w:rPr>
        <w:t xml:space="preserve"> </w:t>
      </w:r>
      <w:r>
        <w:rPr>
          <w:rStyle w:val="Emphasis"/>
          <w:highlight w:val="green"/>
        </w:rPr>
        <w:t>global system to prevent</w:t>
      </w:r>
      <w:r>
        <w:rPr>
          <w:sz w:val="16"/>
          <w:highlight w:val="green"/>
        </w:rPr>
        <w:t xml:space="preserve"> </w:t>
      </w:r>
      <w:r>
        <w:rPr>
          <w:rStyle w:val="Emphasis"/>
          <w:highlight w:val="green"/>
        </w:rPr>
        <w:t>nuclear proliferation</w:t>
      </w:r>
      <w:r>
        <w:rPr>
          <w:sz w:val="16"/>
          <w:highlight w:val="green"/>
        </w:rPr>
        <w:t xml:space="preserve"> </w:t>
      </w:r>
      <w:r>
        <w:rPr>
          <w:rStyle w:val="StyleUnderline"/>
        </w:rPr>
        <w:t>and promote disarmament</w:t>
      </w:r>
      <w:r>
        <w:rPr>
          <w:sz w:val="16"/>
        </w:rPr>
        <w:t xml:space="preserve"> </w:t>
      </w:r>
      <w:r>
        <w:rPr>
          <w:rStyle w:val="Emphasis"/>
          <w:highlight w:val="green"/>
          <w:bdr w:val="single" w:sz="18" w:space="0" w:color="auto" w:frame="1"/>
        </w:rPr>
        <w:t>is beginning to fray</w:t>
      </w:r>
      <w:r>
        <w:rPr>
          <w:sz w:val="16"/>
        </w:rPr>
        <w:t xml:space="preserve">. </w:t>
      </w:r>
      <w:r>
        <w:rPr>
          <w:rStyle w:val="StyleUnderline"/>
        </w:rPr>
        <w:t>Although the nonproliferation regime has held together for more than half a century,</w:t>
      </w:r>
      <w:r>
        <w:rPr>
          <w:sz w:val="16"/>
        </w:rPr>
        <w:t xml:space="preserve"> </w:t>
      </w:r>
      <w:r>
        <w:rPr>
          <w:rStyle w:val="Emphasis"/>
          <w:highlight w:val="green"/>
        </w:rPr>
        <w:t>more countries</w:t>
      </w:r>
      <w:r>
        <w:rPr>
          <w:sz w:val="16"/>
          <w:highlight w:val="green"/>
        </w:rPr>
        <w:t xml:space="preserve"> </w:t>
      </w:r>
      <w:r>
        <w:rPr>
          <w:sz w:val="16"/>
        </w:rPr>
        <w:t xml:space="preserve">are </w:t>
      </w:r>
      <w:r>
        <w:rPr>
          <w:rStyle w:val="Emphasis"/>
          <w:highlight w:val="green"/>
        </w:rPr>
        <w:t>acquiring</w:t>
      </w:r>
      <w:r>
        <w:rPr>
          <w:sz w:val="16"/>
          <w:highlight w:val="green"/>
        </w:rPr>
        <w:t xml:space="preserve"> </w:t>
      </w:r>
      <w:r>
        <w:rPr>
          <w:rStyle w:val="Emphasis"/>
          <w:highlight w:val="green"/>
          <w:bdr w:val="single" w:sz="18" w:space="0" w:color="auto" w:frame="1"/>
        </w:rPr>
        <w:t>sensitive nuclear material</w:t>
      </w:r>
      <w:r>
        <w:rPr>
          <w:sz w:val="16"/>
          <w:highlight w:val="green"/>
        </w:rPr>
        <w:t xml:space="preserve"> </w:t>
      </w:r>
      <w:r>
        <w:rPr>
          <w:rStyle w:val="StyleUnderline"/>
        </w:rPr>
        <w:t>and technology through illicit acquisition and preferential trade.</w:t>
      </w:r>
      <w:r>
        <w:rPr>
          <w:sz w:val="16"/>
        </w:rPr>
        <w:t xml:space="preserve"> In May 2021, for instance, the International Atomic Energy Agency (IAEA) </w:t>
      </w:r>
      <w:r>
        <w:rPr>
          <w:rStyle w:val="StyleUnderline"/>
        </w:rPr>
        <w:t>reported that Iran had accumulated ten kilograms of highly enriched uranium and severely restricted access to its nuclear sites</w:t>
      </w:r>
      <w:r>
        <w:rPr>
          <w:sz w:val="16"/>
        </w:rPr>
        <w:t xml:space="preserve">. And in October 2021, </w:t>
      </w:r>
      <w:r>
        <w:rPr>
          <w:rStyle w:val="StyleUnderline"/>
        </w:rPr>
        <w:t>Australia, the United Kingdom, and the United States announced a new strategic partnership (AUKUS) that will make Australia the first ever nonnuclear state to receive highly enriched fuel for nuclear-powered submarines</w:t>
      </w:r>
      <w:r>
        <w:rPr>
          <w:sz w:val="16"/>
        </w:rPr>
        <w:t xml:space="preserve">. It is unlikely Australia would divert this uranium to make bombs, </w:t>
      </w:r>
      <w:r>
        <w:rPr>
          <w:rStyle w:val="StyleUnderline"/>
        </w:rPr>
        <w:t>but it establishes a dangerous precedent</w:t>
      </w:r>
      <w:r>
        <w:rPr>
          <w:sz w:val="16"/>
        </w:rPr>
        <w:t xml:space="preserve">. These two cases typify the growing challenges faced by the nonproliferation system. Historically, </w:t>
      </w:r>
      <w:r>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Pr>
          <w:sz w:val="16"/>
        </w:rPr>
        <w:t xml:space="preserve">. </w:t>
      </w:r>
      <w:r>
        <w:rPr>
          <w:rStyle w:val="Emphasis"/>
          <w:highlight w:val="green"/>
        </w:rPr>
        <w:t xml:space="preserve">It is </w:t>
      </w:r>
      <w:r>
        <w:rPr>
          <w:rStyle w:val="Emphasis"/>
          <w:highlight w:val="green"/>
          <w:bdr w:val="single" w:sz="18" w:space="0" w:color="auto" w:frame="1"/>
        </w:rPr>
        <w:t>increasingly difficult to distinguish between nuclear programs designed for peaceful purposes and</w:t>
      </w:r>
      <w:r>
        <w:rPr>
          <w:sz w:val="16"/>
          <w:highlight w:val="green"/>
          <w:bdr w:val="single" w:sz="18" w:space="0" w:color="auto" w:frame="1"/>
        </w:rPr>
        <w:t xml:space="preserve"> </w:t>
      </w:r>
      <w:r>
        <w:rPr>
          <w:rStyle w:val="Emphasis"/>
          <w:highlight w:val="green"/>
          <w:bdr w:val="single" w:sz="18" w:space="0" w:color="auto" w:frame="1"/>
        </w:rPr>
        <w:t>those that aim to yield bombs</w:t>
      </w:r>
      <w:r>
        <w:rPr>
          <w:sz w:val="16"/>
        </w:rPr>
        <w:t xml:space="preserve">. The IAEA toolkit to detect concerning activity, flag it, and address it diplomatically risks obsolescence. </w:t>
      </w:r>
      <w:r>
        <w:rPr>
          <w:rStyle w:val="Emphasis"/>
          <w:highlight w:val="green"/>
        </w:rPr>
        <w:t>To restore</w:t>
      </w:r>
      <w:r>
        <w:rPr>
          <w:rStyle w:val="StyleUnderline"/>
          <w:highlight w:val="green"/>
        </w:rPr>
        <w:t xml:space="preserve"> </w:t>
      </w:r>
      <w:r>
        <w:rPr>
          <w:rStyle w:val="StyleUnderline"/>
        </w:rPr>
        <w:t xml:space="preserve">the nonproliferation regime’s role as a bulwark of </w:t>
      </w:r>
      <w:r>
        <w:rPr>
          <w:rStyle w:val="Emphasis"/>
          <w:highlight w:val="green"/>
        </w:rPr>
        <w:t>global stability</w:t>
      </w:r>
      <w:r>
        <w:rPr>
          <w:rStyle w:val="StyleUnderline"/>
        </w:rPr>
        <w:t xml:space="preserve">, international nonproliferation </w:t>
      </w:r>
      <w:r>
        <w:rPr>
          <w:rStyle w:val="Emphasis"/>
          <w:highlight w:val="green"/>
        </w:rPr>
        <w:t>institutions</w:t>
      </w:r>
      <w:r>
        <w:rPr>
          <w:rStyle w:val="StyleUnderline"/>
          <w:highlight w:val="green"/>
        </w:rPr>
        <w:t xml:space="preserve"> </w:t>
      </w:r>
      <w:r>
        <w:rPr>
          <w:rStyle w:val="StyleUnderline"/>
        </w:rPr>
        <w:t xml:space="preserve">and states </w:t>
      </w:r>
      <w:r>
        <w:rPr>
          <w:rStyle w:val="Emphasis"/>
          <w:highlight w:val="green"/>
        </w:rPr>
        <w:t>need</w:t>
      </w:r>
      <w:r>
        <w:rPr>
          <w:rStyle w:val="StyleUnderline"/>
          <w:highlight w:val="green"/>
        </w:rPr>
        <w:t xml:space="preserve"> </w:t>
      </w:r>
      <w:r>
        <w:rPr>
          <w:rStyle w:val="Emphasis"/>
          <w:highlight w:val="green"/>
          <w:bdr w:val="single" w:sz="18" w:space="0" w:color="auto" w:frame="1"/>
        </w:rPr>
        <w:t>new ways to track</w:t>
      </w:r>
      <w:r>
        <w:rPr>
          <w:rStyle w:val="StyleUnderline"/>
          <w:highlight w:val="green"/>
        </w:rPr>
        <w:t xml:space="preserve"> </w:t>
      </w:r>
      <w:r>
        <w:rPr>
          <w:rStyle w:val="StyleUnderline"/>
        </w:rPr>
        <w:t xml:space="preserve">and tackle the development of </w:t>
      </w:r>
      <w:r>
        <w:rPr>
          <w:rStyle w:val="Emphasis"/>
          <w:highlight w:val="green"/>
        </w:rPr>
        <w:t>nuclear weapons</w:t>
      </w:r>
      <w:r>
        <w:rPr>
          <w:sz w:val="16"/>
        </w:rPr>
        <w:t xml:space="preserve">. This requires an innovative approach to monitoring and constraining dangerous activity. But given that more countries are acquiring or producing highly enriched uranium, material constraints alone are not enough. </w:t>
      </w:r>
      <w:r>
        <w:rPr>
          <w:rStyle w:val="StyleUnderline"/>
        </w:rPr>
        <w:t xml:space="preserve">Monitors </w:t>
      </w:r>
      <w:r>
        <w:rPr>
          <w:rStyle w:val="Emphasis"/>
          <w:highlight w:val="green"/>
          <w:bdr w:val="single" w:sz="18" w:space="0" w:color="auto" w:frame="1"/>
        </w:rPr>
        <w:t>will need fresh tools to credibly track</w:t>
      </w:r>
      <w:r>
        <w:rPr>
          <w:rStyle w:val="StyleUnderline"/>
          <w:highlight w:val="green"/>
        </w:rPr>
        <w:t xml:space="preserve"> </w:t>
      </w:r>
      <w:r>
        <w:rPr>
          <w:rStyle w:val="StyleUnderline"/>
        </w:rPr>
        <w:t>additional indicators of potential bomb activity that are hard to pass off as peaceful in nature, such as weaponization: the development and manufacture of nuclear warheads for missiles or other delivery vehicles</w:t>
      </w:r>
      <w:r>
        <w:rPr>
          <w:sz w:val="16"/>
        </w:rPr>
        <w:t xml:space="preserve">. Monitoring this kind of activity, in particular, goes beyond the traditional focus of nuclear observers, but it may now offer the best, most reliable way to know whether states are trying to acquire nuclear weapons. </w:t>
      </w:r>
      <w:r>
        <w:rPr>
          <w:rStyle w:val="StyleUnderline"/>
        </w:rPr>
        <w:t xml:space="preserve">Given the global rise in nuclear activity, the world </w:t>
      </w:r>
      <w:r>
        <w:rPr>
          <w:rStyle w:val="Emphasis"/>
          <w:highlight w:val="green"/>
          <w:bdr w:val="single" w:sz="18" w:space="0" w:color="auto" w:frame="1"/>
        </w:rPr>
        <w:t>should move quickly</w:t>
      </w:r>
      <w:r>
        <w:rPr>
          <w:rStyle w:val="StyleUnderline"/>
          <w:highlight w:val="green"/>
        </w:rPr>
        <w:t xml:space="preserve"> </w:t>
      </w:r>
      <w:r>
        <w:rPr>
          <w:rStyle w:val="StyleUnderline"/>
        </w:rPr>
        <w:t>to create such a system.</w:t>
      </w:r>
      <w:r>
        <w:rPr>
          <w:sz w:val="16"/>
        </w:rPr>
        <w:t xml:space="preserve"> </w:t>
      </w:r>
      <w:r>
        <w:rPr>
          <w:rStyle w:val="Emphasis"/>
          <w:highlight w:val="green"/>
        </w:rPr>
        <w:t>When</w:t>
      </w:r>
      <w:r>
        <w:rPr>
          <w:sz w:val="16"/>
          <w:highlight w:val="green"/>
        </w:rPr>
        <w:t xml:space="preserve"> </w:t>
      </w:r>
      <w:r>
        <w:rPr>
          <w:rStyle w:val="StyleUnderline"/>
        </w:rPr>
        <w:t>existing</w:t>
      </w:r>
      <w:r>
        <w:rPr>
          <w:sz w:val="16"/>
        </w:rPr>
        <w:t xml:space="preserve"> </w:t>
      </w:r>
      <w:r>
        <w:rPr>
          <w:rStyle w:val="Emphasis"/>
          <w:highlight w:val="green"/>
        </w:rPr>
        <w:t>powers</w:t>
      </w:r>
      <w:r>
        <w:rPr>
          <w:sz w:val="16"/>
          <w:highlight w:val="green"/>
        </w:rPr>
        <w:t xml:space="preserve"> </w:t>
      </w:r>
      <w:r>
        <w:rPr>
          <w:rStyle w:val="Emphasis"/>
          <w:highlight w:val="green"/>
        </w:rPr>
        <w:t>are less able to prevent</w:t>
      </w:r>
      <w:r>
        <w:rPr>
          <w:sz w:val="16"/>
          <w:highlight w:val="green"/>
        </w:rPr>
        <w:t xml:space="preserve"> </w:t>
      </w:r>
      <w:r>
        <w:rPr>
          <w:rStyle w:val="StyleUnderline"/>
        </w:rPr>
        <w:t>uranium</w:t>
      </w:r>
      <w:r>
        <w:rPr>
          <w:sz w:val="16"/>
        </w:rPr>
        <w:t xml:space="preserve"> </w:t>
      </w:r>
      <w:r>
        <w:rPr>
          <w:rStyle w:val="Emphasis"/>
          <w:highlight w:val="green"/>
        </w:rPr>
        <w:t>enrichment</w:t>
      </w:r>
      <w:r>
        <w:rPr>
          <w:rStyle w:val="StyleUnderline"/>
        </w:rPr>
        <w:t>—and even hand over highly enriched material to other countries—</w:t>
      </w:r>
      <w:r>
        <w:rPr>
          <w:rStyle w:val="Emphasis"/>
          <w:highlight w:val="green"/>
        </w:rPr>
        <w:t xml:space="preserve">it incentivizes competitors </w:t>
      </w:r>
      <w:r>
        <w:rPr>
          <w:rStyle w:val="Emphasis"/>
          <w:highlight w:val="green"/>
          <w:bdr w:val="single" w:sz="18" w:space="0" w:color="auto" w:frame="1"/>
        </w:rPr>
        <w:t>to double down</w:t>
      </w:r>
      <w:r>
        <w:rPr>
          <w:sz w:val="16"/>
        </w:rPr>
        <w:t xml:space="preserve"> on their programs. </w:t>
      </w:r>
      <w:r>
        <w:rPr>
          <w:rStyle w:val="Emphasis"/>
        </w:rPr>
        <w:t>When new states develop bombs, it further encourages proliferation.</w:t>
      </w:r>
      <w:r>
        <w:rPr>
          <w:sz w:val="16"/>
        </w:rPr>
        <w:t xml:space="preserve"> Especially in an era of growing geopolitical competition, </w:t>
      </w:r>
      <w:r>
        <w:rPr>
          <w:rStyle w:val="StyleUnderline"/>
        </w:rPr>
        <w:t>the international community needs more indicative information on the spread of nuclear weapons so that diplomacy can head off destabilizing proliferation and arms races</w:t>
      </w:r>
      <w:r>
        <w:rPr>
          <w:sz w:val="16"/>
        </w:rPr>
        <w:t xml:space="preserve">. SHIELDING THE WORLD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en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Pr>
          <w:rStyle w:val="StyleUnderline"/>
        </w:rPr>
        <w:t>DANGEROUS DECAY Some of the recent problems with the nonproliferation system derive from the stalled progress toward nuclear disarmament by states with nuclear weapons</w:t>
      </w:r>
      <w:r>
        <w:rPr>
          <w:sz w:val="16"/>
        </w:rPr>
        <w:t xml:space="preserve">. </w:t>
      </w:r>
      <w:r>
        <w:rPr>
          <w:rStyle w:val="StyleUnderline"/>
        </w:rPr>
        <w:t xml:space="preserve">After </w:t>
      </w:r>
      <w:r>
        <w:rPr>
          <w:rStyle w:val="Emphasis"/>
          <w:highlight w:val="green"/>
        </w:rPr>
        <w:t>Russia</w:t>
      </w:r>
      <w:r>
        <w:rPr>
          <w:rStyle w:val="StyleUnderline"/>
          <w:highlight w:val="green"/>
        </w:rPr>
        <w:t xml:space="preserve"> </w:t>
      </w:r>
      <w:r>
        <w:rPr>
          <w:rStyle w:val="StyleUnderline"/>
        </w:rPr>
        <w:t xml:space="preserve">and the </w:t>
      </w:r>
      <w:r>
        <w:rPr>
          <w:rStyle w:val="Emphasis"/>
          <w:highlight w:val="green"/>
        </w:rPr>
        <w:t>U</w:t>
      </w:r>
      <w:r>
        <w:rPr>
          <w:rStyle w:val="StyleUnderline"/>
        </w:rPr>
        <w:t xml:space="preserve">nited </w:t>
      </w:r>
      <w:r>
        <w:rPr>
          <w:rStyle w:val="Emphasis"/>
          <w:highlight w:val="green"/>
        </w:rPr>
        <w:t>S</w:t>
      </w:r>
      <w:r>
        <w:rPr>
          <w:rStyle w:val="StyleUnderline"/>
        </w:rPr>
        <w:t>tates dramatically slashed their Cold War nuclear arsenals by retiring obsolete systems, arms reductions have come to a standstill in both countries in the last decade</w:t>
      </w:r>
      <w:r>
        <w:rPr>
          <w:sz w:val="16"/>
        </w:rPr>
        <w:t xml:space="preserve">. Now, they are modernizing their arsenals, </w:t>
      </w:r>
      <w:r>
        <w:rPr>
          <w:rStyle w:val="StyleUnderline"/>
        </w:rPr>
        <w:t xml:space="preserve">as are </w:t>
      </w:r>
      <w:r>
        <w:rPr>
          <w:rStyle w:val="Emphasis"/>
          <w:highlight w:val="green"/>
        </w:rPr>
        <w:t>China</w:t>
      </w:r>
      <w:r>
        <w:rPr>
          <w:rStyle w:val="StyleUnderline"/>
        </w:rPr>
        <w:t xml:space="preserve">, </w:t>
      </w:r>
      <w:r>
        <w:rPr>
          <w:rStyle w:val="Emphasis"/>
          <w:highlight w:val="green"/>
        </w:rPr>
        <w:t>India</w:t>
      </w:r>
      <w:r>
        <w:rPr>
          <w:rStyle w:val="StyleUnderline"/>
        </w:rPr>
        <w:t xml:space="preserve">, </w:t>
      </w:r>
      <w:r>
        <w:rPr>
          <w:rStyle w:val="Emphasis"/>
          <w:highlight w:val="green"/>
        </w:rPr>
        <w:t>Pakistan</w:t>
      </w:r>
      <w:r>
        <w:rPr>
          <w:rStyle w:val="StyleUnderline"/>
        </w:rPr>
        <w:t>, and the United Kingdom</w:t>
      </w:r>
      <w:r>
        <w:rPr>
          <w:sz w:val="16"/>
        </w:rPr>
        <w:t xml:space="preserve">. This has prompted many nonnuclear states to push forward a nominally complementary but practically competing UN Treaty on the Prohibition of Nuclear Weapons. (The treaty calls for a categorical ban on the possession of nuclear weapons by the signatories, and it has been rejected by all nuclear weapons states and their allies.) </w:t>
      </w:r>
      <w:r>
        <w:rPr>
          <w:rStyle w:val="StyleUnderline"/>
        </w:rPr>
        <w:t xml:space="preserve">Other issues come from the behavior of nuclear states outside the system, most problematically </w:t>
      </w:r>
      <w:r>
        <w:rPr>
          <w:rStyle w:val="Emphasis"/>
          <w:highlight w:val="green"/>
        </w:rPr>
        <w:t>North Korea</w:t>
      </w:r>
      <w:r>
        <w:rPr>
          <w:sz w:val="16"/>
        </w:rPr>
        <w:t xml:space="preserve">. But the most worrisome problem is that </w:t>
      </w:r>
      <w:r>
        <w:rPr>
          <w:rStyle w:val="StyleUnderline"/>
        </w:rPr>
        <w:t xml:space="preserve">the </w:t>
      </w:r>
      <w:r>
        <w:rPr>
          <w:rStyle w:val="Emphasis"/>
          <w:highlight w:val="green"/>
        </w:rPr>
        <w:t>barrier</w:t>
      </w:r>
      <w:r>
        <w:rPr>
          <w:rStyle w:val="StyleUnderline"/>
          <w:highlight w:val="green"/>
        </w:rPr>
        <w:t xml:space="preserve"> </w:t>
      </w:r>
      <w:r>
        <w:rPr>
          <w:rStyle w:val="StyleUnderline"/>
        </w:rPr>
        <w:t xml:space="preserve">between peaceful nuclear activity and weapons development is </w:t>
      </w:r>
      <w:r>
        <w:rPr>
          <w:rStyle w:val="Emphasis"/>
          <w:highlight w:val="green"/>
          <w:bdr w:val="single" w:sz="18" w:space="0" w:color="auto" w:frame="1"/>
        </w:rPr>
        <w:t>eroding</w:t>
      </w:r>
      <w:r>
        <w:rPr>
          <w:rStyle w:val="StyleUnderline"/>
        </w:rPr>
        <w:t>. Most of the damaging erosion has been done by the weapons states themselves, via ad hoc arrangements to advance other strategic interests.</w:t>
      </w:r>
      <w:r>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Pr>
          <w:sz w:val="16"/>
        </w:rPr>
        <w:t xml:space="preserve">. Both the United States and Iran have since undermined the deal, leaving Iran, according to IAEA Director General Rafael Grossi, enriching uranium to concentrations that “only countries making bombs are reaching.” There are other prominent carve-outs in the system. </w:t>
      </w:r>
      <w:r>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Pr>
          <w:rStyle w:val="StyleUnderline"/>
        </w:rPr>
        <w:t xml:space="preserve">. Collectively, this decay in the NPT’s rules has made it easier for nonnuclear states to obtain fissile materials, blurring the primary distinction between peaceful nuclear programs and military ones. </w:t>
      </w:r>
      <w:r>
        <w:rPr>
          <w:rStyle w:val="Emphasis"/>
          <w:highlight w:val="green"/>
        </w:rPr>
        <w:t>Countries</w:t>
      </w:r>
      <w:r>
        <w:rPr>
          <w:rStyle w:val="StyleUnderline"/>
          <w:highlight w:val="green"/>
        </w:rPr>
        <w:t xml:space="preserve"> </w:t>
      </w:r>
      <w:r>
        <w:rPr>
          <w:rStyle w:val="Emphasis"/>
          <w:highlight w:val="green"/>
        </w:rPr>
        <w:t>with</w:t>
      </w:r>
      <w:r>
        <w:rPr>
          <w:rStyle w:val="StyleUnderline"/>
          <w:highlight w:val="green"/>
        </w:rPr>
        <w:t xml:space="preserve"> </w:t>
      </w:r>
      <w:r>
        <w:rPr>
          <w:rStyle w:val="Emphasis"/>
          <w:highlight w:val="green"/>
        </w:rPr>
        <w:t xml:space="preserve">weapons aspirations can now more easily </w:t>
      </w:r>
      <w:r>
        <w:rPr>
          <w:rStyle w:val="Emphasis"/>
          <w:highlight w:val="green"/>
          <w:bdr w:val="single" w:sz="18" w:space="0" w:color="auto" w:frame="1"/>
        </w:rPr>
        <w:t>hide their ambitions</w:t>
      </w:r>
      <w:r>
        <w:rPr>
          <w:rStyle w:val="StyleUnderline"/>
        </w:rPr>
        <w:t>—and progress—</w:t>
      </w:r>
      <w:r>
        <w:rPr>
          <w:rStyle w:val="Emphasis"/>
          <w:highlight w:val="green"/>
        </w:rPr>
        <w:t>in plain sight</w:t>
      </w:r>
      <w:r>
        <w:rPr>
          <w:sz w:val="16"/>
        </w:rPr>
        <w:t>.</w:t>
      </w:r>
    </w:p>
    <w:p w14:paraId="54EDB4EB" w14:textId="77777777" w:rsidR="003F1B2A" w:rsidRPr="003F1B2A" w:rsidRDefault="003F1B2A" w:rsidP="003F1B2A">
      <w:pPr>
        <w:pStyle w:val="Heading4"/>
        <w:rPr>
          <w:rFonts w:cs="Times New Roman"/>
          <w:bCs/>
        </w:rPr>
      </w:pPr>
      <w:r w:rsidRPr="003F1B2A">
        <w:rPr>
          <w:rFonts w:cs="Times New Roman"/>
          <w:bCs/>
        </w:rPr>
        <w:t xml:space="preserve">Nuclear Proliferation causes </w:t>
      </w:r>
      <w:r w:rsidRPr="003F1B2A">
        <w:rPr>
          <w:rFonts w:cs="Times New Roman"/>
          <w:bCs/>
          <w:u w:val="single"/>
        </w:rPr>
        <w:t>Nuclear War</w:t>
      </w:r>
      <w:r w:rsidRPr="003F1B2A">
        <w:rPr>
          <w:rFonts w:cs="Times New Roman"/>
          <w:bCs/>
        </w:rPr>
        <w:t>.</w:t>
      </w:r>
    </w:p>
    <w:p w14:paraId="3E427C54" w14:textId="77777777" w:rsidR="003F1B2A" w:rsidRDefault="003F1B2A" w:rsidP="003F1B2A">
      <w:pPr>
        <w:rPr>
          <w:sz w:val="16"/>
          <w:szCs w:val="16"/>
        </w:rPr>
      </w:pPr>
      <w:r>
        <w:rPr>
          <w:rStyle w:val="Style13ptBold"/>
        </w:rPr>
        <w:t>Kroenig 15</w:t>
      </w:r>
      <w:r>
        <w:rPr>
          <w:b/>
          <w:sz w:val="26"/>
          <w:szCs w:val="26"/>
        </w:rPr>
        <w:t xml:space="preserve"> </w:t>
      </w:r>
      <w:r>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Pr>
          <w:i/>
          <w:iCs/>
          <w:sz w:val="16"/>
          <w:szCs w:val="16"/>
        </w:rPr>
        <w:t>Journal of Strategic Studies</w:t>
      </w:r>
      <w:r>
        <w:rPr>
          <w:sz w:val="16"/>
          <w:szCs w:val="16"/>
        </w:rPr>
        <w:t>, Volume 38, Issue 1-2)//Re-cut by Elmer</w:t>
      </w:r>
    </w:p>
    <w:p w14:paraId="17A87E01" w14:textId="77777777" w:rsidR="003F1B2A" w:rsidRDefault="003F1B2A" w:rsidP="003F1B2A">
      <w:pPr>
        <w:rPr>
          <w:rStyle w:val="StyleUnderline"/>
        </w:rPr>
      </w:pPr>
      <w:r>
        <w:rPr>
          <w:rStyle w:val="StyleUnderline"/>
          <w:highlight w:val="green"/>
        </w:rPr>
        <w:t>The spread of nuc</w:t>
      </w:r>
      <w:r>
        <w:rPr>
          <w:rStyle w:val="StyleUnderline"/>
        </w:rPr>
        <w:t>lear weapon</w:t>
      </w:r>
      <w:r>
        <w:rPr>
          <w:rStyle w:val="StyleUnderline"/>
          <w:highlight w:val="green"/>
        </w:rPr>
        <w:t>s poses</w:t>
      </w:r>
      <w:r>
        <w:rPr>
          <w:rStyle w:val="StyleUnderline"/>
        </w:rPr>
        <w:t xml:space="preserve"> at least six </w:t>
      </w:r>
      <w:r>
        <w:rPr>
          <w:rStyle w:val="Emphasis"/>
          <w:highlight w:val="green"/>
        </w:rPr>
        <w:t>severe threats</w:t>
      </w:r>
      <w:r>
        <w:rPr>
          <w:rStyle w:val="StyleUnderline"/>
          <w:highlight w:val="green"/>
        </w:rPr>
        <w:t xml:space="preserve"> to international</w:t>
      </w:r>
      <w:r>
        <w:rPr>
          <w:rStyle w:val="StyleUnderline"/>
        </w:rPr>
        <w:t xml:space="preserve"> peace and </w:t>
      </w:r>
      <w:r>
        <w:rPr>
          <w:rStyle w:val="StyleUnderline"/>
          <w:highlight w:val="green"/>
        </w:rPr>
        <w:t>security including</w:t>
      </w:r>
      <w:r>
        <w:rPr>
          <w:rStyle w:val="StyleUnderline"/>
        </w:rPr>
        <w:t xml:space="preserve">: </w:t>
      </w:r>
      <w:r>
        <w:rPr>
          <w:rStyle w:val="Emphasis"/>
          <w:highlight w:val="green"/>
        </w:rPr>
        <w:t>nuc</w:t>
      </w:r>
      <w:r>
        <w:rPr>
          <w:rStyle w:val="Emphasis"/>
        </w:rPr>
        <w:t xml:space="preserve">lear </w:t>
      </w:r>
      <w:r>
        <w:rPr>
          <w:rStyle w:val="Emphasis"/>
          <w:highlight w:val="green"/>
        </w:rPr>
        <w:t>war</w:t>
      </w:r>
      <w:r>
        <w:rPr>
          <w:rStyle w:val="StyleUnderline"/>
        </w:rPr>
        <w:t xml:space="preserve">, </w:t>
      </w:r>
      <w:r>
        <w:rPr>
          <w:rStyle w:val="Emphasis"/>
        </w:rPr>
        <w:t>nuclear terrorism</w:t>
      </w:r>
      <w:r>
        <w:rPr>
          <w:rStyle w:val="StyleUnderline"/>
        </w:rPr>
        <w:t xml:space="preserve">, </w:t>
      </w:r>
      <w:r>
        <w:rPr>
          <w:rStyle w:val="StyleUnderline"/>
          <w:highlight w:val="green"/>
        </w:rPr>
        <w:t>global</w:t>
      </w:r>
      <w:r>
        <w:rPr>
          <w:rStyle w:val="StyleUnderline"/>
        </w:rPr>
        <w:t xml:space="preserve"> and</w:t>
      </w:r>
      <w:r>
        <w:rPr>
          <w:sz w:val="14"/>
        </w:rPr>
        <w:t xml:space="preserve"> </w:t>
      </w:r>
      <w:r>
        <w:rPr>
          <w:rStyle w:val="StyleUnderline"/>
        </w:rPr>
        <w:t xml:space="preserve">regional </w:t>
      </w:r>
      <w:r>
        <w:rPr>
          <w:rStyle w:val="StyleUnderline"/>
          <w:highlight w:val="green"/>
        </w:rPr>
        <w:t>instability</w:t>
      </w:r>
      <w:r>
        <w:rPr>
          <w:rStyle w:val="StyleUnderline"/>
        </w:rPr>
        <w:t xml:space="preserve">, constrained US freedom of action, </w:t>
      </w:r>
      <w:r>
        <w:rPr>
          <w:rStyle w:val="Emphasis"/>
        </w:rPr>
        <w:t>weakened alliances</w:t>
      </w:r>
      <w:r>
        <w:rPr>
          <w:rStyle w:val="StyleUnderline"/>
        </w:rPr>
        <w:t>, and further nuclear proliferation.</w:t>
      </w:r>
      <w:r>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Pr>
          <w:rStyle w:val="StyleUnderline"/>
        </w:rPr>
        <w:t>we should be pessimistic about the likely consequences of nuclear proliferation</w:t>
      </w:r>
      <w:r>
        <w:rPr>
          <w:sz w:val="14"/>
        </w:rPr>
        <w:t xml:space="preserve">. Many of these threats will be illuminated with a discussion of a case of much contemporary concern: Iran’s advanced nuclear program. Nuclear War </w:t>
      </w:r>
      <w:r>
        <w:rPr>
          <w:rStyle w:val="StyleUnderline"/>
        </w:rPr>
        <w:t>The greatest threat</w:t>
      </w:r>
      <w:r>
        <w:rPr>
          <w:sz w:val="14"/>
        </w:rPr>
        <w:t xml:space="preserve"> posed by the spread of nuclear weapons </w:t>
      </w:r>
      <w:r>
        <w:rPr>
          <w:rStyle w:val="StyleUnderline"/>
        </w:rPr>
        <w:t xml:space="preserve">is nuclear war. The </w:t>
      </w:r>
      <w:r>
        <w:rPr>
          <w:rStyle w:val="Emphasis"/>
        </w:rPr>
        <w:t>more states</w:t>
      </w:r>
      <w:r>
        <w:rPr>
          <w:rStyle w:val="StyleUnderline"/>
        </w:rPr>
        <w:t xml:space="preserve"> in possession of nuclear weapons</w:t>
      </w:r>
      <w:r>
        <w:rPr>
          <w:sz w:val="14"/>
        </w:rPr>
        <w:t xml:space="preserve">, </w:t>
      </w:r>
      <w:r>
        <w:rPr>
          <w:rStyle w:val="StyleUnderline"/>
        </w:rPr>
        <w:t xml:space="preserve">the </w:t>
      </w:r>
      <w:r>
        <w:rPr>
          <w:rStyle w:val="Emphasis"/>
        </w:rPr>
        <w:t>greater the probability</w:t>
      </w:r>
      <w:r>
        <w:rPr>
          <w:rStyle w:val="StyleUnderline"/>
        </w:rPr>
        <w:t xml:space="preserve"> that somewhere, someday, there will be a </w:t>
      </w:r>
      <w:r>
        <w:rPr>
          <w:rStyle w:val="Emphasis"/>
        </w:rPr>
        <w:t>catastrophic nuclear</w:t>
      </w:r>
      <w:r>
        <w:rPr>
          <w:rStyle w:val="StyleUnderline"/>
        </w:rPr>
        <w:t xml:space="preserve"> war.</w:t>
      </w:r>
      <w:r>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Pr>
          <w:rStyle w:val="StyleUnderline"/>
          <w:highlight w:val="green"/>
        </w:rPr>
        <w:t>Before</w:t>
      </w:r>
      <w:r>
        <w:rPr>
          <w:rStyle w:val="StyleUnderline"/>
        </w:rPr>
        <w:t xml:space="preserve"> reaching a state of </w:t>
      </w:r>
      <w:r>
        <w:rPr>
          <w:rStyle w:val="Emphasis"/>
          <w:highlight w:val="green"/>
        </w:rPr>
        <w:t>MAD</w:t>
      </w:r>
      <w:r>
        <w:rPr>
          <w:sz w:val="14"/>
        </w:rPr>
        <w:t xml:space="preserve">, </w:t>
      </w:r>
      <w:r>
        <w:rPr>
          <w:rStyle w:val="StyleUnderline"/>
          <w:highlight w:val="green"/>
        </w:rPr>
        <w:t>new</w:t>
      </w:r>
      <w:r>
        <w:rPr>
          <w:rStyle w:val="StyleUnderline"/>
        </w:rPr>
        <w:t xml:space="preserve"> nuclear </w:t>
      </w:r>
      <w:r>
        <w:rPr>
          <w:rStyle w:val="StyleUnderline"/>
          <w:highlight w:val="green"/>
        </w:rPr>
        <w:t xml:space="preserve">states </w:t>
      </w:r>
      <w:r>
        <w:rPr>
          <w:rStyle w:val="StyleUnderline"/>
        </w:rPr>
        <w:t xml:space="preserve">go through a </w:t>
      </w:r>
      <w:r>
        <w:rPr>
          <w:rStyle w:val="Emphasis"/>
        </w:rPr>
        <w:t>transition</w:t>
      </w:r>
      <w:r>
        <w:rPr>
          <w:rStyle w:val="StyleUnderline"/>
        </w:rPr>
        <w:t xml:space="preserve"> period in which they</w:t>
      </w:r>
      <w:r>
        <w:rPr>
          <w:rStyle w:val="StyleUnderline"/>
          <w:highlight w:val="green"/>
        </w:rPr>
        <w:t xml:space="preserve"> </w:t>
      </w:r>
      <w:r>
        <w:rPr>
          <w:rStyle w:val="Emphasis"/>
          <w:highlight w:val="green"/>
        </w:rPr>
        <w:t>lack</w:t>
      </w:r>
      <w:r>
        <w:rPr>
          <w:rStyle w:val="StyleUnderline"/>
        </w:rPr>
        <w:t xml:space="preserve"> a </w:t>
      </w:r>
      <w:r>
        <w:rPr>
          <w:rStyle w:val="StyleUnderline"/>
          <w:highlight w:val="green"/>
        </w:rPr>
        <w:t>secure-</w:t>
      </w:r>
      <w:r>
        <w:rPr>
          <w:rStyle w:val="Emphasis"/>
          <w:highlight w:val="green"/>
        </w:rPr>
        <w:t>second strike</w:t>
      </w:r>
      <w:r>
        <w:rPr>
          <w:rStyle w:val="StyleUnderline"/>
          <w:highlight w:val="green"/>
        </w:rPr>
        <w:t xml:space="preserve"> capability</w:t>
      </w:r>
      <w:r>
        <w:rPr>
          <w:sz w:val="14"/>
        </w:rPr>
        <w:t xml:space="preserve">. In this context, </w:t>
      </w:r>
      <w:r>
        <w:rPr>
          <w:rStyle w:val="StyleUnderline"/>
        </w:rPr>
        <w:t xml:space="preserve">one or both states might believe that </w:t>
      </w:r>
      <w:r>
        <w:rPr>
          <w:rStyle w:val="StyleUnderline"/>
          <w:highlight w:val="green"/>
        </w:rPr>
        <w:t xml:space="preserve">it has an </w:t>
      </w:r>
      <w:r>
        <w:rPr>
          <w:rStyle w:val="Emphasis"/>
          <w:highlight w:val="green"/>
        </w:rPr>
        <w:t>incentive</w:t>
      </w:r>
      <w:r>
        <w:rPr>
          <w:rStyle w:val="StyleUnderline"/>
          <w:highlight w:val="green"/>
        </w:rPr>
        <w:t xml:space="preserve"> to </w:t>
      </w:r>
      <w:r>
        <w:rPr>
          <w:rStyle w:val="Emphasis"/>
          <w:highlight w:val="green"/>
        </w:rPr>
        <w:t>use</w:t>
      </w:r>
      <w:r>
        <w:rPr>
          <w:rStyle w:val="StyleUnderline"/>
        </w:rPr>
        <w:t xml:space="preserve"> nuclear weapons </w:t>
      </w:r>
      <w:r>
        <w:rPr>
          <w:rStyle w:val="Emphasis"/>
          <w:highlight w:val="green"/>
        </w:rPr>
        <w:t>first</w:t>
      </w:r>
      <w:r>
        <w:rPr>
          <w:sz w:val="14"/>
        </w:rPr>
        <w:t xml:space="preserve">. For example, if Iran acquires nuclear weapons, neither Iran, nor its nuclear-armed rival, Israel, will have a secure, second-strike capability. Even though it is believed to have a large arsenal, </w:t>
      </w:r>
      <w:r>
        <w:rPr>
          <w:rStyle w:val="StyleUnderline"/>
        </w:rPr>
        <w:t>given its small size and lack of strategic depth, Israel might not be confident that it could absorb a nuclear strike and respond with a devastating counterstrike</w:t>
      </w:r>
      <w:r>
        <w:rPr>
          <w:sz w:val="14"/>
        </w:rPr>
        <w:t xml:space="preserve">. Similarly, </w:t>
      </w:r>
      <w:r>
        <w:rPr>
          <w:rStyle w:val="StyleUnderline"/>
        </w:rPr>
        <w:t>Iran might eventually be able to build a large and survivable nuclear arsenal, but, when it first crosses the nuclear threshold, Tehran will have a small and vulnerable nuclear force</w:t>
      </w:r>
      <w:r>
        <w:rPr>
          <w:sz w:val="14"/>
        </w:rPr>
        <w:t xml:space="preserve">. In these pre-MAD situations, there are at least three ways that nuclear war could occur. First, </w:t>
      </w:r>
      <w:r>
        <w:rPr>
          <w:rStyle w:val="StyleUnderline"/>
        </w:rPr>
        <w:t>the state with the nuclear advantage might believe it has a</w:t>
      </w:r>
      <w:r>
        <w:rPr>
          <w:sz w:val="14"/>
        </w:rPr>
        <w:t xml:space="preserve"> </w:t>
      </w:r>
      <w:r>
        <w:rPr>
          <w:rStyle w:val="StyleUnderline"/>
        </w:rPr>
        <w:t>splendid first strike capability. In a crisis, Israel might</w:t>
      </w:r>
      <w:r>
        <w:rPr>
          <w:sz w:val="14"/>
        </w:rPr>
        <w:t xml:space="preserve">, therefore, </w:t>
      </w:r>
      <w:r>
        <w:rPr>
          <w:rStyle w:val="StyleUnderline"/>
        </w:rPr>
        <w:t xml:space="preserve">decide to launch </w:t>
      </w:r>
      <w:r>
        <w:rPr>
          <w:rStyle w:val="StyleUnderline"/>
          <w:highlight w:val="green"/>
        </w:rPr>
        <w:t xml:space="preserve">a </w:t>
      </w:r>
      <w:r>
        <w:rPr>
          <w:rStyle w:val="Emphasis"/>
          <w:highlight w:val="green"/>
        </w:rPr>
        <w:t>preventive</w:t>
      </w:r>
      <w:r>
        <w:rPr>
          <w:rStyle w:val="Emphasis"/>
        </w:rPr>
        <w:t xml:space="preserve"> nuclear </w:t>
      </w:r>
      <w:r>
        <w:rPr>
          <w:rStyle w:val="Emphasis"/>
          <w:highlight w:val="green"/>
        </w:rPr>
        <w:t>strike</w:t>
      </w:r>
      <w:r>
        <w:rPr>
          <w:rStyle w:val="StyleUnderline"/>
        </w:rPr>
        <w:t xml:space="preserve"> to disarm Iran’s nuclear capabilities. </w:t>
      </w:r>
      <w:r>
        <w:rPr>
          <w:sz w:val="14"/>
        </w:rPr>
        <w:t xml:space="preserve">Indeed, </w:t>
      </w:r>
      <w:r>
        <w:rPr>
          <w:rStyle w:val="StyleUnderline"/>
        </w:rPr>
        <w:t>this</w:t>
      </w:r>
      <w:r>
        <w:rPr>
          <w:sz w:val="14"/>
        </w:rPr>
        <w:t xml:space="preserve"> </w:t>
      </w:r>
      <w:r>
        <w:rPr>
          <w:rStyle w:val="Emphasis"/>
        </w:rPr>
        <w:t>incentive</w:t>
      </w:r>
      <w:r>
        <w:rPr>
          <w:sz w:val="14"/>
        </w:rPr>
        <w:t xml:space="preserve"> </w:t>
      </w:r>
      <w:r>
        <w:rPr>
          <w:rStyle w:val="StyleUnderline"/>
        </w:rPr>
        <w:t xml:space="preserve">might be further increased by Israel’s aggressive strategic culture that </w:t>
      </w:r>
      <w:r>
        <w:rPr>
          <w:rStyle w:val="StyleUnderline"/>
          <w:highlight w:val="green"/>
        </w:rPr>
        <w:t>emphasizes</w:t>
      </w:r>
      <w:r>
        <w:rPr>
          <w:rStyle w:val="StyleUnderline"/>
        </w:rPr>
        <w:t xml:space="preserve"> </w:t>
      </w:r>
      <w:r>
        <w:rPr>
          <w:rStyle w:val="Emphasis"/>
        </w:rPr>
        <w:t>preemptive action</w:t>
      </w:r>
      <w:r>
        <w:rPr>
          <w:rStyle w:val="StyleUnderline"/>
        </w:rPr>
        <w:t>.</w:t>
      </w:r>
      <w:r>
        <w:rPr>
          <w:sz w:val="14"/>
        </w:rPr>
        <w:t xml:space="preserve"> Second, </w:t>
      </w:r>
      <w:r>
        <w:rPr>
          <w:rStyle w:val="StyleUnderline"/>
        </w:rPr>
        <w:t>the state with a small and vulnerable</w:t>
      </w:r>
      <w:r>
        <w:rPr>
          <w:sz w:val="14"/>
        </w:rPr>
        <w:t xml:space="preserve"> nuclear arsenal, in this case Iran, </w:t>
      </w:r>
      <w:r>
        <w:rPr>
          <w:rStyle w:val="StyleUnderline"/>
        </w:rPr>
        <w:t xml:space="preserve">might feel </w:t>
      </w:r>
      <w:r>
        <w:rPr>
          <w:rStyle w:val="Emphasis"/>
          <w:highlight w:val="green"/>
        </w:rPr>
        <w:t xml:space="preserve">use </w:t>
      </w:r>
      <w:r>
        <w:rPr>
          <w:rStyle w:val="Emphasis"/>
        </w:rPr>
        <w:t>th</w:t>
      </w:r>
      <w:r>
        <w:rPr>
          <w:rStyle w:val="Emphasis"/>
          <w:highlight w:val="green"/>
        </w:rPr>
        <w:t xml:space="preserve">em or lose </w:t>
      </w:r>
      <w:r>
        <w:rPr>
          <w:rStyle w:val="Emphasis"/>
        </w:rPr>
        <w:t>th</w:t>
      </w:r>
      <w:r>
        <w:rPr>
          <w:rStyle w:val="Emphasis"/>
          <w:highlight w:val="green"/>
        </w:rPr>
        <w:t>em pressures</w:t>
      </w:r>
      <w:r>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Pr>
          <w:rStyle w:val="StyleUnderline"/>
          <w:highlight w:val="green"/>
        </w:rPr>
        <w:t>leaders</w:t>
      </w:r>
      <w:r>
        <w:rPr>
          <w:rStyle w:val="StyleUnderline"/>
        </w:rPr>
        <w:t xml:space="preserve"> can make a ‘threat that leaves something to chance’.</w:t>
      </w:r>
      <w:r>
        <w:rPr>
          <w:sz w:val="14"/>
        </w:rPr>
        <w:t xml:space="preserve">52 </w:t>
      </w:r>
      <w:r>
        <w:rPr>
          <w:rStyle w:val="Emphasis"/>
        </w:rPr>
        <w:t xml:space="preserve">They </w:t>
      </w:r>
      <w:r>
        <w:rPr>
          <w:rStyle w:val="Emphasis"/>
          <w:highlight w:val="green"/>
        </w:rPr>
        <w:t>can initiate a nuclear crisis</w:t>
      </w:r>
      <w:r>
        <w:rPr>
          <w:sz w:val="14"/>
        </w:rPr>
        <w:t xml:space="preserve">. </w:t>
      </w:r>
      <w:r>
        <w:rPr>
          <w:rStyle w:val="StyleUnderline"/>
          <w:highlight w:val="green"/>
        </w:rPr>
        <w:t xml:space="preserve">By playing </w:t>
      </w:r>
      <w:r>
        <w:rPr>
          <w:rStyle w:val="StyleUnderline"/>
        </w:rPr>
        <w:t xml:space="preserve">these risky games of nuclear </w:t>
      </w:r>
      <w:r>
        <w:rPr>
          <w:rStyle w:val="StyleUnderline"/>
          <w:highlight w:val="green"/>
        </w:rPr>
        <w:t>brinkmanship</w:t>
      </w:r>
      <w:r>
        <w:rPr>
          <w:rStyle w:val="StyleUnderline"/>
        </w:rPr>
        <w:t xml:space="preserve">, </w:t>
      </w:r>
      <w:r>
        <w:rPr>
          <w:rStyle w:val="Emphasis"/>
          <w:highlight w:val="green"/>
        </w:rPr>
        <w:t>states can increase the risk</w:t>
      </w:r>
      <w:r>
        <w:rPr>
          <w:rStyle w:val="StyleUnderline"/>
        </w:rPr>
        <w:t xml:space="preserve"> of nuclear war in an attempt </w:t>
      </w:r>
      <w:r>
        <w:rPr>
          <w:rStyle w:val="Emphasis"/>
          <w:highlight w:val="green"/>
        </w:rPr>
        <w:t>to force a less resolved adversary</w:t>
      </w:r>
      <w:r>
        <w:rPr>
          <w:rStyle w:val="StyleUnderline"/>
          <w:highlight w:val="green"/>
        </w:rPr>
        <w:t xml:space="preserve"> to </w:t>
      </w:r>
      <w:r>
        <w:rPr>
          <w:rStyle w:val="Emphasis"/>
          <w:highlight w:val="green"/>
        </w:rPr>
        <w:t>back</w:t>
      </w:r>
      <w:r>
        <w:rPr>
          <w:rStyle w:val="Emphasis"/>
        </w:rPr>
        <w:t xml:space="preserve"> </w:t>
      </w:r>
      <w:r>
        <w:rPr>
          <w:rStyle w:val="Emphasis"/>
          <w:highlight w:val="green"/>
        </w:rPr>
        <w:t>down</w:t>
      </w:r>
      <w:r>
        <w:rPr>
          <w:rStyle w:val="Emphasis"/>
        </w:rPr>
        <w:t>.</w:t>
      </w:r>
      <w:r>
        <w:rPr>
          <w:sz w:val="14"/>
        </w:rPr>
        <w:t xml:space="preserve"> Historical </w:t>
      </w:r>
      <w:r>
        <w:rPr>
          <w:rStyle w:val="StyleUnderline"/>
        </w:rPr>
        <w:t>crises have not resulted in nuclear war, but many of them</w:t>
      </w:r>
      <w:r>
        <w:rPr>
          <w:sz w:val="14"/>
        </w:rPr>
        <w:t xml:space="preserve">, including the 1962 Cuban Missile Crisis, </w:t>
      </w:r>
      <w:r>
        <w:rPr>
          <w:rStyle w:val="StyleUnderline"/>
        </w:rPr>
        <w:t xml:space="preserve">have </w:t>
      </w:r>
      <w:r>
        <w:rPr>
          <w:rStyle w:val="Emphasis"/>
        </w:rPr>
        <w:t>come close</w:t>
      </w:r>
      <w:r>
        <w:rPr>
          <w:sz w:val="14"/>
        </w:rPr>
        <w:t xml:space="preserve">. And scholars have documented historical incidents when accidents nearly led to war.53 </w:t>
      </w:r>
      <w:r>
        <w:rPr>
          <w:rStyle w:val="StyleUnderline"/>
        </w:rPr>
        <w:t>When we think about future nuclear crisis dyads</w:t>
      </w:r>
      <w:r>
        <w:rPr>
          <w:sz w:val="14"/>
        </w:rPr>
        <w:t xml:space="preserve">, such as Iran and Israel, </w:t>
      </w:r>
      <w:r>
        <w:rPr>
          <w:rStyle w:val="StyleUnderline"/>
        </w:rPr>
        <w:t xml:space="preserve">with fewer sources of stability than existed during the Cold War, we can see that there is a real risk that </w:t>
      </w:r>
      <w:r>
        <w:rPr>
          <w:rStyle w:val="Emphasis"/>
          <w:highlight w:val="green"/>
        </w:rPr>
        <w:t xml:space="preserve">a future crisis could result in a </w:t>
      </w:r>
      <w:r>
        <w:rPr>
          <w:rStyle w:val="Emphasis"/>
        </w:rPr>
        <w:t xml:space="preserve">devastating </w:t>
      </w:r>
      <w:r>
        <w:rPr>
          <w:rStyle w:val="Emphasis"/>
          <w:highlight w:val="green"/>
        </w:rPr>
        <w:t>nuclear exchange</w:t>
      </w:r>
      <w:r>
        <w:rPr>
          <w:sz w:val="14"/>
        </w:rPr>
        <w:t xml:space="preserve">. Nuclear Terrorism </w:t>
      </w:r>
      <w:r>
        <w:rPr>
          <w:rStyle w:val="StyleUnderline"/>
        </w:rPr>
        <w:t xml:space="preserve">The spread of nuclear weapons also </w:t>
      </w:r>
      <w:r>
        <w:rPr>
          <w:rStyle w:val="Emphasis"/>
        </w:rPr>
        <w:t>increases the risk of nuclear terrorism</w:t>
      </w:r>
      <w:r>
        <w:rPr>
          <w:sz w:val="14"/>
        </w:rPr>
        <w:t xml:space="preserve">.54 While September 11th was one of the greatest tragedies in American history, it would have been much worse had Osama Bin Laden possessed nuclear weapons. Bin </w:t>
      </w:r>
      <w:r>
        <w:rPr>
          <w:rStyle w:val="StyleUnderline"/>
        </w:rPr>
        <w:t>Laden declared it a ‘religious duty’ for Al- Qa’eda to acquire</w:t>
      </w:r>
      <w:r>
        <w:rPr>
          <w:sz w:val="14"/>
        </w:rPr>
        <w:t xml:space="preserve"> </w:t>
      </w:r>
      <w:r>
        <w:rPr>
          <w:rStyle w:val="StyleUnderline"/>
        </w:rPr>
        <w:t>nuclear weapons and radical clerics have issued fatwas declaring it permissible to use nuclear weapons in Jihad against the West</w:t>
      </w:r>
      <w:r>
        <w:rPr>
          <w:sz w:val="14"/>
        </w:rPr>
        <w:t xml:space="preserve">.55 </w:t>
      </w:r>
      <w:r>
        <w:rPr>
          <w:rStyle w:val="StyleUnderline"/>
        </w:rPr>
        <w:t>Unlike states, which can be more easily deterred, there is little doubt that if terrorists acquired nuclear weapons, they would use them.56</w:t>
      </w:r>
      <w:r>
        <w:rPr>
          <w:sz w:val="14"/>
        </w:rPr>
        <w:t xml:space="preserve"> Indeed, in recent years, many US politicians and security analysts have argued that nuclear terrorism poses the greatest threat to US national security.57 </w:t>
      </w:r>
      <w:r>
        <w:rPr>
          <w:rStyle w:val="Emphasis"/>
        </w:rPr>
        <w:t>Analysts</w:t>
      </w:r>
      <w:r>
        <w:rPr>
          <w:sz w:val="14"/>
        </w:rPr>
        <w:t xml:space="preserve"> </w:t>
      </w:r>
      <w:r>
        <w:rPr>
          <w:rStyle w:val="StyleUnderline"/>
        </w:rPr>
        <w:t>have pointed out</w:t>
      </w:r>
      <w:r>
        <w:rPr>
          <w:sz w:val="14"/>
        </w:rPr>
        <w:t xml:space="preserve"> the tremendous</w:t>
      </w:r>
      <w:r>
        <w:rPr>
          <w:rStyle w:val="Emphasis"/>
          <w:sz w:val="16"/>
        </w:rPr>
        <w:t xml:space="preserve"> </w:t>
      </w:r>
      <w:r>
        <w:rPr>
          <w:rStyle w:val="Emphasis"/>
        </w:rPr>
        <w:t>hurdles</w:t>
      </w:r>
      <w:r>
        <w:rPr>
          <w:sz w:val="14"/>
        </w:rPr>
        <w:t xml:space="preserve"> </w:t>
      </w:r>
      <w:r>
        <w:rPr>
          <w:rStyle w:val="StyleUnderline"/>
        </w:rPr>
        <w:t>that terrorists would have to overcome</w:t>
      </w:r>
      <w:r>
        <w:rPr>
          <w:sz w:val="14"/>
        </w:rPr>
        <w:t xml:space="preserve"> </w:t>
      </w:r>
      <w:r>
        <w:rPr>
          <w:rStyle w:val="StyleUnderline"/>
        </w:rPr>
        <w:t>in order to acquire nuclear weapons.58</w:t>
      </w:r>
      <w:r>
        <w:rPr>
          <w:sz w:val="14"/>
        </w:rPr>
        <w:t xml:space="preserve"> </w:t>
      </w:r>
      <w:r>
        <w:rPr>
          <w:rStyle w:val="Emphasis"/>
          <w:sz w:val="28"/>
        </w:rPr>
        <w:t>Nevertheless</w:t>
      </w:r>
      <w:r>
        <w:rPr>
          <w:sz w:val="14"/>
        </w:rPr>
        <w:t xml:space="preserve">, </w:t>
      </w:r>
      <w:r>
        <w:rPr>
          <w:rStyle w:val="Emphasis"/>
          <w:highlight w:val="green"/>
        </w:rPr>
        <w:t>as nuclear weapons spread</w:t>
      </w:r>
      <w:r>
        <w:rPr>
          <w:rStyle w:val="StyleUnderline"/>
        </w:rPr>
        <w:t xml:space="preserve">, the </w:t>
      </w:r>
      <w:r>
        <w:rPr>
          <w:rStyle w:val="Emphasis"/>
          <w:highlight w:val="green"/>
        </w:rPr>
        <w:t>possibility</w:t>
      </w:r>
      <w:r>
        <w:rPr>
          <w:rStyle w:val="StyleUnderline"/>
          <w:highlight w:val="green"/>
        </w:rPr>
        <w:t xml:space="preserve"> </w:t>
      </w:r>
      <w:r>
        <w:rPr>
          <w:rStyle w:val="StyleUnderline"/>
        </w:rPr>
        <w:t xml:space="preserve">that </w:t>
      </w:r>
      <w:r>
        <w:rPr>
          <w:rStyle w:val="Emphasis"/>
          <w:highlight w:val="green"/>
        </w:rPr>
        <w:t>they</w:t>
      </w:r>
      <w:r>
        <w:rPr>
          <w:rStyle w:val="StyleUnderline"/>
          <w:highlight w:val="green"/>
        </w:rPr>
        <w:t xml:space="preserve"> </w:t>
      </w:r>
      <w:r>
        <w:rPr>
          <w:rStyle w:val="StyleUnderline"/>
        </w:rPr>
        <w:t xml:space="preserve">will </w:t>
      </w:r>
      <w:r>
        <w:rPr>
          <w:rStyle w:val="Emphasis"/>
        </w:rPr>
        <w:t xml:space="preserve">eventually </w:t>
      </w:r>
      <w:r>
        <w:rPr>
          <w:rStyle w:val="Emphasis"/>
          <w:highlight w:val="green"/>
          <w:bdr w:val="single" w:sz="18" w:space="0" w:color="auto" w:frame="1"/>
        </w:rPr>
        <w:t>fall into terrorist hands increases</w:t>
      </w:r>
      <w:r>
        <w:rPr>
          <w:sz w:val="14"/>
        </w:rPr>
        <w:t xml:space="preserve">. </w:t>
      </w:r>
      <w:r>
        <w:rPr>
          <w:rStyle w:val="StyleUnderline"/>
        </w:rPr>
        <w:t xml:space="preserve">States could </w:t>
      </w:r>
      <w:r>
        <w:rPr>
          <w:rStyle w:val="Emphasis"/>
          <w:highlight w:val="green"/>
        </w:rPr>
        <w:t xml:space="preserve">intentionally transfer </w:t>
      </w:r>
      <w:r>
        <w:rPr>
          <w:rStyle w:val="Emphasis"/>
        </w:rPr>
        <w:t>nuclear weapons</w:t>
      </w:r>
      <w:r>
        <w:rPr>
          <w:sz w:val="14"/>
        </w:rPr>
        <w:t xml:space="preserve">, </w:t>
      </w:r>
      <w:r>
        <w:rPr>
          <w:rStyle w:val="StyleUnderline"/>
        </w:rPr>
        <w:t>or</w:t>
      </w:r>
      <w:r>
        <w:rPr>
          <w:sz w:val="14"/>
        </w:rPr>
        <w:t xml:space="preserve"> the fissile material required to build them, </w:t>
      </w:r>
      <w:r>
        <w:rPr>
          <w:rStyle w:val="StyleUnderline"/>
        </w:rPr>
        <w:t>to terrorist groups</w:t>
      </w:r>
      <w:r>
        <w:rPr>
          <w:sz w:val="14"/>
        </w:rPr>
        <w:t xml:space="preserve">. There are good reasons why a state might be reluctant to transfer nuclear weapons to terrorists, but, </w:t>
      </w:r>
      <w:r>
        <w:rPr>
          <w:rStyle w:val="StyleUnderline"/>
        </w:rPr>
        <w:t>as</w:t>
      </w:r>
      <w:r>
        <w:rPr>
          <w:sz w:val="14"/>
        </w:rPr>
        <w:t xml:space="preserve"> nuclear </w:t>
      </w:r>
      <w:r>
        <w:rPr>
          <w:rStyle w:val="Emphasis"/>
        </w:rPr>
        <w:t>weapons spread</w:t>
      </w:r>
      <w:r>
        <w:rPr>
          <w:sz w:val="14"/>
        </w:rPr>
        <w:t xml:space="preserve">, </w:t>
      </w:r>
      <w:r>
        <w:rPr>
          <w:rStyle w:val="StyleUnderline"/>
        </w:rPr>
        <w:t xml:space="preserve">the probability that a leader might someday </w:t>
      </w:r>
      <w:r>
        <w:rPr>
          <w:rStyle w:val="Emphasis"/>
        </w:rPr>
        <w:t>purposely arm a terrorist group increases</w:t>
      </w:r>
      <w:r>
        <w:rPr>
          <w:sz w:val="14"/>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Pr>
          <w:rStyle w:val="StyleUnderline"/>
        </w:rPr>
        <w:t xml:space="preserve">a </w:t>
      </w:r>
      <w:r>
        <w:rPr>
          <w:rStyle w:val="Emphasis"/>
        </w:rPr>
        <w:t>new nuclear state</w:t>
      </w:r>
      <w:r>
        <w:rPr>
          <w:rStyle w:val="StyleUnderline"/>
        </w:rPr>
        <w:t xml:space="preserve">, with </w:t>
      </w:r>
      <w:r>
        <w:rPr>
          <w:rStyle w:val="Emphasis"/>
        </w:rPr>
        <w:t>underdeveloped security</w:t>
      </w:r>
      <w:r>
        <w:rPr>
          <w:rStyle w:val="StyleUnderline"/>
        </w:rPr>
        <w:t xml:space="preserve"> procedures, might be vulnerable to </w:t>
      </w:r>
      <w:r>
        <w:rPr>
          <w:rStyle w:val="Emphasis"/>
        </w:rPr>
        <w:t>theft</w:t>
      </w:r>
      <w:r>
        <w:rPr>
          <w:rStyle w:val="StyleUnderline"/>
        </w:rPr>
        <w:t>, allowing terrorist groups or corrupt or ideologically-motivated insiders to transfer dangerous material to terrorists.</w:t>
      </w:r>
      <w:r>
        <w:rPr>
          <w:sz w:val="14"/>
        </w:rPr>
        <w:t xml:space="preserve"> There is evidence, for example, that representatives from Pakistan’s atomic energy establishment met with Al-Qa’eda members to discuss a possible nuclear deal.59 Finally, </w:t>
      </w:r>
      <w:r>
        <w:rPr>
          <w:rStyle w:val="StyleUnderline"/>
        </w:rPr>
        <w:t>a nuclear-armed state could collapse</w:t>
      </w:r>
      <w:r>
        <w:rPr>
          <w:sz w:val="14"/>
        </w:rPr>
        <w:t xml:space="preserve">, </w:t>
      </w:r>
      <w:r>
        <w:rPr>
          <w:rStyle w:val="StyleUnderline"/>
        </w:rPr>
        <w:t xml:space="preserve">resulting in a breakdown of law and order and a </w:t>
      </w:r>
      <w:r>
        <w:rPr>
          <w:rStyle w:val="Emphasis"/>
          <w:highlight w:val="green"/>
        </w:rPr>
        <w:t>loose nukes</w:t>
      </w:r>
      <w:r>
        <w:rPr>
          <w:rStyle w:val="StyleUnderline"/>
          <w:highlight w:val="green"/>
        </w:rPr>
        <w:t xml:space="preserve"> </w:t>
      </w:r>
      <w:r>
        <w:rPr>
          <w:rStyle w:val="StyleUnderline"/>
        </w:rPr>
        <w:t>problem</w:t>
      </w:r>
      <w:r>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Pr>
          <w:rStyle w:val="Emphasis"/>
          <w:highlight w:val="green"/>
        </w:rPr>
        <w:t>Historically</w:t>
      </w:r>
      <w:r>
        <w:rPr>
          <w:sz w:val="14"/>
        </w:rPr>
        <w:t xml:space="preserve">, we have seen that </w:t>
      </w:r>
      <w:r>
        <w:rPr>
          <w:rStyle w:val="StyleUnderline"/>
        </w:rPr>
        <w:t xml:space="preserve">the </w:t>
      </w:r>
      <w:r>
        <w:rPr>
          <w:rStyle w:val="Emphasis"/>
          <w:highlight w:val="green"/>
        </w:rPr>
        <w:t>spread</w:t>
      </w:r>
      <w:r>
        <w:rPr>
          <w:rStyle w:val="Emphasis"/>
        </w:rPr>
        <w:t xml:space="preserve"> </w:t>
      </w:r>
      <w:r>
        <w:rPr>
          <w:rStyle w:val="Emphasis"/>
          <w:highlight w:val="green"/>
        </w:rPr>
        <w:t>of nuclear weapons</w:t>
      </w:r>
      <w:r>
        <w:rPr>
          <w:rStyle w:val="StyleUnderline"/>
          <w:highlight w:val="green"/>
        </w:rPr>
        <w:t xml:space="preserve"> </w:t>
      </w:r>
      <w:r>
        <w:rPr>
          <w:rStyle w:val="StyleUnderline"/>
        </w:rPr>
        <w:t xml:space="preserve">has emboldened their possessors and </w:t>
      </w:r>
      <w:r>
        <w:rPr>
          <w:rStyle w:val="StyleUnderline"/>
          <w:highlight w:val="green"/>
        </w:rPr>
        <w:t xml:space="preserve">contributed to </w:t>
      </w:r>
      <w:r>
        <w:rPr>
          <w:rStyle w:val="Emphasis"/>
          <w:highlight w:val="green"/>
        </w:rPr>
        <w:t>regional instability</w:t>
      </w:r>
      <w:r>
        <w:rPr>
          <w:sz w:val="14"/>
        </w:rPr>
        <w:t xml:space="preserve">. </w:t>
      </w:r>
      <w:r>
        <w:rPr>
          <w:rStyle w:val="StyleUnderline"/>
        </w:rPr>
        <w:t>Recent scholarly analyses have demonstrated that, after controlling for other relevant factors, nuclear-weapon states are more likely to engage in conflict than nonnuclear</w:t>
      </w:r>
      <w:r>
        <w:rPr>
          <w:sz w:val="14"/>
        </w:rPr>
        <w:t>-</w:t>
      </w:r>
      <w:r>
        <w:rPr>
          <w:rStyle w:val="StyleUnderline"/>
        </w:rPr>
        <w:t>weapon states</w:t>
      </w:r>
      <w:r>
        <w:rPr>
          <w:sz w:val="14"/>
        </w:rPr>
        <w:t xml:space="preserve"> and that </w:t>
      </w:r>
      <w:r>
        <w:rPr>
          <w:rStyle w:val="StyleUnderline"/>
        </w:rPr>
        <w:t xml:space="preserve">this </w:t>
      </w:r>
      <w:r>
        <w:rPr>
          <w:rStyle w:val="StyleUnderline"/>
          <w:highlight w:val="green"/>
        </w:rPr>
        <w:t xml:space="preserve">aggressiveness is more </w:t>
      </w:r>
      <w:r>
        <w:rPr>
          <w:rStyle w:val="Emphasis"/>
          <w:highlight w:val="green"/>
          <w:bdr w:val="single" w:sz="18" w:space="0" w:color="auto" w:frame="1"/>
        </w:rPr>
        <w:t>pronounced in new nuclear states</w:t>
      </w:r>
      <w:r>
        <w:rPr>
          <w:rStyle w:val="StyleUnderline"/>
        </w:rPr>
        <w:t xml:space="preserve"> that have less experience with nuclear diplomacy.</w:t>
      </w:r>
      <w:r>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Pr>
          <w:rStyle w:val="StyleUnderline"/>
        </w:rPr>
        <w:t>nuclear-armed Iran would likely step up support to terrorist and proxy groups and engage in more aggressive coercive diplomacy</w:t>
      </w:r>
      <w:r>
        <w:rPr>
          <w:sz w:val="14"/>
        </w:rPr>
        <w:t xml:space="preserve">. With a nuclear-armed Iran increasingly throwing its weight around in the region, </w:t>
      </w:r>
      <w:r>
        <w:rPr>
          <w:rStyle w:val="Emphasis"/>
          <w:bdr w:val="single" w:sz="18" w:space="0" w:color="auto" w:frame="1"/>
        </w:rPr>
        <w:t>we could witness an even more crisis prone Middle East</w:t>
      </w:r>
      <w:r>
        <w:rPr>
          <w:rStyle w:val="Emphasis"/>
        </w:rPr>
        <w:t>.</w:t>
      </w:r>
      <w:r>
        <w:rPr>
          <w:sz w:val="14"/>
        </w:rPr>
        <w:t xml:space="preserve"> </w:t>
      </w:r>
      <w:r>
        <w:rPr>
          <w:rStyle w:val="StyleUnderline"/>
        </w:rPr>
        <w:t>And in a poly-nuclear Middle East</w:t>
      </w:r>
      <w:r>
        <w:rPr>
          <w:sz w:val="14"/>
        </w:rPr>
        <w:t xml:space="preserve"> with Israel, Iran, and, in the future, possibly other states, armed with nuclear weapons, </w:t>
      </w:r>
      <w:r>
        <w:rPr>
          <w:rStyle w:val="Emphasis"/>
        </w:rPr>
        <w:t>any</w:t>
      </w:r>
      <w:r>
        <w:rPr>
          <w:rStyle w:val="StyleUnderline"/>
        </w:rPr>
        <w:t xml:space="preserve"> one of those </w:t>
      </w:r>
      <w:r>
        <w:rPr>
          <w:rStyle w:val="Emphasis"/>
          <w:highlight w:val="green"/>
        </w:rPr>
        <w:t>crises</w:t>
      </w:r>
      <w:r>
        <w:rPr>
          <w:rStyle w:val="StyleUnderline"/>
          <w:highlight w:val="green"/>
        </w:rPr>
        <w:t xml:space="preserve"> could result in a </w:t>
      </w:r>
      <w:r>
        <w:rPr>
          <w:rStyle w:val="Emphasis"/>
          <w:highlight w:val="green"/>
        </w:rPr>
        <w:t>catastrophic nuclear exchange</w:t>
      </w:r>
      <w:r>
        <w:rPr>
          <w:rStyle w:val="StyleUnderline"/>
        </w:rPr>
        <w:t>.</w:t>
      </w:r>
    </w:p>
    <w:p w14:paraId="35F6BDE3" w14:textId="77777777" w:rsidR="003F1B2A" w:rsidRPr="003F1B2A" w:rsidRDefault="003F1B2A" w:rsidP="003F1B2A">
      <w:pPr>
        <w:pStyle w:val="Heading4"/>
        <w:rPr>
          <w:bCs/>
        </w:rPr>
      </w:pPr>
      <w:r w:rsidRPr="003F1B2A">
        <w:rPr>
          <w:bCs/>
        </w:rPr>
        <w:t xml:space="preserve">Nuke war causes extinction AND outweighs </w:t>
      </w:r>
      <w:r w:rsidRPr="003F1B2A">
        <w:rPr>
          <w:bCs/>
          <w:u w:val="single"/>
        </w:rPr>
        <w:t>other</w:t>
      </w:r>
      <w:r w:rsidRPr="003F1B2A">
        <w:rPr>
          <w:bCs/>
        </w:rPr>
        <w:t xml:space="preserve"> existential risks</w:t>
      </w:r>
    </w:p>
    <w:p w14:paraId="55DF78EB" w14:textId="77777777" w:rsidR="003F1B2A" w:rsidRDefault="003F1B2A" w:rsidP="003F1B2A">
      <w:r>
        <w:rPr>
          <w:rStyle w:val="Style13ptBold"/>
        </w:rPr>
        <w:t>PND 16</w:t>
      </w:r>
      <w: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8" w:history="1">
        <w:r>
          <w:rPr>
            <w:rStyle w:val="Hyperlink"/>
            <w:color w:val="000000"/>
            <w:u w:val="single"/>
          </w:rPr>
          <w:t>http://www.reachingcriticalwill.org/images/documents/Disarmament-fora/OEWG/2016/Documents/NGO13.pdf</w:t>
        </w:r>
      </w:hyperlink>
      <w:r>
        <w:t xml:space="preserve"> //Re-cut by Elmer</w:t>
      </w:r>
    </w:p>
    <w:p w14:paraId="792EA5D6" w14:textId="77777777" w:rsidR="003F1B2A" w:rsidRDefault="003F1B2A" w:rsidP="003F1B2A">
      <w:pPr>
        <w:rPr>
          <w:sz w:val="16"/>
        </w:rPr>
      </w:pPr>
      <w:r>
        <w:rPr>
          <w:sz w:val="16"/>
        </w:rPr>
        <w:t xml:space="preserve">Consequences human survival 12. </w:t>
      </w:r>
      <w:r>
        <w:rPr>
          <w:rStyle w:val="StyleUnderline"/>
          <w:highlight w:val="green"/>
        </w:rPr>
        <w:t>Even if the 'other'</w:t>
      </w:r>
      <w:r>
        <w:rPr>
          <w:rStyle w:val="StyleUnderline"/>
        </w:rPr>
        <w:t xml:space="preserve"> side </w:t>
      </w:r>
      <w:r>
        <w:rPr>
          <w:rStyle w:val="StyleUnderline"/>
          <w:highlight w:val="green"/>
        </w:rPr>
        <w:t>does NOT launch</w:t>
      </w:r>
      <w:r>
        <w:rPr>
          <w:rStyle w:val="StyleUnderline"/>
        </w:rPr>
        <w:t xml:space="preserve"> in response the smoke</w:t>
      </w:r>
      <w:r>
        <w:rPr>
          <w:sz w:val="16"/>
        </w:rPr>
        <w:t xml:space="preserve"> from 'their' burning cities (incinerated by 'us') </w:t>
      </w:r>
      <w:r>
        <w:rPr>
          <w:rStyle w:val="StyleUnderline"/>
          <w:highlight w:val="green"/>
        </w:rPr>
        <w:t>will still make</w:t>
      </w:r>
      <w:r>
        <w:rPr>
          <w:sz w:val="16"/>
        </w:rPr>
        <w:t xml:space="preserve"> 'our' country (and </w:t>
      </w:r>
      <w:r>
        <w:rPr>
          <w:rStyle w:val="StyleUnderline"/>
        </w:rPr>
        <w:t xml:space="preserve">the rest of </w:t>
      </w:r>
      <w:r>
        <w:rPr>
          <w:rStyle w:val="StyleUnderline"/>
          <w:highlight w:val="green"/>
        </w:rPr>
        <w:t>the world</w:t>
      </w:r>
      <w:r>
        <w:rPr>
          <w:sz w:val="16"/>
        </w:rPr>
        <w:t xml:space="preserve">) </w:t>
      </w:r>
      <w:r>
        <w:rPr>
          <w:rStyle w:val="Emphasis"/>
          <w:highlight w:val="green"/>
        </w:rPr>
        <w:t>uninhabitable</w:t>
      </w:r>
      <w:r>
        <w:rPr>
          <w:sz w:val="16"/>
        </w:rPr>
        <w:t xml:space="preserve">, potentially </w:t>
      </w:r>
      <w:r>
        <w:rPr>
          <w:rStyle w:val="StyleUnderline"/>
          <w:highlight w:val="green"/>
        </w:rPr>
        <w:t>inducing global famine lasting</w:t>
      </w:r>
      <w:r>
        <w:rPr>
          <w:sz w:val="16"/>
        </w:rPr>
        <w:t xml:space="preserve"> up to </w:t>
      </w:r>
      <w:r>
        <w:rPr>
          <w:rStyle w:val="Emphasis"/>
          <w:highlight w:val="green"/>
        </w:rPr>
        <w:t>decades</w:t>
      </w:r>
      <w:r>
        <w:rPr>
          <w:sz w:val="16"/>
        </w:rPr>
        <w:t xml:space="preserve">. </w:t>
      </w:r>
      <w:r>
        <w:rPr>
          <w:rStyle w:val="Emphasis"/>
        </w:rPr>
        <w:t>Toon and Robock</w:t>
      </w:r>
      <w:r>
        <w:rPr>
          <w:rStyle w:val="StyleUnderline"/>
        </w:rPr>
        <w:t xml:space="preserve"> note</w:t>
      </w:r>
      <w:r>
        <w:rPr>
          <w:sz w:val="16"/>
        </w:rPr>
        <w:t xml:space="preserve"> in ‘Self Assured Destruction’, in the Bulletin of Atomic Scientists 68/5, 2012, that: 13. “</w:t>
      </w:r>
      <w:r>
        <w:rPr>
          <w:highlight w:val="green"/>
          <w:u w:val="single"/>
        </w:rPr>
        <w:t xml:space="preserve">A nuclear war </w:t>
      </w:r>
      <w:r>
        <w:rPr>
          <w:u w:val="single"/>
        </w:rPr>
        <w:t xml:space="preserve">between Russia and the United States, even after the arsenal reductions planned under New START, </w:t>
      </w:r>
      <w:r>
        <w:rPr>
          <w:highlight w:val="green"/>
          <w:u w:val="single"/>
        </w:rPr>
        <w:t>could produce a nuclear winter</w:t>
      </w:r>
      <w:r>
        <w:rPr>
          <w:sz w:val="16"/>
        </w:rPr>
        <w:t xml:space="preserve">. Hence, an attack by either side could be suicidal, </w:t>
      </w:r>
      <w:r>
        <w:rPr>
          <w:rStyle w:val="StyleUnderline"/>
          <w:highlight w:val="green"/>
        </w:rPr>
        <w:t xml:space="preserve">resulting in </w:t>
      </w:r>
      <w:r>
        <w:rPr>
          <w:rStyle w:val="Emphasis"/>
          <w:highlight w:val="green"/>
        </w:rPr>
        <w:t>self assured destruction</w:t>
      </w:r>
      <w:r>
        <w:rPr>
          <w:rStyle w:val="StyleUnderline"/>
          <w:highlight w:val="green"/>
        </w:rPr>
        <w:t xml:space="preserve">. </w:t>
      </w:r>
      <w:r>
        <w:rPr>
          <w:rStyle w:val="StyleUnderline"/>
        </w:rPr>
        <w:t xml:space="preserve">Even </w:t>
      </w:r>
      <w:r>
        <w:rPr>
          <w:rStyle w:val="StyleUnderline"/>
          <w:highlight w:val="green"/>
        </w:rPr>
        <w:t xml:space="preserve">a 'small' nuclear war </w:t>
      </w:r>
      <w:r>
        <w:rPr>
          <w:sz w:val="16"/>
        </w:rPr>
        <w:t xml:space="preserve">between India and Pakistan, with each country detonating 50 Hiroshima-size atom bombs--only about 0.03 percent of the global nuclear arsenal's explosive power--as air bursts in urban areas, </w:t>
      </w:r>
      <w:r>
        <w:rPr>
          <w:rStyle w:val="StyleUnderline"/>
        </w:rPr>
        <w:t xml:space="preserve">could </w:t>
      </w:r>
      <w:r>
        <w:rPr>
          <w:rStyle w:val="StyleUnderline"/>
          <w:highlight w:val="green"/>
        </w:rPr>
        <w:t>produce</w:t>
      </w:r>
      <w:r>
        <w:rPr>
          <w:rStyle w:val="StyleUnderline"/>
        </w:rPr>
        <w:t xml:space="preserve"> so much </w:t>
      </w:r>
      <w:r>
        <w:rPr>
          <w:rStyle w:val="StyleUnderline"/>
          <w:highlight w:val="green"/>
        </w:rPr>
        <w:t>smoke</w:t>
      </w:r>
      <w:r>
        <w:rPr>
          <w:rStyle w:val="StyleUnderline"/>
        </w:rPr>
        <w:t xml:space="preserve"> that temperatures would fall below those </w:t>
      </w:r>
      <w:r>
        <w:rPr>
          <w:rStyle w:val="StyleUnderline"/>
          <w:highlight w:val="green"/>
        </w:rPr>
        <w:t xml:space="preserve">of the </w:t>
      </w:r>
      <w:r>
        <w:rPr>
          <w:rStyle w:val="StyleUnderline"/>
        </w:rPr>
        <w:t xml:space="preserve">Little </w:t>
      </w:r>
      <w:r>
        <w:rPr>
          <w:rStyle w:val="StyleUnderline"/>
          <w:highlight w:val="green"/>
        </w:rPr>
        <w:t>Ice Age</w:t>
      </w:r>
      <w:r>
        <w:rPr>
          <w:sz w:val="16"/>
        </w:rPr>
        <w:t xml:space="preserve"> of the fourteenth to nineteenth centuries, </w:t>
      </w:r>
      <w:r>
        <w:rPr>
          <w:rStyle w:val="StyleUnderline"/>
        </w:rPr>
        <w:t>shortening the growing season around the world and threatening the global food supply</w:t>
      </w:r>
      <w:r>
        <w:rPr>
          <w:sz w:val="16"/>
        </w:rPr>
        <w:t xml:space="preserve">. Furthermore, there would be </w:t>
      </w:r>
      <w:r>
        <w:rPr>
          <w:rStyle w:val="StyleUnderline"/>
        </w:rPr>
        <w:t xml:space="preserve">massive ozone depletion, </w:t>
      </w:r>
      <w:r>
        <w:rPr>
          <w:rStyle w:val="StyleUnderline"/>
          <w:highlight w:val="green"/>
        </w:rPr>
        <w:t xml:space="preserve">allowing </w:t>
      </w:r>
      <w:r>
        <w:rPr>
          <w:rStyle w:val="StyleUnderline"/>
        </w:rPr>
        <w:t xml:space="preserve">more </w:t>
      </w:r>
      <w:r>
        <w:rPr>
          <w:rStyle w:val="Emphasis"/>
          <w:highlight w:val="green"/>
        </w:rPr>
        <w:t>ultraviolet</w:t>
      </w:r>
      <w:r>
        <w:rPr>
          <w:rStyle w:val="StyleUnderline"/>
        </w:rPr>
        <w:t xml:space="preserve"> </w:t>
      </w:r>
      <w:r>
        <w:rPr>
          <w:rStyle w:val="StyleUnderline"/>
          <w:highlight w:val="green"/>
        </w:rPr>
        <w:t>radiation</w:t>
      </w:r>
      <w:r>
        <w:rPr>
          <w:sz w:val="16"/>
        </w:rPr>
        <w:t xml:space="preserve"> to reach Earth's surface. </w:t>
      </w:r>
      <w:r>
        <w:rPr>
          <w:rStyle w:val="Emphasis"/>
        </w:rPr>
        <w:t xml:space="preserve">Recent </w:t>
      </w:r>
      <w:r>
        <w:rPr>
          <w:rStyle w:val="Emphasis"/>
          <w:highlight w:val="green"/>
        </w:rPr>
        <w:t>studies</w:t>
      </w:r>
      <w:r>
        <w:rPr>
          <w:rStyle w:val="StyleUnderline"/>
          <w:highlight w:val="green"/>
        </w:rPr>
        <w:t xml:space="preserve"> predict </w:t>
      </w:r>
      <w:r>
        <w:rPr>
          <w:rStyle w:val="StyleUnderline"/>
        </w:rPr>
        <w:t xml:space="preserve">that </w:t>
      </w:r>
      <w:r>
        <w:rPr>
          <w:rStyle w:val="StyleUnderline"/>
          <w:highlight w:val="green"/>
        </w:rPr>
        <w:t>agricultural production</w:t>
      </w:r>
      <w:r>
        <w:rPr>
          <w:rStyle w:val="StyleUnderline"/>
        </w:rPr>
        <w:t xml:space="preserve"> in parts of the </w:t>
      </w:r>
      <w:r>
        <w:rPr>
          <w:rStyle w:val="Emphasis"/>
        </w:rPr>
        <w:t>U</w:t>
      </w:r>
      <w:r>
        <w:rPr>
          <w:sz w:val="16"/>
        </w:rPr>
        <w:t xml:space="preserve">nited </w:t>
      </w:r>
      <w:r>
        <w:rPr>
          <w:rStyle w:val="Emphasis"/>
        </w:rPr>
        <w:t>S</w:t>
      </w:r>
      <w:r>
        <w:rPr>
          <w:sz w:val="16"/>
        </w:rPr>
        <w:t xml:space="preserve">tates </w:t>
      </w:r>
      <w:r>
        <w:rPr>
          <w:rStyle w:val="StyleUnderline"/>
        </w:rPr>
        <w:t xml:space="preserve">and </w:t>
      </w:r>
      <w:r>
        <w:rPr>
          <w:rStyle w:val="Emphasis"/>
        </w:rPr>
        <w:t>China</w:t>
      </w:r>
      <w:r>
        <w:rPr>
          <w:rStyle w:val="StyleUnderline"/>
        </w:rPr>
        <w:t xml:space="preserve"> </w:t>
      </w:r>
      <w:r>
        <w:rPr>
          <w:rStyle w:val="StyleUnderline"/>
          <w:highlight w:val="green"/>
        </w:rPr>
        <w:t>would decline</w:t>
      </w:r>
      <w:r>
        <w:rPr>
          <w:u w:val="single"/>
        </w:rPr>
        <w:t xml:space="preserve"> </w:t>
      </w:r>
      <w:r>
        <w:rPr>
          <w:highlight w:val="green"/>
          <w:u w:val="single"/>
        </w:rPr>
        <w:t xml:space="preserve">by </w:t>
      </w:r>
      <w:r>
        <w:rPr>
          <w:u w:val="single"/>
        </w:rPr>
        <w:t xml:space="preserve">about </w:t>
      </w:r>
      <w:r>
        <w:rPr>
          <w:b/>
          <w:bCs/>
          <w:highlight w:val="green"/>
          <w:u w:val="single"/>
        </w:rPr>
        <w:t>20 percent</w:t>
      </w:r>
      <w:r>
        <w:rPr>
          <w:sz w:val="16"/>
        </w:rPr>
        <w:t xml:space="preserve"> for four years, and by 10 percent for a decade.” 14. A conflagration involving USA/NATO forces and those of Russian federation would </w:t>
      </w:r>
      <w:r>
        <w:rPr>
          <w:rStyle w:val="StyleUnderline"/>
        </w:rPr>
        <w:t xml:space="preserve">most likely </w:t>
      </w:r>
      <w:r>
        <w:rPr>
          <w:rStyle w:val="StyleUnderline"/>
          <w:highlight w:val="green"/>
        </w:rPr>
        <w:t>cause the deaths of</w:t>
      </w:r>
      <w:r>
        <w:rPr>
          <w:rStyle w:val="StyleUnderline"/>
        </w:rPr>
        <w:t xml:space="preserve"> most/nearly all/</w:t>
      </w:r>
      <w:r>
        <w:rPr>
          <w:rStyle w:val="Emphasis"/>
          <w:highlight w:val="green"/>
        </w:rPr>
        <w:t>all humans</w:t>
      </w:r>
      <w:r>
        <w:rPr>
          <w:rStyle w:val="StyleUnderline"/>
        </w:rPr>
        <w:t xml:space="preserve"> (</w:t>
      </w:r>
      <w:r>
        <w:rPr>
          <w:rStyle w:val="StyleUnderline"/>
          <w:highlight w:val="green"/>
        </w:rPr>
        <w:t>and</w:t>
      </w:r>
      <w:r>
        <w:rPr>
          <w:rStyle w:val="StyleUnderline"/>
        </w:rPr>
        <w:t xml:space="preserve"> severely impact/extinguish </w:t>
      </w:r>
      <w:r>
        <w:rPr>
          <w:rStyle w:val="Emphasis"/>
          <w:highlight w:val="green"/>
        </w:rPr>
        <w:t>other species</w:t>
      </w:r>
      <w:r>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Pr>
          <w:sz w:val="16"/>
        </w:rPr>
        <w:t xml:space="preserve">. 15. </w:t>
      </w:r>
      <w:r>
        <w:rPr>
          <w:rStyle w:val="StyleUnderline"/>
        </w:rPr>
        <w:t>Though human ingenuity and resilience shouldn't be underestimated, human survival itself is arguably problematic</w:t>
      </w:r>
      <w:r>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Pr>
          <w:rStyle w:val="Emphasis"/>
        </w:rPr>
        <w:t>Gareth Evans</w:t>
      </w:r>
      <w:r>
        <w:rPr>
          <w:rStyle w:val="StyleUnderline"/>
        </w:rPr>
        <w:t xml:space="preserve">’ ICNND (International Commission on Nuclear Non-proliferation and Disarmament) Report made it clear that it saw the threat posed by </w:t>
      </w:r>
      <w:r>
        <w:rPr>
          <w:rStyle w:val="StyleUnderline"/>
          <w:highlight w:val="green"/>
        </w:rPr>
        <w:t>nuclear weapons use</w:t>
      </w:r>
      <w:r>
        <w:rPr>
          <w:rStyle w:val="StyleUnderline"/>
        </w:rPr>
        <w:t xml:space="preserve"> as one that</w:t>
      </w:r>
      <w:r>
        <w:rPr>
          <w:sz w:val="16"/>
        </w:rPr>
        <w:t xml:space="preserve"> at least threatens what we now call 'civilization' and that potentially </w:t>
      </w:r>
      <w:r>
        <w:rPr>
          <w:rStyle w:val="Emphasis"/>
          <w:highlight w:val="green"/>
        </w:rPr>
        <w:t>threatens human survival with an immediacy that even climate change does not</w:t>
      </w:r>
      <w:r>
        <w:rPr>
          <w:sz w:val="16"/>
        </w:rPr>
        <w:t xml:space="preserve">, though we can see the results of climate change here and now and of course the immediate post-nuclear results for Hiroshima and Nagasaki as well. </w:t>
      </w:r>
    </w:p>
    <w:p w14:paraId="3782FD12" w14:textId="45770041" w:rsidR="003F1B2A" w:rsidRDefault="003F1B2A" w:rsidP="003F1B2A">
      <w:pPr>
        <w:pStyle w:val="Heading3"/>
      </w:pPr>
      <w:r>
        <w:t>1AC: Framework</w:t>
      </w:r>
    </w:p>
    <w:p w14:paraId="0151974E" w14:textId="199EF905" w:rsidR="003F1B2A" w:rsidRPr="003F1B2A" w:rsidRDefault="003F1B2A" w:rsidP="003F1B2A">
      <w:pPr>
        <w:pStyle w:val="Heading4"/>
      </w:pPr>
      <w:r>
        <w:t>The standard is maximizing expected well being or act hedonistic util.</w:t>
      </w:r>
    </w:p>
    <w:p w14:paraId="7D13862D" w14:textId="77777777" w:rsidR="003F1B2A" w:rsidRPr="00C67D49" w:rsidRDefault="003F1B2A" w:rsidP="003F1B2A">
      <w:pPr>
        <w:pStyle w:val="Heading4"/>
        <w:rPr>
          <w:u w:val="single"/>
        </w:rPr>
      </w:pPr>
      <w:r w:rsidRPr="00C67D49">
        <w:t xml:space="preserve">Pleasure and pain </w:t>
      </w:r>
      <w:r w:rsidRPr="00C67D49">
        <w:rPr>
          <w:i/>
          <w:iCs w:val="0"/>
        </w:rPr>
        <w:t>are</w:t>
      </w:r>
      <w:r w:rsidRPr="00C67D49">
        <w:t xml:space="preserve"> intrinsic </w:t>
      </w:r>
      <w:r w:rsidRPr="00C67D49">
        <w:rPr>
          <w:u w:val="single"/>
        </w:rPr>
        <w:t>value</w:t>
      </w:r>
      <w:r w:rsidRPr="00C67D49">
        <w:t xml:space="preserve"> and </w:t>
      </w:r>
      <w:r w:rsidRPr="00C67D49">
        <w:rPr>
          <w:u w:val="single"/>
        </w:rPr>
        <w:t>disvalue</w:t>
      </w:r>
      <w:r w:rsidRPr="00C67D49">
        <w:t xml:space="preserve"> – everything else </w:t>
      </w:r>
      <w:r w:rsidRPr="00C67D49">
        <w:rPr>
          <w:i/>
          <w:iCs w:val="0"/>
        </w:rPr>
        <w:t>regresses</w:t>
      </w:r>
      <w:r w:rsidRPr="00C67D49">
        <w:t xml:space="preserve"> – </w:t>
      </w:r>
      <w:r w:rsidRPr="00C67D49">
        <w:rPr>
          <w:u w:val="single"/>
        </w:rPr>
        <w:t>robust neuroscience.</w:t>
      </w:r>
    </w:p>
    <w:p w14:paraId="710F6FEB" w14:textId="77777777" w:rsidR="003F1B2A" w:rsidRDefault="003F1B2A" w:rsidP="003F1B2A">
      <w:pPr>
        <w:rPr>
          <w:rStyle w:val="Style13ptBold"/>
        </w:rPr>
      </w:pPr>
      <w:r>
        <w:rPr>
          <w:rStyle w:val="Style13ptBold"/>
        </w:rPr>
        <w:t>Blum et al. 18</w:t>
      </w:r>
    </w:p>
    <w:p w14:paraId="78458912" w14:textId="77777777" w:rsidR="003F1B2A" w:rsidRDefault="003F1B2A" w:rsidP="003F1B2A">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Pr>
            <w:rStyle w:val="Hyperlink"/>
            <w:rFonts w:asciiTheme="minorHAnsi" w:hAnsiTheme="minorHAnsi" w:cstheme="minorHAnsi"/>
            <w:color w:val="000000"/>
            <w:sz w:val="16"/>
            <w:szCs w:val="16"/>
            <w:u w:val="single"/>
          </w:rPr>
          <w:t>https://www.ncbi.nlm.nih.gov/pmc/articles/PMC6446569/</w:t>
        </w:r>
      </w:hyperlink>
      <w:r>
        <w:rPr>
          <w:rFonts w:asciiTheme="minorHAnsi" w:hAnsiTheme="minorHAnsi" w:cstheme="minorHAnsi"/>
          <w:sz w:val="16"/>
          <w:szCs w:val="16"/>
        </w:rPr>
        <w:t>, R.S.</w:t>
      </w:r>
    </w:p>
    <w:p w14:paraId="1EA87DBD" w14:textId="77777777" w:rsidR="003F1B2A" w:rsidRDefault="003F1B2A" w:rsidP="003F1B2A">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40EC7B6D" w14:textId="77777777" w:rsidR="003F1B2A" w:rsidRDefault="003F1B2A" w:rsidP="003F1B2A">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4B47CE2D" w14:textId="77777777" w:rsidR="003F1B2A" w:rsidRDefault="003F1B2A" w:rsidP="003F1B2A">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CBD7C6D" w14:textId="77777777" w:rsidR="003F1B2A" w:rsidRDefault="003F1B2A" w:rsidP="003F1B2A">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2C5B208A" w14:textId="77777777" w:rsidR="003F1B2A" w:rsidRDefault="003F1B2A" w:rsidP="003F1B2A">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EFC17CA" w14:textId="77777777" w:rsidR="003F1B2A" w:rsidRDefault="003F1B2A" w:rsidP="003F1B2A">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8296910" w14:textId="77777777" w:rsidR="003F1B2A" w:rsidRDefault="003F1B2A" w:rsidP="003F1B2A">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17B06BFF" w14:textId="77777777" w:rsidR="003F1B2A" w:rsidRDefault="003F1B2A" w:rsidP="003F1B2A">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62BDFAA" w14:textId="77777777" w:rsidR="003F1B2A" w:rsidRDefault="003F1B2A" w:rsidP="003F1B2A">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C306848" w14:textId="77777777" w:rsidR="003F1B2A" w:rsidRDefault="003F1B2A" w:rsidP="003F1B2A">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281D5EBC" w14:textId="77777777" w:rsidR="003F1B2A" w:rsidRDefault="003F1B2A" w:rsidP="003F1B2A">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9C81E34" w14:textId="77777777" w:rsidR="003F1B2A" w:rsidRDefault="003F1B2A" w:rsidP="003F1B2A">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5D3B6471" w14:textId="77777777" w:rsidR="003F1B2A" w:rsidRDefault="003F1B2A" w:rsidP="003F1B2A">
      <w:pPr>
        <w:rPr>
          <w:rFonts w:asciiTheme="minorHAnsi" w:hAnsiTheme="minorHAnsi" w:cstheme="minorHAnsi"/>
          <w:sz w:val="16"/>
        </w:rPr>
      </w:pPr>
      <w:r>
        <w:rPr>
          <w:rFonts w:asciiTheme="minorHAnsi" w:hAnsiTheme="minorHAnsi" w:cstheme="minorHAnsi"/>
          <w:sz w:val="16"/>
        </w:rPr>
        <w:t xml:space="preserve">Desire and reward centers </w:t>
      </w:r>
    </w:p>
    <w:p w14:paraId="4A891BB1" w14:textId="77777777" w:rsidR="003F1B2A" w:rsidRDefault="003F1B2A" w:rsidP="003F1B2A">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8F82A93" w14:textId="77777777" w:rsidR="003F1B2A" w:rsidRDefault="003F1B2A" w:rsidP="003F1B2A">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3385F1A4" w14:textId="77777777" w:rsidR="003F1B2A" w:rsidRDefault="003F1B2A" w:rsidP="003F1B2A">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493E8CF" w14:textId="77777777" w:rsidR="003F1B2A" w:rsidRDefault="003F1B2A" w:rsidP="003F1B2A">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9572AF0" w14:textId="77777777" w:rsidR="003F1B2A" w:rsidRDefault="003F1B2A" w:rsidP="003F1B2A">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1016F595" w14:textId="77777777" w:rsidR="003F1B2A" w:rsidRDefault="003F1B2A" w:rsidP="003F1B2A">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BD8180A" w14:textId="77777777" w:rsidR="003F1B2A" w:rsidRDefault="003F1B2A" w:rsidP="003F1B2A">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C1F1958" w14:textId="77777777" w:rsidR="003F1B2A" w:rsidRDefault="003F1B2A" w:rsidP="003F1B2A">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01BF30D" w14:textId="77777777" w:rsidR="003F1B2A" w:rsidRDefault="003F1B2A" w:rsidP="003F1B2A">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6B480865" w14:textId="77777777" w:rsidR="003F1B2A" w:rsidRDefault="003F1B2A" w:rsidP="003F1B2A">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7DBFA05" w14:textId="274A4FA1" w:rsidR="003F1B2A" w:rsidRDefault="003F1B2A" w:rsidP="003F1B2A"/>
    <w:p w14:paraId="1680F88B" w14:textId="77777777" w:rsidR="003F1B2A" w:rsidRDefault="003F1B2A" w:rsidP="003F1B2A">
      <w:pPr>
        <w:pStyle w:val="Heading4"/>
        <w:rPr>
          <w:rFonts w:cs="Arial"/>
          <w:szCs w:val="26"/>
        </w:rPr>
      </w:pPr>
      <w:r>
        <w:rPr>
          <w:rFonts w:cs="Arial"/>
          <w:szCs w:val="26"/>
        </w:rPr>
        <w:t>Extinction outweighs---it’s the upmost moral evil and disavowal of the risk makes it more likely.</w:t>
      </w:r>
    </w:p>
    <w:p w14:paraId="6CCB9E9F" w14:textId="77777777" w:rsidR="003F1B2A" w:rsidRDefault="003F1B2A" w:rsidP="003F1B2A">
      <w:pPr>
        <w:rPr>
          <w:rStyle w:val="Style13ptBold"/>
          <w:b w:val="0"/>
        </w:rPr>
      </w:pPr>
      <w:r>
        <w:rPr>
          <w:rStyle w:val="Style13ptBold"/>
          <w:rFonts w:eastAsia="Calibri"/>
        </w:rPr>
        <w:t>Burns</w:t>
      </w:r>
      <w:r>
        <w:rPr>
          <w:rStyle w:val="Style13ptBold"/>
        </w:rPr>
        <w:t xml:space="preserve"> 2017 (</w:t>
      </w:r>
      <w:r>
        <w:rPr>
          <w:rStyle w:val="Style13ptBold"/>
          <w:rFonts w:eastAsia="Calibri"/>
          <w:b w:val="0"/>
        </w:rPr>
        <w:t>Elizabeth</w:t>
      </w:r>
      <w:r>
        <w:rPr>
          <w:rStyle w:val="Style13ptBold"/>
          <w:b w:val="0"/>
        </w:rPr>
        <w:t xml:space="preserve"> </w:t>
      </w:r>
      <w:r>
        <w:rPr>
          <w:rStyle w:val="Style13ptBold"/>
          <w:rFonts w:eastAsia="Calibri"/>
          <w:b w:val="0"/>
        </w:rPr>
        <w:t>Finneron</w:t>
      </w:r>
      <w:r>
        <w:rPr>
          <w:rStyle w:val="Style13ptBold"/>
          <w:b w:val="0"/>
        </w:rPr>
        <w:t>-</w:t>
      </w:r>
      <w:r>
        <w:rPr>
          <w:rStyle w:val="Style13ptBold"/>
          <w:rFonts w:eastAsia="Calibri"/>
          <w:b w:val="0"/>
        </w:rPr>
        <w:t>Burns</w:t>
      </w:r>
      <w:r>
        <w:rPr>
          <w:rStyle w:val="Style13ptBold"/>
          <w:b w:val="0"/>
        </w:rPr>
        <w:t xml:space="preserve"> </w:t>
      </w:r>
      <w:r>
        <w:rPr>
          <w:rStyle w:val="Style13ptBold"/>
          <w:rFonts w:eastAsia="Calibri"/>
          <w:b w:val="0"/>
        </w:rPr>
        <w:t>is</w:t>
      </w:r>
      <w:r>
        <w:rPr>
          <w:rStyle w:val="Style13ptBold"/>
          <w:b w:val="0"/>
        </w:rPr>
        <w:t xml:space="preserve"> </w:t>
      </w:r>
      <w:r>
        <w:rPr>
          <w:rStyle w:val="Style13ptBold"/>
          <w:rFonts w:eastAsia="Calibri"/>
          <w:b w:val="0"/>
        </w:rPr>
        <w:t>a</w:t>
      </w:r>
      <w:r>
        <w:rPr>
          <w:rStyle w:val="Style13ptBold"/>
          <w:b w:val="0"/>
        </w:rPr>
        <w:t xml:space="preserve"> </w:t>
      </w:r>
      <w:r>
        <w:rPr>
          <w:rStyle w:val="Style13ptBold"/>
          <w:rFonts w:eastAsia="Calibri"/>
          <w:b w:val="0"/>
        </w:rPr>
        <w:t>Teaching</w:t>
      </w:r>
      <w:r>
        <w:rPr>
          <w:rStyle w:val="Style13ptBold"/>
          <w:b w:val="0"/>
        </w:rPr>
        <w:t xml:space="preserve"> </w:t>
      </w:r>
      <w:r>
        <w:rPr>
          <w:rStyle w:val="Style13ptBold"/>
          <w:rFonts w:eastAsia="Calibri"/>
          <w:b w:val="0"/>
        </w:rPr>
        <w:t>Fellow</w:t>
      </w:r>
      <w:r>
        <w:rPr>
          <w:rStyle w:val="Style13ptBold"/>
          <w:b w:val="0"/>
        </w:rPr>
        <w:t xml:space="preserve"> </w:t>
      </w:r>
      <w:r>
        <w:rPr>
          <w:rStyle w:val="Style13ptBold"/>
          <w:rFonts w:eastAsia="Calibri"/>
          <w:b w:val="0"/>
        </w:rPr>
        <w:t>at</w:t>
      </w:r>
      <w:r>
        <w:rPr>
          <w:rStyle w:val="Style13ptBold"/>
          <w:b w:val="0"/>
        </w:rPr>
        <w:t xml:space="preserve"> </w:t>
      </w:r>
      <w:r>
        <w:rPr>
          <w:rStyle w:val="Style13ptBold"/>
          <w:rFonts w:eastAsia="Calibri"/>
          <w:b w:val="0"/>
        </w:rPr>
        <w:t>the</w:t>
      </w:r>
      <w:r>
        <w:rPr>
          <w:rStyle w:val="Style13ptBold"/>
          <w:b w:val="0"/>
        </w:rPr>
        <w:t xml:space="preserve"> </w:t>
      </w:r>
      <w:r>
        <w:rPr>
          <w:rStyle w:val="Style13ptBold"/>
          <w:rFonts w:eastAsia="Calibri"/>
          <w:b w:val="0"/>
        </w:rPr>
        <w:t>University</w:t>
      </w:r>
      <w:r>
        <w:rPr>
          <w:rStyle w:val="Style13ptBold"/>
          <w:b w:val="0"/>
        </w:rPr>
        <w:t xml:space="preserve"> </w:t>
      </w:r>
      <w:r>
        <w:rPr>
          <w:rStyle w:val="Style13ptBold"/>
          <w:rFonts w:eastAsia="Calibri"/>
          <w:b w:val="0"/>
        </w:rPr>
        <w:t>of</w:t>
      </w:r>
      <w:r>
        <w:rPr>
          <w:rStyle w:val="Style13ptBold"/>
          <w:b w:val="0"/>
        </w:rPr>
        <w:t xml:space="preserve"> </w:t>
      </w:r>
      <w:r>
        <w:rPr>
          <w:rStyle w:val="Style13ptBold"/>
          <w:rFonts w:eastAsia="Calibri"/>
          <w:b w:val="0"/>
        </w:rPr>
        <w:t>Warwick</w:t>
      </w:r>
      <w:r>
        <w:rPr>
          <w:rStyle w:val="Style13ptBold"/>
          <w:b w:val="0"/>
        </w:rPr>
        <w:t xml:space="preserve"> </w:t>
      </w:r>
      <w:r>
        <w:rPr>
          <w:rStyle w:val="Style13ptBold"/>
          <w:rFonts w:eastAsia="Calibri"/>
          <w:b w:val="0"/>
        </w:rPr>
        <w:t>and</w:t>
      </w:r>
      <w:r>
        <w:rPr>
          <w:rStyle w:val="Style13ptBold"/>
          <w:b w:val="0"/>
        </w:rPr>
        <w:t xml:space="preserve"> </w:t>
      </w:r>
      <w:r>
        <w:rPr>
          <w:rStyle w:val="Style13ptBold"/>
          <w:rFonts w:eastAsia="Calibri"/>
          <w:b w:val="0"/>
        </w:rPr>
        <w:t>an</w:t>
      </w:r>
      <w:r>
        <w:rPr>
          <w:rStyle w:val="Style13ptBold"/>
          <w:b w:val="0"/>
        </w:rPr>
        <w:t xml:space="preserve"> </w:t>
      </w:r>
      <w:r>
        <w:rPr>
          <w:rStyle w:val="Style13ptBold"/>
          <w:rFonts w:eastAsia="Calibri"/>
          <w:b w:val="0"/>
        </w:rPr>
        <w:t>Affiliated</w:t>
      </w:r>
      <w:r>
        <w:rPr>
          <w:rStyle w:val="Style13ptBold"/>
          <w:b w:val="0"/>
        </w:rPr>
        <w:t xml:space="preserve"> </w:t>
      </w:r>
      <w:r>
        <w:rPr>
          <w:rStyle w:val="Style13ptBold"/>
          <w:rFonts w:eastAsia="Calibri"/>
          <w:b w:val="0"/>
        </w:rPr>
        <w:t>Researcher</w:t>
      </w:r>
      <w:r>
        <w:rPr>
          <w:rStyle w:val="Style13ptBold"/>
          <w:b w:val="0"/>
        </w:rPr>
        <w:t xml:space="preserve"> </w:t>
      </w:r>
      <w:r>
        <w:rPr>
          <w:rStyle w:val="Style13ptBold"/>
          <w:rFonts w:eastAsia="Calibri"/>
          <w:b w:val="0"/>
        </w:rPr>
        <w:t>at</w:t>
      </w:r>
      <w:r>
        <w:rPr>
          <w:rStyle w:val="Style13ptBold"/>
          <w:b w:val="0"/>
        </w:rPr>
        <w:t xml:space="preserve"> </w:t>
      </w:r>
      <w:r>
        <w:rPr>
          <w:rStyle w:val="Style13ptBold"/>
          <w:rFonts w:eastAsia="Calibri"/>
          <w:b w:val="0"/>
        </w:rPr>
        <w:t>the</w:t>
      </w:r>
      <w:r>
        <w:rPr>
          <w:rStyle w:val="Style13ptBold"/>
          <w:b w:val="0"/>
        </w:rPr>
        <w:t xml:space="preserve"> </w:t>
      </w:r>
      <w:r>
        <w:rPr>
          <w:rStyle w:val="Style13ptBold"/>
          <w:rFonts w:eastAsia="Calibri"/>
          <w:b w:val="0"/>
        </w:rPr>
        <w:t>Institute</w:t>
      </w:r>
      <w:r>
        <w:rPr>
          <w:rStyle w:val="Style13ptBold"/>
          <w:b w:val="0"/>
        </w:rPr>
        <w:t xml:space="preserve"> </w:t>
      </w:r>
      <w:r>
        <w:rPr>
          <w:rStyle w:val="Style13ptBold"/>
          <w:rFonts w:eastAsia="Calibri"/>
          <w:b w:val="0"/>
        </w:rPr>
        <w:t>for</w:t>
      </w:r>
      <w:r>
        <w:rPr>
          <w:rStyle w:val="Style13ptBold"/>
          <w:b w:val="0"/>
        </w:rPr>
        <w:t xml:space="preserve"> </w:t>
      </w:r>
      <w:r>
        <w:rPr>
          <w:rStyle w:val="Style13ptBold"/>
          <w:rFonts w:eastAsia="Calibri"/>
          <w:b w:val="0"/>
        </w:rPr>
        <w:t>Futures</w:t>
      </w:r>
      <w:r>
        <w:rPr>
          <w:rStyle w:val="Style13ptBold"/>
          <w:b w:val="0"/>
        </w:rPr>
        <w:t xml:space="preserve"> </w:t>
      </w:r>
      <w:r>
        <w:rPr>
          <w:rStyle w:val="Style13ptBold"/>
          <w:rFonts w:eastAsia="Calibri"/>
          <w:b w:val="0"/>
        </w:rPr>
        <w:t>Studies</w:t>
      </w:r>
      <w:r>
        <w:rPr>
          <w:rStyle w:val="Style13ptBold"/>
          <w:b w:val="0"/>
        </w:rPr>
        <w:t xml:space="preserve"> </w:t>
      </w:r>
      <w:r>
        <w:rPr>
          <w:rStyle w:val="Style13ptBold"/>
          <w:rFonts w:eastAsia="Calibri"/>
          <w:b w:val="0"/>
        </w:rPr>
        <w:t>in</w:t>
      </w:r>
      <w:r>
        <w:rPr>
          <w:rStyle w:val="Style13ptBold"/>
          <w:b w:val="0"/>
        </w:rPr>
        <w:t xml:space="preserve"> </w:t>
      </w:r>
      <w:r>
        <w:rPr>
          <w:rStyle w:val="Style13ptBold"/>
          <w:rFonts w:eastAsia="Calibri"/>
          <w:b w:val="0"/>
        </w:rPr>
        <w:t>Stockholm</w:t>
      </w:r>
      <w:r>
        <w:rPr>
          <w:rStyle w:val="Style13ptBold"/>
          <w:b w:val="0"/>
        </w:rPr>
        <w:t xml:space="preserve">, </w:t>
      </w:r>
      <w:r>
        <w:rPr>
          <w:rStyle w:val="Style13ptBold"/>
          <w:rFonts w:eastAsia="Calibri"/>
          <w:b w:val="0"/>
        </w:rPr>
        <w:t>What</w:t>
      </w:r>
      <w:r>
        <w:rPr>
          <w:rStyle w:val="Style13ptBold"/>
          <w:b w:val="0"/>
        </w:rPr>
        <w:t>’</w:t>
      </w:r>
      <w:r>
        <w:rPr>
          <w:rStyle w:val="Style13ptBold"/>
          <w:rFonts w:eastAsia="Calibri"/>
          <w:b w:val="0"/>
        </w:rPr>
        <w:t>s</w:t>
      </w:r>
      <w:r>
        <w:rPr>
          <w:rStyle w:val="Style13ptBold"/>
          <w:b w:val="0"/>
        </w:rPr>
        <w:t xml:space="preserve"> </w:t>
      </w:r>
      <w:r>
        <w:rPr>
          <w:rStyle w:val="Style13ptBold"/>
          <w:rFonts w:eastAsia="Calibri"/>
          <w:b w:val="0"/>
        </w:rPr>
        <w:t>wrong</w:t>
      </w:r>
      <w:r>
        <w:rPr>
          <w:rStyle w:val="Style13ptBold"/>
          <w:b w:val="0"/>
        </w:rPr>
        <w:t xml:space="preserve"> </w:t>
      </w:r>
      <w:r>
        <w:rPr>
          <w:rStyle w:val="Style13ptBold"/>
          <w:rFonts w:eastAsia="Calibri"/>
          <w:b w:val="0"/>
        </w:rPr>
        <w:t>with</w:t>
      </w:r>
      <w:r>
        <w:rPr>
          <w:rStyle w:val="Style13ptBold"/>
          <w:b w:val="0"/>
        </w:rPr>
        <w:t xml:space="preserve"> </w:t>
      </w:r>
      <w:r>
        <w:rPr>
          <w:rStyle w:val="Style13ptBold"/>
          <w:rFonts w:eastAsia="Calibri"/>
          <w:b w:val="0"/>
        </w:rPr>
        <w:t>human</w:t>
      </w:r>
      <w:r>
        <w:rPr>
          <w:rStyle w:val="Style13ptBold"/>
          <w:b w:val="0"/>
        </w:rPr>
        <w:t xml:space="preserve"> </w:t>
      </w:r>
      <w:r>
        <w:rPr>
          <w:rStyle w:val="Style13ptBold"/>
          <w:rFonts w:eastAsia="Calibri"/>
          <w:b w:val="0"/>
        </w:rPr>
        <w:t>extinction</w:t>
      </w:r>
      <w:r>
        <w:rPr>
          <w:rStyle w:val="Style13ptBold"/>
          <w:b w:val="0"/>
        </w:rPr>
        <w:t xml:space="preserve">?, </w:t>
      </w:r>
      <w:hyperlink r:id="rId20" w:history="1">
        <w:r>
          <w:rPr>
            <w:rStyle w:val="Hyperlink"/>
            <w:rFonts w:eastAsia="Calibri"/>
            <w:color w:val="000000"/>
            <w:u w:val="single"/>
          </w:rPr>
          <w:t>http</w:t>
        </w:r>
        <w:r>
          <w:rPr>
            <w:rStyle w:val="Hyperlink"/>
            <w:color w:val="000000"/>
            <w:u w:val="single"/>
          </w:rPr>
          <w:t>://</w:t>
        </w:r>
        <w:r>
          <w:rPr>
            <w:rStyle w:val="Hyperlink"/>
            <w:rFonts w:eastAsia="Calibri"/>
            <w:color w:val="000000"/>
            <w:u w:val="single"/>
          </w:rPr>
          <w:t>www</w:t>
        </w:r>
        <w:r>
          <w:rPr>
            <w:rStyle w:val="Hyperlink"/>
            <w:color w:val="000000"/>
            <w:u w:val="single"/>
          </w:rPr>
          <w:t>.</w:t>
        </w:r>
        <w:r>
          <w:rPr>
            <w:rStyle w:val="Hyperlink"/>
            <w:rFonts w:eastAsia="Calibri"/>
            <w:color w:val="000000"/>
            <w:u w:val="single"/>
          </w:rPr>
          <w:t>tandfonline</w:t>
        </w:r>
        <w:r>
          <w:rPr>
            <w:rStyle w:val="Hyperlink"/>
            <w:color w:val="000000"/>
            <w:u w:val="single"/>
          </w:rPr>
          <w:t>.</w:t>
        </w:r>
        <w:r>
          <w:rPr>
            <w:rStyle w:val="Hyperlink"/>
            <w:rFonts w:eastAsia="Calibri"/>
            <w:color w:val="000000"/>
            <w:u w:val="single"/>
          </w:rPr>
          <w:t>com</w:t>
        </w:r>
        <w:r>
          <w:rPr>
            <w:rStyle w:val="Hyperlink"/>
            <w:color w:val="000000"/>
            <w:u w:val="single"/>
          </w:rPr>
          <w:t>/</w:t>
        </w:r>
        <w:r>
          <w:rPr>
            <w:rStyle w:val="Hyperlink"/>
            <w:rFonts w:eastAsia="Calibri"/>
            <w:color w:val="000000"/>
            <w:u w:val="single"/>
          </w:rPr>
          <w:t>doi</w:t>
        </w:r>
        <w:r>
          <w:rPr>
            <w:rStyle w:val="Hyperlink"/>
            <w:color w:val="000000"/>
            <w:u w:val="single"/>
          </w:rPr>
          <w:t>/</w:t>
        </w:r>
        <w:r>
          <w:rPr>
            <w:rStyle w:val="Hyperlink"/>
            <w:rFonts w:eastAsia="Calibri"/>
            <w:color w:val="000000"/>
            <w:u w:val="single"/>
          </w:rPr>
          <w:t>pdf</w:t>
        </w:r>
        <w:r>
          <w:rPr>
            <w:rStyle w:val="Hyperlink"/>
            <w:color w:val="000000"/>
            <w:u w:val="single"/>
          </w:rPr>
          <w:t>/10.1080/00455091.2016.1278150?</w:t>
        </w:r>
        <w:r>
          <w:rPr>
            <w:rStyle w:val="Hyperlink"/>
            <w:rFonts w:eastAsia="Calibri"/>
            <w:color w:val="000000"/>
            <w:u w:val="single"/>
          </w:rPr>
          <w:t>needAccess</w:t>
        </w:r>
        <w:r>
          <w:rPr>
            <w:rStyle w:val="Hyperlink"/>
            <w:color w:val="000000"/>
            <w:u w:val="single"/>
          </w:rPr>
          <w:t>=</w:t>
        </w:r>
        <w:r>
          <w:rPr>
            <w:rStyle w:val="Hyperlink"/>
            <w:rFonts w:eastAsia="Calibri"/>
            <w:color w:val="000000"/>
            <w:u w:val="single"/>
          </w:rPr>
          <w:t>true</w:t>
        </w:r>
      </w:hyperlink>
      <w:r>
        <w:rPr>
          <w:rStyle w:val="Style13ptBold"/>
          <w:b w:val="0"/>
        </w:rPr>
        <w:t xml:space="preserve">, </w:t>
      </w:r>
      <w:r>
        <w:rPr>
          <w:rStyle w:val="Style13ptBold"/>
          <w:rFonts w:eastAsia="Calibri"/>
          <w:b w:val="0"/>
        </w:rPr>
        <w:t>Canadian</w:t>
      </w:r>
      <w:r>
        <w:rPr>
          <w:rStyle w:val="Style13ptBold"/>
          <w:b w:val="0"/>
        </w:rPr>
        <w:t xml:space="preserve"> </w:t>
      </w:r>
      <w:r>
        <w:rPr>
          <w:rStyle w:val="Style13ptBold"/>
          <w:rFonts w:eastAsia="Calibri"/>
          <w:b w:val="0"/>
        </w:rPr>
        <w:t>Journal</w:t>
      </w:r>
      <w:r>
        <w:rPr>
          <w:rStyle w:val="Style13ptBold"/>
          <w:b w:val="0"/>
        </w:rPr>
        <w:t xml:space="preserve"> </w:t>
      </w:r>
      <w:r>
        <w:rPr>
          <w:rStyle w:val="Style13ptBold"/>
          <w:rFonts w:eastAsia="Calibri"/>
          <w:b w:val="0"/>
        </w:rPr>
        <w:t>of</w:t>
      </w:r>
      <w:r>
        <w:rPr>
          <w:rStyle w:val="Style13ptBold"/>
          <w:b w:val="0"/>
        </w:rPr>
        <w:t xml:space="preserve"> </w:t>
      </w:r>
      <w:r>
        <w:rPr>
          <w:rStyle w:val="Style13ptBold"/>
          <w:rFonts w:eastAsia="Calibri"/>
          <w:b w:val="0"/>
        </w:rPr>
        <w:t>Philosophy</w:t>
      </w:r>
      <w:r>
        <w:rPr>
          <w:rStyle w:val="Style13ptBold"/>
          <w:b w:val="0"/>
        </w:rPr>
        <w:t>, 2017)</w:t>
      </w:r>
    </w:p>
    <w:p w14:paraId="5A912775" w14:textId="77777777" w:rsidR="003F1B2A" w:rsidRDefault="003F1B2A" w:rsidP="003F1B2A">
      <w:pPr>
        <w:rPr>
          <w:sz w:val="8"/>
        </w:rPr>
      </w:pPr>
      <w:r>
        <w:rPr>
          <w:rFonts w:eastAsia="Calibri"/>
          <w:sz w:val="8"/>
        </w:rPr>
        <w:t>Many</w:t>
      </w:r>
      <w:r>
        <w:rPr>
          <w:sz w:val="8"/>
        </w:rPr>
        <w:t xml:space="preserve">, </w:t>
      </w:r>
      <w:r>
        <w:rPr>
          <w:rFonts w:eastAsia="Calibri"/>
          <w:sz w:val="8"/>
        </w:rPr>
        <w:t>though</w:t>
      </w:r>
      <w:r>
        <w:rPr>
          <w:sz w:val="8"/>
        </w:rPr>
        <w:t xml:space="preserve"> </w:t>
      </w:r>
      <w:r>
        <w:rPr>
          <w:rFonts w:eastAsia="Calibri"/>
          <w:sz w:val="8"/>
        </w:rPr>
        <w:t>certainly</w:t>
      </w:r>
      <w:r>
        <w:rPr>
          <w:sz w:val="8"/>
        </w:rPr>
        <w:t xml:space="preserve"> </w:t>
      </w:r>
      <w:r>
        <w:rPr>
          <w:rFonts w:eastAsia="Calibri"/>
          <w:sz w:val="8"/>
        </w:rPr>
        <w:t>not</w:t>
      </w:r>
      <w:r>
        <w:rPr>
          <w:sz w:val="8"/>
        </w:rPr>
        <w:t xml:space="preserve"> </w:t>
      </w:r>
      <w:r>
        <w:rPr>
          <w:rFonts w:eastAsia="Calibri"/>
          <w:sz w:val="8"/>
        </w:rPr>
        <w:t>all</w:t>
      </w:r>
      <w:r>
        <w:rPr>
          <w:sz w:val="8"/>
        </w:rPr>
        <w:t xml:space="preserve">, </w:t>
      </w:r>
      <w:r>
        <w:rPr>
          <w:rFonts w:eastAsia="Calibri"/>
          <w:sz w:val="8"/>
        </w:rPr>
        <w:t>people</w:t>
      </w:r>
      <w:r>
        <w:rPr>
          <w:sz w:val="8"/>
        </w:rPr>
        <w:t xml:space="preserve"> </w:t>
      </w:r>
      <w:r>
        <w:rPr>
          <w:rFonts w:eastAsia="Calibri"/>
          <w:sz w:val="8"/>
        </w:rPr>
        <w:t>might</w:t>
      </w:r>
      <w:r>
        <w:rPr>
          <w:sz w:val="8"/>
        </w:rPr>
        <w:t xml:space="preserve"> </w:t>
      </w:r>
      <w:r>
        <w:rPr>
          <w:rFonts w:eastAsia="Calibri"/>
          <w:sz w:val="8"/>
        </w:rPr>
        <w:t>believe</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bring</w:t>
      </w:r>
      <w:r>
        <w:rPr>
          <w:sz w:val="8"/>
        </w:rPr>
        <w:t xml:space="preserve"> </w:t>
      </w:r>
      <w:r>
        <w:rPr>
          <w:rFonts w:eastAsia="Calibri"/>
          <w:sz w:val="8"/>
        </w:rPr>
        <w:t>about</w:t>
      </w:r>
      <w:r>
        <w:rPr>
          <w:sz w:val="8"/>
        </w:rPr>
        <w:t xml:space="preserve"> </w:t>
      </w:r>
      <w:r>
        <w:rPr>
          <w:rFonts w:eastAsia="Calibri"/>
          <w:sz w:val="8"/>
        </w:rPr>
        <w:t>the</w:t>
      </w:r>
      <w:r>
        <w:rPr>
          <w:sz w:val="8"/>
        </w:rPr>
        <w:t xml:space="preserve"> </w:t>
      </w:r>
      <w:r>
        <w:rPr>
          <w:rFonts w:eastAsia="Calibri"/>
          <w:sz w:val="8"/>
        </w:rPr>
        <w:t>end</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human</w:t>
      </w:r>
      <w:r>
        <w:rPr>
          <w:sz w:val="8"/>
        </w:rPr>
        <w:t xml:space="preserve"> </w:t>
      </w:r>
      <w:r>
        <w:rPr>
          <w:rFonts w:eastAsia="Calibri"/>
          <w:sz w:val="8"/>
        </w:rPr>
        <w:t>species</w:t>
      </w:r>
      <w:r>
        <w:rPr>
          <w:sz w:val="8"/>
        </w:rPr>
        <w:t xml:space="preserve">, </w:t>
      </w:r>
      <w:r>
        <w:rPr>
          <w:rFonts w:eastAsia="Calibri"/>
          <w:sz w:val="8"/>
        </w:rPr>
        <w:t>and</w:t>
      </w:r>
      <w:r>
        <w:rPr>
          <w:sz w:val="8"/>
        </w:rPr>
        <w:t xml:space="preserve"> </w:t>
      </w:r>
      <w:r>
        <w:rPr>
          <w:rFonts w:eastAsia="Calibri"/>
          <w:sz w:val="8"/>
        </w:rPr>
        <w:t>the</w:t>
      </w:r>
      <w:r>
        <w:rPr>
          <w:sz w:val="8"/>
        </w:rPr>
        <w:t xml:space="preserve"> </w:t>
      </w:r>
      <w:r>
        <w:rPr>
          <w:rFonts w:eastAsia="Calibri"/>
          <w:sz w:val="8"/>
        </w:rPr>
        <w:t>reasons</w:t>
      </w:r>
      <w:r>
        <w:rPr>
          <w:sz w:val="8"/>
        </w:rPr>
        <w:t xml:space="preserve"> </w:t>
      </w:r>
      <w:r>
        <w:rPr>
          <w:rFonts w:eastAsia="Calibri"/>
          <w:sz w:val="8"/>
        </w:rPr>
        <w:t>given</w:t>
      </w:r>
      <w:r>
        <w:rPr>
          <w:sz w:val="8"/>
        </w:rPr>
        <w:t xml:space="preserve"> </w:t>
      </w:r>
      <w:r>
        <w:rPr>
          <w:rFonts w:eastAsia="Calibri"/>
          <w:sz w:val="8"/>
        </w:rPr>
        <w:t>for</w:t>
      </w:r>
      <w:r>
        <w:rPr>
          <w:sz w:val="8"/>
        </w:rPr>
        <w:t xml:space="preserve"> </w:t>
      </w:r>
      <w:r>
        <w:rPr>
          <w:rFonts w:eastAsia="Calibri"/>
          <w:sz w:val="8"/>
        </w:rPr>
        <w:t>this</w:t>
      </w:r>
      <w:r>
        <w:rPr>
          <w:sz w:val="8"/>
        </w:rPr>
        <w:t xml:space="preserve"> </w:t>
      </w:r>
      <w:r>
        <w:rPr>
          <w:rFonts w:eastAsia="Calibri"/>
          <w:sz w:val="8"/>
        </w:rPr>
        <w:t>belief</w:t>
      </w:r>
      <w:r>
        <w:rPr>
          <w:sz w:val="8"/>
        </w:rPr>
        <w:t xml:space="preserve"> </w:t>
      </w:r>
      <w:r>
        <w:rPr>
          <w:rFonts w:eastAsia="Calibri"/>
          <w:sz w:val="8"/>
        </w:rPr>
        <w:t>are</w:t>
      </w:r>
      <w:r>
        <w:rPr>
          <w:sz w:val="8"/>
        </w:rPr>
        <w:t xml:space="preserve"> </w:t>
      </w:r>
      <w:r>
        <w:rPr>
          <w:rFonts w:eastAsia="Calibri"/>
          <w:sz w:val="8"/>
        </w:rPr>
        <w:t>various</w:t>
      </w:r>
      <w:r>
        <w:rPr>
          <w:sz w:val="8"/>
        </w:rPr>
        <w:t xml:space="preserve">. </w:t>
      </w:r>
      <w:r>
        <w:rPr>
          <w:rFonts w:eastAsia="Calibri"/>
          <w:sz w:val="8"/>
        </w:rPr>
        <w:t>I</w:t>
      </w:r>
      <w:r>
        <w:rPr>
          <w:sz w:val="8"/>
        </w:rPr>
        <w:t xml:space="preserve"> </w:t>
      </w:r>
      <w:r>
        <w:rPr>
          <w:rFonts w:eastAsia="Calibri"/>
          <w:sz w:val="8"/>
        </w:rPr>
        <w:t>begin</w:t>
      </w:r>
      <w:r>
        <w:rPr>
          <w:sz w:val="8"/>
        </w:rPr>
        <w:t xml:space="preserve"> </w:t>
      </w:r>
      <w:r>
        <w:rPr>
          <w:rFonts w:eastAsia="Calibri"/>
          <w:sz w:val="8"/>
        </w:rPr>
        <w:t>by</w:t>
      </w:r>
      <w:r>
        <w:rPr>
          <w:sz w:val="8"/>
        </w:rPr>
        <w:t xml:space="preserve"> </w:t>
      </w:r>
      <w:r>
        <w:rPr>
          <w:rFonts w:eastAsia="Calibri"/>
          <w:sz w:val="8"/>
        </w:rPr>
        <w:t>considering</w:t>
      </w:r>
      <w:r>
        <w:rPr>
          <w:sz w:val="8"/>
        </w:rPr>
        <w:t xml:space="preserve"> </w:t>
      </w:r>
      <w:r>
        <w:rPr>
          <w:rFonts w:eastAsia="Calibri"/>
          <w:sz w:val="8"/>
        </w:rPr>
        <w:t>four</w:t>
      </w:r>
      <w:r>
        <w:rPr>
          <w:sz w:val="8"/>
        </w:rPr>
        <w:t xml:space="preserve"> </w:t>
      </w:r>
      <w:r>
        <w:rPr>
          <w:rFonts w:eastAsia="Calibri"/>
          <w:sz w:val="8"/>
        </w:rPr>
        <w:t>reasons</w:t>
      </w:r>
      <w:r>
        <w:rPr>
          <w:sz w:val="8"/>
        </w:rPr>
        <w:t xml:space="preserve"> </w:t>
      </w:r>
      <w:r>
        <w:rPr>
          <w:rFonts w:eastAsia="Calibri"/>
          <w:sz w:val="8"/>
        </w:rPr>
        <w:t>that</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given</w:t>
      </w:r>
      <w:r>
        <w:rPr>
          <w:sz w:val="8"/>
        </w:rPr>
        <w:t xml:space="preserve"> </w:t>
      </w:r>
      <w:r>
        <w:rPr>
          <w:rFonts w:eastAsia="Calibri"/>
          <w:sz w:val="8"/>
        </w:rPr>
        <w:t>against</w:t>
      </w:r>
      <w:r>
        <w:rPr>
          <w:sz w:val="8"/>
        </w:rPr>
        <w:t xml:space="preserve"> </w:t>
      </w:r>
      <w:r>
        <w:rPr>
          <w:rFonts w:eastAsia="Calibri"/>
          <w:sz w:val="8"/>
        </w:rPr>
        <w:t>the</w:t>
      </w:r>
      <w:r>
        <w:rPr>
          <w:sz w:val="8"/>
        </w:rPr>
        <w:t xml:space="preserve"> </w:t>
      </w:r>
      <w:r>
        <w:rPr>
          <w:rFonts w:eastAsia="Calibri"/>
          <w:sz w:val="8"/>
        </w:rPr>
        <w:t>moral</w:t>
      </w:r>
      <w:r>
        <w:rPr>
          <w:sz w:val="8"/>
        </w:rPr>
        <w:t xml:space="preserve"> </w:t>
      </w:r>
      <w:r>
        <w:rPr>
          <w:rFonts w:eastAsia="Calibri"/>
          <w:sz w:val="8"/>
        </w:rPr>
        <w:t>permissibility</w:t>
      </w:r>
      <w:r>
        <w:rPr>
          <w:sz w:val="8"/>
        </w:rPr>
        <w:t xml:space="preserve"> </w:t>
      </w:r>
      <w:r>
        <w:rPr>
          <w:rFonts w:eastAsia="Calibri"/>
          <w:sz w:val="8"/>
        </w:rPr>
        <w:t>of</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I</w:t>
      </w:r>
      <w:r>
        <w:rPr>
          <w:sz w:val="8"/>
        </w:rPr>
        <w:t xml:space="preserve"> </w:t>
      </w:r>
      <w:r>
        <w:rPr>
          <w:rFonts w:eastAsia="Calibri"/>
          <w:sz w:val="8"/>
        </w:rPr>
        <w:t>will</w:t>
      </w:r>
      <w:r>
        <w:rPr>
          <w:sz w:val="8"/>
        </w:rPr>
        <w:t xml:space="preserve"> </w:t>
      </w:r>
      <w:r>
        <w:rPr>
          <w:rFonts w:eastAsia="Calibri"/>
          <w:sz w:val="8"/>
        </w:rPr>
        <w:t>argue</w:t>
      </w:r>
      <w:r>
        <w:rPr>
          <w:sz w:val="8"/>
        </w:rPr>
        <w:t xml:space="preserve"> </w:t>
      </w:r>
      <w:r>
        <w:rPr>
          <w:rFonts w:eastAsia="Calibri"/>
          <w:sz w:val="8"/>
        </w:rPr>
        <w:t>that</w:t>
      </w:r>
      <w:r>
        <w:rPr>
          <w:sz w:val="8"/>
        </w:rPr>
        <w:t xml:space="preserve"> </w:t>
      </w:r>
      <w:r>
        <w:rPr>
          <w:rFonts w:eastAsia="Calibri"/>
          <w:sz w:val="8"/>
        </w:rPr>
        <w:t>only</w:t>
      </w:r>
      <w:r>
        <w:rPr>
          <w:sz w:val="8"/>
        </w:rPr>
        <w:t xml:space="preserve"> </w:t>
      </w:r>
      <w:r>
        <w:rPr>
          <w:rFonts w:eastAsia="Calibri"/>
          <w:sz w:val="8"/>
        </w:rPr>
        <w:t>those</w:t>
      </w:r>
      <w:r>
        <w:rPr>
          <w:sz w:val="8"/>
        </w:rPr>
        <w:t xml:space="preserve"> </w:t>
      </w:r>
      <w:r>
        <w:rPr>
          <w:rFonts w:eastAsia="Calibri"/>
          <w:sz w:val="8"/>
        </w:rPr>
        <w:t>reasons</w:t>
      </w:r>
      <w:r>
        <w:rPr>
          <w:sz w:val="8"/>
        </w:rPr>
        <w:t xml:space="preserve"> </w:t>
      </w:r>
      <w:r>
        <w:rPr>
          <w:rFonts w:eastAsia="Calibri"/>
          <w:sz w:val="8"/>
        </w:rPr>
        <w:t>that</w:t>
      </w:r>
      <w:r>
        <w:rPr>
          <w:sz w:val="8"/>
        </w:rPr>
        <w:t xml:space="preserve"> </w:t>
      </w:r>
      <w:r>
        <w:rPr>
          <w:rFonts w:eastAsia="Calibri"/>
          <w:sz w:val="8"/>
        </w:rPr>
        <w:t>impact</w:t>
      </w:r>
      <w:r>
        <w:rPr>
          <w:sz w:val="8"/>
        </w:rPr>
        <w:t xml:space="preserve"> </w:t>
      </w:r>
      <w:r>
        <w:rPr>
          <w:rFonts w:eastAsia="Calibri"/>
          <w:sz w:val="8"/>
        </w:rPr>
        <w:t>the</w:t>
      </w:r>
      <w:r>
        <w:rPr>
          <w:sz w:val="8"/>
        </w:rPr>
        <w:t xml:space="preserve"> </w:t>
      </w:r>
      <w:r>
        <w:rPr>
          <w:rFonts w:eastAsia="Calibri"/>
          <w:sz w:val="8"/>
        </w:rPr>
        <w:t>people</w:t>
      </w:r>
      <w:r>
        <w:rPr>
          <w:sz w:val="8"/>
        </w:rPr>
        <w:t xml:space="preserve"> </w:t>
      </w:r>
      <w:r>
        <w:rPr>
          <w:rFonts w:eastAsia="Calibri"/>
          <w:sz w:val="8"/>
        </w:rPr>
        <w:t>who</w:t>
      </w:r>
      <w:r>
        <w:rPr>
          <w:sz w:val="8"/>
        </w:rPr>
        <w:t xml:space="preserve"> </w:t>
      </w:r>
      <w:r>
        <w:rPr>
          <w:rFonts w:eastAsia="Calibri"/>
          <w:sz w:val="8"/>
        </w:rPr>
        <w:t>exist</w:t>
      </w:r>
      <w:r>
        <w:rPr>
          <w:sz w:val="8"/>
        </w:rPr>
        <w:t xml:space="preserve"> </w:t>
      </w:r>
      <w:r>
        <w:rPr>
          <w:rFonts w:eastAsia="Calibri"/>
          <w:sz w:val="8"/>
        </w:rPr>
        <w:t>at</w:t>
      </w:r>
      <w:r>
        <w:rPr>
          <w:sz w:val="8"/>
        </w:rPr>
        <w:t xml:space="preserve"> </w:t>
      </w:r>
      <w:r>
        <w:rPr>
          <w:rFonts w:eastAsia="Calibri"/>
          <w:sz w:val="8"/>
        </w:rPr>
        <w:t>the</w:t>
      </w:r>
      <w:r>
        <w:rPr>
          <w:sz w:val="8"/>
        </w:rPr>
        <w:t xml:space="preserve"> </w:t>
      </w:r>
      <w:r>
        <w:rPr>
          <w:rFonts w:eastAsia="Calibri"/>
          <w:sz w:val="8"/>
        </w:rPr>
        <w:t>time</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or</w:t>
      </w:r>
      <w:r>
        <w:rPr>
          <w:sz w:val="8"/>
        </w:rPr>
        <w:t xml:space="preserve"> </w:t>
      </w:r>
      <w:r>
        <w:rPr>
          <w:rFonts w:eastAsia="Calibri"/>
          <w:sz w:val="8"/>
        </w:rPr>
        <w:t>the</w:t>
      </w:r>
      <w:r>
        <w:rPr>
          <w:sz w:val="8"/>
        </w:rPr>
        <w:t xml:space="preserve"> </w:t>
      </w:r>
      <w:r>
        <w:rPr>
          <w:rFonts w:eastAsia="Calibri"/>
          <w:sz w:val="8"/>
        </w:rPr>
        <w:t>knowledge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upcoming</w:t>
      </w:r>
      <w:r>
        <w:rPr>
          <w:sz w:val="8"/>
        </w:rPr>
        <w:t xml:space="preserve"> </w:t>
      </w:r>
      <w:r>
        <w:rPr>
          <w:rFonts w:eastAsia="Calibri"/>
          <w:sz w:val="8"/>
        </w:rPr>
        <w:t>extinction</w:t>
      </w:r>
      <w:r>
        <w:rPr>
          <w:sz w:val="8"/>
        </w:rPr>
        <w:t xml:space="preserve"> </w:t>
      </w:r>
      <w:r>
        <w:rPr>
          <w:rFonts w:eastAsia="Calibri"/>
          <w:sz w:val="8"/>
        </w:rPr>
        <w:t>occurs</w:t>
      </w:r>
      <w:r>
        <w:rPr>
          <w:sz w:val="8"/>
        </w:rPr>
        <w:t xml:space="preserve">, </w:t>
      </w:r>
      <w:r>
        <w:rPr>
          <w:rFonts w:eastAsia="Calibri"/>
          <w:sz w:val="8"/>
        </w:rPr>
        <w:t>can</w:t>
      </w:r>
      <w:r>
        <w:rPr>
          <w:sz w:val="8"/>
        </w:rPr>
        <w:t xml:space="preserve"> </w:t>
      </w:r>
      <w:r>
        <w:rPr>
          <w:rFonts w:eastAsia="Calibri"/>
          <w:sz w:val="8"/>
        </w:rPr>
        <w:t>explain</w:t>
      </w:r>
      <w:r>
        <w:rPr>
          <w:sz w:val="8"/>
        </w:rPr>
        <w:t xml:space="preserve"> </w:t>
      </w:r>
      <w:r>
        <w:rPr>
          <w:rFonts w:eastAsia="Calibri"/>
          <w:sz w:val="8"/>
        </w:rPr>
        <w:t>its</w:t>
      </w:r>
      <w:r>
        <w:rPr>
          <w:sz w:val="8"/>
        </w:rPr>
        <w:t xml:space="preserve"> </w:t>
      </w:r>
      <w:r>
        <w:rPr>
          <w:rFonts w:eastAsia="Calibri"/>
          <w:sz w:val="8"/>
        </w:rPr>
        <w:t>wrongness</w:t>
      </w:r>
      <w:r>
        <w:rPr>
          <w:sz w:val="8"/>
        </w:rPr>
        <w:t xml:space="preserve">. </w:t>
      </w:r>
      <w:r>
        <w:rPr>
          <w:rFonts w:eastAsia="Calibri"/>
          <w:sz w:val="8"/>
        </w:rPr>
        <w:t>I</w:t>
      </w:r>
      <w:r>
        <w:rPr>
          <w:sz w:val="8"/>
        </w:rPr>
        <w:t xml:space="preserve"> </w:t>
      </w:r>
      <w:r>
        <w:rPr>
          <w:rFonts w:eastAsia="Calibri"/>
          <w:sz w:val="8"/>
        </w:rPr>
        <w:t>use</w:t>
      </w:r>
      <w:r>
        <w:rPr>
          <w:sz w:val="8"/>
        </w:rPr>
        <w:t xml:space="preserve"> </w:t>
      </w:r>
      <w:r>
        <w:rPr>
          <w:rFonts w:eastAsia="Calibri"/>
          <w:sz w:val="8"/>
        </w:rPr>
        <w:t>this</w:t>
      </w:r>
      <w:r>
        <w:rPr>
          <w:sz w:val="8"/>
        </w:rPr>
        <w:t xml:space="preserve"> </w:t>
      </w:r>
      <w:r>
        <w:rPr>
          <w:rFonts w:eastAsia="Calibri"/>
          <w:sz w:val="8"/>
        </w:rPr>
        <w:t>conclusion</w:t>
      </w:r>
      <w:r>
        <w:rPr>
          <w:sz w:val="8"/>
        </w:rPr>
        <w:t xml:space="preserve"> </w:t>
      </w:r>
      <w:r>
        <w:rPr>
          <w:rFonts w:eastAsia="Calibri"/>
          <w:sz w:val="8"/>
        </w:rPr>
        <w:t>to</w:t>
      </w:r>
      <w:r>
        <w:rPr>
          <w:sz w:val="8"/>
        </w:rPr>
        <w:t xml:space="preserve"> </w:t>
      </w:r>
      <w:r>
        <w:rPr>
          <w:rFonts w:eastAsia="Calibri"/>
          <w:sz w:val="8"/>
        </w:rPr>
        <w:t>then</w:t>
      </w:r>
      <w:r>
        <w:rPr>
          <w:sz w:val="8"/>
        </w:rPr>
        <w:t xml:space="preserve"> </w:t>
      </w:r>
      <w:r>
        <w:rPr>
          <w:rFonts w:eastAsia="Calibri"/>
          <w:sz w:val="8"/>
        </w:rPr>
        <w:t>consider</w:t>
      </w:r>
      <w:r>
        <w:rPr>
          <w:sz w:val="8"/>
        </w:rPr>
        <w:t xml:space="preserve"> </w:t>
      </w:r>
      <w:r>
        <w:rPr>
          <w:rFonts w:eastAsia="Calibri"/>
          <w:sz w:val="8"/>
        </w:rPr>
        <w:t>in</w:t>
      </w:r>
      <w:r>
        <w:rPr>
          <w:sz w:val="8"/>
        </w:rPr>
        <w:t xml:space="preserve"> </w:t>
      </w:r>
      <w:r>
        <w:rPr>
          <w:rFonts w:eastAsia="Calibri"/>
          <w:sz w:val="8"/>
        </w:rPr>
        <w:t>which</w:t>
      </w:r>
      <w:r>
        <w:rPr>
          <w:sz w:val="8"/>
        </w:rPr>
        <w:t xml:space="preserve"> </w:t>
      </w:r>
      <w:r>
        <w:rPr>
          <w:rFonts w:eastAsia="Calibri"/>
          <w:sz w:val="8"/>
        </w:rPr>
        <w:t>cases</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morally</w:t>
      </w:r>
      <w:r>
        <w:rPr>
          <w:sz w:val="8"/>
        </w:rPr>
        <w:t xml:space="preserve"> </w:t>
      </w:r>
      <w:r>
        <w:rPr>
          <w:rFonts w:eastAsia="Calibri"/>
          <w:sz w:val="8"/>
        </w:rPr>
        <w:t>permissible</w:t>
      </w:r>
      <w:r>
        <w:rPr>
          <w:sz w:val="8"/>
        </w:rPr>
        <w:t xml:space="preserve"> </w:t>
      </w:r>
      <w:r>
        <w:rPr>
          <w:rFonts w:eastAsia="Calibri"/>
          <w:sz w:val="8"/>
        </w:rPr>
        <w:t>or</w:t>
      </w:r>
      <w:r>
        <w:rPr>
          <w:sz w:val="8"/>
        </w:rPr>
        <w:t xml:space="preserve"> </w:t>
      </w:r>
      <w:r>
        <w:rPr>
          <w:rFonts w:eastAsia="Calibri"/>
          <w:sz w:val="8"/>
        </w:rPr>
        <w:t>impermissible</w:t>
      </w:r>
      <w:r>
        <w:rPr>
          <w:sz w:val="8"/>
        </w:rPr>
        <w:t xml:space="preserve">, </w:t>
      </w:r>
      <w:r>
        <w:rPr>
          <w:rFonts w:eastAsia="Calibri"/>
          <w:sz w:val="8"/>
        </w:rPr>
        <w:t>arguing</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only</w:t>
      </w:r>
      <w:r>
        <w:rPr>
          <w:sz w:val="8"/>
        </w:rPr>
        <w:t xml:space="preserve"> </w:t>
      </w:r>
      <w:r>
        <w:rPr>
          <w:rFonts w:eastAsia="Calibri"/>
          <w:sz w:val="8"/>
        </w:rPr>
        <w:t>a</w:t>
      </w:r>
      <w:r>
        <w:rPr>
          <w:sz w:val="8"/>
        </w:rPr>
        <w:t xml:space="preserve"> </w:t>
      </w:r>
      <w:r>
        <w:rPr>
          <w:rFonts w:eastAsia="Calibri"/>
          <w:sz w:val="8"/>
        </w:rPr>
        <w:t>small</w:t>
      </w:r>
      <w:r>
        <w:rPr>
          <w:sz w:val="8"/>
        </w:rPr>
        <w:t xml:space="preserve"> </w:t>
      </w:r>
      <w:r>
        <w:rPr>
          <w:rFonts w:eastAsia="Calibri"/>
          <w:sz w:val="8"/>
        </w:rPr>
        <w:t>class</w:t>
      </w:r>
      <w:r>
        <w:rPr>
          <w:sz w:val="8"/>
        </w:rPr>
        <w:t xml:space="preserve"> </w:t>
      </w:r>
      <w:r>
        <w:rPr>
          <w:rFonts w:eastAsia="Calibri"/>
          <w:sz w:val="8"/>
        </w:rPr>
        <w:t>of</w:t>
      </w:r>
      <w:r>
        <w:rPr>
          <w:sz w:val="8"/>
        </w:rPr>
        <w:t xml:space="preserve"> </w:t>
      </w:r>
      <w:r>
        <w:rPr>
          <w:rFonts w:eastAsia="Calibri"/>
          <w:sz w:val="8"/>
        </w:rPr>
        <w:t>cases</w:t>
      </w:r>
      <w:r>
        <w:rPr>
          <w:sz w:val="8"/>
        </w:rPr>
        <w:t xml:space="preserve"> </w:t>
      </w:r>
      <w:r>
        <w:rPr>
          <w:rFonts w:eastAsia="Calibri"/>
          <w:sz w:val="8"/>
        </w:rPr>
        <w:t>in</w:t>
      </w:r>
      <w:r>
        <w:rPr>
          <w:sz w:val="8"/>
        </w:rPr>
        <w:t xml:space="preserve"> </w:t>
      </w:r>
      <w:r>
        <w:rPr>
          <w:rFonts w:eastAsia="Calibri"/>
          <w:sz w:val="8"/>
        </w:rPr>
        <w:t>which</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cause</w:t>
      </w:r>
      <w:r>
        <w:rPr>
          <w:sz w:val="8"/>
        </w:rPr>
        <w:t xml:space="preserve"> </w:t>
      </w:r>
      <w:r>
        <w:rPr>
          <w:rFonts w:eastAsia="Calibri"/>
          <w:sz w:val="8"/>
        </w:rPr>
        <w:t>the</w:t>
      </w:r>
      <w:r>
        <w:rPr>
          <w:sz w:val="8"/>
        </w:rPr>
        <w:t xml:space="preserve"> </w:t>
      </w:r>
      <w:r>
        <w:rPr>
          <w:rStyle w:val="StyleUnderline"/>
          <w:rFonts w:eastAsia="Calibri"/>
        </w:rPr>
        <w:t>extinction</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human</w:t>
      </w:r>
      <w:r>
        <w:rPr>
          <w:sz w:val="8"/>
        </w:rPr>
        <w:t xml:space="preserve"> </w:t>
      </w:r>
      <w:r>
        <w:rPr>
          <w:rFonts w:eastAsia="Calibri"/>
          <w:sz w:val="8"/>
        </w:rPr>
        <w:t>race</w:t>
      </w:r>
      <w:r>
        <w:rPr>
          <w:sz w:val="8"/>
        </w:rPr>
        <w:t xml:space="preserve"> </w:t>
      </w:r>
      <w:r>
        <w:rPr>
          <w:rFonts w:eastAsia="Calibri"/>
          <w:sz w:val="8"/>
        </w:rPr>
        <w:t>or</w:t>
      </w:r>
      <w:r>
        <w:rPr>
          <w:sz w:val="8"/>
        </w:rPr>
        <w:t xml:space="preserve"> </w:t>
      </w:r>
      <w:r>
        <w:rPr>
          <w:rFonts w:eastAsia="Calibri"/>
          <w:sz w:val="8"/>
        </w:rPr>
        <w:t>allow</w:t>
      </w:r>
      <w:r>
        <w:rPr>
          <w:sz w:val="8"/>
        </w:rPr>
        <w:t xml:space="preserve"> </w:t>
      </w:r>
      <w:r>
        <w:rPr>
          <w:rFonts w:eastAsia="Calibri"/>
          <w:sz w:val="8"/>
        </w:rPr>
        <w:t>it</w:t>
      </w:r>
      <w:r>
        <w:rPr>
          <w:sz w:val="8"/>
        </w:rPr>
        <w:t xml:space="preserve"> </w:t>
      </w:r>
      <w:r>
        <w:rPr>
          <w:rFonts w:eastAsia="Calibri"/>
          <w:sz w:val="8"/>
        </w:rPr>
        <w:t>to</w:t>
      </w:r>
      <w:r>
        <w:rPr>
          <w:sz w:val="8"/>
        </w:rPr>
        <w:t xml:space="preserve"> </w:t>
      </w:r>
      <w:r>
        <w:rPr>
          <w:rFonts w:eastAsia="Calibri"/>
          <w:sz w:val="8"/>
        </w:rPr>
        <w:t>happen</w:t>
      </w:r>
      <w:r>
        <w:rPr>
          <w:sz w:val="8"/>
        </w:rPr>
        <w:t xml:space="preserve">. 2.1. </w:t>
      </w:r>
      <w:r>
        <w:rPr>
          <w:rFonts w:eastAsia="Calibri"/>
          <w:sz w:val="8"/>
        </w:rPr>
        <w:t>It</w:t>
      </w:r>
      <w:r>
        <w:rPr>
          <w:sz w:val="8"/>
        </w:rPr>
        <w:t xml:space="preserve"> </w:t>
      </w:r>
      <w:r>
        <w:rPr>
          <w:rStyle w:val="StyleUnderline"/>
          <w:rFonts w:eastAsia="Calibri"/>
        </w:rPr>
        <w:t>would</w:t>
      </w:r>
      <w:r>
        <w:rPr>
          <w:rStyle w:val="StyleUnderline"/>
        </w:rPr>
        <w:t xml:space="preserve"> </w:t>
      </w:r>
      <w:r>
        <w:rPr>
          <w:rStyle w:val="StyleUnderline"/>
          <w:rFonts w:eastAsia="Calibri"/>
        </w:rPr>
        <w:t>prevent</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existence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very</w:t>
      </w:r>
      <w:r>
        <w:rPr>
          <w:rStyle w:val="StyleUnderline"/>
        </w:rPr>
        <w:t xml:space="preserve"> </w:t>
      </w:r>
      <w:r>
        <w:rPr>
          <w:rStyle w:val="StyleUnderline"/>
          <w:rFonts w:eastAsia="Calibri"/>
        </w:rPr>
        <w:t>many</w:t>
      </w:r>
      <w:r>
        <w:rPr>
          <w:sz w:val="8"/>
        </w:rPr>
        <w:t xml:space="preserve"> </w:t>
      </w:r>
      <w:r>
        <w:rPr>
          <w:rFonts w:eastAsia="Calibri"/>
          <w:sz w:val="8"/>
        </w:rPr>
        <w:t>happy</w:t>
      </w:r>
      <w:r>
        <w:rPr>
          <w:sz w:val="8"/>
        </w:rPr>
        <w:t xml:space="preserve"> </w:t>
      </w:r>
      <w:r>
        <w:rPr>
          <w:rStyle w:val="StyleUnderline"/>
          <w:rFonts w:eastAsia="Calibri"/>
        </w:rPr>
        <w:t>people</w:t>
      </w:r>
      <w:r>
        <w:rPr>
          <w:sz w:val="8"/>
        </w:rPr>
        <w:t xml:space="preserve"> </w:t>
      </w:r>
      <w:r>
        <w:rPr>
          <w:rFonts w:eastAsia="Calibri"/>
          <w:sz w:val="8"/>
        </w:rPr>
        <w:t>One</w:t>
      </w:r>
      <w:r>
        <w:rPr>
          <w:sz w:val="8"/>
        </w:rPr>
        <w:t xml:space="preserve"> </w:t>
      </w:r>
      <w:r>
        <w:rPr>
          <w:rFonts w:eastAsia="Calibri"/>
          <w:sz w:val="8"/>
        </w:rPr>
        <w:t>reason</w:t>
      </w:r>
      <w:r>
        <w:rPr>
          <w:sz w:val="8"/>
        </w:rPr>
        <w:t xml:space="preserve"> </w:t>
      </w:r>
      <w:r>
        <w:rPr>
          <w:rFonts w:eastAsia="Calibri"/>
          <w:sz w:val="8"/>
        </w:rPr>
        <w:t>of</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considered</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lies</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itself</w:t>
      </w:r>
      <w:r>
        <w:rPr>
          <w:sz w:val="8"/>
        </w:rPr>
        <w:t xml:space="preserve">. </w:t>
      </w:r>
      <w:r>
        <w:rPr>
          <w:rFonts w:eastAsia="Calibri"/>
          <w:sz w:val="8"/>
        </w:rPr>
        <w:t>The</w:t>
      </w:r>
      <w:r>
        <w:rPr>
          <w:sz w:val="8"/>
        </w:rPr>
        <w:t xml:space="preserve"> </w:t>
      </w:r>
      <w:r>
        <w:rPr>
          <w:rFonts w:eastAsia="Calibri"/>
          <w:sz w:val="8"/>
        </w:rPr>
        <w:t>thought</w:t>
      </w:r>
      <w:r>
        <w:rPr>
          <w:sz w:val="8"/>
        </w:rPr>
        <w:t xml:space="preserve"> </w:t>
      </w:r>
      <w:r>
        <w:rPr>
          <w:rFonts w:eastAsia="Calibri"/>
          <w:sz w:val="8"/>
        </w:rPr>
        <w:t>here</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that</w:t>
      </w:r>
      <w:r>
        <w:rPr>
          <w:sz w:val="8"/>
        </w:rPr>
        <w:t xml:space="preserve"> </w:t>
      </w:r>
      <w:r>
        <w:rPr>
          <w:rStyle w:val="StyleUnderline"/>
          <w:rFonts w:eastAsia="Calibri"/>
          <w:highlight w:val="cyan"/>
        </w:rPr>
        <w:t>it</w:t>
      </w:r>
      <w:r>
        <w:rPr>
          <w:rStyle w:val="StyleUnderline"/>
          <w:highlight w:val="cyan"/>
        </w:rPr>
        <w:t xml:space="preserve"> </w:t>
      </w:r>
      <w:r>
        <w:rPr>
          <w:rStyle w:val="StyleUnderline"/>
          <w:rFonts w:eastAsia="Calibri"/>
          <w:highlight w:val="cyan"/>
        </w:rPr>
        <w:t>is</w:t>
      </w:r>
      <w:r>
        <w:rPr>
          <w:rStyle w:val="StyleUnderline"/>
          <w:highlight w:val="cyan"/>
        </w:rPr>
        <w:t xml:space="preserve"> </w:t>
      </w:r>
      <w:r>
        <w:rPr>
          <w:rStyle w:val="StyleUnderline"/>
          <w:rFonts w:eastAsia="Calibri"/>
        </w:rPr>
        <w:t>a</w:t>
      </w:r>
      <w:r>
        <w:rPr>
          <w:rStyle w:val="StyleUnderline"/>
        </w:rPr>
        <w:t xml:space="preserve"> </w:t>
      </w:r>
      <w:r>
        <w:rPr>
          <w:rStyle w:val="StyleUnderline"/>
          <w:rFonts w:eastAsia="Calibri"/>
          <w:highlight w:val="cyan"/>
        </w:rPr>
        <w:t>good</w:t>
      </w:r>
      <w:r>
        <w:rPr>
          <w:rStyle w:val="StyleUnderline"/>
          <w:highlight w:val="cyan"/>
        </w:rPr>
        <w:t xml:space="preserve"> </w:t>
      </w:r>
      <w:r>
        <w:rPr>
          <w:rStyle w:val="StyleUnderline"/>
          <w:rFonts w:eastAsia="Calibri"/>
        </w:rPr>
        <w:t>thing</w:t>
      </w:r>
      <w:r>
        <w:rPr>
          <w:rStyle w:val="StyleUnderline"/>
        </w:rPr>
        <w:t xml:space="preserve"> </w:t>
      </w:r>
      <w:r>
        <w:rPr>
          <w:rStyle w:val="StyleUnderline"/>
          <w:rFonts w:eastAsia="Calibri"/>
          <w:highlight w:val="cyan"/>
        </w:rPr>
        <w:t>for</w:t>
      </w:r>
      <w:r>
        <w:rPr>
          <w:rStyle w:val="StyleUnderline"/>
          <w:highlight w:val="cyan"/>
        </w:rPr>
        <w:t xml:space="preserve"> </w:t>
      </w:r>
      <w:r>
        <w:rPr>
          <w:rStyle w:val="StyleUnderline"/>
          <w:rFonts w:eastAsia="Calibri"/>
          <w:highlight w:val="cyan"/>
        </w:rPr>
        <w:t>people</w:t>
      </w:r>
      <w:r>
        <w:rPr>
          <w:rStyle w:val="StyleUnderline"/>
          <w:highlight w:val="cyan"/>
        </w:rPr>
        <w:t xml:space="preserve"> </w:t>
      </w:r>
      <w:r>
        <w:rPr>
          <w:rStyle w:val="StyleUnderline"/>
          <w:rFonts w:eastAsia="Calibri"/>
          <w:highlight w:val="cyan"/>
        </w:rPr>
        <w:t>to</w:t>
      </w:r>
      <w:r>
        <w:rPr>
          <w:rStyle w:val="StyleUnderline"/>
          <w:highlight w:val="cyan"/>
        </w:rPr>
        <w:t xml:space="preserve"> </w:t>
      </w:r>
      <w:r>
        <w:rPr>
          <w:rStyle w:val="StyleUnderline"/>
          <w:rFonts w:eastAsia="Calibri"/>
          <w:highlight w:val="cyan"/>
        </w:rPr>
        <w:t>exist</w:t>
      </w:r>
      <w:r>
        <w:rPr>
          <w:sz w:val="8"/>
          <w:highlight w:val="cyan"/>
        </w:rPr>
        <w:t xml:space="preserve"> </w:t>
      </w:r>
      <w:r>
        <w:rPr>
          <w:rFonts w:eastAsia="Calibri"/>
          <w:sz w:val="8"/>
        </w:rPr>
        <w:t>and</w:t>
      </w:r>
      <w:r>
        <w:rPr>
          <w:sz w:val="8"/>
        </w:rPr>
        <w:t xml:space="preserve"> </w:t>
      </w:r>
      <w:r>
        <w:rPr>
          <w:rFonts w:eastAsia="Calibri"/>
          <w:sz w:val="8"/>
        </w:rPr>
        <w:t>enjoy</w:t>
      </w:r>
      <w:r>
        <w:rPr>
          <w:sz w:val="8"/>
        </w:rPr>
        <w:t xml:space="preserve"> </w:t>
      </w:r>
      <w:r>
        <w:rPr>
          <w:rFonts w:eastAsia="Calibri"/>
          <w:sz w:val="8"/>
        </w:rPr>
        <w:t>happy</w:t>
      </w:r>
      <w:r>
        <w:rPr>
          <w:sz w:val="8"/>
        </w:rPr>
        <w:t xml:space="preserve"> </w:t>
      </w:r>
      <w:r>
        <w:rPr>
          <w:rFonts w:eastAsia="Calibri"/>
          <w:sz w:val="8"/>
        </w:rPr>
        <w:t>lives</w:t>
      </w:r>
      <w:r>
        <w:rPr>
          <w:sz w:val="8"/>
        </w:rPr>
        <w:t xml:space="preserve"> </w:t>
      </w:r>
      <w:r>
        <w:rPr>
          <w:rStyle w:val="StyleUnderline"/>
          <w:rFonts w:eastAsia="Calibri"/>
          <w:highlight w:val="cyan"/>
        </w:rPr>
        <w:t>and</w:t>
      </w:r>
      <w:r>
        <w:rPr>
          <w:rStyle w:val="StyleUnderline"/>
          <w:highlight w:val="cyan"/>
        </w:rPr>
        <w:t xml:space="preserve"> </w:t>
      </w:r>
      <w:r>
        <w:rPr>
          <w:rStyle w:val="StyleUnderline"/>
          <w:rFonts w:eastAsia="Calibri"/>
          <w:highlight w:val="cyan"/>
        </w:rPr>
        <w:t>extinction</w:t>
      </w:r>
      <w:r>
        <w:rPr>
          <w:rStyle w:val="StyleUnderline"/>
          <w:highlight w:val="cyan"/>
        </w:rPr>
        <w:t xml:space="preserve"> </w:t>
      </w:r>
      <w:r>
        <w:rPr>
          <w:rStyle w:val="StyleUnderline"/>
          <w:rFonts w:eastAsia="Calibri"/>
          <w:highlight w:val="cyan"/>
        </w:rPr>
        <w:t>would</w:t>
      </w:r>
      <w:r>
        <w:rPr>
          <w:rStyle w:val="StyleUnderline"/>
          <w:highlight w:val="cyan"/>
        </w:rPr>
        <w:t xml:space="preserve"> </w:t>
      </w:r>
      <w:r>
        <w:rPr>
          <w:rStyle w:val="StyleUnderline"/>
          <w:rFonts w:eastAsia="Calibri"/>
          <w:highlight w:val="cyan"/>
        </w:rPr>
        <w:t>deprive</w:t>
      </w:r>
      <w:r>
        <w:rPr>
          <w:rStyle w:val="StyleUnderline"/>
          <w:highlight w:val="cyan"/>
        </w:rPr>
        <w:t xml:space="preserve"> </w:t>
      </w:r>
      <w:r>
        <w:rPr>
          <w:rStyle w:val="StyleUnderline"/>
          <w:rFonts w:eastAsia="Calibri"/>
        </w:rPr>
        <w:t>more</w:t>
      </w:r>
      <w:r>
        <w:rPr>
          <w:rStyle w:val="StyleUnderline"/>
        </w:rPr>
        <w:t xml:space="preserve"> </w:t>
      </w:r>
      <w:r>
        <w:rPr>
          <w:rStyle w:val="StyleUnderline"/>
          <w:rFonts w:eastAsia="Calibri"/>
          <w:highlight w:val="cyan"/>
        </w:rPr>
        <w:t>people</w:t>
      </w:r>
      <w:r>
        <w:rPr>
          <w:rStyle w:val="StyleUnderline"/>
          <w:highlight w:val="cyan"/>
        </w:rPr>
        <w:t xml:space="preserve"> </w:t>
      </w:r>
      <w:r>
        <w:rPr>
          <w:rStyle w:val="StyleUnderline"/>
          <w:rFonts w:eastAsia="Calibri"/>
          <w:highlight w:val="cyan"/>
        </w:rPr>
        <w:t>of</w:t>
      </w:r>
      <w:r>
        <w:rPr>
          <w:rStyle w:val="StyleUnderline"/>
          <w:highlight w:val="cyan"/>
        </w:rPr>
        <w:t xml:space="preserve"> </w:t>
      </w:r>
      <w:r>
        <w:rPr>
          <w:rStyle w:val="StyleUnderline"/>
          <w:rFonts w:eastAsia="Calibri"/>
        </w:rPr>
        <w:t>enjoying</w:t>
      </w:r>
      <w:r>
        <w:rPr>
          <w:rStyle w:val="StyleUnderline"/>
        </w:rPr>
        <w:t xml:space="preserve"> </w:t>
      </w:r>
      <w:r>
        <w:rPr>
          <w:rStyle w:val="StyleUnderline"/>
          <w:rFonts w:eastAsia="Calibri"/>
          <w:highlight w:val="cyan"/>
        </w:rPr>
        <w:t>this</w:t>
      </w:r>
      <w:r>
        <w:rPr>
          <w:sz w:val="8"/>
          <w:highlight w:val="cyan"/>
        </w:rPr>
        <w:t xml:space="preserve"> </w:t>
      </w:r>
      <w:r>
        <w:rPr>
          <w:rFonts w:eastAsia="Calibri"/>
          <w:sz w:val="8"/>
        </w:rPr>
        <w:t>good</w:t>
      </w:r>
      <w:r>
        <w:rPr>
          <w:sz w:val="8"/>
        </w:rPr>
        <w:t xml:space="preserve">. </w:t>
      </w:r>
      <w:r>
        <w:rPr>
          <w:rStyle w:val="StyleUnderline"/>
          <w:rFonts w:eastAsia="Calibri"/>
        </w:rPr>
        <w:t>The</w:t>
      </w:r>
      <w:r>
        <w:rPr>
          <w:rStyle w:val="StyleUnderline"/>
        </w:rPr>
        <w:t xml:space="preserve"> ‘</w:t>
      </w:r>
      <w:r>
        <w:rPr>
          <w:rStyle w:val="StyleUnderline"/>
          <w:rFonts w:eastAsia="Calibri"/>
        </w:rPr>
        <w:t>good</w:t>
      </w:r>
      <w:r>
        <w:rPr>
          <w:sz w:val="8"/>
        </w:rPr>
        <w:t xml:space="preserve">’ </w:t>
      </w:r>
      <w:r>
        <w:rPr>
          <w:rFonts w:eastAsia="Calibri"/>
          <w:sz w:val="8"/>
        </w:rPr>
        <w:t>in</w:t>
      </w:r>
      <w:r>
        <w:rPr>
          <w:sz w:val="8"/>
        </w:rPr>
        <w:t xml:space="preserve"> </w:t>
      </w:r>
      <w:r>
        <w:rPr>
          <w:rFonts w:eastAsia="Calibri"/>
          <w:sz w:val="8"/>
        </w:rPr>
        <w:t>this</w:t>
      </w:r>
      <w:r>
        <w:rPr>
          <w:sz w:val="8"/>
        </w:rPr>
        <w:t xml:space="preserve"> </w:t>
      </w:r>
      <w:r>
        <w:rPr>
          <w:rFonts w:eastAsia="Calibri"/>
          <w:sz w:val="8"/>
        </w:rPr>
        <w:t>case</w:t>
      </w:r>
      <w:r>
        <w:rPr>
          <w:sz w:val="8"/>
        </w:rPr>
        <w:t xml:space="preserve"> </w:t>
      </w:r>
      <w:r>
        <w:rPr>
          <w:rStyle w:val="StyleUnderline"/>
          <w:rFonts w:eastAsia="Calibri"/>
        </w:rPr>
        <w:t>could</w:t>
      </w:r>
      <w:r>
        <w:rPr>
          <w:rStyle w:val="StyleUnderline"/>
        </w:rPr>
        <w:t xml:space="preserve"> </w:t>
      </w:r>
      <w:r>
        <w:rPr>
          <w:rStyle w:val="StyleUnderline"/>
          <w:rFonts w:eastAsia="Calibri"/>
        </w:rPr>
        <w:t>be</w:t>
      </w:r>
      <w:r>
        <w:rPr>
          <w:rStyle w:val="StyleUnderline"/>
        </w:rPr>
        <w:t xml:space="preserve"> </w:t>
      </w:r>
      <w:r>
        <w:rPr>
          <w:rStyle w:val="StyleUnderline"/>
          <w:rFonts w:eastAsia="Calibri"/>
        </w:rPr>
        <w:t>understood</w:t>
      </w:r>
      <w:r>
        <w:rPr>
          <w:rStyle w:val="StyleUnderline"/>
        </w:rPr>
        <w:t xml:space="preserve"> </w:t>
      </w:r>
      <w:r>
        <w:rPr>
          <w:rStyle w:val="StyleUnderline"/>
          <w:rFonts w:eastAsia="Calibri"/>
        </w:rPr>
        <w:t>in</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Style w:val="StyleUnderline"/>
          <w:rFonts w:eastAsia="Calibri"/>
        </w:rPr>
        <w:t>two</w:t>
      </w:r>
      <w:r>
        <w:rPr>
          <w:rStyle w:val="StyleUnderline"/>
        </w:rPr>
        <w:t xml:space="preserve"> </w:t>
      </w:r>
      <w:r>
        <w:rPr>
          <w:rStyle w:val="StyleUnderline"/>
          <w:rFonts w:eastAsia="Calibri"/>
        </w:rPr>
        <w:t>ways</w:t>
      </w:r>
      <w:r>
        <w:rPr>
          <w:rStyle w:val="StyleUnderline"/>
        </w:rPr>
        <w:t>.</w:t>
      </w:r>
      <w:r>
        <w:rPr>
          <w:sz w:val="8"/>
        </w:rPr>
        <w:t xml:space="preserve"> </w:t>
      </w:r>
      <w:r>
        <w:rPr>
          <w:rFonts w:eastAsia="Calibri"/>
          <w:sz w:val="8"/>
        </w:rPr>
        <w:t>According</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Style w:val="StyleUnderline"/>
          <w:rFonts w:eastAsia="Calibri"/>
        </w:rPr>
        <w:t>first</w:t>
      </w:r>
      <w:r>
        <w:rPr>
          <w:sz w:val="8"/>
        </w:rPr>
        <w:t xml:space="preserve">, </w:t>
      </w:r>
      <w:r>
        <w:rPr>
          <w:rFonts w:eastAsia="Calibri"/>
          <w:sz w:val="8"/>
        </w:rPr>
        <w:t>one</w:t>
      </w:r>
      <w:r>
        <w:rPr>
          <w:sz w:val="8"/>
        </w:rPr>
        <w:t xml:space="preserve"> </w:t>
      </w:r>
      <w:r>
        <w:rPr>
          <w:rFonts w:eastAsia="Calibri"/>
          <w:sz w:val="8"/>
        </w:rPr>
        <w:t>might</w:t>
      </w:r>
      <w:r>
        <w:rPr>
          <w:sz w:val="8"/>
        </w:rPr>
        <w:t xml:space="preserve"> </w:t>
      </w:r>
      <w:r>
        <w:rPr>
          <w:rFonts w:eastAsia="Calibri"/>
          <w:sz w:val="8"/>
        </w:rPr>
        <w:t>believe</w:t>
      </w:r>
      <w:r>
        <w:rPr>
          <w:sz w:val="8"/>
        </w:rPr>
        <w:t xml:space="preserve"> </w:t>
      </w:r>
      <w:r>
        <w:rPr>
          <w:rFonts w:eastAsia="Calibri"/>
          <w:sz w:val="8"/>
        </w:rPr>
        <w:t>that</w:t>
      </w:r>
      <w:r>
        <w:rPr>
          <w:sz w:val="8"/>
        </w:rPr>
        <w:t xml:space="preserve"> </w:t>
      </w:r>
      <w:r>
        <w:rPr>
          <w:rFonts w:eastAsia="Calibri"/>
          <w:sz w:val="8"/>
        </w:rPr>
        <w:t>you</w:t>
      </w:r>
      <w:r>
        <w:rPr>
          <w:sz w:val="8"/>
        </w:rPr>
        <w:t xml:space="preserve"> </w:t>
      </w:r>
      <w:r>
        <w:rPr>
          <w:rFonts w:eastAsia="Calibri"/>
          <w:sz w:val="8"/>
        </w:rPr>
        <w:t>benefit</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by</w:t>
      </w:r>
      <w:r>
        <w:rPr>
          <w:sz w:val="8"/>
        </w:rPr>
        <w:t xml:space="preserve"> </w:t>
      </w:r>
      <w:r>
        <w:rPr>
          <w:rFonts w:eastAsia="Calibri"/>
          <w:sz w:val="8"/>
        </w:rPr>
        <w:t>bringing</w:t>
      </w:r>
      <w:r>
        <w:rPr>
          <w:sz w:val="8"/>
        </w:rPr>
        <w:t xml:space="preserve"> </w:t>
      </w:r>
      <w:r>
        <w:rPr>
          <w:rFonts w:eastAsia="Calibri"/>
          <w:sz w:val="8"/>
        </w:rPr>
        <w:t>them</w:t>
      </w:r>
      <w:r>
        <w:rPr>
          <w:sz w:val="8"/>
        </w:rPr>
        <w:t xml:space="preserve"> </w:t>
      </w:r>
      <w:r>
        <w:rPr>
          <w:rFonts w:eastAsia="Calibri"/>
          <w:sz w:val="8"/>
        </w:rPr>
        <w:t>into</w:t>
      </w:r>
      <w:r>
        <w:rPr>
          <w:sz w:val="8"/>
        </w:rPr>
        <w:t xml:space="preserve"> </w:t>
      </w:r>
      <w:r>
        <w:rPr>
          <w:rFonts w:eastAsia="Calibri"/>
          <w:sz w:val="8"/>
        </w:rPr>
        <w:t>existence</w:t>
      </w:r>
      <w:r>
        <w:rPr>
          <w:sz w:val="8"/>
        </w:rPr>
        <w:t xml:space="preserve">, </w:t>
      </w:r>
      <w:r>
        <w:rPr>
          <w:rFonts w:eastAsia="Calibri"/>
          <w:sz w:val="8"/>
        </w:rPr>
        <w:t>or</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that</w:t>
      </w:r>
      <w:r>
        <w:rPr>
          <w:sz w:val="8"/>
        </w:rPr>
        <w:t xml:space="preserve"> </w:t>
      </w:r>
      <w:r>
        <w:rPr>
          <w:rStyle w:val="StyleUnderline"/>
          <w:rFonts w:eastAsia="Calibri"/>
        </w:rPr>
        <w:t>it</w:t>
      </w:r>
      <w:r>
        <w:rPr>
          <w:rStyle w:val="StyleUnderline"/>
        </w:rPr>
        <w:t xml:space="preserve"> </w:t>
      </w:r>
      <w:r>
        <w:rPr>
          <w:rStyle w:val="StyleUnderline"/>
          <w:rFonts w:eastAsia="Calibri"/>
        </w:rPr>
        <w:t>is</w:t>
      </w:r>
      <w:r>
        <w:rPr>
          <w:rStyle w:val="StyleUnderline"/>
        </w:rPr>
        <w:t xml:space="preserve"> </w:t>
      </w:r>
      <w:r>
        <w:rPr>
          <w:rStyle w:val="StyleUnderline"/>
          <w:rFonts w:eastAsia="Calibri"/>
        </w:rPr>
        <w:t>good</w:t>
      </w:r>
      <w:r>
        <w:rPr>
          <w:rStyle w:val="StyleUnderline"/>
        </w:rPr>
        <w:t xml:space="preserve"> </w:t>
      </w:r>
      <w:r>
        <w:rPr>
          <w:rStyle w:val="StyleUnderline"/>
          <w:rFonts w:eastAsia="Calibri"/>
        </w:rPr>
        <w:t>for</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person</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they</w:t>
      </w:r>
      <w:r>
        <w:rPr>
          <w:rStyle w:val="StyleUnderline"/>
        </w:rPr>
        <w:t xml:space="preserve"> </w:t>
      </w:r>
      <w:r>
        <w:rPr>
          <w:rStyle w:val="StyleUnderline"/>
          <w:rFonts w:eastAsia="Calibri"/>
        </w:rPr>
        <w:t>come</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exist</w:t>
      </w:r>
      <w:r>
        <w:rPr>
          <w:sz w:val="8"/>
        </w:rPr>
        <w:t xml:space="preserve">. </w:t>
      </w:r>
      <w:r>
        <w:rPr>
          <w:rFonts w:eastAsia="Calibri"/>
          <w:sz w:val="8"/>
        </w:rPr>
        <w:t>The</w:t>
      </w:r>
      <w:r>
        <w:rPr>
          <w:sz w:val="8"/>
        </w:rPr>
        <w:t xml:space="preserve"> </w:t>
      </w:r>
      <w:r>
        <w:rPr>
          <w:rFonts w:eastAsia="Calibri"/>
          <w:sz w:val="8"/>
        </w:rPr>
        <w:t>second</w:t>
      </w:r>
      <w:r>
        <w:rPr>
          <w:sz w:val="8"/>
        </w:rPr>
        <w:t xml:space="preserve"> </w:t>
      </w:r>
      <w:r>
        <w:rPr>
          <w:rFonts w:eastAsia="Calibri"/>
          <w:sz w:val="8"/>
        </w:rPr>
        <w:t>view</w:t>
      </w:r>
      <w:r>
        <w:rPr>
          <w:sz w:val="8"/>
        </w:rPr>
        <w:t xml:space="preserve"> </w:t>
      </w:r>
      <w:r>
        <w:rPr>
          <w:rFonts w:eastAsia="Calibri"/>
          <w:sz w:val="8"/>
        </w:rPr>
        <w:t>might</w:t>
      </w:r>
      <w:r>
        <w:rPr>
          <w:sz w:val="8"/>
        </w:rPr>
        <w:t xml:space="preserve"> </w:t>
      </w:r>
      <w:r>
        <w:rPr>
          <w:rFonts w:eastAsia="Calibri"/>
          <w:sz w:val="8"/>
        </w:rPr>
        <w:t>hold</w:t>
      </w:r>
      <w:r>
        <w:rPr>
          <w:sz w:val="8"/>
        </w:rPr>
        <w:t xml:space="preserve"> </w:t>
      </w:r>
      <w:r>
        <w:rPr>
          <w:rFonts w:eastAsia="Calibri"/>
          <w:sz w:val="8"/>
        </w:rPr>
        <w:t>that</w:t>
      </w:r>
      <w:r>
        <w:rPr>
          <w:sz w:val="8"/>
        </w:rPr>
        <w:t xml:space="preserve"> </w:t>
      </w:r>
      <w:r>
        <w:rPr>
          <w:rStyle w:val="StyleUnderline"/>
          <w:rFonts w:eastAsia="Calibri"/>
        </w:rPr>
        <w:t>if</w:t>
      </w:r>
      <w:r>
        <w:rPr>
          <w:rStyle w:val="StyleUnderline"/>
        </w:rPr>
        <w:t xml:space="preserve"> </w:t>
      </w:r>
      <w:r>
        <w:rPr>
          <w:rStyle w:val="StyleUnderline"/>
          <w:rFonts w:eastAsia="Calibri"/>
        </w:rPr>
        <w:t>humans</w:t>
      </w:r>
      <w:r>
        <w:rPr>
          <w:rStyle w:val="StyleUnderline"/>
        </w:rPr>
        <w:t xml:space="preserve"> </w:t>
      </w:r>
      <w:r>
        <w:rPr>
          <w:rStyle w:val="StyleUnderline"/>
          <w:rFonts w:eastAsia="Calibri"/>
        </w:rPr>
        <w:t>were</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go</w:t>
      </w:r>
      <w:r>
        <w:rPr>
          <w:rStyle w:val="StyleUnderline"/>
        </w:rPr>
        <w:t xml:space="preserve"> </w:t>
      </w:r>
      <w:r>
        <w:rPr>
          <w:rStyle w:val="StyleUnderline"/>
          <w:rFonts w:eastAsia="Calibri"/>
        </w:rPr>
        <w:t>extinct</w:t>
      </w:r>
      <w:r>
        <w:rPr>
          <w:sz w:val="8"/>
        </w:rPr>
        <w:t xml:space="preserve">, </w:t>
      </w:r>
      <w:r>
        <w:rPr>
          <w:rStyle w:val="StyleUnderline"/>
          <w:rFonts w:eastAsia="Calibri"/>
        </w:rPr>
        <w:t>the</w:t>
      </w:r>
      <w:r>
        <w:rPr>
          <w:rStyle w:val="StyleUnderline"/>
        </w:rPr>
        <w:t xml:space="preserve"> </w:t>
      </w:r>
      <w:r>
        <w:rPr>
          <w:rStyle w:val="StyleUnderline"/>
          <w:rFonts w:eastAsia="Calibri"/>
        </w:rPr>
        <w:t>utility</w:t>
      </w:r>
      <w:r>
        <w:rPr>
          <w:rStyle w:val="StyleUnderline"/>
        </w:rPr>
        <w:t xml:space="preserve"> </w:t>
      </w:r>
      <w:r>
        <w:rPr>
          <w:rStyle w:val="StyleUnderline"/>
          <w:rFonts w:eastAsia="Calibri"/>
        </w:rPr>
        <w:t>foregone</w:t>
      </w:r>
      <w:r>
        <w:rPr>
          <w:rStyle w:val="StyleUnderline"/>
        </w:rPr>
        <w:t xml:space="preserve"> </w:t>
      </w:r>
      <w:r>
        <w:rPr>
          <w:rStyle w:val="StyleUnderline"/>
          <w:rFonts w:eastAsia="Calibri"/>
        </w:rPr>
        <w:t>by</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billions</w:t>
      </w:r>
      <w:r>
        <w:rPr>
          <w:rStyle w:val="StyleUnderline"/>
        </w:rPr>
        <w:t xml:space="preserve"> (</w:t>
      </w:r>
      <w:r>
        <w:rPr>
          <w:rStyle w:val="StyleUnderline"/>
          <w:rFonts w:eastAsia="Calibri"/>
        </w:rPr>
        <w:t>or</w:t>
      </w:r>
      <w:r>
        <w:rPr>
          <w:rStyle w:val="StyleUnderline"/>
        </w:rPr>
        <w:t xml:space="preserve"> </w:t>
      </w:r>
      <w:r>
        <w:rPr>
          <w:rStyle w:val="StyleUnderline"/>
          <w:rFonts w:eastAsia="Calibri"/>
        </w:rPr>
        <w:t>more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people</w:t>
      </w:r>
      <w:r>
        <w:rPr>
          <w:rStyle w:val="StyleUnderline"/>
        </w:rPr>
        <w:t xml:space="preserve"> </w:t>
      </w:r>
      <w:r>
        <w:rPr>
          <w:rStyle w:val="StyleUnderline"/>
          <w:rFonts w:eastAsia="Calibri"/>
        </w:rPr>
        <w:t>who</w:t>
      </w:r>
      <w:r>
        <w:rPr>
          <w:rStyle w:val="StyleUnderline"/>
        </w:rPr>
        <w:t xml:space="preserve"> </w:t>
      </w:r>
      <w:r>
        <w:rPr>
          <w:rStyle w:val="StyleUnderline"/>
          <w:rFonts w:eastAsia="Calibri"/>
        </w:rPr>
        <w:t>could</w:t>
      </w:r>
      <w:r>
        <w:rPr>
          <w:rStyle w:val="StyleUnderline"/>
        </w:rPr>
        <w:t xml:space="preserve"> </w:t>
      </w:r>
      <w:r>
        <w:rPr>
          <w:rStyle w:val="StyleUnderline"/>
          <w:rFonts w:eastAsia="Calibri"/>
        </w:rPr>
        <w:t>have</w:t>
      </w:r>
      <w:r>
        <w:rPr>
          <w:rStyle w:val="StyleUnderline"/>
        </w:rPr>
        <w:t xml:space="preserve"> </w:t>
      </w:r>
      <w:r>
        <w:rPr>
          <w:rStyle w:val="StyleUnderline"/>
          <w:rFonts w:eastAsia="Calibri"/>
        </w:rPr>
        <w:t>lived</w:t>
      </w:r>
      <w:r>
        <w:rPr>
          <w:rStyle w:val="StyleUnderline"/>
        </w:rPr>
        <w:t xml:space="preserve"> </w:t>
      </w:r>
      <w:r>
        <w:rPr>
          <w:rStyle w:val="StyleUnderline"/>
          <w:rFonts w:eastAsia="Calibri"/>
        </w:rPr>
        <w:t>but</w:t>
      </w:r>
      <w:r>
        <w:rPr>
          <w:rStyle w:val="StyleUnderline"/>
        </w:rPr>
        <w:t xml:space="preserve"> </w:t>
      </w:r>
      <w:r>
        <w:rPr>
          <w:rStyle w:val="StyleUnderline"/>
          <w:rFonts w:eastAsia="Calibri"/>
        </w:rPr>
        <w:t>will</w:t>
      </w:r>
      <w:r>
        <w:rPr>
          <w:rStyle w:val="StyleUnderline"/>
        </w:rPr>
        <w:t xml:space="preserve"> </w:t>
      </w:r>
      <w:r>
        <w:rPr>
          <w:rStyle w:val="StyleUnderline"/>
          <w:rFonts w:eastAsia="Calibri"/>
        </w:rPr>
        <w:t>now</w:t>
      </w:r>
      <w:r>
        <w:rPr>
          <w:rStyle w:val="StyleUnderline"/>
        </w:rPr>
        <w:t xml:space="preserve"> </w:t>
      </w:r>
      <w:r>
        <w:rPr>
          <w:rStyle w:val="StyleUnderline"/>
          <w:rFonts w:eastAsia="Calibri"/>
        </w:rPr>
        <w:t>never</w:t>
      </w:r>
      <w:r>
        <w:rPr>
          <w:rStyle w:val="StyleUnderline"/>
        </w:rPr>
        <w:t xml:space="preserve"> </w:t>
      </w:r>
      <w:r>
        <w:rPr>
          <w:rStyle w:val="StyleUnderline"/>
          <w:rFonts w:eastAsia="Calibri"/>
        </w:rPr>
        <w:t>get</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opportunity</w:t>
      </w:r>
      <w:r>
        <w:rPr>
          <w:sz w:val="8"/>
        </w:rPr>
        <w:t xml:space="preserve">, </w:t>
      </w:r>
      <w:r>
        <w:rPr>
          <w:rFonts w:eastAsia="Calibri"/>
          <w:sz w:val="8"/>
        </w:rPr>
        <w:t>renders</w:t>
      </w:r>
      <w:r>
        <w:rPr>
          <w:sz w:val="8"/>
        </w:rPr>
        <w:t xml:space="preserve"> </w:t>
      </w:r>
      <w:r>
        <w:rPr>
          <w:rFonts w:eastAsia="Calibri"/>
          <w:sz w:val="8"/>
        </w:rPr>
        <w:t>allowing</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to</w:t>
      </w:r>
      <w:r>
        <w:rPr>
          <w:sz w:val="8"/>
        </w:rPr>
        <w:t xml:space="preserve"> </w:t>
      </w:r>
      <w:r>
        <w:rPr>
          <w:rFonts w:eastAsia="Calibri"/>
          <w:sz w:val="8"/>
        </w:rPr>
        <w:t>take</w:t>
      </w:r>
      <w:r>
        <w:rPr>
          <w:sz w:val="8"/>
        </w:rPr>
        <w:t xml:space="preserve"> </w:t>
      </w:r>
      <w:r>
        <w:rPr>
          <w:rFonts w:eastAsia="Calibri"/>
          <w:sz w:val="8"/>
        </w:rPr>
        <w:t>place</w:t>
      </w:r>
      <w:r>
        <w:rPr>
          <w:sz w:val="8"/>
        </w:rPr>
        <w:t xml:space="preserve"> </w:t>
      </w:r>
      <w:r>
        <w:rPr>
          <w:rFonts w:eastAsia="Calibri"/>
          <w:sz w:val="8"/>
        </w:rPr>
        <w:t>an</w:t>
      </w:r>
      <w:r>
        <w:rPr>
          <w:sz w:val="8"/>
        </w:rPr>
        <w:t xml:space="preserve"> </w:t>
      </w:r>
      <w:r>
        <w:rPr>
          <w:rFonts w:eastAsia="Calibri"/>
          <w:sz w:val="8"/>
        </w:rPr>
        <w:t>incidence</w:t>
      </w:r>
      <w:r>
        <w:rPr>
          <w:sz w:val="8"/>
        </w:rPr>
        <w:t xml:space="preserve"> </w:t>
      </w:r>
      <w:r>
        <w:rPr>
          <w:rFonts w:eastAsia="Calibri"/>
          <w:sz w:val="8"/>
        </w:rPr>
        <w:t>of</w:t>
      </w:r>
      <w:r>
        <w:rPr>
          <w:sz w:val="8"/>
        </w:rPr>
        <w:t xml:space="preserve"> </w:t>
      </w:r>
      <w:r>
        <w:rPr>
          <w:rFonts w:eastAsia="Calibri"/>
          <w:sz w:val="8"/>
        </w:rPr>
        <w:t>wrongdoing</w:t>
      </w:r>
      <w:r>
        <w:rPr>
          <w:sz w:val="8"/>
        </w:rPr>
        <w:t xml:space="preserve">. </w:t>
      </w:r>
      <w:r>
        <w:rPr>
          <w:rFonts w:eastAsia="Calibri"/>
          <w:sz w:val="8"/>
        </w:rPr>
        <w:t>An</w:t>
      </w:r>
      <w:r>
        <w:rPr>
          <w:sz w:val="8"/>
        </w:rPr>
        <w:t xml:space="preserve"> </w:t>
      </w:r>
      <w:r>
        <w:rPr>
          <w:rFonts w:eastAsia="Calibri"/>
          <w:sz w:val="8"/>
        </w:rPr>
        <w:t>example</w:t>
      </w:r>
      <w:r>
        <w:rPr>
          <w:sz w:val="8"/>
        </w:rPr>
        <w:t xml:space="preserve"> </w:t>
      </w:r>
      <w:r>
        <w:rPr>
          <w:rFonts w:eastAsia="Calibri"/>
          <w:sz w:val="8"/>
        </w:rPr>
        <w:t>of</w:t>
      </w:r>
      <w:r>
        <w:rPr>
          <w:sz w:val="8"/>
        </w:rPr>
        <w:t xml:space="preserve"> </w:t>
      </w:r>
      <w:r>
        <w:rPr>
          <w:rFonts w:eastAsia="Calibri"/>
          <w:sz w:val="8"/>
        </w:rPr>
        <w:t>this</w:t>
      </w:r>
      <w:r>
        <w:rPr>
          <w:sz w:val="8"/>
        </w:rPr>
        <w:t xml:space="preserve"> </w:t>
      </w:r>
      <w:r>
        <w:rPr>
          <w:rFonts w:eastAsia="Calibri"/>
          <w:sz w:val="8"/>
        </w:rPr>
        <w:t>view</w:t>
      </w:r>
      <w:r>
        <w:rPr>
          <w:sz w:val="8"/>
        </w:rPr>
        <w:t xml:space="preserve"> </w:t>
      </w:r>
      <w:r>
        <w:rPr>
          <w:rFonts w:eastAsia="Calibri"/>
          <w:sz w:val="8"/>
        </w:rPr>
        <w:t>can</w:t>
      </w:r>
      <w:r>
        <w:rPr>
          <w:sz w:val="8"/>
        </w:rPr>
        <w:t xml:space="preserve"> </w:t>
      </w:r>
      <w:r>
        <w:rPr>
          <w:rFonts w:eastAsia="Calibri"/>
          <w:sz w:val="8"/>
        </w:rPr>
        <w:t>be</w:t>
      </w:r>
      <w:r>
        <w:rPr>
          <w:sz w:val="8"/>
        </w:rPr>
        <w:t xml:space="preserve"> </w:t>
      </w:r>
      <w:r>
        <w:rPr>
          <w:rFonts w:eastAsia="Calibri"/>
          <w:sz w:val="8"/>
        </w:rPr>
        <w:t>found</w:t>
      </w:r>
      <w:r>
        <w:rPr>
          <w:sz w:val="8"/>
        </w:rPr>
        <w:t xml:space="preserve"> </w:t>
      </w:r>
      <w:r>
        <w:rPr>
          <w:rFonts w:eastAsia="Calibri"/>
          <w:sz w:val="8"/>
        </w:rPr>
        <w:t>in</w:t>
      </w:r>
      <w:r>
        <w:rPr>
          <w:sz w:val="8"/>
        </w:rPr>
        <w:t xml:space="preserve"> </w:t>
      </w:r>
      <w:r>
        <w:rPr>
          <w:rFonts w:eastAsia="Calibri"/>
          <w:sz w:val="8"/>
        </w:rPr>
        <w:t>two</w:t>
      </w:r>
      <w:r>
        <w:rPr>
          <w:sz w:val="8"/>
        </w:rPr>
        <w:t xml:space="preserve"> </w:t>
      </w:r>
      <w:r>
        <w:rPr>
          <w:rFonts w:eastAsia="Calibri"/>
          <w:sz w:val="8"/>
        </w:rPr>
        <w:t>quotes</w:t>
      </w:r>
      <w:r>
        <w:rPr>
          <w:sz w:val="8"/>
        </w:rPr>
        <w:t xml:space="preserve"> </w:t>
      </w:r>
      <w:r>
        <w:rPr>
          <w:rFonts w:eastAsia="Calibri"/>
          <w:sz w:val="8"/>
        </w:rPr>
        <w:t>from</w:t>
      </w:r>
      <w:r>
        <w:rPr>
          <w:sz w:val="8"/>
        </w:rPr>
        <w:t xml:space="preserve"> </w:t>
      </w:r>
      <w:r>
        <w:rPr>
          <w:rFonts w:eastAsia="Calibri"/>
          <w:sz w:val="8"/>
        </w:rPr>
        <w:t>an</w:t>
      </w:r>
      <w:r>
        <w:rPr>
          <w:sz w:val="8"/>
        </w:rPr>
        <w:t xml:space="preserve"> </w:t>
      </w:r>
      <w:r>
        <w:rPr>
          <w:rFonts w:eastAsia="Calibri"/>
          <w:sz w:val="8"/>
        </w:rPr>
        <w:t>Effective</w:t>
      </w:r>
      <w:r>
        <w:rPr>
          <w:sz w:val="8"/>
        </w:rPr>
        <w:t xml:space="preserve"> </w:t>
      </w:r>
      <w:r>
        <w:rPr>
          <w:rFonts w:eastAsia="Calibri"/>
          <w:sz w:val="8"/>
        </w:rPr>
        <w:t>Altruism</w:t>
      </w:r>
      <w:r>
        <w:rPr>
          <w:sz w:val="8"/>
        </w:rPr>
        <w:t xml:space="preserve"> </w:t>
      </w:r>
      <w:r>
        <w:rPr>
          <w:rFonts w:eastAsia="Calibri"/>
          <w:sz w:val="8"/>
        </w:rPr>
        <w:t>blog</w:t>
      </w:r>
      <w:r>
        <w:rPr>
          <w:sz w:val="8"/>
        </w:rPr>
        <w:t xml:space="preserve"> </w:t>
      </w:r>
      <w:r>
        <w:rPr>
          <w:rFonts w:eastAsia="Calibri"/>
          <w:sz w:val="8"/>
        </w:rPr>
        <w:t>post</w:t>
      </w:r>
      <w:r>
        <w:rPr>
          <w:sz w:val="8"/>
        </w:rPr>
        <w:t xml:space="preserve"> </w:t>
      </w:r>
      <w:r>
        <w:rPr>
          <w:rFonts w:eastAsia="Calibri"/>
          <w:sz w:val="8"/>
        </w:rPr>
        <w:t>by</w:t>
      </w:r>
      <w:r>
        <w:rPr>
          <w:sz w:val="8"/>
        </w:rPr>
        <w:t xml:space="preserve"> </w:t>
      </w:r>
      <w:r>
        <w:rPr>
          <w:rFonts w:eastAsia="Calibri"/>
          <w:sz w:val="8"/>
        </w:rPr>
        <w:t>Peter</w:t>
      </w:r>
      <w:r>
        <w:rPr>
          <w:sz w:val="8"/>
        </w:rPr>
        <w:t xml:space="preserve"> </w:t>
      </w:r>
      <w:r>
        <w:rPr>
          <w:rFonts w:eastAsia="Calibri"/>
          <w:sz w:val="8"/>
        </w:rPr>
        <w:t>Singer</w:t>
      </w:r>
      <w:r>
        <w:rPr>
          <w:sz w:val="8"/>
        </w:rPr>
        <w:t xml:space="preserve">, </w:t>
      </w:r>
      <w:r>
        <w:rPr>
          <w:rFonts w:eastAsia="Calibri"/>
          <w:sz w:val="8"/>
        </w:rPr>
        <w:t>Nick</w:t>
      </w:r>
      <w:r>
        <w:rPr>
          <w:sz w:val="8"/>
        </w:rPr>
        <w:t xml:space="preserve"> </w:t>
      </w:r>
      <w:r>
        <w:rPr>
          <w:rFonts w:eastAsia="Calibri"/>
          <w:sz w:val="8"/>
        </w:rPr>
        <w:t>Beckstead</w:t>
      </w:r>
      <w:r>
        <w:rPr>
          <w:sz w:val="8"/>
        </w:rPr>
        <w:t xml:space="preserve"> </w:t>
      </w:r>
      <w:r>
        <w:rPr>
          <w:rFonts w:eastAsia="Calibri"/>
          <w:sz w:val="8"/>
        </w:rPr>
        <w:t>and</w:t>
      </w:r>
      <w:r>
        <w:rPr>
          <w:sz w:val="8"/>
        </w:rPr>
        <w:t xml:space="preserve"> </w:t>
      </w:r>
      <w:r>
        <w:rPr>
          <w:rFonts w:eastAsia="Calibri"/>
          <w:sz w:val="8"/>
        </w:rPr>
        <w:t>Matt</w:t>
      </w:r>
      <w:r>
        <w:rPr>
          <w:sz w:val="8"/>
        </w:rPr>
        <w:t xml:space="preserve"> </w:t>
      </w:r>
      <w:r>
        <w:rPr>
          <w:rFonts w:eastAsia="Calibri"/>
          <w:sz w:val="8"/>
        </w:rPr>
        <w:t>Wage</w:t>
      </w:r>
      <w:r>
        <w:rPr>
          <w:sz w:val="8"/>
        </w:rPr>
        <w:t xml:space="preserve">: </w:t>
      </w:r>
      <w:r>
        <w:rPr>
          <w:rFonts w:eastAsia="Calibri"/>
          <w:sz w:val="8"/>
        </w:rPr>
        <w:t>One</w:t>
      </w:r>
      <w:r>
        <w:rPr>
          <w:sz w:val="8"/>
        </w:rPr>
        <w:t xml:space="preserve"> </w:t>
      </w:r>
      <w:r>
        <w:rPr>
          <w:rFonts w:eastAsia="Calibri"/>
          <w:sz w:val="8"/>
        </w:rPr>
        <w:t>very</w:t>
      </w:r>
      <w:r>
        <w:rPr>
          <w:sz w:val="8"/>
        </w:rPr>
        <w:t xml:space="preserve"> </w:t>
      </w:r>
      <w:r>
        <w:rPr>
          <w:rFonts w:eastAsia="Calibri"/>
          <w:sz w:val="8"/>
        </w:rPr>
        <w:t>bad</w:t>
      </w:r>
      <w:r>
        <w:rPr>
          <w:sz w:val="8"/>
        </w:rPr>
        <w:t xml:space="preserve"> </w:t>
      </w:r>
      <w:r>
        <w:rPr>
          <w:rFonts w:eastAsia="Calibri"/>
          <w:sz w:val="8"/>
        </w:rPr>
        <w:t>thing</w:t>
      </w:r>
      <w:r>
        <w:rPr>
          <w:sz w:val="8"/>
        </w:rPr>
        <w:t xml:space="preserve"> </w:t>
      </w:r>
      <w:r>
        <w:rPr>
          <w:rFonts w:eastAsia="Calibri"/>
          <w:sz w:val="8"/>
        </w:rPr>
        <w:t>about</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that</w:t>
      </w:r>
      <w:r>
        <w:rPr>
          <w:sz w:val="8"/>
        </w:rPr>
        <w:t xml:space="preserve"> </w:t>
      </w:r>
      <w:r>
        <w:rPr>
          <w:rStyle w:val="Emphasis"/>
          <w:rFonts w:eastAsia="Calibri"/>
          <w:highlight w:val="cyan"/>
        </w:rPr>
        <w:t>billions</w:t>
      </w:r>
      <w:r>
        <w:rPr>
          <w:rStyle w:val="Emphasis"/>
          <w:highlight w:val="cyan"/>
        </w:rPr>
        <w:t xml:space="preserve"> </w:t>
      </w:r>
      <w:r>
        <w:rPr>
          <w:rStyle w:val="Emphasis"/>
          <w:rFonts w:eastAsia="Calibri"/>
          <w:highlight w:val="cyan"/>
        </w:rPr>
        <w:t>of</w:t>
      </w:r>
      <w:r>
        <w:rPr>
          <w:rStyle w:val="Emphasis"/>
          <w:highlight w:val="cyan"/>
        </w:rPr>
        <w:t xml:space="preserve"> </w:t>
      </w:r>
      <w:r>
        <w:rPr>
          <w:rStyle w:val="Emphasis"/>
          <w:rFonts w:eastAsia="Calibri"/>
          <w:highlight w:val="cyan"/>
        </w:rPr>
        <w:t>people</w:t>
      </w:r>
      <w:r>
        <w:rPr>
          <w:rStyle w:val="Emphasis"/>
          <w:highlight w:val="cyan"/>
        </w:rPr>
        <w:t xml:space="preserve"> </w:t>
      </w:r>
      <w:r>
        <w:rPr>
          <w:rStyle w:val="Emphasis"/>
          <w:rFonts w:eastAsia="Calibri"/>
          <w:highlight w:val="cyan"/>
        </w:rPr>
        <w:t>would</w:t>
      </w:r>
      <w:r>
        <w:rPr>
          <w:rStyle w:val="Emphasis"/>
          <w:highlight w:val="cyan"/>
        </w:rPr>
        <w:t xml:space="preserve"> </w:t>
      </w:r>
      <w:r>
        <w:rPr>
          <w:rStyle w:val="Emphasis"/>
          <w:rFonts w:eastAsia="Calibri"/>
        </w:rPr>
        <w:t>likely</w:t>
      </w:r>
      <w:r>
        <w:rPr>
          <w:rStyle w:val="Emphasis"/>
        </w:rPr>
        <w:t xml:space="preserve"> </w:t>
      </w:r>
      <w:r>
        <w:rPr>
          <w:rStyle w:val="Emphasis"/>
          <w:rFonts w:eastAsia="Calibri"/>
          <w:highlight w:val="cyan"/>
        </w:rPr>
        <w:t>die</w:t>
      </w:r>
      <w:r>
        <w:rPr>
          <w:rStyle w:val="Emphasis"/>
          <w:highlight w:val="cyan"/>
        </w:rPr>
        <w:t xml:space="preserve"> </w:t>
      </w:r>
      <w:r>
        <w:rPr>
          <w:rStyle w:val="Emphasis"/>
          <w:rFonts w:eastAsia="Calibri"/>
          <w:highlight w:val="cyan"/>
        </w:rPr>
        <w:t>painful</w:t>
      </w:r>
      <w:r>
        <w:rPr>
          <w:rStyle w:val="Emphasis"/>
          <w:highlight w:val="cyan"/>
        </w:rPr>
        <w:t xml:space="preserve"> </w:t>
      </w:r>
      <w:r>
        <w:rPr>
          <w:rStyle w:val="Emphasis"/>
          <w:rFonts w:eastAsia="Calibri"/>
          <w:highlight w:val="cyan"/>
        </w:rPr>
        <w:t>deaths</w:t>
      </w:r>
      <w:r>
        <w:rPr>
          <w:sz w:val="8"/>
        </w:rPr>
        <w:t xml:space="preserve">. </w:t>
      </w:r>
      <w:r>
        <w:rPr>
          <w:rFonts w:eastAsia="Calibri"/>
          <w:sz w:val="8"/>
        </w:rPr>
        <w:t>But</w:t>
      </w:r>
      <w:r>
        <w:rPr>
          <w:sz w:val="8"/>
        </w:rPr>
        <w:t xml:space="preserve"> </w:t>
      </w:r>
      <w:r>
        <w:rPr>
          <w:rFonts w:eastAsia="Calibri"/>
          <w:sz w:val="8"/>
        </w:rPr>
        <w:t>in</w:t>
      </w:r>
      <w:r>
        <w:rPr>
          <w:sz w:val="8"/>
        </w:rPr>
        <w:t xml:space="preserve"> </w:t>
      </w:r>
      <w:r>
        <w:rPr>
          <w:rFonts w:eastAsia="Calibri"/>
          <w:sz w:val="8"/>
        </w:rPr>
        <w:t>our</w:t>
      </w:r>
      <w:r>
        <w:rPr>
          <w:sz w:val="8"/>
        </w:rPr>
        <w:t xml:space="preserve"> </w:t>
      </w:r>
      <w:r>
        <w:rPr>
          <w:rFonts w:eastAsia="Calibri"/>
          <w:sz w:val="8"/>
        </w:rPr>
        <w:t>view</w:t>
      </w:r>
      <w:r>
        <w:rPr>
          <w:sz w:val="8"/>
        </w:rPr>
        <w:t xml:space="preserve">, </w:t>
      </w:r>
      <w:r>
        <w:rPr>
          <w:rFonts w:eastAsia="Calibri"/>
          <w:sz w:val="8"/>
        </w:rPr>
        <w:t>this</w:t>
      </w:r>
      <w:r>
        <w:rPr>
          <w:sz w:val="8"/>
        </w:rPr>
        <w:t xml:space="preserve"> </w:t>
      </w:r>
      <w:r>
        <w:rPr>
          <w:rFonts w:eastAsia="Calibri"/>
          <w:sz w:val="8"/>
        </w:rPr>
        <w:t>is</w:t>
      </w:r>
      <w:r>
        <w:rPr>
          <w:sz w:val="8"/>
        </w:rPr>
        <w:t xml:space="preserve"> </w:t>
      </w:r>
      <w:r>
        <w:rPr>
          <w:rFonts w:eastAsia="Calibri"/>
          <w:sz w:val="8"/>
        </w:rPr>
        <w:t>by</w:t>
      </w:r>
      <w:r>
        <w:rPr>
          <w:sz w:val="8"/>
        </w:rPr>
        <w:t xml:space="preserve"> </w:t>
      </w:r>
      <w:r>
        <w:rPr>
          <w:rFonts w:eastAsia="Calibri"/>
          <w:sz w:val="8"/>
        </w:rPr>
        <w:t>far</w:t>
      </w:r>
      <w:r>
        <w:rPr>
          <w:sz w:val="8"/>
        </w:rPr>
        <w:t xml:space="preserve"> </w:t>
      </w:r>
      <w:r>
        <w:rPr>
          <w:rFonts w:eastAsia="Calibri"/>
          <w:sz w:val="8"/>
        </w:rPr>
        <w:t>not</w:t>
      </w:r>
      <w:r>
        <w:rPr>
          <w:sz w:val="8"/>
        </w:rPr>
        <w:t xml:space="preserve"> </w:t>
      </w:r>
      <w:r>
        <w:rPr>
          <w:rFonts w:eastAsia="Calibri"/>
          <w:sz w:val="8"/>
        </w:rPr>
        <w:t>the</w:t>
      </w:r>
      <w:r>
        <w:rPr>
          <w:sz w:val="8"/>
        </w:rPr>
        <w:t xml:space="preserve"> </w:t>
      </w:r>
      <w:r>
        <w:rPr>
          <w:rFonts w:eastAsia="Calibri"/>
          <w:sz w:val="8"/>
        </w:rPr>
        <w:t>worst</w:t>
      </w:r>
      <w:r>
        <w:rPr>
          <w:sz w:val="8"/>
        </w:rPr>
        <w:t xml:space="preserve"> </w:t>
      </w:r>
      <w:r>
        <w:rPr>
          <w:rFonts w:eastAsia="Calibri"/>
          <w:sz w:val="8"/>
        </w:rPr>
        <w:t>thing</w:t>
      </w:r>
      <w:r>
        <w:rPr>
          <w:sz w:val="8"/>
        </w:rPr>
        <w:t xml:space="preserve"> </w:t>
      </w:r>
      <w:r>
        <w:rPr>
          <w:rFonts w:eastAsia="Calibri"/>
          <w:sz w:val="8"/>
        </w:rPr>
        <w:t>about</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Style w:val="StyleUnderline"/>
          <w:rFonts w:eastAsia="Calibri"/>
        </w:rPr>
        <w:t>The</w:t>
      </w:r>
      <w:r>
        <w:rPr>
          <w:rStyle w:val="StyleUnderline"/>
        </w:rPr>
        <w:t xml:space="preserve"> </w:t>
      </w:r>
      <w:r>
        <w:rPr>
          <w:rStyle w:val="StyleUnderline"/>
          <w:rFonts w:eastAsia="Calibri"/>
        </w:rPr>
        <w:t>worst</w:t>
      </w:r>
      <w:r>
        <w:rPr>
          <w:rStyle w:val="StyleUnderline"/>
        </w:rPr>
        <w:t xml:space="preserve"> </w:t>
      </w:r>
      <w:r>
        <w:rPr>
          <w:rStyle w:val="StyleUnderline"/>
          <w:rFonts w:eastAsia="Calibri"/>
        </w:rPr>
        <w:t>thing</w:t>
      </w:r>
      <w:r>
        <w:rPr>
          <w:rStyle w:val="StyleUnderline"/>
        </w:rPr>
        <w:t xml:space="preserve"> </w:t>
      </w:r>
      <w:r>
        <w:rPr>
          <w:rStyle w:val="StyleUnderline"/>
          <w:rFonts w:eastAsia="Calibri"/>
        </w:rPr>
        <w:t>about</w:t>
      </w:r>
      <w:r>
        <w:rPr>
          <w:rStyle w:val="StyleUnderline"/>
        </w:rPr>
        <w:t xml:space="preserve"> </w:t>
      </w:r>
      <w:r>
        <w:rPr>
          <w:rStyle w:val="StyleUnderline"/>
          <w:rFonts w:eastAsia="Calibri"/>
        </w:rPr>
        <w:t>human</w:t>
      </w:r>
      <w:r>
        <w:rPr>
          <w:rStyle w:val="StyleUnderline"/>
        </w:rPr>
        <w:t xml:space="preserve"> </w:t>
      </w:r>
      <w:r>
        <w:rPr>
          <w:rStyle w:val="StyleUnderline"/>
          <w:rFonts w:eastAsia="Calibri"/>
        </w:rPr>
        <w:t>extinction</w:t>
      </w:r>
      <w:r>
        <w:rPr>
          <w:rStyle w:val="StyleUnderline"/>
        </w:rPr>
        <w:t xml:space="preserve"> </w:t>
      </w:r>
      <w:r>
        <w:rPr>
          <w:rStyle w:val="StyleUnderline"/>
          <w:rFonts w:eastAsia="Calibri"/>
        </w:rPr>
        <w:t>is</w:t>
      </w:r>
      <w:r>
        <w:rPr>
          <w:rStyle w:val="StyleUnderline"/>
        </w:rPr>
        <w:t xml:space="preserve"> </w:t>
      </w:r>
      <w:r>
        <w:rPr>
          <w:rStyle w:val="StyleUnderline"/>
          <w:rFonts w:eastAsia="Calibri"/>
        </w:rPr>
        <w:t>that</w:t>
      </w:r>
      <w:r>
        <w:rPr>
          <w:rStyle w:val="StyleUnderline"/>
        </w:rPr>
        <w:t xml:space="preserve"> </w:t>
      </w:r>
      <w:r>
        <w:rPr>
          <w:rStyle w:val="StyleUnderline"/>
          <w:rFonts w:eastAsia="Calibri"/>
          <w:highlight w:val="cyan"/>
        </w:rPr>
        <w:t>there</w:t>
      </w:r>
      <w:r>
        <w:rPr>
          <w:rStyle w:val="StyleUnderline"/>
          <w:highlight w:val="cyan"/>
        </w:rPr>
        <w:t xml:space="preserve"> </w:t>
      </w:r>
      <w:r>
        <w:rPr>
          <w:rStyle w:val="StyleUnderline"/>
          <w:rFonts w:eastAsia="Calibri"/>
          <w:highlight w:val="cyan"/>
        </w:rPr>
        <w:t>would</w:t>
      </w:r>
      <w:r>
        <w:rPr>
          <w:rStyle w:val="StyleUnderline"/>
          <w:highlight w:val="cyan"/>
        </w:rPr>
        <w:t xml:space="preserve"> </w:t>
      </w:r>
      <w:r>
        <w:rPr>
          <w:rStyle w:val="StyleUnderline"/>
          <w:rFonts w:eastAsia="Calibri"/>
          <w:highlight w:val="cyan"/>
        </w:rPr>
        <w:t>be</w:t>
      </w:r>
      <w:r>
        <w:rPr>
          <w:rStyle w:val="StyleUnderline"/>
          <w:highlight w:val="cyan"/>
        </w:rPr>
        <w:t xml:space="preserve"> </w:t>
      </w:r>
      <w:r>
        <w:rPr>
          <w:rStyle w:val="StyleUnderline"/>
          <w:rFonts w:eastAsia="Calibri"/>
          <w:highlight w:val="cyan"/>
        </w:rPr>
        <w:t>no</w:t>
      </w:r>
      <w:r>
        <w:rPr>
          <w:rStyle w:val="StyleUnderline"/>
          <w:highlight w:val="cyan"/>
        </w:rPr>
        <w:t xml:space="preserve"> </w:t>
      </w:r>
      <w:r>
        <w:rPr>
          <w:rStyle w:val="StyleUnderline"/>
          <w:rFonts w:eastAsia="Calibri"/>
          <w:highlight w:val="cyan"/>
        </w:rPr>
        <w:t>future</w:t>
      </w:r>
      <w:r>
        <w:rPr>
          <w:rStyle w:val="StyleUnderline"/>
          <w:highlight w:val="cyan"/>
        </w:rPr>
        <w:t xml:space="preserve"> </w:t>
      </w:r>
      <w:r>
        <w:rPr>
          <w:rStyle w:val="StyleUnderline"/>
          <w:rFonts w:eastAsia="Calibri"/>
          <w:highlight w:val="cyan"/>
        </w:rPr>
        <w:t>generations</w:t>
      </w:r>
      <w:r>
        <w:rPr>
          <w:sz w:val="8"/>
        </w:rPr>
        <w:t xml:space="preserve">. </w:t>
      </w:r>
      <w:r>
        <w:rPr>
          <w:rFonts w:eastAsia="Calibri"/>
          <w:sz w:val="8"/>
        </w:rPr>
        <w:t>Since</w:t>
      </w:r>
      <w:r>
        <w:rPr>
          <w:sz w:val="8"/>
        </w:rPr>
        <w:t xml:space="preserve"> </w:t>
      </w:r>
      <w:r>
        <w:rPr>
          <w:rFonts w:eastAsia="Calibri"/>
          <w:sz w:val="8"/>
        </w:rPr>
        <w:t>there</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so</w:t>
      </w:r>
      <w:r>
        <w:rPr>
          <w:sz w:val="8"/>
        </w:rPr>
        <w:t xml:space="preserve"> </w:t>
      </w:r>
      <w:r>
        <w:rPr>
          <w:rFonts w:eastAsia="Calibri"/>
          <w:sz w:val="8"/>
        </w:rPr>
        <w:t>many</w:t>
      </w:r>
      <w:r>
        <w:rPr>
          <w:sz w:val="8"/>
        </w:rPr>
        <w:t xml:space="preserve"> </w:t>
      </w:r>
      <w:r>
        <w:rPr>
          <w:rFonts w:eastAsia="Calibri"/>
          <w:sz w:val="8"/>
        </w:rPr>
        <w:t>generations</w:t>
      </w:r>
      <w:r>
        <w:rPr>
          <w:sz w:val="8"/>
        </w:rPr>
        <w:t xml:space="preserve"> </w:t>
      </w:r>
      <w:r>
        <w:rPr>
          <w:rFonts w:eastAsia="Calibri"/>
          <w:sz w:val="8"/>
        </w:rPr>
        <w:t>in</w:t>
      </w:r>
      <w:r>
        <w:rPr>
          <w:sz w:val="8"/>
        </w:rPr>
        <w:t xml:space="preserve"> </w:t>
      </w:r>
      <w:r>
        <w:rPr>
          <w:rFonts w:eastAsia="Calibri"/>
          <w:sz w:val="8"/>
        </w:rPr>
        <w:t>our</w:t>
      </w:r>
      <w:r>
        <w:rPr>
          <w:sz w:val="8"/>
        </w:rPr>
        <w:t xml:space="preserve"> </w:t>
      </w:r>
      <w:r>
        <w:rPr>
          <w:rFonts w:eastAsia="Calibri"/>
          <w:sz w:val="8"/>
        </w:rPr>
        <w:t>future</w:t>
      </w:r>
      <w:r>
        <w:rPr>
          <w:sz w:val="8"/>
        </w:rPr>
        <w:t xml:space="preserve">, </w:t>
      </w:r>
      <w:r>
        <w:rPr>
          <w:rStyle w:val="Emphasis"/>
          <w:rFonts w:eastAsia="Calibri"/>
          <w:highlight w:val="cyan"/>
        </w:rPr>
        <w:t>the</w:t>
      </w:r>
      <w:r>
        <w:rPr>
          <w:rStyle w:val="Emphasis"/>
          <w:highlight w:val="cyan"/>
        </w:rPr>
        <w:t xml:space="preserve"> </w:t>
      </w:r>
      <w:r>
        <w:rPr>
          <w:rStyle w:val="Emphasis"/>
          <w:rFonts w:eastAsia="Calibri"/>
          <w:highlight w:val="cyan"/>
        </w:rPr>
        <w:t>value</w:t>
      </w:r>
      <w:r>
        <w:rPr>
          <w:rStyle w:val="Emphasis"/>
          <w:highlight w:val="cyan"/>
        </w:rPr>
        <w:t xml:space="preserve"> </w:t>
      </w:r>
      <w:r>
        <w:rPr>
          <w:rStyle w:val="Emphasis"/>
          <w:rFonts w:eastAsia="Calibri"/>
          <w:highlight w:val="cyan"/>
        </w:rPr>
        <w:t>of</w:t>
      </w:r>
      <w:r>
        <w:rPr>
          <w:rStyle w:val="Emphasis"/>
          <w:highlight w:val="cyan"/>
        </w:rPr>
        <w:t xml:space="preserve"> </w:t>
      </w:r>
      <w:r>
        <w:rPr>
          <w:rStyle w:val="Emphasis"/>
          <w:rFonts w:eastAsia="Calibri"/>
          <w:highlight w:val="cyan"/>
        </w:rPr>
        <w:t>all</w:t>
      </w:r>
      <w:r>
        <w:rPr>
          <w:rStyle w:val="Emphasis"/>
          <w:highlight w:val="cyan"/>
        </w:rPr>
        <w:t xml:space="preserve"> </w:t>
      </w:r>
      <w:r>
        <w:rPr>
          <w:rStyle w:val="Emphasis"/>
          <w:rFonts w:eastAsia="Calibri"/>
          <w:highlight w:val="cyan"/>
        </w:rPr>
        <w:t>those</w:t>
      </w:r>
      <w:r>
        <w:rPr>
          <w:rStyle w:val="Emphasis"/>
          <w:highlight w:val="cyan"/>
        </w:rPr>
        <w:t xml:space="preserve"> </w:t>
      </w:r>
      <w:r>
        <w:rPr>
          <w:rStyle w:val="Emphasis"/>
          <w:rFonts w:eastAsia="Calibri"/>
          <w:highlight w:val="cyan"/>
        </w:rPr>
        <w:t>generations</w:t>
      </w:r>
      <w:r>
        <w:rPr>
          <w:rStyle w:val="Emphasis"/>
          <w:highlight w:val="cyan"/>
        </w:rPr>
        <w:t xml:space="preserve"> </w:t>
      </w:r>
      <w:r>
        <w:rPr>
          <w:rStyle w:val="Emphasis"/>
          <w:rFonts w:eastAsia="Calibri"/>
          <w:highlight w:val="cyan"/>
        </w:rPr>
        <w:t>together</w:t>
      </w:r>
      <w:r>
        <w:rPr>
          <w:rStyle w:val="Emphasis"/>
          <w:highlight w:val="cyan"/>
        </w:rPr>
        <w:t xml:space="preserve"> </w:t>
      </w:r>
      <w:r>
        <w:rPr>
          <w:rStyle w:val="Emphasis"/>
          <w:rFonts w:eastAsia="Calibri"/>
          <w:highlight w:val="cyan"/>
        </w:rPr>
        <w:t>greatly</w:t>
      </w:r>
      <w:r>
        <w:rPr>
          <w:rStyle w:val="Emphasis"/>
          <w:highlight w:val="cyan"/>
        </w:rPr>
        <w:t xml:space="preserve"> </w:t>
      </w:r>
      <w:r>
        <w:rPr>
          <w:rStyle w:val="Emphasis"/>
          <w:rFonts w:eastAsia="Calibri"/>
          <w:highlight w:val="cyan"/>
        </w:rPr>
        <w:t>exceeds</w:t>
      </w:r>
      <w:r>
        <w:rPr>
          <w:rStyle w:val="Emphasis"/>
          <w:highlight w:val="cyan"/>
        </w:rPr>
        <w:t xml:space="preserve"> </w:t>
      </w:r>
      <w:r>
        <w:rPr>
          <w:rStyle w:val="Emphasis"/>
          <w:rFonts w:eastAsia="Calibri"/>
          <w:highlight w:val="cyan"/>
        </w:rPr>
        <w:t>the</w:t>
      </w:r>
      <w:r>
        <w:rPr>
          <w:rStyle w:val="Emphasis"/>
          <w:highlight w:val="cyan"/>
        </w:rPr>
        <w:t xml:space="preserve"> </w:t>
      </w:r>
      <w:r>
        <w:rPr>
          <w:rStyle w:val="Emphasis"/>
          <w:rFonts w:eastAsia="Calibri"/>
          <w:highlight w:val="cyan"/>
        </w:rPr>
        <w:t>value</w:t>
      </w:r>
      <w:r>
        <w:rPr>
          <w:rStyle w:val="Emphasis"/>
          <w:highlight w:val="cyan"/>
        </w:rPr>
        <w:t xml:space="preserve"> </w:t>
      </w:r>
      <w:r>
        <w:rPr>
          <w:rStyle w:val="Emphasis"/>
          <w:rFonts w:eastAsia="Calibri"/>
          <w:highlight w:val="cyan"/>
        </w:rPr>
        <w:t>of</w:t>
      </w:r>
      <w:r>
        <w:rPr>
          <w:rStyle w:val="Emphasis"/>
          <w:highlight w:val="cyan"/>
        </w:rPr>
        <w:t xml:space="preserve"> </w:t>
      </w:r>
      <w:r>
        <w:rPr>
          <w:rStyle w:val="Emphasis"/>
          <w:rFonts w:eastAsia="Calibri"/>
          <w:highlight w:val="cyan"/>
        </w:rPr>
        <w:t>the</w:t>
      </w:r>
      <w:r>
        <w:rPr>
          <w:rStyle w:val="Emphasis"/>
          <w:highlight w:val="cyan"/>
        </w:rPr>
        <w:t xml:space="preserve"> </w:t>
      </w:r>
      <w:r>
        <w:rPr>
          <w:rStyle w:val="Emphasis"/>
          <w:rFonts w:eastAsia="Calibri"/>
          <w:highlight w:val="cyan"/>
        </w:rPr>
        <w:t>current</w:t>
      </w:r>
      <w:r>
        <w:rPr>
          <w:rStyle w:val="Emphasis"/>
          <w:highlight w:val="cyan"/>
        </w:rPr>
        <w:t xml:space="preserve"> </w:t>
      </w:r>
      <w:r>
        <w:rPr>
          <w:rStyle w:val="Emphasis"/>
          <w:rFonts w:eastAsia="Calibri"/>
          <w:highlight w:val="cyan"/>
        </w:rPr>
        <w:t>generation</w:t>
      </w:r>
      <w:r>
        <w:rPr>
          <w:sz w:val="8"/>
        </w:rPr>
        <w:t>. (</w:t>
      </w:r>
      <w:r>
        <w:rPr>
          <w:rFonts w:eastAsia="Calibri"/>
          <w:sz w:val="8"/>
        </w:rPr>
        <w:t>Beckstead</w:t>
      </w:r>
      <w:r>
        <w:rPr>
          <w:sz w:val="8"/>
        </w:rPr>
        <w:t xml:space="preserve">, </w:t>
      </w:r>
      <w:r>
        <w:rPr>
          <w:rFonts w:eastAsia="Calibri"/>
          <w:sz w:val="8"/>
        </w:rPr>
        <w:t>Singer</w:t>
      </w:r>
      <w:r>
        <w:rPr>
          <w:sz w:val="8"/>
        </w:rPr>
        <w:t xml:space="preserve">, </w:t>
      </w:r>
      <w:r>
        <w:rPr>
          <w:rFonts w:eastAsia="Calibri"/>
          <w:sz w:val="8"/>
        </w:rPr>
        <w:t>and</w:t>
      </w:r>
      <w:r>
        <w:rPr>
          <w:sz w:val="8"/>
        </w:rPr>
        <w:t xml:space="preserve"> </w:t>
      </w:r>
      <w:r>
        <w:rPr>
          <w:rFonts w:eastAsia="Calibri"/>
          <w:sz w:val="8"/>
        </w:rPr>
        <w:t>Wage</w:t>
      </w:r>
      <w:r>
        <w:rPr>
          <w:sz w:val="8"/>
        </w:rPr>
        <w:t xml:space="preserve"> 2013) </w:t>
      </w:r>
      <w:r>
        <w:rPr>
          <w:rFonts w:eastAsia="Calibri"/>
          <w:sz w:val="8"/>
        </w:rPr>
        <w:t>The</w:t>
      </w:r>
      <w:r>
        <w:rPr>
          <w:sz w:val="8"/>
        </w:rPr>
        <w:t xml:space="preserve"> </w:t>
      </w:r>
      <w:r>
        <w:rPr>
          <w:rFonts w:eastAsia="Calibri"/>
          <w:sz w:val="8"/>
        </w:rPr>
        <w:t>authors</w:t>
      </w:r>
      <w:r>
        <w:rPr>
          <w:sz w:val="8"/>
        </w:rPr>
        <w:t xml:space="preserve"> </w:t>
      </w:r>
      <w:r>
        <w:rPr>
          <w:rFonts w:eastAsia="Calibri"/>
          <w:sz w:val="8"/>
        </w:rPr>
        <w:t>are</w:t>
      </w:r>
      <w:r>
        <w:rPr>
          <w:sz w:val="8"/>
        </w:rPr>
        <w:t xml:space="preserve"> </w:t>
      </w:r>
      <w:r>
        <w:rPr>
          <w:rFonts w:eastAsia="Calibri"/>
          <w:sz w:val="8"/>
        </w:rPr>
        <w:t>making</w:t>
      </w:r>
      <w:r>
        <w:rPr>
          <w:sz w:val="8"/>
        </w:rPr>
        <w:t xml:space="preserve"> </w:t>
      </w:r>
      <w:r>
        <w:rPr>
          <w:rFonts w:eastAsia="Calibri"/>
          <w:sz w:val="8"/>
        </w:rPr>
        <w:t>two</w:t>
      </w:r>
      <w:r>
        <w:rPr>
          <w:sz w:val="8"/>
        </w:rPr>
        <w:t xml:space="preserve"> </w:t>
      </w:r>
      <w:r>
        <w:rPr>
          <w:rFonts w:eastAsia="Calibri"/>
          <w:sz w:val="8"/>
        </w:rPr>
        <w:t>claims</w:t>
      </w:r>
      <w:r>
        <w:rPr>
          <w:sz w:val="8"/>
        </w:rPr>
        <w:t xml:space="preserve">. </w:t>
      </w:r>
      <w:r>
        <w:rPr>
          <w:rFonts w:eastAsia="Calibri"/>
          <w:sz w:val="8"/>
        </w:rPr>
        <w:t>The</w:t>
      </w:r>
      <w:r>
        <w:rPr>
          <w:sz w:val="8"/>
        </w:rPr>
        <w:t xml:space="preserve"> </w:t>
      </w:r>
      <w:r>
        <w:rPr>
          <w:rFonts w:eastAsia="Calibri"/>
          <w:sz w:val="8"/>
        </w:rPr>
        <w:t>first</w:t>
      </w:r>
      <w:r>
        <w:rPr>
          <w:sz w:val="8"/>
        </w:rPr>
        <w:t xml:space="preserve"> </w:t>
      </w:r>
      <w:r>
        <w:rPr>
          <w:rFonts w:eastAsia="Calibri"/>
          <w:sz w:val="8"/>
        </w:rPr>
        <w:t>is</w:t>
      </w:r>
      <w:r>
        <w:rPr>
          <w:sz w:val="8"/>
        </w:rPr>
        <w:t xml:space="preserve"> </w:t>
      </w:r>
      <w:r>
        <w:rPr>
          <w:rFonts w:eastAsia="Calibri"/>
          <w:sz w:val="8"/>
        </w:rPr>
        <w:t>that</w:t>
      </w:r>
      <w:r>
        <w:rPr>
          <w:sz w:val="8"/>
        </w:rPr>
        <w:t xml:space="preserve"> </w:t>
      </w:r>
      <w:r>
        <w:rPr>
          <w:rStyle w:val="StyleUnderline"/>
          <w:rFonts w:eastAsia="Calibri"/>
        </w:rPr>
        <w:t>there</w:t>
      </w:r>
      <w:r>
        <w:rPr>
          <w:rStyle w:val="StyleUnderline"/>
        </w:rPr>
        <w:t xml:space="preserve"> </w:t>
      </w:r>
      <w:r>
        <w:rPr>
          <w:rStyle w:val="StyleUnderline"/>
          <w:rFonts w:eastAsia="Calibri"/>
        </w:rPr>
        <w:t>is</w:t>
      </w:r>
      <w:r>
        <w:rPr>
          <w:rStyle w:val="StyleUnderline"/>
        </w:rPr>
        <w:t xml:space="preserve"> </w:t>
      </w:r>
      <w:r>
        <w:rPr>
          <w:rStyle w:val="StyleUnderline"/>
          <w:rFonts w:eastAsia="Calibri"/>
        </w:rPr>
        <w:t>value</w:t>
      </w:r>
      <w:r>
        <w:rPr>
          <w:rStyle w:val="StyleUnderline"/>
        </w:rPr>
        <w:t xml:space="preserve"> </w:t>
      </w:r>
      <w:r>
        <w:rPr>
          <w:rStyle w:val="StyleUnderline"/>
          <w:rFonts w:eastAsia="Calibri"/>
        </w:rPr>
        <w:t>in</w:t>
      </w:r>
      <w:r>
        <w:rPr>
          <w:rStyle w:val="StyleUnderline"/>
        </w:rPr>
        <w:t xml:space="preserve"> </w:t>
      </w:r>
      <w:r>
        <w:rPr>
          <w:rStyle w:val="StyleUnderline"/>
          <w:rFonts w:eastAsia="Calibri"/>
        </w:rPr>
        <w:t>human</w:t>
      </w:r>
      <w:r>
        <w:rPr>
          <w:rStyle w:val="StyleUnderline"/>
        </w:rPr>
        <w:t xml:space="preserve"> </w:t>
      </w:r>
      <w:r>
        <w:rPr>
          <w:rStyle w:val="StyleUnderline"/>
          <w:rFonts w:eastAsia="Calibri"/>
        </w:rPr>
        <w:t>life</w:t>
      </w:r>
      <w:r>
        <w:rPr>
          <w:rStyle w:val="StyleUnderline"/>
        </w:rPr>
        <w:t xml:space="preserve"> </w:t>
      </w:r>
      <w:r>
        <w:rPr>
          <w:rStyle w:val="StyleUnderline"/>
          <w:rFonts w:eastAsia="Calibri"/>
        </w:rPr>
        <w:t>and</w:t>
      </w:r>
      <w:r>
        <w:rPr>
          <w:sz w:val="8"/>
        </w:rPr>
        <w:t xml:space="preserve"> </w:t>
      </w:r>
      <w:r>
        <w:rPr>
          <w:rFonts w:eastAsia="Calibri"/>
          <w:sz w:val="8"/>
        </w:rPr>
        <w:t>also</w:t>
      </w:r>
      <w:r>
        <w:rPr>
          <w:sz w:val="8"/>
        </w:rPr>
        <w:t xml:space="preserve"> </w:t>
      </w:r>
      <w:r>
        <w:rPr>
          <w:rStyle w:val="StyleUnderline"/>
          <w:rFonts w:eastAsia="Calibri"/>
        </w:rPr>
        <w:t>something</w:t>
      </w:r>
      <w:r>
        <w:rPr>
          <w:rStyle w:val="StyleUnderline"/>
        </w:rPr>
        <w:t xml:space="preserve"> </w:t>
      </w:r>
      <w:r>
        <w:rPr>
          <w:rStyle w:val="StyleUnderline"/>
          <w:rFonts w:eastAsia="Calibri"/>
        </w:rPr>
        <w:t>valuable</w:t>
      </w:r>
      <w:r>
        <w:rPr>
          <w:rStyle w:val="StyleUnderline"/>
        </w:rPr>
        <w:t xml:space="preserve"> </w:t>
      </w:r>
      <w:r>
        <w:rPr>
          <w:rStyle w:val="StyleUnderline"/>
          <w:rFonts w:eastAsia="Calibri"/>
        </w:rPr>
        <w:t>about</w:t>
      </w:r>
      <w:r>
        <w:rPr>
          <w:rStyle w:val="StyleUnderline"/>
        </w:rPr>
        <w:t xml:space="preserve"> </w:t>
      </w:r>
      <w:r>
        <w:rPr>
          <w:rStyle w:val="StyleUnderline"/>
          <w:rFonts w:eastAsia="Calibri"/>
        </w:rPr>
        <w:t>creating</w:t>
      </w:r>
      <w:r>
        <w:rPr>
          <w:rStyle w:val="StyleUnderline"/>
        </w:rPr>
        <w:t xml:space="preserve"> </w:t>
      </w:r>
      <w:r>
        <w:rPr>
          <w:rStyle w:val="StyleUnderline"/>
          <w:rFonts w:eastAsia="Calibri"/>
        </w:rPr>
        <w:t>future</w:t>
      </w:r>
      <w:r>
        <w:rPr>
          <w:rStyle w:val="StyleUnderline"/>
        </w:rPr>
        <w:t xml:space="preserve"> </w:t>
      </w:r>
      <w:r>
        <w:rPr>
          <w:rStyle w:val="StyleUnderline"/>
          <w:rFonts w:eastAsia="Calibri"/>
        </w:rPr>
        <w:t>people</w:t>
      </w:r>
      <w:r>
        <w:rPr>
          <w:sz w:val="8"/>
        </w:rPr>
        <w:t xml:space="preserve"> </w:t>
      </w:r>
      <w:r>
        <w:rPr>
          <w:rFonts w:eastAsia="Calibri"/>
          <w:sz w:val="8"/>
        </w:rPr>
        <w:t>which</w:t>
      </w:r>
      <w:r>
        <w:rPr>
          <w:sz w:val="8"/>
        </w:rPr>
        <w:t xml:space="preserve"> </w:t>
      </w:r>
      <w:r>
        <w:rPr>
          <w:rFonts w:eastAsia="Calibri"/>
          <w:sz w:val="8"/>
        </w:rPr>
        <w:t>gives</w:t>
      </w:r>
      <w:r>
        <w:rPr>
          <w:sz w:val="8"/>
        </w:rPr>
        <w:t xml:space="preserve"> </w:t>
      </w:r>
      <w:r>
        <w:rPr>
          <w:rFonts w:eastAsia="Calibri"/>
          <w:sz w:val="8"/>
        </w:rPr>
        <w:t>us</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do</w:t>
      </w:r>
      <w:r>
        <w:rPr>
          <w:sz w:val="8"/>
        </w:rPr>
        <w:t xml:space="preserve"> </w:t>
      </w:r>
      <w:r>
        <w:rPr>
          <w:rFonts w:eastAsia="Calibri"/>
          <w:sz w:val="8"/>
        </w:rPr>
        <w:t>so</w:t>
      </w:r>
      <w:r>
        <w:rPr>
          <w:sz w:val="8"/>
        </w:rPr>
        <w:t xml:space="preserve">; </w:t>
      </w:r>
      <w:r>
        <w:rPr>
          <w:rFonts w:eastAsia="Calibri"/>
          <w:sz w:val="8"/>
        </w:rPr>
        <w:t>furthermore</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very</w:t>
      </w:r>
      <w:r>
        <w:rPr>
          <w:sz w:val="8"/>
        </w:rPr>
        <w:t xml:space="preserve"> </w:t>
      </w:r>
      <w:r>
        <w:rPr>
          <w:rFonts w:eastAsia="Calibri"/>
          <w:sz w:val="8"/>
        </w:rPr>
        <w:t>bad</w:t>
      </w:r>
      <w:r>
        <w:rPr>
          <w:sz w:val="8"/>
        </w:rPr>
        <w:t xml:space="preserve"> </w:t>
      </w:r>
      <w:r>
        <w:rPr>
          <w:rFonts w:eastAsia="Calibri"/>
          <w:sz w:val="8"/>
        </w:rPr>
        <w:t>thing</w:t>
      </w:r>
      <w:r>
        <w:rPr>
          <w:sz w:val="8"/>
        </w:rPr>
        <w:t xml:space="preserve"> </w:t>
      </w:r>
      <w:r>
        <w:rPr>
          <w:rFonts w:eastAsia="Calibri"/>
          <w:sz w:val="8"/>
        </w:rPr>
        <w:t>if</w:t>
      </w:r>
      <w:r>
        <w:rPr>
          <w:sz w:val="8"/>
        </w:rPr>
        <w:t xml:space="preserve"> </w:t>
      </w:r>
      <w:r>
        <w:rPr>
          <w:rFonts w:eastAsia="Calibri"/>
          <w:sz w:val="8"/>
        </w:rPr>
        <w:t>we</w:t>
      </w:r>
      <w:r>
        <w:rPr>
          <w:sz w:val="8"/>
        </w:rPr>
        <w:t xml:space="preserve"> </w:t>
      </w:r>
      <w:r>
        <w:rPr>
          <w:rFonts w:eastAsia="Calibri"/>
          <w:sz w:val="8"/>
        </w:rPr>
        <w:t>did</w:t>
      </w:r>
      <w:r>
        <w:rPr>
          <w:sz w:val="8"/>
        </w:rPr>
        <w:t xml:space="preserve"> </w:t>
      </w:r>
      <w:r>
        <w:rPr>
          <w:rFonts w:eastAsia="Calibri"/>
          <w:sz w:val="8"/>
        </w:rPr>
        <w:t>not</w:t>
      </w:r>
      <w:r>
        <w:rPr>
          <w:sz w:val="8"/>
        </w:rPr>
        <w:t xml:space="preserve"> </w:t>
      </w:r>
      <w:r>
        <w:rPr>
          <w:rFonts w:eastAsia="Calibri"/>
          <w:sz w:val="8"/>
        </w:rPr>
        <w:t>do</w:t>
      </w:r>
      <w:r>
        <w:rPr>
          <w:sz w:val="8"/>
        </w:rPr>
        <w:t xml:space="preserve"> </w:t>
      </w:r>
      <w:r>
        <w:rPr>
          <w:rFonts w:eastAsia="Calibri"/>
          <w:sz w:val="8"/>
        </w:rPr>
        <w:t>so</w:t>
      </w:r>
      <w:r>
        <w:rPr>
          <w:sz w:val="8"/>
        </w:rPr>
        <w:t xml:space="preserve">. </w:t>
      </w:r>
      <w:r>
        <w:rPr>
          <w:rFonts w:eastAsia="Calibri"/>
          <w:sz w:val="8"/>
        </w:rPr>
        <w:t>The</w:t>
      </w:r>
      <w:r>
        <w:rPr>
          <w:sz w:val="8"/>
        </w:rPr>
        <w:t xml:space="preserve"> </w:t>
      </w:r>
      <w:r>
        <w:rPr>
          <w:rFonts w:eastAsia="Calibri"/>
          <w:sz w:val="8"/>
        </w:rPr>
        <w:t>second</w:t>
      </w:r>
      <w:r>
        <w:rPr>
          <w:sz w:val="8"/>
        </w:rPr>
        <w:t xml:space="preserve"> </w:t>
      </w:r>
      <w:r>
        <w:rPr>
          <w:rFonts w:eastAsia="Calibri"/>
          <w:sz w:val="8"/>
        </w:rPr>
        <w:t>is</w:t>
      </w:r>
      <w:r>
        <w:rPr>
          <w:sz w:val="8"/>
        </w:rPr>
        <w:t xml:space="preserve"> </w:t>
      </w:r>
      <w:r>
        <w:rPr>
          <w:rFonts w:eastAsia="Calibri"/>
          <w:sz w:val="8"/>
        </w:rPr>
        <w:t>that</w:t>
      </w:r>
      <w:r>
        <w:rPr>
          <w:sz w:val="8"/>
        </w:rPr>
        <w:t xml:space="preserve">, </w:t>
      </w:r>
      <w:r>
        <w:rPr>
          <w:rFonts w:eastAsia="Calibri"/>
          <w:sz w:val="8"/>
        </w:rPr>
        <w:t>not</w:t>
      </w:r>
      <w:r>
        <w:rPr>
          <w:sz w:val="8"/>
        </w:rPr>
        <w:t xml:space="preserve"> </w:t>
      </w:r>
      <w:r>
        <w:rPr>
          <w:rFonts w:eastAsia="Calibri"/>
          <w:sz w:val="8"/>
        </w:rPr>
        <w:t>only</w:t>
      </w:r>
      <w:r>
        <w:rPr>
          <w:sz w:val="8"/>
        </w:rPr>
        <w:t xml:space="preserve"> </w:t>
      </w:r>
      <w:r>
        <w:rPr>
          <w:rFonts w:eastAsia="Calibri"/>
          <w:sz w:val="8"/>
        </w:rPr>
        <w:t>would</w:t>
      </w:r>
      <w:r>
        <w:rPr>
          <w:sz w:val="8"/>
        </w:rPr>
        <w:t xml:space="preserve"> </w:t>
      </w:r>
      <w:r>
        <w:rPr>
          <w:rFonts w:eastAsia="Calibri"/>
          <w:sz w:val="8"/>
        </w:rPr>
        <w:t>it</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bad</w:t>
      </w:r>
      <w:r>
        <w:rPr>
          <w:sz w:val="8"/>
        </w:rPr>
        <w:t xml:space="preserve"> </w:t>
      </w:r>
      <w:r>
        <w:rPr>
          <w:rFonts w:eastAsia="Calibri"/>
          <w:sz w:val="8"/>
        </w:rPr>
        <w:t>thing</w:t>
      </w:r>
      <w:r>
        <w:rPr>
          <w:sz w:val="8"/>
        </w:rPr>
        <w:t xml:space="preserve"> </w:t>
      </w:r>
      <w:r>
        <w:rPr>
          <w:rFonts w:eastAsia="Calibri"/>
          <w:sz w:val="8"/>
        </w:rPr>
        <w:t>for</w:t>
      </w:r>
      <w:r>
        <w:rPr>
          <w:sz w:val="8"/>
        </w:rPr>
        <w:t xml:space="preserve"> </w:t>
      </w:r>
      <w:r>
        <w:rPr>
          <w:rFonts w:eastAsia="Calibri"/>
          <w:sz w:val="8"/>
        </w:rPr>
        <w:t>there</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future</w:t>
      </w:r>
      <w:r>
        <w:rPr>
          <w:sz w:val="8"/>
        </w:rPr>
        <w:t xml:space="preserve"> </w:t>
      </w:r>
      <w:r>
        <w:rPr>
          <w:rFonts w:eastAsia="Calibri"/>
          <w:sz w:val="8"/>
        </w:rPr>
        <w:t>people</w:t>
      </w:r>
      <w:r>
        <w:rPr>
          <w:sz w:val="8"/>
        </w:rPr>
        <w:t xml:space="preserve">, </w:t>
      </w:r>
      <w:r>
        <w:rPr>
          <w:rFonts w:eastAsia="Calibri"/>
          <w:sz w:val="8"/>
        </w:rPr>
        <w:t>but</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actually</w:t>
      </w:r>
      <w:r>
        <w:rPr>
          <w:sz w:val="8"/>
        </w:rPr>
        <w:t xml:space="preserve"> </w:t>
      </w:r>
      <w:r>
        <w:rPr>
          <w:rFonts w:eastAsia="Calibri"/>
          <w:sz w:val="8"/>
        </w:rPr>
        <w:t>be</w:t>
      </w:r>
      <w:r>
        <w:rPr>
          <w:sz w:val="8"/>
        </w:rPr>
        <w:t xml:space="preserve"> </w:t>
      </w:r>
      <w:r>
        <w:rPr>
          <w:rFonts w:eastAsia="Calibri"/>
          <w:sz w:val="8"/>
        </w:rPr>
        <w:t>the</w:t>
      </w:r>
      <w:r>
        <w:rPr>
          <w:sz w:val="8"/>
        </w:rPr>
        <w:t xml:space="preserve"> </w:t>
      </w:r>
      <w:r>
        <w:rPr>
          <w:rFonts w:eastAsia="Calibri"/>
          <w:sz w:val="8"/>
        </w:rPr>
        <w:t>worst</w:t>
      </w:r>
      <w:r>
        <w:rPr>
          <w:sz w:val="8"/>
        </w:rPr>
        <w:t xml:space="preserve"> </w:t>
      </w:r>
      <w:r>
        <w:rPr>
          <w:rFonts w:eastAsia="Calibri"/>
          <w:sz w:val="8"/>
        </w:rPr>
        <w:t>thing</w:t>
      </w:r>
      <w:r>
        <w:rPr>
          <w:sz w:val="8"/>
        </w:rPr>
        <w:t xml:space="preserve"> </w:t>
      </w:r>
      <w:r>
        <w:rPr>
          <w:rFonts w:eastAsia="Calibri"/>
          <w:sz w:val="8"/>
        </w:rPr>
        <w:t>about</w:t>
      </w:r>
      <w:r>
        <w:rPr>
          <w:sz w:val="8"/>
        </w:rPr>
        <w:t xml:space="preserve"> </w:t>
      </w:r>
      <w:r>
        <w:rPr>
          <w:rFonts w:eastAsia="Calibri"/>
          <w:sz w:val="8"/>
        </w:rPr>
        <w:t>extinction</w:t>
      </w:r>
      <w:r>
        <w:rPr>
          <w:sz w:val="8"/>
        </w:rPr>
        <w:t xml:space="preserve">. </w:t>
      </w:r>
      <w:r>
        <w:rPr>
          <w:rFonts w:eastAsia="Calibri"/>
          <w:sz w:val="8"/>
        </w:rPr>
        <w:t>Since</w:t>
      </w:r>
      <w:r>
        <w:rPr>
          <w:sz w:val="8"/>
        </w:rPr>
        <w:t xml:space="preserve"> </w:t>
      </w:r>
      <w:r>
        <w:rPr>
          <w:rFonts w:eastAsia="Calibri"/>
          <w:sz w:val="8"/>
        </w:rPr>
        <w:t>happy</w:t>
      </w:r>
      <w:r>
        <w:rPr>
          <w:sz w:val="8"/>
        </w:rPr>
        <w:t xml:space="preserve"> </w:t>
      </w:r>
      <w:r>
        <w:rPr>
          <w:rFonts w:eastAsia="Calibri"/>
          <w:sz w:val="8"/>
        </w:rPr>
        <w:t>human</w:t>
      </w:r>
      <w:r>
        <w:rPr>
          <w:sz w:val="8"/>
        </w:rPr>
        <w:t xml:space="preserve"> </w:t>
      </w:r>
      <w:r>
        <w:rPr>
          <w:rFonts w:eastAsia="Calibri"/>
          <w:sz w:val="8"/>
        </w:rPr>
        <w:t>lives</w:t>
      </w:r>
      <w:r>
        <w:rPr>
          <w:sz w:val="8"/>
        </w:rPr>
        <w:t xml:space="preserve"> </w:t>
      </w:r>
      <w:r>
        <w:rPr>
          <w:rFonts w:eastAsia="Calibri"/>
          <w:sz w:val="8"/>
        </w:rPr>
        <w:t>have</w:t>
      </w:r>
      <w:r>
        <w:rPr>
          <w:sz w:val="8"/>
        </w:rPr>
        <w:t xml:space="preserve"> </w:t>
      </w:r>
      <w:r>
        <w:rPr>
          <w:rFonts w:eastAsia="Calibri"/>
          <w:sz w:val="8"/>
        </w:rPr>
        <w:t>value</w:t>
      </w:r>
      <w:r>
        <w:rPr>
          <w:sz w:val="8"/>
        </w:rPr>
        <w:t xml:space="preserve">, </w:t>
      </w:r>
      <w:r>
        <w:rPr>
          <w:rFonts w:eastAsia="Calibri"/>
          <w:sz w:val="8"/>
        </w:rPr>
        <w:t>and</w:t>
      </w:r>
      <w:r>
        <w:rPr>
          <w:sz w:val="8"/>
        </w:rPr>
        <w:t xml:space="preserve"> </w:t>
      </w:r>
      <w:r>
        <w:rPr>
          <w:rFonts w:eastAsia="Calibri"/>
          <w:sz w:val="8"/>
        </w:rPr>
        <w:t>the</w:t>
      </w:r>
      <w:r>
        <w:rPr>
          <w:sz w:val="8"/>
        </w:rPr>
        <w:t xml:space="preserve"> </w:t>
      </w:r>
      <w:r>
        <w:rPr>
          <w:rFonts w:eastAsia="Calibri"/>
          <w:sz w:val="8"/>
        </w:rPr>
        <w:t>number</w:t>
      </w:r>
      <w:r>
        <w:rPr>
          <w:sz w:val="8"/>
        </w:rPr>
        <w:t xml:space="preserve"> </w:t>
      </w:r>
      <w:r>
        <w:rPr>
          <w:rFonts w:eastAsia="Calibri"/>
          <w:sz w:val="8"/>
        </w:rPr>
        <w:t>of</w:t>
      </w:r>
      <w:r>
        <w:rPr>
          <w:sz w:val="8"/>
        </w:rPr>
        <w:t xml:space="preserve"> </w:t>
      </w:r>
      <w:r>
        <w:rPr>
          <w:rFonts w:eastAsia="Calibri"/>
          <w:sz w:val="8"/>
        </w:rPr>
        <w:t>potential</w:t>
      </w:r>
      <w:r>
        <w:rPr>
          <w:sz w:val="8"/>
        </w:rPr>
        <w:t xml:space="preserve"> </w:t>
      </w:r>
      <w:r>
        <w:rPr>
          <w:rFonts w:eastAsia="Calibri"/>
          <w:sz w:val="8"/>
        </w:rPr>
        <w:t>people</w:t>
      </w:r>
      <w:r>
        <w:rPr>
          <w:sz w:val="8"/>
        </w:rPr>
        <w:t xml:space="preserve"> </w:t>
      </w:r>
      <w:r>
        <w:rPr>
          <w:rFonts w:eastAsia="Calibri"/>
          <w:sz w:val="8"/>
        </w:rPr>
        <w:t>who</w:t>
      </w:r>
      <w:r>
        <w:rPr>
          <w:sz w:val="8"/>
        </w:rPr>
        <w:t xml:space="preserve"> </w:t>
      </w:r>
      <w:r>
        <w:rPr>
          <w:rFonts w:eastAsia="Calibri"/>
          <w:sz w:val="8"/>
        </w:rPr>
        <w:t>could</w:t>
      </w:r>
      <w:r>
        <w:rPr>
          <w:sz w:val="8"/>
        </w:rPr>
        <w:t xml:space="preserve"> </w:t>
      </w:r>
      <w:r>
        <w:rPr>
          <w:rFonts w:eastAsia="Calibri"/>
          <w:sz w:val="8"/>
        </w:rPr>
        <w:t>ever</w:t>
      </w:r>
      <w:r>
        <w:rPr>
          <w:sz w:val="8"/>
        </w:rPr>
        <w:t xml:space="preserve"> </w:t>
      </w:r>
      <w:r>
        <w:rPr>
          <w:rFonts w:eastAsia="Calibri"/>
          <w:sz w:val="8"/>
        </w:rPr>
        <w:t>exist</w:t>
      </w:r>
      <w:r>
        <w:rPr>
          <w:sz w:val="8"/>
        </w:rPr>
        <w:t xml:space="preserve"> </w:t>
      </w:r>
      <w:r>
        <w:rPr>
          <w:rFonts w:eastAsia="Calibri"/>
          <w:sz w:val="8"/>
        </w:rPr>
        <w:t>is</w:t>
      </w:r>
      <w:r>
        <w:rPr>
          <w:sz w:val="8"/>
        </w:rPr>
        <w:t xml:space="preserve"> </w:t>
      </w:r>
      <w:r>
        <w:rPr>
          <w:rFonts w:eastAsia="Calibri"/>
          <w:sz w:val="8"/>
        </w:rPr>
        <w:t>far</w:t>
      </w:r>
      <w:r>
        <w:rPr>
          <w:sz w:val="8"/>
        </w:rPr>
        <w:t xml:space="preserve"> </w:t>
      </w:r>
      <w:r>
        <w:rPr>
          <w:rFonts w:eastAsia="Calibri"/>
          <w:sz w:val="8"/>
        </w:rPr>
        <w:t>greater</w:t>
      </w:r>
      <w:r>
        <w:rPr>
          <w:sz w:val="8"/>
        </w:rPr>
        <w:t xml:space="preserve"> </w:t>
      </w:r>
      <w:r>
        <w:rPr>
          <w:rFonts w:eastAsia="Calibri"/>
          <w:sz w:val="8"/>
        </w:rPr>
        <w:t>than</w:t>
      </w:r>
      <w:r>
        <w:rPr>
          <w:sz w:val="8"/>
        </w:rPr>
        <w:t xml:space="preserve"> </w:t>
      </w:r>
      <w:r>
        <w:rPr>
          <w:rFonts w:eastAsia="Calibri"/>
          <w:sz w:val="8"/>
        </w:rPr>
        <w:t>the</w:t>
      </w:r>
      <w:r>
        <w:rPr>
          <w:sz w:val="8"/>
        </w:rPr>
        <w:t xml:space="preserve"> </w:t>
      </w:r>
      <w:r>
        <w:rPr>
          <w:rFonts w:eastAsia="Calibri"/>
          <w:sz w:val="8"/>
        </w:rPr>
        <w:t>number</w:t>
      </w:r>
      <w:r>
        <w:rPr>
          <w:sz w:val="8"/>
        </w:rPr>
        <w:t xml:space="preserve"> </w:t>
      </w:r>
      <w:r>
        <w:rPr>
          <w:rFonts w:eastAsia="Calibri"/>
          <w:sz w:val="8"/>
        </w:rPr>
        <w:t>of</w:t>
      </w:r>
      <w:r>
        <w:rPr>
          <w:sz w:val="8"/>
        </w:rPr>
        <w:t xml:space="preserve"> </w:t>
      </w:r>
      <w:r>
        <w:rPr>
          <w:rFonts w:eastAsia="Calibri"/>
          <w:sz w:val="8"/>
        </w:rPr>
        <w:t>people</w:t>
      </w:r>
      <w:r>
        <w:rPr>
          <w:sz w:val="8"/>
        </w:rPr>
        <w:t xml:space="preserve"> </w:t>
      </w:r>
      <w:r>
        <w:rPr>
          <w:rFonts w:eastAsia="Calibri"/>
          <w:sz w:val="8"/>
        </w:rPr>
        <w:t>who</w:t>
      </w:r>
      <w:r>
        <w:rPr>
          <w:sz w:val="8"/>
        </w:rPr>
        <w:t xml:space="preserve"> </w:t>
      </w:r>
      <w:r>
        <w:rPr>
          <w:rFonts w:eastAsia="Calibri"/>
          <w:sz w:val="8"/>
        </w:rPr>
        <w:t>exist</w:t>
      </w:r>
      <w:r>
        <w:rPr>
          <w:sz w:val="8"/>
        </w:rPr>
        <w:t xml:space="preserve"> </w:t>
      </w:r>
      <w:r>
        <w:rPr>
          <w:rFonts w:eastAsia="Calibri"/>
          <w:sz w:val="8"/>
        </w:rPr>
        <w:t>at</w:t>
      </w:r>
      <w:r>
        <w:rPr>
          <w:sz w:val="8"/>
        </w:rPr>
        <w:t xml:space="preserve"> </w:t>
      </w:r>
      <w:r>
        <w:rPr>
          <w:rFonts w:eastAsia="Calibri"/>
          <w:sz w:val="8"/>
        </w:rPr>
        <w:t>any</w:t>
      </w:r>
      <w:r>
        <w:rPr>
          <w:sz w:val="8"/>
        </w:rPr>
        <w:t xml:space="preserve"> </w:t>
      </w:r>
      <w:r>
        <w:rPr>
          <w:rFonts w:eastAsia="Calibri"/>
          <w:sz w:val="8"/>
        </w:rPr>
        <w:t>one</w:t>
      </w:r>
      <w:r>
        <w:rPr>
          <w:sz w:val="8"/>
        </w:rPr>
        <w:t xml:space="preserve"> </w:t>
      </w:r>
      <w:r>
        <w:rPr>
          <w:rFonts w:eastAsia="Calibri"/>
          <w:sz w:val="8"/>
        </w:rPr>
        <w:t>time</w:t>
      </w:r>
      <w:r>
        <w:rPr>
          <w:sz w:val="8"/>
        </w:rPr>
        <w:t xml:space="preserve">, </w:t>
      </w:r>
      <w:r>
        <w:rPr>
          <w:rFonts w:eastAsia="Calibri"/>
          <w:sz w:val="8"/>
        </w:rPr>
        <w:t>even</w:t>
      </w:r>
      <w:r>
        <w:rPr>
          <w:sz w:val="8"/>
        </w:rPr>
        <w:t xml:space="preserve"> </w:t>
      </w:r>
      <w:r>
        <w:rPr>
          <w:rFonts w:eastAsia="Calibri"/>
          <w:sz w:val="8"/>
        </w:rPr>
        <w:t>if</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were</w:t>
      </w:r>
      <w:r>
        <w:rPr>
          <w:sz w:val="8"/>
        </w:rPr>
        <w:t xml:space="preserve"> </w:t>
      </w:r>
      <w:r>
        <w:rPr>
          <w:rFonts w:eastAsia="Calibri"/>
          <w:sz w:val="8"/>
        </w:rPr>
        <w:t>brought</w:t>
      </w:r>
      <w:r>
        <w:rPr>
          <w:sz w:val="8"/>
        </w:rPr>
        <w:t xml:space="preserve"> </w:t>
      </w:r>
      <w:r>
        <w:rPr>
          <w:rFonts w:eastAsia="Calibri"/>
          <w:sz w:val="8"/>
        </w:rPr>
        <w:t>about</w:t>
      </w:r>
      <w:r>
        <w:rPr>
          <w:sz w:val="8"/>
        </w:rPr>
        <w:t xml:space="preserve"> </w:t>
      </w:r>
      <w:r>
        <w:rPr>
          <w:rFonts w:eastAsia="Calibri"/>
          <w:sz w:val="8"/>
        </w:rPr>
        <w:t>through</w:t>
      </w:r>
      <w:r>
        <w:rPr>
          <w:sz w:val="8"/>
        </w:rPr>
        <w:t xml:space="preserve"> </w:t>
      </w:r>
      <w:r>
        <w:rPr>
          <w:rFonts w:eastAsia="Calibri"/>
          <w:sz w:val="8"/>
        </w:rPr>
        <w:t>the</w:t>
      </w:r>
      <w:r>
        <w:rPr>
          <w:sz w:val="8"/>
        </w:rPr>
        <w:t xml:space="preserve"> </w:t>
      </w:r>
      <w:r>
        <w:rPr>
          <w:rFonts w:eastAsia="Calibri"/>
          <w:sz w:val="8"/>
        </w:rPr>
        <w:t>painful</w:t>
      </w:r>
      <w:r>
        <w:rPr>
          <w:sz w:val="8"/>
        </w:rPr>
        <w:t xml:space="preserve"> </w:t>
      </w:r>
      <w:r>
        <w:rPr>
          <w:rFonts w:eastAsia="Calibri"/>
          <w:sz w:val="8"/>
        </w:rPr>
        <w:t>deaths</w:t>
      </w:r>
      <w:r>
        <w:rPr>
          <w:sz w:val="8"/>
        </w:rPr>
        <w:t xml:space="preserve"> </w:t>
      </w:r>
      <w:r>
        <w:rPr>
          <w:rFonts w:eastAsia="Calibri"/>
          <w:sz w:val="8"/>
        </w:rPr>
        <w:t>of</w:t>
      </w:r>
      <w:r>
        <w:rPr>
          <w:sz w:val="8"/>
        </w:rPr>
        <w:t xml:space="preserve"> </w:t>
      </w:r>
      <w:r>
        <w:rPr>
          <w:rFonts w:eastAsia="Calibri"/>
          <w:sz w:val="8"/>
        </w:rPr>
        <w:t>currently</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the</w:t>
      </w:r>
      <w:r>
        <w:rPr>
          <w:sz w:val="8"/>
        </w:rPr>
        <w:t xml:space="preserve"> </w:t>
      </w:r>
      <w:r>
        <w:rPr>
          <w:rFonts w:eastAsia="Calibri"/>
          <w:sz w:val="8"/>
        </w:rPr>
        <w:t>former</w:t>
      </w:r>
      <w:r>
        <w:rPr>
          <w:sz w:val="8"/>
        </w:rPr>
        <w:t>’</w:t>
      </w:r>
      <w:r>
        <w:rPr>
          <w:rFonts w:eastAsia="Calibri"/>
          <w:sz w:val="8"/>
        </w:rPr>
        <w:t>s</w:t>
      </w:r>
      <w:r>
        <w:rPr>
          <w:sz w:val="8"/>
        </w:rPr>
        <w:t xml:space="preserve"> </w:t>
      </w:r>
      <w:r>
        <w:rPr>
          <w:rFonts w:eastAsia="Calibri"/>
          <w:sz w:val="8"/>
        </w:rPr>
        <w:t>loss</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greater</w:t>
      </w:r>
      <w:r>
        <w:rPr>
          <w:sz w:val="8"/>
        </w:rPr>
        <w:t xml:space="preserve"> </w:t>
      </w:r>
      <w:r>
        <w:rPr>
          <w:rFonts w:eastAsia="Calibri"/>
          <w:sz w:val="8"/>
        </w:rPr>
        <w:t>than</w:t>
      </w:r>
      <w:r>
        <w:rPr>
          <w:sz w:val="8"/>
        </w:rPr>
        <w:t xml:space="preserve"> </w:t>
      </w:r>
      <w:r>
        <w:rPr>
          <w:rFonts w:eastAsia="Calibri"/>
          <w:sz w:val="8"/>
        </w:rPr>
        <w:t>the</w:t>
      </w:r>
      <w:r>
        <w:rPr>
          <w:sz w:val="8"/>
        </w:rPr>
        <w:t xml:space="preserve"> </w:t>
      </w:r>
      <w:r>
        <w:rPr>
          <w:rFonts w:eastAsia="Calibri"/>
          <w:sz w:val="8"/>
        </w:rPr>
        <w:t>latter</w:t>
      </w:r>
      <w:r>
        <w:rPr>
          <w:sz w:val="8"/>
        </w:rPr>
        <w:t>’</w:t>
      </w:r>
      <w:r>
        <w:rPr>
          <w:rFonts w:eastAsia="Calibri"/>
          <w:sz w:val="8"/>
        </w:rPr>
        <w:t>s</w:t>
      </w:r>
      <w:r>
        <w:rPr>
          <w:sz w:val="8"/>
        </w:rPr>
        <w:t xml:space="preserve">. </w:t>
      </w:r>
      <w:r>
        <w:rPr>
          <w:rFonts w:eastAsia="Calibri"/>
          <w:sz w:val="8"/>
        </w:rPr>
        <w:t>Both</w:t>
      </w:r>
      <w:r>
        <w:rPr>
          <w:sz w:val="8"/>
        </w:rPr>
        <w:t xml:space="preserve"> </w:t>
      </w:r>
      <w:r>
        <w:rPr>
          <w:rFonts w:eastAsia="Calibri"/>
          <w:sz w:val="8"/>
        </w:rPr>
        <w:t>claims</w:t>
      </w:r>
      <w:r>
        <w:rPr>
          <w:sz w:val="8"/>
        </w:rPr>
        <w:t xml:space="preserve"> </w:t>
      </w:r>
      <w:r>
        <w:rPr>
          <w:rFonts w:eastAsia="Calibri"/>
          <w:sz w:val="8"/>
        </w:rPr>
        <w:t>are</w:t>
      </w:r>
      <w:r>
        <w:rPr>
          <w:sz w:val="8"/>
        </w:rPr>
        <w:t xml:space="preserve"> </w:t>
      </w:r>
      <w:r>
        <w:rPr>
          <w:rFonts w:eastAsia="Calibri"/>
          <w:sz w:val="8"/>
        </w:rPr>
        <w:t>assuming</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an</w:t>
      </w:r>
      <w:r>
        <w:rPr>
          <w:sz w:val="8"/>
        </w:rPr>
        <w:t xml:space="preserve"> </w:t>
      </w:r>
      <w:r>
        <w:rPr>
          <w:rFonts w:eastAsia="Calibri"/>
          <w:sz w:val="8"/>
        </w:rPr>
        <w:t>intrinsic</w:t>
      </w:r>
      <w:r>
        <w:rPr>
          <w:sz w:val="8"/>
        </w:rPr>
        <w:t xml:space="preserve"> </w:t>
      </w:r>
      <w:r>
        <w:rPr>
          <w:rFonts w:eastAsia="Calibri"/>
          <w:sz w:val="8"/>
        </w:rPr>
        <w:t>value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existence</w:t>
      </w:r>
      <w:r>
        <w:rPr>
          <w:sz w:val="8"/>
        </w:rPr>
        <w:t xml:space="preserve"> </w:t>
      </w:r>
      <w:r>
        <w:rPr>
          <w:rFonts w:eastAsia="Calibri"/>
          <w:sz w:val="8"/>
        </w:rPr>
        <w:t>of</w:t>
      </w:r>
      <w:r>
        <w:rPr>
          <w:sz w:val="8"/>
        </w:rPr>
        <w:t xml:space="preserve"> </w:t>
      </w:r>
      <w:r>
        <w:rPr>
          <w:rFonts w:eastAsia="Calibri"/>
          <w:sz w:val="8"/>
        </w:rPr>
        <w:t>potential</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The</w:t>
      </w:r>
      <w:r>
        <w:rPr>
          <w:sz w:val="8"/>
        </w:rPr>
        <w:t xml:space="preserve"> </w:t>
      </w:r>
      <w:r>
        <w:rPr>
          <w:rFonts w:eastAsia="Calibri"/>
          <w:sz w:val="8"/>
        </w:rPr>
        <w:t>second</w:t>
      </w:r>
      <w:r>
        <w:rPr>
          <w:sz w:val="8"/>
        </w:rPr>
        <w:t xml:space="preserve"> </w:t>
      </w:r>
      <w:r>
        <w:rPr>
          <w:rFonts w:eastAsia="Calibri"/>
          <w:sz w:val="8"/>
        </w:rPr>
        <w:t>claim</w:t>
      </w:r>
      <w:r>
        <w:rPr>
          <w:sz w:val="8"/>
        </w:rPr>
        <w:t xml:space="preserve"> </w:t>
      </w:r>
      <w:r>
        <w:rPr>
          <w:rFonts w:eastAsia="Calibri"/>
          <w:sz w:val="8"/>
        </w:rPr>
        <w:t>makes</w:t>
      </w:r>
      <w:r>
        <w:rPr>
          <w:sz w:val="8"/>
        </w:rPr>
        <w:t xml:space="preserve"> </w:t>
      </w:r>
      <w:r>
        <w:rPr>
          <w:rFonts w:eastAsia="Calibri"/>
          <w:sz w:val="8"/>
        </w:rPr>
        <w:t>the</w:t>
      </w:r>
      <w:r>
        <w:rPr>
          <w:sz w:val="8"/>
        </w:rPr>
        <w:t xml:space="preserve"> </w:t>
      </w:r>
      <w:r>
        <w:rPr>
          <w:rFonts w:eastAsia="Calibri"/>
          <w:sz w:val="8"/>
        </w:rPr>
        <w:t>further</w:t>
      </w:r>
      <w:r>
        <w:rPr>
          <w:sz w:val="8"/>
        </w:rPr>
        <w:t xml:space="preserve"> </w:t>
      </w:r>
      <w:r>
        <w:rPr>
          <w:rFonts w:eastAsia="Calibri"/>
          <w:sz w:val="8"/>
        </w:rPr>
        <w:t>assumption</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forgone</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potential</w:t>
      </w:r>
      <w:r>
        <w:rPr>
          <w:sz w:val="8"/>
        </w:rPr>
        <w:t xml:space="preserve"> </w:t>
      </w:r>
      <w:r>
        <w:rPr>
          <w:rFonts w:eastAsia="Calibri"/>
          <w:sz w:val="8"/>
        </w:rPr>
        <w:t>lives</w:t>
      </w:r>
      <w:r>
        <w:rPr>
          <w:sz w:val="8"/>
        </w:rPr>
        <w:t xml:space="preserve"> </w:t>
      </w:r>
      <w:r>
        <w:rPr>
          <w:rFonts w:eastAsia="Calibri"/>
          <w:sz w:val="8"/>
        </w:rPr>
        <w:t>that</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lived</w:t>
      </w:r>
      <w:r>
        <w:rPr>
          <w:sz w:val="8"/>
        </w:rPr>
        <w:t xml:space="preserve"> </w:t>
      </w:r>
      <w:r>
        <w:rPr>
          <w:rFonts w:eastAsia="Calibri"/>
          <w:sz w:val="8"/>
        </w:rPr>
        <w:t>is</w:t>
      </w:r>
      <w:r>
        <w:rPr>
          <w:sz w:val="8"/>
        </w:rPr>
        <w:t xml:space="preserve"> </w:t>
      </w:r>
      <w:r>
        <w:rPr>
          <w:rFonts w:eastAsia="Calibri"/>
          <w:sz w:val="8"/>
        </w:rPr>
        <w:t>greater</w:t>
      </w:r>
      <w:r>
        <w:rPr>
          <w:sz w:val="8"/>
        </w:rPr>
        <w:t xml:space="preserve"> </w:t>
      </w:r>
      <w:r>
        <w:rPr>
          <w:rFonts w:eastAsia="Calibri"/>
          <w:sz w:val="8"/>
        </w:rPr>
        <w:t>than</w:t>
      </w:r>
      <w:r>
        <w:rPr>
          <w:sz w:val="8"/>
        </w:rPr>
        <w:t xml:space="preserve"> </w:t>
      </w:r>
      <w:r>
        <w:rPr>
          <w:rFonts w:eastAsia="Calibri"/>
          <w:sz w:val="8"/>
        </w:rPr>
        <w:t>the</w:t>
      </w:r>
      <w:r>
        <w:rPr>
          <w:sz w:val="8"/>
        </w:rPr>
        <w:t xml:space="preserve"> </w:t>
      </w:r>
      <w:r>
        <w:rPr>
          <w:rFonts w:eastAsia="Calibri"/>
          <w:sz w:val="8"/>
        </w:rPr>
        <w:t>disvalue</w:t>
      </w:r>
      <w:r>
        <w:rPr>
          <w:sz w:val="8"/>
        </w:rPr>
        <w:t xml:space="preserve"> </w:t>
      </w:r>
      <w:r>
        <w:rPr>
          <w:rFonts w:eastAsia="Calibri"/>
          <w:sz w:val="8"/>
        </w:rPr>
        <w:t>that</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accrued</w:t>
      </w:r>
      <w:r>
        <w:rPr>
          <w:sz w:val="8"/>
        </w:rPr>
        <w:t xml:space="preserve"> </w:t>
      </w:r>
      <w:r>
        <w:rPr>
          <w:rFonts w:eastAsia="Calibri"/>
          <w:sz w:val="8"/>
        </w:rPr>
        <w:t>by</w:t>
      </w:r>
      <w:r>
        <w:rPr>
          <w:sz w:val="8"/>
        </w:rPr>
        <w:t xml:space="preserve"> </w:t>
      </w:r>
      <w:r>
        <w:rPr>
          <w:rFonts w:eastAsia="Calibri"/>
          <w:sz w:val="8"/>
        </w:rPr>
        <w:t>people</w:t>
      </w:r>
      <w:r>
        <w:rPr>
          <w:sz w:val="8"/>
        </w:rPr>
        <w:t xml:space="preserve"> </w:t>
      </w:r>
      <w:r>
        <w:rPr>
          <w:rFonts w:eastAsia="Calibri"/>
          <w:sz w:val="8"/>
        </w:rPr>
        <w:t>existing</w:t>
      </w:r>
      <w:r>
        <w:rPr>
          <w:sz w:val="8"/>
        </w:rPr>
        <w:t xml:space="preserve"> </w:t>
      </w:r>
      <w:r>
        <w:rPr>
          <w:rFonts w:eastAsia="Calibri"/>
          <w:sz w:val="8"/>
        </w:rPr>
        <w:t>at</w:t>
      </w:r>
      <w:r>
        <w:rPr>
          <w:sz w:val="8"/>
        </w:rPr>
        <w:t xml:space="preserve"> </w:t>
      </w:r>
      <w:r>
        <w:rPr>
          <w:rFonts w:eastAsia="Calibri"/>
          <w:sz w:val="8"/>
        </w:rPr>
        <w:t>the</w:t>
      </w:r>
      <w:r>
        <w:rPr>
          <w:sz w:val="8"/>
        </w:rPr>
        <w:t xml:space="preserve"> </w:t>
      </w:r>
      <w:r>
        <w:rPr>
          <w:rFonts w:eastAsia="Calibri"/>
          <w:sz w:val="8"/>
        </w:rPr>
        <w:t>time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through</w:t>
      </w:r>
      <w:r>
        <w:rPr>
          <w:sz w:val="8"/>
        </w:rPr>
        <w:t xml:space="preserve"> </w:t>
      </w:r>
      <w:r>
        <w:rPr>
          <w:rFonts w:eastAsia="Calibri"/>
          <w:sz w:val="8"/>
        </w:rPr>
        <w:t>suffering</w:t>
      </w:r>
      <w:r>
        <w:rPr>
          <w:sz w:val="8"/>
        </w:rPr>
        <w:t xml:space="preserve"> </w:t>
      </w:r>
      <w:r>
        <w:rPr>
          <w:rFonts w:eastAsia="Calibri"/>
          <w:sz w:val="8"/>
        </w:rPr>
        <w:t>from</w:t>
      </w:r>
      <w:r>
        <w:rPr>
          <w:sz w:val="8"/>
        </w:rPr>
        <w:t xml:space="preserve"> </w:t>
      </w:r>
      <w:r>
        <w:rPr>
          <w:rFonts w:eastAsia="Calibri"/>
          <w:sz w:val="8"/>
        </w:rPr>
        <w:t>painful</w:t>
      </w:r>
      <w:r>
        <w:rPr>
          <w:sz w:val="8"/>
        </w:rPr>
        <w:t xml:space="preserve"> </w:t>
      </w:r>
      <w:r>
        <w:rPr>
          <w:rFonts w:eastAsia="Calibri"/>
          <w:sz w:val="8"/>
        </w:rPr>
        <w:t>and</w:t>
      </w:r>
      <w:r>
        <w:rPr>
          <w:sz w:val="8"/>
        </w:rPr>
        <w:t>/</w:t>
      </w:r>
      <w:r>
        <w:rPr>
          <w:rFonts w:eastAsia="Calibri"/>
          <w:sz w:val="8"/>
        </w:rPr>
        <w:t>or</w:t>
      </w:r>
      <w:r>
        <w:rPr>
          <w:sz w:val="8"/>
        </w:rPr>
        <w:t xml:space="preserve"> </w:t>
      </w:r>
      <w:r>
        <w:rPr>
          <w:rFonts w:eastAsia="Calibri"/>
          <w:sz w:val="8"/>
        </w:rPr>
        <w:t>premature</w:t>
      </w:r>
      <w:r>
        <w:rPr>
          <w:sz w:val="8"/>
        </w:rPr>
        <w:t xml:space="preserve"> </w:t>
      </w:r>
      <w:r>
        <w:rPr>
          <w:rFonts w:eastAsia="Calibri"/>
          <w:sz w:val="8"/>
        </w:rPr>
        <w:t>deaths</w:t>
      </w:r>
      <w:r>
        <w:rPr>
          <w:sz w:val="8"/>
        </w:rPr>
        <w:t xml:space="preserve">. </w:t>
      </w:r>
      <w:r>
        <w:rPr>
          <w:rFonts w:eastAsia="Calibri"/>
          <w:sz w:val="8"/>
        </w:rPr>
        <w:t>The</w:t>
      </w:r>
      <w:r>
        <w:rPr>
          <w:sz w:val="8"/>
        </w:rPr>
        <w:t xml:space="preserve"> </w:t>
      </w:r>
      <w:r>
        <w:rPr>
          <w:rFonts w:eastAsia="Calibri"/>
          <w:sz w:val="8"/>
        </w:rPr>
        <w:t>best</w:t>
      </w:r>
      <w:r>
        <w:rPr>
          <w:sz w:val="8"/>
        </w:rPr>
        <w:t>-</w:t>
      </w:r>
      <w:r>
        <w:rPr>
          <w:rFonts w:eastAsia="Calibri"/>
          <w:sz w:val="8"/>
        </w:rPr>
        <w:t>known</w:t>
      </w:r>
      <w:r>
        <w:rPr>
          <w:sz w:val="8"/>
        </w:rPr>
        <w:t xml:space="preserve"> </w:t>
      </w:r>
      <w:r>
        <w:rPr>
          <w:rFonts w:eastAsia="Calibri"/>
          <w:sz w:val="8"/>
        </w:rPr>
        <w:t>author</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post</w:t>
      </w:r>
      <w:r>
        <w:rPr>
          <w:sz w:val="8"/>
        </w:rPr>
        <w:t xml:space="preserve">, </w:t>
      </w:r>
      <w:r>
        <w:rPr>
          <w:rFonts w:eastAsia="Calibri"/>
          <w:sz w:val="8"/>
        </w:rPr>
        <w:t>Peter</w:t>
      </w:r>
      <w:r>
        <w:rPr>
          <w:sz w:val="8"/>
        </w:rPr>
        <w:t xml:space="preserve"> </w:t>
      </w:r>
      <w:r>
        <w:rPr>
          <w:rFonts w:eastAsia="Calibri"/>
          <w:sz w:val="8"/>
        </w:rPr>
        <w:t>Singer</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prominent</w:t>
      </w:r>
      <w:r>
        <w:rPr>
          <w:sz w:val="8"/>
        </w:rPr>
        <w:t xml:space="preserve"> </w:t>
      </w:r>
      <w:r>
        <w:rPr>
          <w:rFonts w:eastAsia="Calibri"/>
          <w:sz w:val="8"/>
        </w:rPr>
        <w:t>utilitarian</w:t>
      </w:r>
      <w:r>
        <w:rPr>
          <w:sz w:val="8"/>
        </w:rPr>
        <w:t xml:space="preserve">, </w:t>
      </w:r>
      <w:r>
        <w:rPr>
          <w:rFonts w:eastAsia="Calibri"/>
          <w:sz w:val="8"/>
        </w:rPr>
        <w:t>so</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surprising</w:t>
      </w:r>
      <w:r>
        <w:rPr>
          <w:sz w:val="8"/>
        </w:rPr>
        <w:t xml:space="preserve"> </w:t>
      </w:r>
      <w:r>
        <w:rPr>
          <w:rFonts w:eastAsia="Calibri"/>
          <w:sz w:val="8"/>
        </w:rPr>
        <w:t>that</w:t>
      </w:r>
      <w:r>
        <w:rPr>
          <w:sz w:val="8"/>
        </w:rPr>
        <w:t xml:space="preserve"> </w:t>
      </w:r>
      <w:r>
        <w:rPr>
          <w:rFonts w:eastAsia="Calibri"/>
          <w:sz w:val="8"/>
        </w:rPr>
        <w:t>he</w:t>
      </w:r>
      <w:r>
        <w:rPr>
          <w:sz w:val="8"/>
        </w:rPr>
        <w:t xml:space="preserve"> </w:t>
      </w:r>
      <w:r>
        <w:rPr>
          <w:rFonts w:eastAsia="Calibri"/>
          <w:sz w:val="8"/>
        </w:rPr>
        <w:t>would</w:t>
      </w:r>
      <w:r>
        <w:rPr>
          <w:sz w:val="8"/>
        </w:rPr>
        <w:t xml:space="preserve"> </w:t>
      </w:r>
      <w:r>
        <w:rPr>
          <w:rFonts w:eastAsia="Calibri"/>
          <w:sz w:val="8"/>
        </w:rPr>
        <w:t>lament</w:t>
      </w:r>
      <w:r>
        <w:rPr>
          <w:sz w:val="8"/>
        </w:rPr>
        <w:t xml:space="preserve"> </w:t>
      </w:r>
      <w:r>
        <w:rPr>
          <w:rFonts w:eastAsia="Calibri"/>
          <w:sz w:val="8"/>
        </w:rPr>
        <w:t>the</w:t>
      </w:r>
      <w:r>
        <w:rPr>
          <w:sz w:val="8"/>
        </w:rPr>
        <w:t xml:space="preserve"> </w:t>
      </w:r>
      <w:r>
        <w:rPr>
          <w:rFonts w:eastAsia="Calibri"/>
          <w:sz w:val="8"/>
        </w:rPr>
        <w:t>potential</w:t>
      </w:r>
      <w:r>
        <w:rPr>
          <w:sz w:val="8"/>
        </w:rPr>
        <w:t xml:space="preserve"> </w:t>
      </w:r>
      <w:r>
        <w:rPr>
          <w:rFonts w:eastAsia="Calibri"/>
          <w:sz w:val="8"/>
        </w:rPr>
        <w:t>lack</w:t>
      </w:r>
      <w:r>
        <w:rPr>
          <w:sz w:val="8"/>
        </w:rPr>
        <w:t xml:space="preserve"> </w:t>
      </w:r>
      <w:r>
        <w:rPr>
          <w:rFonts w:eastAsia="Calibri"/>
          <w:sz w:val="8"/>
        </w:rPr>
        <w:t>of</w:t>
      </w:r>
      <w:r>
        <w:rPr>
          <w:sz w:val="8"/>
        </w:rPr>
        <w:t xml:space="preserve"> </w:t>
      </w:r>
      <w:r>
        <w:rPr>
          <w:rFonts w:eastAsia="Calibri"/>
          <w:sz w:val="8"/>
        </w:rPr>
        <w:t>future</w:t>
      </w:r>
      <w:r>
        <w:rPr>
          <w:sz w:val="8"/>
        </w:rPr>
        <w:t xml:space="preserve"> </w:t>
      </w:r>
      <w:r>
        <w:rPr>
          <w:rFonts w:eastAsia="Calibri"/>
          <w:sz w:val="8"/>
        </w:rPr>
        <w:t>human</w:t>
      </w:r>
      <w:r>
        <w:rPr>
          <w:sz w:val="8"/>
        </w:rPr>
        <w:t xml:space="preserve"> </w:t>
      </w:r>
      <w:r>
        <w:rPr>
          <w:rFonts w:eastAsia="Calibri"/>
          <w:sz w:val="8"/>
        </w:rPr>
        <w:t>lives</w:t>
      </w:r>
      <w:r>
        <w:rPr>
          <w:sz w:val="8"/>
        </w:rPr>
        <w:t xml:space="preserve"> </w:t>
      </w:r>
      <w:r>
        <w:rPr>
          <w:rFonts w:eastAsia="Calibri"/>
          <w:sz w:val="8"/>
        </w:rPr>
        <w:t>per</w:t>
      </w:r>
      <w:r>
        <w:rPr>
          <w:sz w:val="8"/>
        </w:rPr>
        <w:t xml:space="preserve"> </w:t>
      </w:r>
      <w:r>
        <w:rPr>
          <w:rFonts w:eastAsia="Calibri"/>
          <w:sz w:val="8"/>
        </w:rPr>
        <w:t>se</w:t>
      </w:r>
      <w:r>
        <w:rPr>
          <w:sz w:val="8"/>
        </w:rPr>
        <w:t xml:space="preserve">. </w:t>
      </w:r>
      <w:r>
        <w:rPr>
          <w:rFonts w:eastAsia="Calibri"/>
          <w:sz w:val="8"/>
        </w:rPr>
        <w:t>However</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just</w:t>
      </w:r>
      <w:r>
        <w:rPr>
          <w:sz w:val="8"/>
        </w:rPr>
        <w:t xml:space="preserve"> </w:t>
      </w:r>
      <w:r>
        <w:rPr>
          <w:rFonts w:eastAsia="Calibri"/>
          <w:sz w:val="8"/>
        </w:rPr>
        <w:t>utilitarians</w:t>
      </w:r>
      <w:r>
        <w:rPr>
          <w:sz w:val="8"/>
        </w:rPr>
        <w:t xml:space="preserve"> </w:t>
      </w:r>
      <w:r>
        <w:rPr>
          <w:rFonts w:eastAsia="Calibri"/>
          <w:sz w:val="8"/>
        </w:rPr>
        <w:t>who</w:t>
      </w:r>
      <w:r>
        <w:rPr>
          <w:sz w:val="8"/>
        </w:rPr>
        <w:t xml:space="preserve"> </w:t>
      </w:r>
      <w:r>
        <w:rPr>
          <w:rFonts w:eastAsia="Calibri"/>
          <w:sz w:val="8"/>
        </w:rPr>
        <w:t>share</w:t>
      </w:r>
      <w:r>
        <w:rPr>
          <w:sz w:val="8"/>
        </w:rPr>
        <w:t xml:space="preserve"> </w:t>
      </w:r>
      <w:r>
        <w:rPr>
          <w:rFonts w:eastAsia="Calibri"/>
          <w:sz w:val="8"/>
        </w:rPr>
        <w:t>this</w:t>
      </w:r>
      <w:r>
        <w:rPr>
          <w:sz w:val="8"/>
        </w:rPr>
        <w:t xml:space="preserve"> </w:t>
      </w:r>
      <w:r>
        <w:rPr>
          <w:rFonts w:eastAsia="Calibri"/>
          <w:sz w:val="8"/>
        </w:rPr>
        <w:t>view</w:t>
      </w:r>
      <w:r>
        <w:rPr>
          <w:sz w:val="8"/>
        </w:rPr>
        <w:t xml:space="preserve">, </w:t>
      </w:r>
      <w:r>
        <w:rPr>
          <w:rFonts w:eastAsia="Calibri"/>
          <w:sz w:val="8"/>
        </w:rPr>
        <w:t>even</w:t>
      </w:r>
      <w:r>
        <w:rPr>
          <w:sz w:val="8"/>
        </w:rPr>
        <w:t xml:space="preserve"> </w:t>
      </w:r>
      <w:r>
        <w:rPr>
          <w:rFonts w:eastAsia="Calibri"/>
          <w:sz w:val="8"/>
        </w:rPr>
        <w:t>if</w:t>
      </w:r>
      <w:r>
        <w:rPr>
          <w:sz w:val="8"/>
        </w:rPr>
        <w:t xml:space="preserve"> </w:t>
      </w:r>
      <w:r>
        <w:rPr>
          <w:rFonts w:eastAsia="Calibri"/>
          <w:sz w:val="8"/>
        </w:rPr>
        <w:t>implicitly</w:t>
      </w:r>
      <w:r>
        <w:rPr>
          <w:sz w:val="8"/>
        </w:rPr>
        <w:t xml:space="preserve">. </w:t>
      </w:r>
      <w:r>
        <w:rPr>
          <w:rFonts w:eastAsia="Calibri"/>
          <w:sz w:val="8"/>
        </w:rPr>
        <w:t>Indeed</w:t>
      </w:r>
      <w:r>
        <w:rPr>
          <w:sz w:val="8"/>
        </w:rPr>
        <w:t xml:space="preserve">, </w:t>
      </w:r>
      <w:r>
        <w:rPr>
          <w:rFonts w:eastAsia="Calibri"/>
          <w:sz w:val="8"/>
        </w:rPr>
        <w:t>other</w:t>
      </w:r>
      <w:r>
        <w:rPr>
          <w:sz w:val="8"/>
        </w:rPr>
        <w:t xml:space="preserve"> </w:t>
      </w:r>
      <w:r>
        <w:rPr>
          <w:rFonts w:eastAsia="Calibri"/>
          <w:sz w:val="8"/>
        </w:rPr>
        <w:t>philosophers</w:t>
      </w:r>
      <w:r>
        <w:rPr>
          <w:sz w:val="8"/>
        </w:rPr>
        <w:t xml:space="preserve"> </w:t>
      </w:r>
      <w:r>
        <w:rPr>
          <w:rFonts w:eastAsia="Calibri"/>
          <w:sz w:val="8"/>
        </w:rPr>
        <w:t>also</w:t>
      </w:r>
      <w:r>
        <w:rPr>
          <w:sz w:val="8"/>
        </w:rPr>
        <w:t xml:space="preserve"> </w:t>
      </w:r>
      <w:r>
        <w:rPr>
          <w:rFonts w:eastAsia="Calibri"/>
          <w:sz w:val="8"/>
        </w:rPr>
        <w:t>seem</w:t>
      </w:r>
      <w:r>
        <w:rPr>
          <w:sz w:val="8"/>
        </w:rPr>
        <w:t xml:space="preserve"> </w:t>
      </w:r>
      <w:r>
        <w:rPr>
          <w:rFonts w:eastAsia="Calibri"/>
          <w:sz w:val="8"/>
        </w:rPr>
        <w:t>to</w:t>
      </w:r>
      <w:r>
        <w:rPr>
          <w:sz w:val="8"/>
        </w:rPr>
        <w:t xml:space="preserve"> </w:t>
      </w:r>
      <w:r>
        <w:rPr>
          <w:rFonts w:eastAsia="Calibri"/>
          <w:sz w:val="8"/>
        </w:rPr>
        <w:t>imply</w:t>
      </w:r>
      <w:r>
        <w:rPr>
          <w:sz w:val="8"/>
        </w:rPr>
        <w:t xml:space="preserve"> </w:t>
      </w:r>
      <w:r>
        <w:rPr>
          <w:rFonts w:eastAsia="Calibri"/>
          <w:sz w:val="8"/>
        </w:rPr>
        <w:t>that</w:t>
      </w:r>
      <w:r>
        <w:rPr>
          <w:sz w:val="8"/>
        </w:rPr>
        <w:t xml:space="preserve"> </w:t>
      </w:r>
      <w:r>
        <w:rPr>
          <w:rFonts w:eastAsia="Calibri"/>
          <w:sz w:val="8"/>
        </w:rPr>
        <w:t>they</w:t>
      </w:r>
      <w:r>
        <w:rPr>
          <w:sz w:val="8"/>
        </w:rPr>
        <w:t xml:space="preserve"> </w:t>
      </w:r>
      <w:r>
        <w:rPr>
          <w:rFonts w:eastAsia="Calibri"/>
          <w:sz w:val="8"/>
        </w:rPr>
        <w:t>share</w:t>
      </w:r>
      <w:r>
        <w:rPr>
          <w:sz w:val="8"/>
        </w:rPr>
        <w:t xml:space="preserve"> </w:t>
      </w:r>
      <w:r>
        <w:rPr>
          <w:rFonts w:eastAsia="Calibri"/>
          <w:sz w:val="8"/>
        </w:rPr>
        <w:t>the</w:t>
      </w:r>
      <w:r>
        <w:rPr>
          <w:sz w:val="8"/>
        </w:rPr>
        <w:t xml:space="preserve"> </w:t>
      </w:r>
      <w:r>
        <w:rPr>
          <w:rFonts w:eastAsia="Calibri"/>
          <w:sz w:val="8"/>
        </w:rPr>
        <w:t>intuition</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just</w:t>
      </w:r>
      <w:r>
        <w:rPr>
          <w:sz w:val="8"/>
        </w:rPr>
        <w:t xml:space="preserve"> </w:t>
      </w:r>
      <w:r>
        <w:rPr>
          <w:rFonts w:eastAsia="Calibri"/>
          <w:sz w:val="8"/>
        </w:rPr>
        <w:t>something</w:t>
      </w:r>
      <w:r>
        <w:rPr>
          <w:sz w:val="8"/>
        </w:rPr>
        <w:t xml:space="preserve"> </w:t>
      </w:r>
      <w:r>
        <w:rPr>
          <w:rFonts w:eastAsia="Calibri"/>
          <w:sz w:val="8"/>
        </w:rPr>
        <w:t>wrong</w:t>
      </w:r>
      <w:r>
        <w:rPr>
          <w:sz w:val="8"/>
        </w:rPr>
        <w:t xml:space="preserve"> </w:t>
      </w:r>
      <w:r>
        <w:rPr>
          <w:rFonts w:eastAsia="Calibri"/>
          <w:sz w:val="8"/>
        </w:rPr>
        <w:t>with</w:t>
      </w:r>
      <w:r>
        <w:rPr>
          <w:sz w:val="8"/>
        </w:rPr>
        <w:t xml:space="preserve"> </w:t>
      </w:r>
      <w:r>
        <w:rPr>
          <w:rFonts w:eastAsia="Calibri"/>
          <w:sz w:val="8"/>
        </w:rPr>
        <w:t>causing</w:t>
      </w:r>
      <w:r>
        <w:rPr>
          <w:sz w:val="8"/>
        </w:rPr>
        <w:t xml:space="preserve"> </w:t>
      </w:r>
      <w:r>
        <w:rPr>
          <w:rFonts w:eastAsia="Calibri"/>
          <w:sz w:val="8"/>
        </w:rPr>
        <w:t>or</w:t>
      </w:r>
      <w:r>
        <w:rPr>
          <w:sz w:val="8"/>
        </w:rPr>
        <w:t xml:space="preserve"> </w:t>
      </w:r>
      <w:r>
        <w:rPr>
          <w:rFonts w:eastAsia="Calibri"/>
          <w:sz w:val="8"/>
        </w:rPr>
        <w:t>failing</w:t>
      </w:r>
      <w:r>
        <w:rPr>
          <w:sz w:val="8"/>
        </w:rPr>
        <w:t xml:space="preserve"> </w:t>
      </w:r>
      <w:r>
        <w:rPr>
          <w:rFonts w:eastAsia="Calibri"/>
          <w:sz w:val="8"/>
        </w:rPr>
        <w:t>to</w:t>
      </w:r>
      <w:r>
        <w:rPr>
          <w:sz w:val="8"/>
        </w:rPr>
        <w:t xml:space="preserve"> </w:t>
      </w:r>
      <w:r>
        <w:rPr>
          <w:rFonts w:eastAsia="Calibri"/>
          <w:sz w:val="8"/>
        </w:rPr>
        <w:t>prevent</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human</w:t>
      </w:r>
      <w:r>
        <w:rPr>
          <w:sz w:val="8"/>
        </w:rPr>
        <w:t xml:space="preserve"> </w:t>
      </w:r>
      <w:r>
        <w:rPr>
          <w:rFonts w:eastAsia="Calibri"/>
          <w:sz w:val="8"/>
        </w:rPr>
        <w:t>species</w:t>
      </w:r>
      <w:r>
        <w:rPr>
          <w:sz w:val="8"/>
        </w:rPr>
        <w:t xml:space="preserve"> </w:t>
      </w:r>
      <w:r>
        <w:rPr>
          <w:rFonts w:eastAsia="Calibri"/>
          <w:sz w:val="8"/>
        </w:rPr>
        <w:t>such</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prevent</w:t>
      </w:r>
      <w:r>
        <w:rPr>
          <w:sz w:val="8"/>
        </w:rPr>
        <w:t xml:space="preserve"> </w:t>
      </w:r>
      <w:r>
        <w:rPr>
          <w:rFonts w:eastAsia="Calibri"/>
          <w:sz w:val="8"/>
        </w:rPr>
        <w:t>more</w:t>
      </w:r>
      <w:r>
        <w:rPr>
          <w:sz w:val="8"/>
        </w:rPr>
        <w:t xml:space="preserve"> ‘</w:t>
      </w:r>
      <w:r>
        <w:rPr>
          <w:rFonts w:eastAsia="Calibri"/>
          <w:sz w:val="8"/>
        </w:rPr>
        <w:t>people</w:t>
      </w:r>
      <w:r>
        <w:rPr>
          <w:sz w:val="8"/>
        </w:rPr>
        <w:t xml:space="preserve">’ </w:t>
      </w:r>
      <w:r>
        <w:rPr>
          <w:rFonts w:eastAsia="Calibri"/>
          <w:sz w:val="8"/>
        </w:rPr>
        <w:t>from</w:t>
      </w:r>
      <w:r>
        <w:rPr>
          <w:sz w:val="8"/>
        </w:rPr>
        <w:t xml:space="preserve"> </w:t>
      </w:r>
      <w:r>
        <w:rPr>
          <w:rFonts w:eastAsia="Calibri"/>
          <w:sz w:val="8"/>
        </w:rPr>
        <w:t>having</w:t>
      </w:r>
      <w:r>
        <w:rPr>
          <w:sz w:val="8"/>
        </w:rPr>
        <w:t xml:space="preserve"> </w:t>
      </w:r>
      <w:r>
        <w:rPr>
          <w:rFonts w:eastAsia="Calibri"/>
          <w:sz w:val="8"/>
        </w:rPr>
        <w:t>the</w:t>
      </w:r>
      <w:r>
        <w:rPr>
          <w:sz w:val="8"/>
        </w:rPr>
        <w:t xml:space="preserve"> ‘</w:t>
      </w:r>
      <w:r>
        <w:rPr>
          <w:rFonts w:eastAsia="Calibri"/>
          <w:sz w:val="8"/>
        </w:rPr>
        <w:t>opportunity</w:t>
      </w:r>
      <w:r>
        <w:rPr>
          <w:sz w:val="8"/>
        </w:rPr>
        <w:t xml:space="preserve"> </w:t>
      </w:r>
      <w:r>
        <w:rPr>
          <w:rFonts w:eastAsia="Calibri"/>
          <w:sz w:val="8"/>
        </w:rPr>
        <w:t>to</w:t>
      </w:r>
      <w:r>
        <w:rPr>
          <w:sz w:val="8"/>
        </w:rPr>
        <w:t xml:space="preserve"> </w:t>
      </w:r>
      <w:r>
        <w:rPr>
          <w:rFonts w:eastAsia="Calibri"/>
          <w:sz w:val="8"/>
        </w:rPr>
        <w:t>exist</w:t>
      </w:r>
      <w:r>
        <w:rPr>
          <w:sz w:val="8"/>
        </w:rPr>
        <w:t xml:space="preserve">’. </w:t>
      </w:r>
      <w:r>
        <w:rPr>
          <w:rFonts w:eastAsia="Calibri"/>
          <w:sz w:val="8"/>
        </w:rPr>
        <w:t>Stephen</w:t>
      </w:r>
      <w:r>
        <w:rPr>
          <w:sz w:val="8"/>
        </w:rPr>
        <w:t xml:space="preserve"> </w:t>
      </w:r>
      <w:r>
        <w:rPr>
          <w:rFonts w:eastAsia="Calibri"/>
          <w:sz w:val="8"/>
        </w:rPr>
        <w:t>Gardiner</w:t>
      </w:r>
      <w:r>
        <w:rPr>
          <w:sz w:val="8"/>
        </w:rPr>
        <w:t xml:space="preserve"> (2009) </w:t>
      </w:r>
      <w:r>
        <w:rPr>
          <w:rFonts w:eastAsia="Calibri"/>
          <w:sz w:val="8"/>
        </w:rPr>
        <w:t>and</w:t>
      </w:r>
      <w:r>
        <w:rPr>
          <w:sz w:val="8"/>
        </w:rPr>
        <w:t xml:space="preserve"> </w:t>
      </w:r>
      <w:r>
        <w:rPr>
          <w:rFonts w:eastAsia="Calibri"/>
          <w:sz w:val="8"/>
        </w:rPr>
        <w:t>Martin</w:t>
      </w:r>
      <w:r>
        <w:rPr>
          <w:sz w:val="8"/>
        </w:rPr>
        <w:t xml:space="preserve"> </w:t>
      </w:r>
      <w:r>
        <w:rPr>
          <w:rFonts w:eastAsia="Calibri"/>
          <w:sz w:val="8"/>
        </w:rPr>
        <w:t>O</w:t>
      </w:r>
      <w:r>
        <w:rPr>
          <w:sz w:val="8"/>
        </w:rPr>
        <w:t>’</w:t>
      </w:r>
      <w:r>
        <w:rPr>
          <w:rFonts w:eastAsia="Calibri"/>
          <w:sz w:val="8"/>
        </w:rPr>
        <w:t>Neill</w:t>
      </w:r>
      <w:r>
        <w:rPr>
          <w:sz w:val="8"/>
        </w:rPr>
        <w:t xml:space="preserve"> (</w:t>
      </w:r>
      <w:r>
        <w:rPr>
          <w:rFonts w:eastAsia="Calibri"/>
          <w:sz w:val="8"/>
        </w:rPr>
        <w:t>personal</w:t>
      </w:r>
      <w:r>
        <w:rPr>
          <w:sz w:val="8"/>
        </w:rPr>
        <w:t xml:space="preserve"> </w:t>
      </w:r>
      <w:r>
        <w:rPr>
          <w:rFonts w:eastAsia="Calibri"/>
          <w:sz w:val="8"/>
        </w:rPr>
        <w:t>correspondence</w:t>
      </w:r>
      <w:r>
        <w:rPr>
          <w:sz w:val="8"/>
        </w:rPr>
        <w:t xml:space="preserve">), </w:t>
      </w:r>
      <w:r>
        <w:rPr>
          <w:rFonts w:eastAsia="Calibri"/>
          <w:sz w:val="8"/>
        </w:rPr>
        <w:t>both</w:t>
      </w:r>
      <w:r>
        <w:rPr>
          <w:sz w:val="8"/>
        </w:rPr>
        <w:t xml:space="preserve"> </w:t>
      </w:r>
      <w:r>
        <w:rPr>
          <w:rFonts w:eastAsia="Calibri"/>
          <w:sz w:val="8"/>
        </w:rPr>
        <w:t>sympathetic</w:t>
      </w:r>
      <w:r>
        <w:rPr>
          <w:sz w:val="8"/>
        </w:rPr>
        <w:t xml:space="preserve"> </w:t>
      </w:r>
      <w:r>
        <w:rPr>
          <w:rFonts w:eastAsia="Calibri"/>
          <w:sz w:val="8"/>
        </w:rPr>
        <w:t>to</w:t>
      </w:r>
      <w:r>
        <w:rPr>
          <w:sz w:val="8"/>
        </w:rPr>
        <w:t xml:space="preserve"> </w:t>
      </w:r>
      <w:r>
        <w:rPr>
          <w:rFonts w:eastAsia="Calibri"/>
          <w:sz w:val="8"/>
        </w:rPr>
        <w:t>contract</w:t>
      </w:r>
      <w:r>
        <w:rPr>
          <w:sz w:val="8"/>
        </w:rPr>
        <w:t xml:space="preserve"> </w:t>
      </w:r>
      <w:r>
        <w:rPr>
          <w:rFonts w:eastAsia="Calibri"/>
          <w:sz w:val="8"/>
        </w:rPr>
        <w:t>theory</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also</w:t>
      </w:r>
      <w:r>
        <w:rPr>
          <w:sz w:val="8"/>
        </w:rPr>
        <w:t xml:space="preserve"> </w:t>
      </w:r>
      <w:r>
        <w:rPr>
          <w:rFonts w:eastAsia="Calibri"/>
          <w:sz w:val="8"/>
        </w:rPr>
        <w:t>find</w:t>
      </w:r>
      <w:r>
        <w:rPr>
          <w:sz w:val="8"/>
        </w:rPr>
        <w:t xml:space="preserve"> </w:t>
      </w:r>
      <w:r>
        <w:rPr>
          <w:rFonts w:eastAsia="Calibri"/>
          <w:sz w:val="8"/>
        </w:rPr>
        <w:t>it</w:t>
      </w:r>
      <w:r>
        <w:rPr>
          <w:sz w:val="8"/>
        </w:rPr>
        <w:t xml:space="preserve"> </w:t>
      </w:r>
      <w:r>
        <w:rPr>
          <w:rFonts w:eastAsia="Calibri"/>
          <w:sz w:val="8"/>
        </w:rPr>
        <w:t>intuitive</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should</w:t>
      </w:r>
      <w:r>
        <w:rPr>
          <w:sz w:val="8"/>
        </w:rPr>
        <w:t xml:space="preserve"> </w:t>
      </w:r>
      <w:r>
        <w:rPr>
          <w:rFonts w:eastAsia="Calibri"/>
          <w:sz w:val="8"/>
        </w:rPr>
        <w:t>want</w:t>
      </w:r>
      <w:r>
        <w:rPr>
          <w:sz w:val="8"/>
        </w:rPr>
        <w:t xml:space="preserve"> </w:t>
      </w:r>
      <w:r>
        <w:rPr>
          <w:rFonts w:eastAsia="Calibri"/>
          <w:sz w:val="8"/>
        </w:rPr>
        <w:t>more</w:t>
      </w:r>
      <w:r>
        <w:rPr>
          <w:sz w:val="8"/>
        </w:rPr>
        <w:t xml:space="preserve"> </w:t>
      </w:r>
      <w:r>
        <w:rPr>
          <w:rFonts w:eastAsia="Calibri"/>
          <w:sz w:val="8"/>
        </w:rPr>
        <w:t>generations</w:t>
      </w:r>
      <w:r>
        <w:rPr>
          <w:sz w:val="8"/>
        </w:rPr>
        <w:t xml:space="preserve"> </w:t>
      </w:r>
      <w:r>
        <w:rPr>
          <w:rFonts w:eastAsia="Calibri"/>
          <w:sz w:val="8"/>
        </w:rPr>
        <w:t>to</w:t>
      </w:r>
      <w:r>
        <w:rPr>
          <w:sz w:val="8"/>
        </w:rPr>
        <w:t xml:space="preserve"> </w:t>
      </w:r>
      <w:r>
        <w:rPr>
          <w:rFonts w:eastAsia="Calibri"/>
          <w:sz w:val="8"/>
        </w:rPr>
        <w:t>have</w:t>
      </w:r>
      <w:r>
        <w:rPr>
          <w:sz w:val="8"/>
        </w:rPr>
        <w:t xml:space="preserve"> </w:t>
      </w:r>
      <w:r>
        <w:rPr>
          <w:rFonts w:eastAsia="Calibri"/>
          <w:sz w:val="8"/>
        </w:rPr>
        <w:t>the</w:t>
      </w:r>
      <w:r>
        <w:rPr>
          <w:sz w:val="8"/>
        </w:rPr>
        <w:t xml:space="preserve"> </w:t>
      </w:r>
      <w:r>
        <w:rPr>
          <w:rFonts w:eastAsia="Calibri"/>
          <w:sz w:val="8"/>
        </w:rPr>
        <w:t>opportunity</w:t>
      </w:r>
      <w:r>
        <w:rPr>
          <w:sz w:val="8"/>
        </w:rPr>
        <w:t xml:space="preserve"> </w:t>
      </w:r>
      <w:r>
        <w:rPr>
          <w:rFonts w:eastAsia="Calibri"/>
          <w:sz w:val="8"/>
        </w:rPr>
        <w:t>to</w:t>
      </w:r>
      <w:r>
        <w:rPr>
          <w:sz w:val="8"/>
        </w:rPr>
        <w:t xml:space="preserve"> </w:t>
      </w:r>
      <w:r>
        <w:rPr>
          <w:rFonts w:eastAsia="Calibri"/>
          <w:sz w:val="8"/>
        </w:rPr>
        <w:t>exist</w:t>
      </w:r>
      <w:r>
        <w:rPr>
          <w:sz w:val="8"/>
        </w:rPr>
        <w:t xml:space="preserve">, </w:t>
      </w:r>
      <w:r>
        <w:rPr>
          <w:rFonts w:eastAsia="Calibri"/>
          <w:sz w:val="8"/>
        </w:rPr>
        <w:t>assuming</w:t>
      </w:r>
      <w:r>
        <w:rPr>
          <w:sz w:val="8"/>
        </w:rPr>
        <w:t xml:space="preserve"> </w:t>
      </w:r>
      <w:r>
        <w:rPr>
          <w:rFonts w:eastAsia="Calibri"/>
          <w:sz w:val="8"/>
        </w:rPr>
        <w:t>that</w:t>
      </w:r>
      <w:r>
        <w:rPr>
          <w:sz w:val="8"/>
        </w:rPr>
        <w:t xml:space="preserve"> </w:t>
      </w:r>
      <w:r>
        <w:rPr>
          <w:rFonts w:eastAsia="Calibri"/>
          <w:sz w:val="8"/>
        </w:rPr>
        <w:t>they</w:t>
      </w:r>
      <w:r>
        <w:rPr>
          <w:sz w:val="8"/>
        </w:rPr>
        <w:t xml:space="preserve"> </w:t>
      </w:r>
      <w:r>
        <w:rPr>
          <w:rFonts w:eastAsia="Calibri"/>
          <w:sz w:val="8"/>
        </w:rPr>
        <w:t>have</w:t>
      </w:r>
      <w:r>
        <w:rPr>
          <w:sz w:val="8"/>
        </w:rPr>
        <w:t xml:space="preserve"> </w:t>
      </w:r>
      <w:r>
        <w:rPr>
          <w:rFonts w:eastAsia="Calibri"/>
          <w:sz w:val="8"/>
        </w:rPr>
        <w:t>worth</w:t>
      </w:r>
      <w:r>
        <w:rPr>
          <w:sz w:val="8"/>
        </w:rPr>
        <w:t>-</w:t>
      </w:r>
      <w:r>
        <w:rPr>
          <w:rFonts w:eastAsia="Calibri"/>
          <w:sz w:val="8"/>
        </w:rPr>
        <w:t>living</w:t>
      </w:r>
      <w:r>
        <w:rPr>
          <w:sz w:val="8"/>
        </w:rPr>
        <w:t xml:space="preserve"> </w:t>
      </w:r>
      <w:r>
        <w:rPr>
          <w:rFonts w:eastAsia="Calibri"/>
          <w:sz w:val="8"/>
        </w:rPr>
        <w:t>lives</w:t>
      </w:r>
      <w:r>
        <w:rPr>
          <w:sz w:val="8"/>
        </w:rPr>
        <w:t xml:space="preserve">, </w:t>
      </w:r>
      <w:r>
        <w:rPr>
          <w:rFonts w:eastAsia="Calibri"/>
          <w:sz w:val="8"/>
        </w:rPr>
        <w:t>and</w:t>
      </w:r>
      <w:r>
        <w:rPr>
          <w:sz w:val="8"/>
        </w:rPr>
        <w:t xml:space="preserve"> </w:t>
      </w:r>
      <w:r>
        <w:rPr>
          <w:rFonts w:eastAsia="Calibri"/>
          <w:sz w:val="8"/>
        </w:rPr>
        <w:t>I</w:t>
      </w:r>
      <w:r>
        <w:rPr>
          <w:sz w:val="8"/>
        </w:rPr>
        <w:t xml:space="preserve"> </w:t>
      </w:r>
      <w:r>
        <w:rPr>
          <w:rFonts w:eastAsia="Calibri"/>
          <w:sz w:val="8"/>
        </w:rPr>
        <w:t>find</w:t>
      </w:r>
      <w:r>
        <w:rPr>
          <w:sz w:val="8"/>
        </w:rPr>
        <w:t xml:space="preserve"> </w:t>
      </w:r>
      <w:r>
        <w:rPr>
          <w:rFonts w:eastAsia="Calibri"/>
          <w:sz w:val="8"/>
        </w:rPr>
        <w:t>it</w:t>
      </w:r>
      <w:r>
        <w:rPr>
          <w:sz w:val="8"/>
        </w:rPr>
        <w:t xml:space="preserve"> </w:t>
      </w:r>
      <w:r>
        <w:rPr>
          <w:rFonts w:eastAsia="Calibri"/>
          <w:sz w:val="8"/>
        </w:rPr>
        <w:t>plausible</w:t>
      </w:r>
      <w:r>
        <w:rPr>
          <w:sz w:val="8"/>
        </w:rPr>
        <w:t xml:space="preserve"> </w:t>
      </w:r>
      <w:r>
        <w:rPr>
          <w:rFonts w:eastAsia="Calibri"/>
          <w:sz w:val="8"/>
        </w:rPr>
        <w:t>to</w:t>
      </w:r>
      <w:r>
        <w:rPr>
          <w:sz w:val="8"/>
        </w:rPr>
        <w:t xml:space="preserve"> </w:t>
      </w:r>
      <w:r>
        <w:rPr>
          <w:rFonts w:eastAsia="Calibri"/>
          <w:sz w:val="8"/>
        </w:rPr>
        <w:t>think</w:t>
      </w:r>
      <w:r>
        <w:rPr>
          <w:sz w:val="8"/>
        </w:rPr>
        <w:t xml:space="preserve"> </w:t>
      </w:r>
      <w:r>
        <w:rPr>
          <w:rFonts w:eastAsia="Calibri"/>
          <w:sz w:val="8"/>
        </w:rPr>
        <w:t>that</w:t>
      </w:r>
      <w:r>
        <w:rPr>
          <w:sz w:val="8"/>
        </w:rPr>
        <w:t xml:space="preserve"> </w:t>
      </w:r>
      <w:r>
        <w:rPr>
          <w:rFonts w:eastAsia="Calibri"/>
          <w:sz w:val="8"/>
        </w:rPr>
        <w:t>many</w:t>
      </w:r>
      <w:r>
        <w:rPr>
          <w:sz w:val="8"/>
        </w:rPr>
        <w:t xml:space="preserve"> </w:t>
      </w:r>
      <w:r>
        <w:rPr>
          <w:rFonts w:eastAsia="Calibri"/>
          <w:sz w:val="8"/>
        </w:rPr>
        <w:t>other</w:t>
      </w:r>
      <w:r>
        <w:rPr>
          <w:sz w:val="8"/>
        </w:rPr>
        <w:t xml:space="preserve"> </w:t>
      </w:r>
      <w:r>
        <w:rPr>
          <w:rFonts w:eastAsia="Calibri"/>
          <w:sz w:val="8"/>
        </w:rPr>
        <w:t>people</w:t>
      </w:r>
      <w:r>
        <w:rPr>
          <w:sz w:val="8"/>
        </w:rPr>
        <w:t xml:space="preserve"> (</w:t>
      </w:r>
      <w:r>
        <w:rPr>
          <w:rFonts w:eastAsia="Calibri"/>
          <w:sz w:val="8"/>
        </w:rPr>
        <w:t>philosophers</w:t>
      </w:r>
      <w:r>
        <w:rPr>
          <w:sz w:val="8"/>
        </w:rPr>
        <w:t xml:space="preserve"> </w:t>
      </w:r>
      <w:r>
        <w:rPr>
          <w:rFonts w:eastAsia="Calibri"/>
          <w:sz w:val="8"/>
        </w:rPr>
        <w:t>and</w:t>
      </w:r>
      <w:r>
        <w:rPr>
          <w:sz w:val="8"/>
        </w:rPr>
        <w:t xml:space="preserve"> </w:t>
      </w:r>
      <w:r>
        <w:rPr>
          <w:rFonts w:eastAsia="Calibri"/>
          <w:sz w:val="8"/>
        </w:rPr>
        <w:t>non</w:t>
      </w:r>
      <w:r>
        <w:rPr>
          <w:sz w:val="8"/>
        </w:rPr>
        <w:t>-</w:t>
      </w:r>
      <w:r>
        <w:rPr>
          <w:rFonts w:eastAsia="Calibri"/>
          <w:sz w:val="8"/>
        </w:rPr>
        <w:t>philosophers</w:t>
      </w:r>
      <w:r>
        <w:rPr>
          <w:sz w:val="8"/>
        </w:rPr>
        <w:t xml:space="preserve"> </w:t>
      </w:r>
      <w:r>
        <w:rPr>
          <w:rFonts w:eastAsia="Calibri"/>
          <w:sz w:val="8"/>
        </w:rPr>
        <w:t>alike</w:t>
      </w:r>
      <w:r>
        <w:rPr>
          <w:sz w:val="8"/>
        </w:rPr>
        <w:t xml:space="preserve">) </w:t>
      </w:r>
      <w:r>
        <w:rPr>
          <w:rFonts w:eastAsia="Calibri"/>
          <w:sz w:val="8"/>
        </w:rPr>
        <w:t>probably</w:t>
      </w:r>
      <w:r>
        <w:rPr>
          <w:sz w:val="8"/>
        </w:rPr>
        <w:t xml:space="preserve"> </w:t>
      </w:r>
      <w:r>
        <w:rPr>
          <w:rFonts w:eastAsia="Calibri"/>
          <w:sz w:val="8"/>
        </w:rPr>
        <w:t>share</w:t>
      </w:r>
      <w:r>
        <w:rPr>
          <w:sz w:val="8"/>
        </w:rPr>
        <w:t xml:space="preserve"> </w:t>
      </w:r>
      <w:r>
        <w:rPr>
          <w:rFonts w:eastAsia="Calibri"/>
          <w:sz w:val="8"/>
        </w:rPr>
        <w:t>this</w:t>
      </w:r>
      <w:r>
        <w:rPr>
          <w:sz w:val="8"/>
        </w:rPr>
        <w:t xml:space="preserve"> </w:t>
      </w:r>
      <w:r>
        <w:rPr>
          <w:rFonts w:eastAsia="Calibri"/>
          <w:sz w:val="8"/>
        </w:rPr>
        <w:t>intuition</w:t>
      </w:r>
      <w:r>
        <w:rPr>
          <w:sz w:val="8"/>
        </w:rPr>
        <w:t xml:space="preserve">. </w:t>
      </w:r>
      <w:r>
        <w:rPr>
          <w:rStyle w:val="StyleUnderline"/>
          <w:rFonts w:eastAsia="Calibri"/>
        </w:rPr>
        <w:t>When</w:t>
      </w:r>
      <w:r>
        <w:rPr>
          <w:rStyle w:val="StyleUnderline"/>
        </w:rPr>
        <w:t xml:space="preserve"> </w:t>
      </w:r>
      <w:r>
        <w:rPr>
          <w:rStyle w:val="StyleUnderline"/>
          <w:rFonts w:eastAsia="Calibri"/>
        </w:rPr>
        <w:t>we</w:t>
      </w:r>
      <w:r>
        <w:rPr>
          <w:rStyle w:val="StyleUnderline"/>
        </w:rPr>
        <w:t xml:space="preserve"> </w:t>
      </w:r>
      <w:r>
        <w:rPr>
          <w:rStyle w:val="StyleUnderline"/>
          <w:rFonts w:eastAsia="Calibri"/>
        </w:rPr>
        <w:t>talk</w:t>
      </w:r>
      <w:r>
        <w:rPr>
          <w:rStyle w:val="StyleUnderline"/>
        </w:rPr>
        <w:t xml:space="preserve"> </w:t>
      </w:r>
      <w:r>
        <w:rPr>
          <w:rStyle w:val="StyleUnderline"/>
          <w:rFonts w:eastAsia="Calibri"/>
        </w:rPr>
        <w:t>about</w:t>
      </w:r>
      <w:r>
        <w:rPr>
          <w:rStyle w:val="StyleUnderline"/>
        </w:rPr>
        <w:t xml:space="preserve"> </w:t>
      </w:r>
      <w:r>
        <w:rPr>
          <w:rStyle w:val="StyleUnderline"/>
          <w:rFonts w:eastAsia="Calibri"/>
        </w:rPr>
        <w:t>future</w:t>
      </w:r>
      <w:r>
        <w:rPr>
          <w:rStyle w:val="StyleUnderline"/>
        </w:rPr>
        <w:t xml:space="preserve"> </w:t>
      </w:r>
      <w:r>
        <w:rPr>
          <w:rStyle w:val="StyleUnderline"/>
          <w:rFonts w:eastAsia="Calibri"/>
        </w:rPr>
        <w:t>lives</w:t>
      </w:r>
      <w:r>
        <w:rPr>
          <w:rStyle w:val="StyleUnderline"/>
        </w:rPr>
        <w:t xml:space="preserve"> </w:t>
      </w:r>
      <w:r>
        <w:rPr>
          <w:rStyle w:val="StyleUnderline"/>
          <w:rFonts w:eastAsia="Calibri"/>
        </w:rPr>
        <w:t>being</w:t>
      </w:r>
      <w:r>
        <w:rPr>
          <w:rStyle w:val="StyleUnderline"/>
        </w:rPr>
        <w:t xml:space="preserve"> ‘</w:t>
      </w:r>
      <w:r>
        <w:rPr>
          <w:rStyle w:val="StyleUnderline"/>
          <w:rFonts w:eastAsia="Calibri"/>
        </w:rPr>
        <w:t>prevented</w:t>
      </w:r>
      <w:r>
        <w:rPr>
          <w:rStyle w:val="StyleUnderline"/>
        </w:rPr>
        <w:t xml:space="preserve">’, </w:t>
      </w:r>
      <w:r>
        <w:rPr>
          <w:rStyle w:val="StyleUnderline"/>
          <w:rFonts w:eastAsia="Calibri"/>
        </w:rPr>
        <w:t>we</w:t>
      </w:r>
      <w:r>
        <w:rPr>
          <w:rStyle w:val="StyleUnderline"/>
        </w:rPr>
        <w:t xml:space="preserve"> </w:t>
      </w:r>
      <w:r>
        <w:rPr>
          <w:rStyle w:val="StyleUnderline"/>
          <w:rFonts w:eastAsia="Calibri"/>
        </w:rPr>
        <w:t>are</w:t>
      </w:r>
      <w:r>
        <w:rPr>
          <w:rStyle w:val="StyleUnderline"/>
        </w:rPr>
        <w:t xml:space="preserve"> </w:t>
      </w:r>
      <w:r>
        <w:rPr>
          <w:rStyle w:val="StyleUnderline"/>
          <w:rFonts w:eastAsia="Calibri"/>
        </w:rPr>
        <w:t>saying</w:t>
      </w:r>
      <w:r>
        <w:rPr>
          <w:rStyle w:val="StyleUnderline"/>
        </w:rPr>
        <w:t xml:space="preserve"> </w:t>
      </w:r>
      <w:r>
        <w:rPr>
          <w:rStyle w:val="StyleUnderline"/>
          <w:rFonts w:eastAsia="Calibri"/>
        </w:rPr>
        <w:t>that</w:t>
      </w:r>
      <w:r>
        <w:rPr>
          <w:sz w:val="8"/>
        </w:rPr>
        <w:t xml:space="preserve"> </w:t>
      </w:r>
      <w:r>
        <w:rPr>
          <w:rStyle w:val="StyleUnderline"/>
          <w:rFonts w:eastAsia="Calibri"/>
        </w:rPr>
        <w:t>a</w:t>
      </w:r>
      <w:r>
        <w:rPr>
          <w:rStyle w:val="StyleUnderline"/>
        </w:rPr>
        <w:t xml:space="preserve"> </w:t>
      </w:r>
      <w:r>
        <w:rPr>
          <w:rStyle w:val="StyleUnderline"/>
          <w:rFonts w:eastAsia="Calibri"/>
        </w:rPr>
        <w:t>possible</w:t>
      </w:r>
      <w:r>
        <w:rPr>
          <w:sz w:val="8"/>
        </w:rPr>
        <w:t xml:space="preserve"> </w:t>
      </w:r>
      <w:r>
        <w:rPr>
          <w:rFonts w:eastAsia="Calibri"/>
          <w:sz w:val="8"/>
        </w:rPr>
        <w:t>person</w:t>
      </w:r>
      <w:r>
        <w:rPr>
          <w:sz w:val="8"/>
        </w:rPr>
        <w:t xml:space="preserve"> </w:t>
      </w:r>
      <w:r>
        <w:rPr>
          <w:rFonts w:eastAsia="Calibri"/>
          <w:sz w:val="8"/>
        </w:rPr>
        <w:t>or</w:t>
      </w:r>
      <w:r>
        <w:rPr>
          <w:sz w:val="8"/>
        </w:rPr>
        <w:t xml:space="preserve"> </w:t>
      </w:r>
      <w:r>
        <w:rPr>
          <w:rFonts w:eastAsia="Calibri"/>
          <w:sz w:val="8"/>
        </w:rPr>
        <w:t>a</w:t>
      </w:r>
      <w:r>
        <w:rPr>
          <w:sz w:val="8"/>
        </w:rPr>
        <w:t xml:space="preserve"> </w:t>
      </w:r>
      <w:r>
        <w:rPr>
          <w:rStyle w:val="StyleUnderline"/>
          <w:rFonts w:eastAsia="Calibri"/>
        </w:rPr>
        <w:t>set</w:t>
      </w:r>
      <w:r>
        <w:rPr>
          <w:sz w:val="8"/>
        </w:rPr>
        <w:t xml:space="preserve"> </w:t>
      </w:r>
      <w:r>
        <w:rPr>
          <w:rStyle w:val="StyleUnderline"/>
          <w:rFonts w:eastAsia="Calibri"/>
        </w:rPr>
        <w:t>of</w:t>
      </w:r>
      <w:r>
        <w:rPr>
          <w:sz w:val="8"/>
        </w:rPr>
        <w:t xml:space="preserve"> </w:t>
      </w:r>
      <w:r>
        <w:rPr>
          <w:rFonts w:eastAsia="Calibri"/>
          <w:sz w:val="8"/>
        </w:rPr>
        <w:t>possible</w:t>
      </w:r>
      <w:r>
        <w:rPr>
          <w:sz w:val="8"/>
        </w:rPr>
        <w:t xml:space="preserve"> </w:t>
      </w:r>
      <w:r>
        <w:rPr>
          <w:rStyle w:val="StyleUnderline"/>
          <w:rFonts w:eastAsia="Calibri"/>
        </w:rPr>
        <w:t>people</w:t>
      </w:r>
      <w:r>
        <w:rPr>
          <w:rStyle w:val="StyleUnderline"/>
        </w:rPr>
        <w:t xml:space="preserve"> </w:t>
      </w:r>
      <w:r>
        <w:rPr>
          <w:rStyle w:val="StyleUnderline"/>
          <w:rFonts w:eastAsia="Calibri"/>
        </w:rPr>
        <w:t>who</w:t>
      </w:r>
      <w:r>
        <w:rPr>
          <w:rStyle w:val="StyleUnderline"/>
        </w:rPr>
        <w:t xml:space="preserve"> </w:t>
      </w:r>
      <w:r>
        <w:rPr>
          <w:rStyle w:val="StyleUnderline"/>
          <w:rFonts w:eastAsia="Calibri"/>
        </w:rPr>
        <w:t>could</w:t>
      </w:r>
      <w:r>
        <w:rPr>
          <w:rStyle w:val="StyleUnderline"/>
        </w:rPr>
        <w:t xml:space="preserve"> </w:t>
      </w:r>
      <w:r>
        <w:rPr>
          <w:rStyle w:val="StyleUnderline"/>
          <w:rFonts w:eastAsia="Calibri"/>
        </w:rPr>
        <w:t>potentially</w:t>
      </w:r>
      <w:r>
        <w:rPr>
          <w:rStyle w:val="StyleUnderline"/>
        </w:rPr>
        <w:t xml:space="preserve"> </w:t>
      </w:r>
      <w:r>
        <w:rPr>
          <w:rStyle w:val="StyleUnderline"/>
          <w:rFonts w:eastAsia="Calibri"/>
        </w:rPr>
        <w:t>have</w:t>
      </w:r>
      <w:r>
        <w:rPr>
          <w:rStyle w:val="StyleUnderline"/>
        </w:rPr>
        <w:t xml:space="preserve"> </w:t>
      </w:r>
      <w:r>
        <w:rPr>
          <w:rStyle w:val="StyleUnderline"/>
          <w:rFonts w:eastAsia="Calibri"/>
        </w:rPr>
        <w:t>existed</w:t>
      </w:r>
      <w:r>
        <w:rPr>
          <w:rStyle w:val="StyleUnderline"/>
        </w:rPr>
        <w:t xml:space="preserve"> </w:t>
      </w:r>
      <w:r>
        <w:rPr>
          <w:rStyle w:val="StyleUnderline"/>
          <w:rFonts w:eastAsia="Calibri"/>
        </w:rPr>
        <w:t>will</w:t>
      </w:r>
      <w:r>
        <w:rPr>
          <w:rStyle w:val="StyleUnderline"/>
        </w:rPr>
        <w:t xml:space="preserve"> </w:t>
      </w:r>
      <w:r>
        <w:rPr>
          <w:rStyle w:val="StyleUnderline"/>
          <w:rFonts w:eastAsia="Calibri"/>
        </w:rPr>
        <w:t>now</w:t>
      </w:r>
      <w:r>
        <w:rPr>
          <w:rStyle w:val="StyleUnderline"/>
        </w:rPr>
        <w:t xml:space="preserve"> </w:t>
      </w:r>
      <w:r>
        <w:rPr>
          <w:rStyle w:val="StyleUnderline"/>
          <w:rFonts w:eastAsia="Calibri"/>
        </w:rPr>
        <w:t>never</w:t>
      </w:r>
      <w:r>
        <w:rPr>
          <w:rStyle w:val="StyleUnderline"/>
        </w:rPr>
        <w:t xml:space="preserve"> </w:t>
      </w:r>
      <w:r>
        <w:rPr>
          <w:rStyle w:val="StyleUnderline"/>
          <w:rFonts w:eastAsia="Calibri"/>
        </w:rPr>
        <w:t>actually</w:t>
      </w:r>
      <w:r>
        <w:rPr>
          <w:rStyle w:val="StyleUnderline"/>
        </w:rPr>
        <w:t xml:space="preserve"> </w:t>
      </w:r>
      <w:r>
        <w:rPr>
          <w:rStyle w:val="StyleUnderline"/>
          <w:rFonts w:eastAsia="Calibri"/>
        </w:rPr>
        <w:t>come</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exist</w:t>
      </w:r>
      <w:r>
        <w:rPr>
          <w:sz w:val="8"/>
        </w:rPr>
        <w:t xml:space="preserve">. </w:t>
      </w:r>
      <w:r>
        <w:rPr>
          <w:rFonts w:eastAsia="Calibri"/>
          <w:sz w:val="8"/>
        </w:rPr>
        <w:t>To</w:t>
      </w:r>
      <w:r>
        <w:rPr>
          <w:sz w:val="8"/>
        </w:rPr>
        <w:t xml:space="preserve"> </w:t>
      </w:r>
      <w:r>
        <w:rPr>
          <w:rFonts w:eastAsia="Calibri"/>
          <w:sz w:val="8"/>
        </w:rPr>
        <w:t>say</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prevent</w:t>
      </w:r>
      <w:r>
        <w:rPr>
          <w:sz w:val="8"/>
        </w:rPr>
        <w:t xml:space="preserve"> </w:t>
      </w:r>
      <w:r>
        <w:rPr>
          <w:rFonts w:eastAsia="Calibri"/>
          <w:sz w:val="8"/>
        </w:rPr>
        <w:t>people</w:t>
      </w:r>
      <w:r>
        <w:rPr>
          <w:sz w:val="8"/>
        </w:rPr>
        <w:t xml:space="preserve"> </w:t>
      </w:r>
      <w:r>
        <w:rPr>
          <w:rFonts w:eastAsia="Calibri"/>
          <w:sz w:val="8"/>
        </w:rPr>
        <w:t>from</w:t>
      </w:r>
      <w:r>
        <w:rPr>
          <w:sz w:val="8"/>
        </w:rPr>
        <w:t xml:space="preserve"> </w:t>
      </w:r>
      <w:r>
        <w:rPr>
          <w:rFonts w:eastAsia="Calibri"/>
          <w:sz w:val="8"/>
        </w:rPr>
        <w:t>existing</w:t>
      </w:r>
      <w:r>
        <w:rPr>
          <w:sz w:val="8"/>
        </w:rPr>
        <w:t xml:space="preserve"> </w:t>
      </w:r>
      <w:r>
        <w:rPr>
          <w:rFonts w:eastAsia="Calibri"/>
          <w:sz w:val="8"/>
        </w:rPr>
        <w:t>could</w:t>
      </w:r>
      <w:r>
        <w:rPr>
          <w:sz w:val="8"/>
        </w:rPr>
        <w:t xml:space="preserve"> </w:t>
      </w:r>
      <w:r>
        <w:rPr>
          <w:rFonts w:eastAsia="Calibri"/>
          <w:sz w:val="8"/>
        </w:rPr>
        <w:t>either</w:t>
      </w:r>
      <w:r>
        <w:rPr>
          <w:sz w:val="8"/>
        </w:rPr>
        <w:t xml:space="preserve"> </w:t>
      </w:r>
      <w:r>
        <w:rPr>
          <w:rFonts w:eastAsia="Calibri"/>
          <w:sz w:val="8"/>
        </w:rPr>
        <w:t>mean</w:t>
      </w:r>
      <w:r>
        <w:rPr>
          <w:sz w:val="8"/>
        </w:rPr>
        <w:t xml:space="preserve"> </w:t>
      </w:r>
      <w:r>
        <w:rPr>
          <w:rFonts w:eastAsia="Calibri"/>
          <w:sz w:val="8"/>
        </w:rPr>
        <w:t>that</w:t>
      </w:r>
      <w:r>
        <w:rPr>
          <w:sz w:val="8"/>
        </w:rPr>
        <w:t xml:space="preserve"> </w:t>
      </w:r>
      <w:r>
        <w:rPr>
          <w:rFonts w:eastAsia="Calibri"/>
          <w:sz w:val="8"/>
        </w:rPr>
        <w:t>a</w:t>
      </w:r>
      <w:r>
        <w:rPr>
          <w:sz w:val="8"/>
        </w:rPr>
        <w:t xml:space="preserve"> </w:t>
      </w:r>
      <w:r>
        <w:rPr>
          <w:rFonts w:eastAsia="Calibri"/>
          <w:sz w:val="8"/>
        </w:rPr>
        <w:t>possible</w:t>
      </w:r>
      <w:r>
        <w:rPr>
          <w:sz w:val="8"/>
        </w:rPr>
        <w:t xml:space="preserve"> </w:t>
      </w:r>
      <w:r>
        <w:rPr>
          <w:rFonts w:eastAsia="Calibri"/>
          <w:sz w:val="8"/>
        </w:rPr>
        <w:t>person</w:t>
      </w:r>
      <w:r>
        <w:rPr>
          <w:sz w:val="8"/>
        </w:rPr>
        <w:t xml:space="preserve"> </w:t>
      </w:r>
      <w:r>
        <w:rPr>
          <w:rFonts w:eastAsia="Calibri"/>
          <w:sz w:val="8"/>
        </w:rPr>
        <w:t>could</w:t>
      </w:r>
      <w:r>
        <w:rPr>
          <w:sz w:val="8"/>
        </w:rPr>
        <w:t xml:space="preserve"> </w:t>
      </w:r>
      <w:r>
        <w:rPr>
          <w:rFonts w:eastAsia="Calibri"/>
          <w:sz w:val="8"/>
        </w:rPr>
        <w:t>reasonably</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permitted</w:t>
      </w:r>
      <w:r>
        <w:rPr>
          <w:sz w:val="8"/>
        </w:rPr>
        <w:t xml:space="preserve"> </w:t>
      </w:r>
      <w:r>
        <w:rPr>
          <w:rFonts w:eastAsia="Calibri"/>
          <w:sz w:val="8"/>
        </w:rPr>
        <w:t>us</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them</w:t>
      </w:r>
      <w:r>
        <w:rPr>
          <w:sz w:val="8"/>
        </w:rPr>
        <w:t xml:space="preserve">, </w:t>
      </w:r>
      <w:r>
        <w:rPr>
          <w:rFonts w:eastAsia="Calibri"/>
          <w:sz w:val="8"/>
        </w:rPr>
        <w:t>or</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foregone</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their</w:t>
      </w:r>
      <w:r>
        <w:rPr>
          <w:sz w:val="8"/>
        </w:rPr>
        <w:t xml:space="preserve"> </w:t>
      </w:r>
      <w:r>
        <w:rPr>
          <w:rFonts w:eastAsia="Calibri"/>
          <w:sz w:val="8"/>
        </w:rPr>
        <w:t>lives</w:t>
      </w:r>
      <w:r>
        <w:rPr>
          <w:sz w:val="8"/>
        </w:rPr>
        <w:t xml:space="preserve"> </w:t>
      </w:r>
      <w:r>
        <w:rPr>
          <w:rFonts w:eastAsia="Calibri"/>
          <w:sz w:val="8"/>
        </w:rPr>
        <w:t>provides</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for</w:t>
      </w:r>
      <w:r>
        <w:rPr>
          <w:sz w:val="8"/>
        </w:rPr>
        <w:t xml:space="preserve"> </w:t>
      </w:r>
      <w:r>
        <w:rPr>
          <w:rFonts w:eastAsia="Calibri"/>
          <w:sz w:val="8"/>
        </w:rPr>
        <w:t>rejecting</w:t>
      </w:r>
      <w:r>
        <w:rPr>
          <w:sz w:val="8"/>
        </w:rPr>
        <w:t xml:space="preserve"> </w:t>
      </w:r>
      <w:r>
        <w:rPr>
          <w:rFonts w:eastAsia="Calibri"/>
          <w:sz w:val="8"/>
        </w:rPr>
        <w:t>any</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permits</w:t>
      </w:r>
      <w:r>
        <w:rPr>
          <w:sz w:val="8"/>
        </w:rPr>
        <w:t xml:space="preserve"> </w:t>
      </w:r>
      <w:r>
        <w:rPr>
          <w:rFonts w:eastAsia="Calibri"/>
          <w:sz w:val="8"/>
        </w:rPr>
        <w:t>extinction</w:t>
      </w:r>
      <w:r>
        <w:rPr>
          <w:sz w:val="8"/>
        </w:rPr>
        <w:t xml:space="preserve">. </w:t>
      </w:r>
      <w:r>
        <w:rPr>
          <w:rFonts w:eastAsia="Calibri"/>
          <w:sz w:val="8"/>
        </w:rPr>
        <w:t>To</w:t>
      </w:r>
      <w:r>
        <w:rPr>
          <w:sz w:val="8"/>
        </w:rPr>
        <w:t xml:space="preserve"> </w:t>
      </w:r>
      <w:r>
        <w:rPr>
          <w:rFonts w:eastAsia="Calibri"/>
          <w:sz w:val="8"/>
        </w:rPr>
        <w:t>make</w:t>
      </w:r>
      <w:r>
        <w:rPr>
          <w:sz w:val="8"/>
        </w:rPr>
        <w:t xml:space="preserve"> </w:t>
      </w:r>
      <w:r>
        <w:rPr>
          <w:rFonts w:eastAsia="Calibri"/>
          <w:sz w:val="8"/>
        </w:rPr>
        <w:t>the</w:t>
      </w:r>
      <w:r>
        <w:rPr>
          <w:sz w:val="8"/>
        </w:rPr>
        <w:t xml:space="preserve"> </w:t>
      </w:r>
      <w:r>
        <w:rPr>
          <w:rFonts w:eastAsia="Calibri"/>
          <w:sz w:val="8"/>
        </w:rPr>
        <w:t>first</w:t>
      </w:r>
      <w:r>
        <w:rPr>
          <w:sz w:val="8"/>
        </w:rPr>
        <w:t xml:space="preserve"> </w:t>
      </w:r>
      <w:r>
        <w:rPr>
          <w:rFonts w:eastAsia="Calibri"/>
          <w:sz w:val="8"/>
        </w:rPr>
        <w:t>claim</w:t>
      </w:r>
      <w:r>
        <w:rPr>
          <w:sz w:val="8"/>
        </w:rPr>
        <w:t xml:space="preserve"> </w:t>
      </w:r>
      <w:r>
        <w:rPr>
          <w:rFonts w:eastAsia="Calibri"/>
          <w:sz w:val="8"/>
        </w:rPr>
        <w:t>we</w:t>
      </w:r>
      <w:r>
        <w:rPr>
          <w:sz w:val="8"/>
        </w:rPr>
        <w:t xml:space="preserve"> </w:t>
      </w:r>
      <w:r>
        <w:rPr>
          <w:rFonts w:eastAsia="Calibri"/>
          <w:sz w:val="8"/>
        </w:rPr>
        <w:t>would</w:t>
      </w:r>
      <w:r>
        <w:rPr>
          <w:sz w:val="8"/>
        </w:rPr>
        <w:t xml:space="preserve"> </w:t>
      </w:r>
      <w:r>
        <w:rPr>
          <w:rFonts w:eastAsia="Calibri"/>
          <w:sz w:val="8"/>
        </w:rPr>
        <w:t>have</w:t>
      </w:r>
      <w:r>
        <w:rPr>
          <w:sz w:val="8"/>
        </w:rPr>
        <w:t xml:space="preserve"> </w:t>
      </w:r>
      <w:r>
        <w:rPr>
          <w:rFonts w:eastAsia="Calibri"/>
          <w:sz w:val="8"/>
        </w:rPr>
        <w:t>to</w:t>
      </w:r>
      <w:r>
        <w:rPr>
          <w:sz w:val="8"/>
        </w:rPr>
        <w:t xml:space="preserve"> </w:t>
      </w:r>
      <w:r>
        <w:rPr>
          <w:rFonts w:eastAsia="Calibri"/>
          <w:sz w:val="8"/>
        </w:rPr>
        <w:t>argue</w:t>
      </w:r>
      <w:r>
        <w:rPr>
          <w:sz w:val="8"/>
        </w:rPr>
        <w:t xml:space="preserve"> </w:t>
      </w:r>
      <w:r>
        <w:rPr>
          <w:rFonts w:eastAsia="Calibri"/>
          <w:sz w:val="8"/>
        </w:rPr>
        <w:t>that</w:t>
      </w:r>
      <w:r>
        <w:rPr>
          <w:sz w:val="8"/>
        </w:rPr>
        <w:t xml:space="preserve"> </w:t>
      </w:r>
      <w:r>
        <w:rPr>
          <w:rFonts w:eastAsia="Calibri"/>
          <w:sz w:val="8"/>
        </w:rPr>
        <w:t>a</w:t>
      </w:r>
      <w:r>
        <w:rPr>
          <w:sz w:val="8"/>
        </w:rPr>
        <w:t xml:space="preserve"> </w:t>
      </w:r>
      <w:r>
        <w:rPr>
          <w:rFonts w:eastAsia="Calibri"/>
          <w:sz w:val="8"/>
        </w:rPr>
        <w:t>possible</w:t>
      </w:r>
      <w:r>
        <w:rPr>
          <w:sz w:val="8"/>
        </w:rPr>
        <w:t xml:space="preserve"> </w:t>
      </w:r>
      <w:r>
        <w:rPr>
          <w:rFonts w:eastAsia="Calibri"/>
          <w:sz w:val="8"/>
        </w:rPr>
        <w:t>person</w:t>
      </w:r>
      <w:r>
        <w:rPr>
          <w:sz w:val="8"/>
        </w:rPr>
        <w:t xml:space="preserve"> </w:t>
      </w:r>
      <w:r>
        <w:rPr>
          <w:rFonts w:eastAsia="Calibri"/>
          <w:sz w:val="8"/>
        </w:rPr>
        <w:t>could</w:t>
      </w:r>
      <w:r>
        <w:rPr>
          <w:sz w:val="8"/>
        </w:rPr>
        <w:t xml:space="preserve"> </w:t>
      </w:r>
      <w:r>
        <w:rPr>
          <w:rFonts w:eastAsia="Calibri"/>
          <w:sz w:val="8"/>
        </w:rPr>
        <w:t>reasonably</w:t>
      </w:r>
      <w:r>
        <w:rPr>
          <w:sz w:val="8"/>
        </w:rPr>
        <w:t xml:space="preserve"> </w:t>
      </w:r>
      <w:r>
        <w:rPr>
          <w:rFonts w:eastAsia="Calibri"/>
          <w:sz w:val="8"/>
        </w:rPr>
        <w:t>reject</w:t>
      </w:r>
      <w:r>
        <w:rPr>
          <w:sz w:val="8"/>
        </w:rPr>
        <w:t xml:space="preserve"> </w:t>
      </w:r>
      <w:r>
        <w:rPr>
          <w:rFonts w:eastAsia="Calibri"/>
          <w:sz w:val="8"/>
        </w:rPr>
        <w:t>any</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prevented</w:t>
      </w:r>
      <w:r>
        <w:rPr>
          <w:sz w:val="8"/>
        </w:rPr>
        <w:t xml:space="preserve"> </w:t>
      </w:r>
      <w:r>
        <w:rPr>
          <w:rFonts w:eastAsia="Calibri"/>
          <w:sz w:val="8"/>
        </w:rPr>
        <w:t>their</w:t>
      </w:r>
      <w:r>
        <w:rPr>
          <w:sz w:val="8"/>
        </w:rPr>
        <w:t xml:space="preserve"> </w:t>
      </w:r>
      <w:r>
        <w:rPr>
          <w:rFonts w:eastAsia="Calibri"/>
          <w:sz w:val="8"/>
        </w:rPr>
        <w:t>existence</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grounds</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prevented</w:t>
      </w:r>
      <w:r>
        <w:rPr>
          <w:sz w:val="8"/>
        </w:rPr>
        <w:t xml:space="preserve"> </w:t>
      </w:r>
      <w:r>
        <w:rPr>
          <w:rFonts w:eastAsia="Calibri"/>
          <w:sz w:val="8"/>
        </w:rPr>
        <w:t>them</w:t>
      </w:r>
      <w:r>
        <w:rPr>
          <w:sz w:val="8"/>
        </w:rPr>
        <w:t xml:space="preserve"> </w:t>
      </w:r>
      <w:r>
        <w:rPr>
          <w:rFonts w:eastAsia="Calibri"/>
          <w:sz w:val="8"/>
        </w:rPr>
        <w:t>in</w:t>
      </w:r>
      <w:r>
        <w:rPr>
          <w:sz w:val="8"/>
        </w:rPr>
        <w:t xml:space="preserve"> </w:t>
      </w:r>
      <w:r>
        <w:rPr>
          <w:rFonts w:eastAsia="Calibri"/>
          <w:sz w:val="8"/>
        </w:rPr>
        <w:t>particular</w:t>
      </w:r>
      <w:r>
        <w:rPr>
          <w:sz w:val="8"/>
        </w:rPr>
        <w:t xml:space="preserve"> </w:t>
      </w:r>
      <w:r>
        <w:rPr>
          <w:rFonts w:eastAsia="Calibri"/>
          <w:sz w:val="8"/>
        </w:rPr>
        <w:t>from</w:t>
      </w:r>
      <w:r>
        <w:rPr>
          <w:sz w:val="8"/>
        </w:rPr>
        <w:t xml:space="preserve"> </w:t>
      </w:r>
      <w:r>
        <w:rPr>
          <w:rFonts w:eastAsia="Calibri"/>
          <w:sz w:val="8"/>
        </w:rPr>
        <w:t>existing</w:t>
      </w:r>
      <w:r>
        <w:rPr>
          <w:sz w:val="8"/>
        </w:rPr>
        <w:t xml:space="preserve">. </w:t>
      </w:r>
      <w:r>
        <w:rPr>
          <w:rFonts w:eastAsia="Calibri"/>
          <w:sz w:val="8"/>
        </w:rPr>
        <w:t>However</w:t>
      </w:r>
      <w:r>
        <w:rPr>
          <w:sz w:val="8"/>
        </w:rPr>
        <w:t xml:space="preserve">, </w:t>
      </w:r>
      <w:r>
        <w:rPr>
          <w:rFonts w:eastAsia="Calibri"/>
          <w:sz w:val="8"/>
        </w:rPr>
        <w:t>this</w:t>
      </w:r>
      <w:r>
        <w:rPr>
          <w:sz w:val="8"/>
        </w:rPr>
        <w:t xml:space="preserve"> </w:t>
      </w:r>
      <w:r>
        <w:rPr>
          <w:rFonts w:eastAsia="Calibri"/>
          <w:sz w:val="8"/>
        </w:rPr>
        <w:t>is</w:t>
      </w:r>
      <w:r>
        <w:rPr>
          <w:sz w:val="8"/>
        </w:rPr>
        <w:t xml:space="preserve"> </w:t>
      </w:r>
      <w:r>
        <w:rPr>
          <w:rFonts w:eastAsia="Calibri"/>
          <w:sz w:val="8"/>
        </w:rPr>
        <w:t>implausible</w:t>
      </w:r>
      <w:r>
        <w:rPr>
          <w:sz w:val="8"/>
        </w:rPr>
        <w:t xml:space="preserve"> </w:t>
      </w:r>
      <w:r>
        <w:rPr>
          <w:rFonts w:eastAsia="Calibri"/>
          <w:sz w:val="8"/>
        </w:rPr>
        <w:t>for</w:t>
      </w:r>
      <w:r>
        <w:rPr>
          <w:sz w:val="8"/>
        </w:rPr>
        <w:t xml:space="preserve"> </w:t>
      </w:r>
      <w:r>
        <w:rPr>
          <w:rFonts w:eastAsia="Calibri"/>
          <w:sz w:val="8"/>
        </w:rPr>
        <w:t>two</w:t>
      </w:r>
      <w:r>
        <w:rPr>
          <w:sz w:val="8"/>
        </w:rPr>
        <w:t xml:space="preserve"> </w:t>
      </w:r>
      <w:r>
        <w:rPr>
          <w:rFonts w:eastAsia="Calibri"/>
          <w:sz w:val="8"/>
        </w:rPr>
        <w:t>reasons</w:t>
      </w:r>
      <w:r>
        <w:rPr>
          <w:sz w:val="8"/>
        </w:rPr>
        <w:t xml:space="preserve">. </w:t>
      </w:r>
      <w:r>
        <w:rPr>
          <w:rFonts w:eastAsia="Calibri"/>
          <w:sz w:val="8"/>
        </w:rPr>
        <w:t>First</w:t>
      </w:r>
      <w:r>
        <w:rPr>
          <w:sz w:val="8"/>
        </w:rPr>
        <w:t xml:space="preserve">, </w:t>
      </w:r>
      <w:r>
        <w:rPr>
          <w:rFonts w:eastAsia="Calibri"/>
          <w:sz w:val="8"/>
        </w:rPr>
        <w:t>we</w:t>
      </w:r>
      <w:r>
        <w:rPr>
          <w:sz w:val="8"/>
        </w:rPr>
        <w:t xml:space="preserve"> </w:t>
      </w:r>
      <w:r>
        <w:rPr>
          <w:rFonts w:eastAsia="Calibri"/>
          <w:sz w:val="8"/>
        </w:rPr>
        <w:t>can</w:t>
      </w:r>
      <w:r>
        <w:rPr>
          <w:sz w:val="8"/>
        </w:rPr>
        <w:t xml:space="preserve"> </w:t>
      </w:r>
      <w:r>
        <w:rPr>
          <w:rFonts w:eastAsia="Calibri"/>
          <w:sz w:val="8"/>
        </w:rPr>
        <w:t>only</w:t>
      </w:r>
      <w:r>
        <w:rPr>
          <w:sz w:val="8"/>
        </w:rPr>
        <w:t xml:space="preserve"> </w:t>
      </w:r>
      <w:r>
        <w:rPr>
          <w:rFonts w:eastAsia="Calibri"/>
          <w:sz w:val="8"/>
        </w:rPr>
        <w:t>wrong</w:t>
      </w:r>
      <w:r>
        <w:rPr>
          <w:sz w:val="8"/>
        </w:rPr>
        <w:t xml:space="preserve"> </w:t>
      </w:r>
      <w:r>
        <w:rPr>
          <w:rFonts w:eastAsia="Calibri"/>
          <w:sz w:val="8"/>
        </w:rPr>
        <w:t>someone</w:t>
      </w:r>
      <w:r>
        <w:rPr>
          <w:sz w:val="8"/>
        </w:rPr>
        <w:t xml:space="preserve"> </w:t>
      </w:r>
      <w:r>
        <w:rPr>
          <w:rFonts w:eastAsia="Calibri"/>
          <w:sz w:val="8"/>
        </w:rPr>
        <w:t>who</w:t>
      </w:r>
      <w:r>
        <w:rPr>
          <w:sz w:val="8"/>
        </w:rPr>
        <w:t xml:space="preserve"> </w:t>
      </w:r>
      <w:r>
        <w:rPr>
          <w:rFonts w:eastAsia="Calibri"/>
          <w:sz w:val="8"/>
        </w:rPr>
        <w:t>did</w:t>
      </w:r>
      <w:r>
        <w:rPr>
          <w:sz w:val="8"/>
        </w:rPr>
        <w:t xml:space="preserve">, </w:t>
      </w:r>
      <w:r>
        <w:rPr>
          <w:rFonts w:eastAsia="Calibri"/>
          <w:sz w:val="8"/>
        </w:rPr>
        <w:t>does</w:t>
      </w:r>
      <w:r>
        <w:rPr>
          <w:sz w:val="8"/>
        </w:rPr>
        <w:t xml:space="preserve"> </w:t>
      </w:r>
      <w:r>
        <w:rPr>
          <w:rFonts w:eastAsia="Calibri"/>
          <w:sz w:val="8"/>
        </w:rPr>
        <w:t>or</w:t>
      </w:r>
      <w:r>
        <w:rPr>
          <w:sz w:val="8"/>
        </w:rPr>
        <w:t xml:space="preserve"> </w:t>
      </w:r>
      <w:r>
        <w:rPr>
          <w:rFonts w:eastAsia="Calibri"/>
          <w:sz w:val="8"/>
        </w:rPr>
        <w:t>will</w:t>
      </w:r>
      <w:r>
        <w:rPr>
          <w:sz w:val="8"/>
        </w:rPr>
        <w:t xml:space="preserve"> </w:t>
      </w:r>
      <w:r>
        <w:rPr>
          <w:rFonts w:eastAsia="Calibri"/>
          <w:sz w:val="8"/>
        </w:rPr>
        <w:t>actually</w:t>
      </w:r>
      <w:r>
        <w:rPr>
          <w:sz w:val="8"/>
        </w:rPr>
        <w:t xml:space="preserve"> </w:t>
      </w:r>
      <w:r>
        <w:rPr>
          <w:rFonts w:eastAsia="Calibri"/>
          <w:sz w:val="8"/>
        </w:rPr>
        <w:t>exist</w:t>
      </w:r>
      <w:r>
        <w:rPr>
          <w:sz w:val="8"/>
        </w:rPr>
        <w:t xml:space="preserve"> </w:t>
      </w:r>
      <w:r>
        <w:rPr>
          <w:rFonts w:eastAsia="Calibri"/>
          <w:sz w:val="8"/>
        </w:rPr>
        <w:t>because</w:t>
      </w:r>
      <w:r>
        <w:rPr>
          <w:sz w:val="8"/>
        </w:rPr>
        <w:t xml:space="preserve"> </w:t>
      </w:r>
      <w:r>
        <w:rPr>
          <w:rFonts w:eastAsia="Calibri"/>
          <w:sz w:val="8"/>
        </w:rPr>
        <w:t>wronging</w:t>
      </w:r>
      <w:r>
        <w:rPr>
          <w:sz w:val="8"/>
        </w:rPr>
        <w:t xml:space="preserve"> </w:t>
      </w:r>
      <w:r>
        <w:rPr>
          <w:rFonts w:eastAsia="Calibri"/>
          <w:sz w:val="8"/>
        </w:rPr>
        <w:t>involves</w:t>
      </w:r>
      <w:r>
        <w:rPr>
          <w:sz w:val="8"/>
        </w:rPr>
        <w:t xml:space="preserve"> </w:t>
      </w:r>
      <w:r>
        <w:rPr>
          <w:rFonts w:eastAsia="Calibri"/>
          <w:sz w:val="8"/>
        </w:rPr>
        <w:t>failing</w:t>
      </w:r>
      <w:r>
        <w:rPr>
          <w:sz w:val="8"/>
        </w:rPr>
        <w:t xml:space="preserve"> </w:t>
      </w:r>
      <w:r>
        <w:rPr>
          <w:rFonts w:eastAsia="Calibri"/>
          <w:sz w:val="8"/>
        </w:rPr>
        <w:t>to</w:t>
      </w:r>
      <w:r>
        <w:rPr>
          <w:sz w:val="8"/>
        </w:rPr>
        <w:t xml:space="preserve"> </w:t>
      </w:r>
      <w:r>
        <w:rPr>
          <w:rFonts w:eastAsia="Calibri"/>
          <w:sz w:val="8"/>
        </w:rPr>
        <w:t>take</w:t>
      </w:r>
      <w:r>
        <w:rPr>
          <w:sz w:val="8"/>
        </w:rPr>
        <w:t xml:space="preserve"> </w:t>
      </w:r>
      <w:r>
        <w:rPr>
          <w:rFonts w:eastAsia="Calibri"/>
          <w:sz w:val="8"/>
        </w:rPr>
        <w:t>a</w:t>
      </w:r>
      <w:r>
        <w:rPr>
          <w:sz w:val="8"/>
        </w:rPr>
        <w:t xml:space="preserve"> </w:t>
      </w:r>
      <w:r>
        <w:rPr>
          <w:rFonts w:eastAsia="Calibri"/>
          <w:sz w:val="8"/>
        </w:rPr>
        <w:t>person</w:t>
      </w:r>
      <w:r>
        <w:rPr>
          <w:sz w:val="8"/>
        </w:rPr>
        <w:t>’</w:t>
      </w:r>
      <w:r>
        <w:rPr>
          <w:rFonts w:eastAsia="Calibri"/>
          <w:sz w:val="8"/>
        </w:rPr>
        <w:t>s</w:t>
      </w:r>
      <w:r>
        <w:rPr>
          <w:sz w:val="8"/>
        </w:rPr>
        <w:t xml:space="preserve"> </w:t>
      </w:r>
      <w:r>
        <w:rPr>
          <w:rFonts w:eastAsia="Calibri"/>
          <w:sz w:val="8"/>
        </w:rPr>
        <w:t>interests</w:t>
      </w:r>
      <w:r>
        <w:rPr>
          <w:sz w:val="8"/>
        </w:rPr>
        <w:t xml:space="preserve"> </w:t>
      </w:r>
      <w:r>
        <w:rPr>
          <w:rFonts w:eastAsia="Calibri"/>
          <w:sz w:val="8"/>
        </w:rPr>
        <w:t>into</w:t>
      </w:r>
      <w:r>
        <w:rPr>
          <w:sz w:val="8"/>
        </w:rPr>
        <w:t xml:space="preserve"> </w:t>
      </w:r>
      <w:r>
        <w:rPr>
          <w:rFonts w:eastAsia="Calibri"/>
          <w:sz w:val="8"/>
        </w:rPr>
        <w:t>account</w:t>
      </w:r>
      <w:r>
        <w:rPr>
          <w:sz w:val="8"/>
        </w:rPr>
        <w:t xml:space="preserve">. </w:t>
      </w:r>
      <w:r>
        <w:rPr>
          <w:rFonts w:eastAsia="Calibri"/>
          <w:sz w:val="8"/>
        </w:rPr>
        <w:t>When</w:t>
      </w:r>
      <w:r>
        <w:rPr>
          <w:sz w:val="8"/>
        </w:rPr>
        <w:t xml:space="preserve"> </w:t>
      </w:r>
      <w:r>
        <w:rPr>
          <w:rFonts w:eastAsia="Calibri"/>
          <w:sz w:val="8"/>
        </w:rPr>
        <w:t>considering</w:t>
      </w:r>
      <w:r>
        <w:rPr>
          <w:sz w:val="8"/>
        </w:rPr>
        <w:t xml:space="preserve"> </w:t>
      </w:r>
      <w:r>
        <w:rPr>
          <w:rFonts w:eastAsia="Calibri"/>
          <w:sz w:val="8"/>
        </w:rPr>
        <w:t>the</w:t>
      </w:r>
      <w:r>
        <w:rPr>
          <w:sz w:val="8"/>
        </w:rPr>
        <w:t xml:space="preserve"> </w:t>
      </w:r>
      <w:r>
        <w:rPr>
          <w:rFonts w:eastAsia="Calibri"/>
          <w:sz w:val="8"/>
        </w:rPr>
        <w:t>permissibility</w:t>
      </w:r>
      <w:r>
        <w:rPr>
          <w:sz w:val="8"/>
        </w:rPr>
        <w:t xml:space="preserve"> </w:t>
      </w:r>
      <w:r>
        <w:rPr>
          <w:rFonts w:eastAsia="Calibri"/>
          <w:sz w:val="8"/>
        </w:rPr>
        <w:t>of</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allowing</w:t>
      </w:r>
      <w:r>
        <w:rPr>
          <w:sz w:val="8"/>
        </w:rPr>
        <w:t xml:space="preserve"> </w:t>
      </w:r>
      <w:r>
        <w:rPr>
          <w:rFonts w:eastAsia="Calibri"/>
          <w:sz w:val="8"/>
        </w:rPr>
        <w:t>us</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Person</w:t>
      </w:r>
      <w:r>
        <w:rPr>
          <w:sz w:val="8"/>
        </w:rPr>
        <w:t xml:space="preserve"> </w:t>
      </w:r>
      <w:r>
        <w:rPr>
          <w:rFonts w:eastAsia="Calibri"/>
          <w:sz w:val="8"/>
        </w:rPr>
        <w:t>X</w:t>
      </w:r>
      <w:r>
        <w:rPr>
          <w:sz w:val="8"/>
        </w:rPr>
        <w:t xml:space="preserve">, </w:t>
      </w:r>
      <w:r>
        <w:rPr>
          <w:rFonts w:eastAsia="Calibri"/>
          <w:sz w:val="8"/>
        </w:rPr>
        <w:t>we</w:t>
      </w:r>
      <w:r>
        <w:rPr>
          <w:sz w:val="8"/>
        </w:rPr>
        <w:t xml:space="preserve"> </w:t>
      </w:r>
      <w:r>
        <w:rPr>
          <w:rFonts w:eastAsia="Calibri"/>
          <w:sz w:val="8"/>
        </w:rPr>
        <w:t>cannot</w:t>
      </w:r>
      <w:r>
        <w:rPr>
          <w:sz w:val="8"/>
        </w:rPr>
        <w:t xml:space="preserve"> </w:t>
      </w:r>
      <w:r>
        <w:rPr>
          <w:rFonts w:eastAsia="Calibri"/>
          <w:sz w:val="8"/>
        </w:rPr>
        <w:t>take</w:t>
      </w:r>
      <w:r>
        <w:rPr>
          <w:sz w:val="8"/>
        </w:rPr>
        <w:t xml:space="preserve"> </w:t>
      </w:r>
      <w:r>
        <w:rPr>
          <w:rFonts w:eastAsia="Calibri"/>
          <w:sz w:val="8"/>
        </w:rPr>
        <w:t>X</w:t>
      </w:r>
      <w:r>
        <w:rPr>
          <w:sz w:val="8"/>
        </w:rPr>
        <w:t>’</w:t>
      </w:r>
      <w:r>
        <w:rPr>
          <w:rFonts w:eastAsia="Calibri"/>
          <w:sz w:val="8"/>
        </w:rPr>
        <w:t>s</w:t>
      </w:r>
      <w:r>
        <w:rPr>
          <w:sz w:val="8"/>
        </w:rPr>
        <w:t xml:space="preserve"> </w:t>
      </w:r>
      <w:r>
        <w:rPr>
          <w:rFonts w:eastAsia="Calibri"/>
          <w:sz w:val="8"/>
        </w:rPr>
        <w:t>interest</w:t>
      </w:r>
      <w:r>
        <w:rPr>
          <w:sz w:val="8"/>
        </w:rPr>
        <w:t xml:space="preserve"> </w:t>
      </w:r>
      <w:r>
        <w:rPr>
          <w:rFonts w:eastAsia="Calibri"/>
          <w:sz w:val="8"/>
        </w:rPr>
        <w:t>in</w:t>
      </w:r>
      <w:r>
        <w:rPr>
          <w:sz w:val="8"/>
        </w:rPr>
        <w:t xml:space="preserve"> </w:t>
      </w:r>
      <w:r>
        <w:rPr>
          <w:rFonts w:eastAsia="Calibri"/>
          <w:sz w:val="8"/>
        </w:rPr>
        <w:t>being</w:t>
      </w:r>
      <w:r>
        <w:rPr>
          <w:sz w:val="8"/>
        </w:rPr>
        <w:t xml:space="preserve"> </w:t>
      </w:r>
      <w:r>
        <w:rPr>
          <w:rFonts w:eastAsia="Calibri"/>
          <w:sz w:val="8"/>
        </w:rPr>
        <w:t>created</w:t>
      </w:r>
      <w:r>
        <w:rPr>
          <w:sz w:val="8"/>
        </w:rPr>
        <w:t xml:space="preserve"> </w:t>
      </w:r>
      <w:r>
        <w:rPr>
          <w:rFonts w:eastAsia="Calibri"/>
          <w:sz w:val="8"/>
        </w:rPr>
        <w:t>into</w:t>
      </w:r>
      <w:r>
        <w:rPr>
          <w:sz w:val="8"/>
        </w:rPr>
        <w:t xml:space="preserve"> </w:t>
      </w:r>
      <w:r>
        <w:rPr>
          <w:rFonts w:eastAsia="Calibri"/>
          <w:sz w:val="8"/>
        </w:rPr>
        <w:t>account</w:t>
      </w:r>
      <w:r>
        <w:rPr>
          <w:sz w:val="8"/>
        </w:rPr>
        <w:t xml:space="preserve"> </w:t>
      </w:r>
      <w:r>
        <w:rPr>
          <w:rFonts w:eastAsia="Calibri"/>
          <w:sz w:val="8"/>
        </w:rPr>
        <w:t>because</w:t>
      </w:r>
      <w:r>
        <w:rPr>
          <w:sz w:val="8"/>
        </w:rPr>
        <w:t xml:space="preserve"> </w:t>
      </w:r>
      <w:r>
        <w:rPr>
          <w:rFonts w:eastAsia="Calibri"/>
          <w:sz w:val="8"/>
        </w:rPr>
        <w:t>X</w:t>
      </w:r>
      <w:r>
        <w:rPr>
          <w:sz w:val="8"/>
        </w:rPr>
        <w:t xml:space="preserve"> </w:t>
      </w:r>
      <w:r>
        <w:rPr>
          <w:rFonts w:eastAsia="Calibri"/>
          <w:sz w:val="8"/>
        </w:rPr>
        <w:t>will</w:t>
      </w:r>
      <w:r>
        <w:rPr>
          <w:sz w:val="8"/>
        </w:rPr>
        <w:t xml:space="preserve"> </w:t>
      </w:r>
      <w:r>
        <w:rPr>
          <w:rFonts w:eastAsia="Calibri"/>
          <w:sz w:val="8"/>
        </w:rPr>
        <w:t>not</w:t>
      </w:r>
      <w:r>
        <w:rPr>
          <w:sz w:val="8"/>
        </w:rPr>
        <w:t xml:space="preserve"> </w:t>
      </w:r>
      <w:r>
        <w:rPr>
          <w:rFonts w:eastAsia="Calibri"/>
          <w:sz w:val="8"/>
        </w:rPr>
        <w:t>exist</w:t>
      </w:r>
      <w:r>
        <w:rPr>
          <w:sz w:val="8"/>
        </w:rPr>
        <w:t xml:space="preserve"> </w:t>
      </w:r>
      <w:r>
        <w:rPr>
          <w:rFonts w:eastAsia="Calibri"/>
          <w:sz w:val="8"/>
        </w:rPr>
        <w:t>if</w:t>
      </w:r>
      <w:r>
        <w:rPr>
          <w:sz w:val="8"/>
        </w:rPr>
        <w:t xml:space="preserve"> </w:t>
      </w:r>
      <w:r>
        <w:rPr>
          <w:rFonts w:eastAsia="Calibri"/>
          <w:sz w:val="8"/>
        </w:rPr>
        <w:t>we</w:t>
      </w:r>
      <w:r>
        <w:rPr>
          <w:sz w:val="8"/>
        </w:rPr>
        <w:t xml:space="preserve"> </w:t>
      </w:r>
      <w:r>
        <w:rPr>
          <w:rFonts w:eastAsia="Calibri"/>
          <w:sz w:val="8"/>
        </w:rPr>
        <w:t>follow</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By</w:t>
      </w:r>
      <w:r>
        <w:rPr>
          <w:sz w:val="8"/>
        </w:rPr>
        <w:t xml:space="preserve"> </w:t>
      </w:r>
      <w:r>
        <w:rPr>
          <w:rFonts w:eastAsia="Calibri"/>
          <w:sz w:val="8"/>
        </w:rPr>
        <w:t>considering</w:t>
      </w:r>
      <w:r>
        <w:rPr>
          <w:sz w:val="8"/>
        </w:rPr>
        <w:t xml:space="preserve"> </w:t>
      </w:r>
      <w:r>
        <w:rPr>
          <w:rFonts w:eastAsia="Calibri"/>
          <w:sz w:val="8"/>
        </w:rPr>
        <w:t>the</w:t>
      </w:r>
      <w:r>
        <w:rPr>
          <w:sz w:val="8"/>
        </w:rPr>
        <w:t xml:space="preserve"> </w:t>
      </w:r>
      <w:r>
        <w:rPr>
          <w:rFonts w:eastAsia="Calibri"/>
          <w:sz w:val="8"/>
        </w:rPr>
        <w:t>standpoint</w:t>
      </w:r>
      <w:r>
        <w:rPr>
          <w:sz w:val="8"/>
        </w:rPr>
        <w:t xml:space="preserve"> </w:t>
      </w:r>
      <w:r>
        <w:rPr>
          <w:rFonts w:eastAsia="Calibri"/>
          <w:sz w:val="8"/>
        </w:rPr>
        <w:t>of</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in</w:t>
      </w:r>
      <w:r>
        <w:rPr>
          <w:sz w:val="8"/>
        </w:rPr>
        <w:t xml:space="preserve"> </w:t>
      </w:r>
      <w:r>
        <w:rPr>
          <w:rFonts w:eastAsia="Calibri"/>
          <w:sz w:val="8"/>
        </w:rPr>
        <w:t>our</w:t>
      </w:r>
      <w:r>
        <w:rPr>
          <w:sz w:val="8"/>
        </w:rPr>
        <w:t xml:space="preserve"> </w:t>
      </w:r>
      <w:r>
        <w:rPr>
          <w:rFonts w:eastAsia="Calibri"/>
          <w:sz w:val="8"/>
        </w:rPr>
        <w:t>deliberations</w:t>
      </w:r>
      <w:r>
        <w:rPr>
          <w:sz w:val="8"/>
        </w:rPr>
        <w:t xml:space="preserve"> </w:t>
      </w:r>
      <w:r>
        <w:rPr>
          <w:rFonts w:eastAsia="Calibri"/>
          <w:sz w:val="8"/>
        </w:rPr>
        <w:t>we</w:t>
      </w:r>
      <w:r>
        <w:rPr>
          <w:sz w:val="8"/>
        </w:rPr>
        <w:t xml:space="preserve"> </w:t>
      </w:r>
      <w:r>
        <w:rPr>
          <w:rFonts w:eastAsia="Calibri"/>
          <w:sz w:val="8"/>
        </w:rPr>
        <w:t>consider</w:t>
      </w:r>
      <w:r>
        <w:rPr>
          <w:sz w:val="8"/>
        </w:rPr>
        <w:t xml:space="preserve"> </w:t>
      </w:r>
      <w:r>
        <w:rPr>
          <w:rFonts w:eastAsia="Calibri"/>
          <w:sz w:val="8"/>
        </w:rPr>
        <w:t>the</w:t>
      </w:r>
      <w:r>
        <w:rPr>
          <w:sz w:val="8"/>
        </w:rPr>
        <w:t xml:space="preserve"> </w:t>
      </w:r>
      <w:r>
        <w:rPr>
          <w:rFonts w:eastAsia="Calibri"/>
          <w:sz w:val="8"/>
        </w:rPr>
        <w:t>burdens</w:t>
      </w:r>
      <w:r>
        <w:rPr>
          <w:sz w:val="8"/>
        </w:rPr>
        <w:t xml:space="preserve"> </w:t>
      </w:r>
      <w:r>
        <w:rPr>
          <w:rFonts w:eastAsia="Calibri"/>
          <w:sz w:val="8"/>
        </w:rPr>
        <w:t>they</w:t>
      </w:r>
      <w:r>
        <w:rPr>
          <w:sz w:val="8"/>
        </w:rPr>
        <w:t xml:space="preserve"> </w:t>
      </w:r>
      <w:r>
        <w:rPr>
          <w:rFonts w:eastAsia="Calibri"/>
          <w:sz w:val="8"/>
        </w:rPr>
        <w:t>will</w:t>
      </w:r>
      <w:r>
        <w:rPr>
          <w:sz w:val="8"/>
        </w:rPr>
        <w:t xml:space="preserve"> </w:t>
      </w:r>
      <w:r>
        <w:rPr>
          <w:rFonts w:eastAsia="Calibri"/>
          <w:sz w:val="8"/>
        </w:rPr>
        <w:t>have</w:t>
      </w:r>
      <w:r>
        <w:rPr>
          <w:sz w:val="8"/>
        </w:rPr>
        <w:t xml:space="preserve"> </w:t>
      </w:r>
      <w:r>
        <w:rPr>
          <w:rFonts w:eastAsia="Calibri"/>
          <w:sz w:val="8"/>
        </w:rPr>
        <w:t>to</w:t>
      </w:r>
      <w:r>
        <w:rPr>
          <w:sz w:val="8"/>
        </w:rPr>
        <w:t xml:space="preserve"> </w:t>
      </w:r>
      <w:r>
        <w:rPr>
          <w:rFonts w:eastAsia="Calibri"/>
          <w:sz w:val="8"/>
        </w:rPr>
        <w:t>bear</w:t>
      </w:r>
      <w:r>
        <w:rPr>
          <w:sz w:val="8"/>
        </w:rPr>
        <w:t xml:space="preserve"> </w:t>
      </w:r>
      <w:r>
        <w:rPr>
          <w:rFonts w:eastAsia="Calibri"/>
          <w:sz w:val="8"/>
        </w:rPr>
        <w:t>as</w:t>
      </w:r>
      <w:r>
        <w:rPr>
          <w:sz w:val="8"/>
        </w:rPr>
        <w:t xml:space="preserve"> </w:t>
      </w:r>
      <w:r>
        <w:rPr>
          <w:rFonts w:eastAsia="Calibri"/>
          <w:sz w:val="8"/>
        </w:rPr>
        <w:t>a</w:t>
      </w:r>
      <w:r>
        <w:rPr>
          <w:sz w:val="8"/>
        </w:rPr>
        <w:t xml:space="preserve"> </w:t>
      </w:r>
      <w:r>
        <w:rPr>
          <w:rFonts w:eastAsia="Calibri"/>
          <w:sz w:val="8"/>
        </w:rPr>
        <w:t>result</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In</w:t>
      </w:r>
      <w:r>
        <w:rPr>
          <w:sz w:val="8"/>
        </w:rPr>
        <w:t xml:space="preserve"> </w:t>
      </w:r>
      <w:r>
        <w:rPr>
          <w:rFonts w:eastAsia="Calibri"/>
          <w:sz w:val="8"/>
        </w:rPr>
        <w:t>this</w:t>
      </w:r>
      <w:r>
        <w:rPr>
          <w:sz w:val="8"/>
        </w:rPr>
        <w:t xml:space="preserve"> </w:t>
      </w:r>
      <w:r>
        <w:rPr>
          <w:rFonts w:eastAsia="Calibri"/>
          <w:sz w:val="8"/>
        </w:rPr>
        <w:t>case</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no</w:t>
      </w:r>
      <w:r>
        <w:rPr>
          <w:sz w:val="8"/>
        </w:rPr>
        <w:t xml:space="preserve"> </w:t>
      </w:r>
      <w:r>
        <w:rPr>
          <w:rFonts w:eastAsia="Calibri"/>
          <w:sz w:val="8"/>
        </w:rPr>
        <w:t>one</w:t>
      </w:r>
      <w:r>
        <w:rPr>
          <w:sz w:val="8"/>
        </w:rPr>
        <w:t xml:space="preserve"> </w:t>
      </w:r>
      <w:r>
        <w:rPr>
          <w:rFonts w:eastAsia="Calibri"/>
          <w:sz w:val="8"/>
        </w:rPr>
        <w:t>who</w:t>
      </w:r>
      <w:r>
        <w:rPr>
          <w:sz w:val="8"/>
        </w:rPr>
        <w:t xml:space="preserve"> </w:t>
      </w:r>
      <w:r>
        <w:rPr>
          <w:rFonts w:eastAsia="Calibri"/>
          <w:sz w:val="8"/>
        </w:rPr>
        <w:t>will</w:t>
      </w:r>
      <w:r>
        <w:rPr>
          <w:sz w:val="8"/>
        </w:rPr>
        <w:t xml:space="preserve"> </w:t>
      </w:r>
      <w:r>
        <w:rPr>
          <w:rFonts w:eastAsia="Calibri"/>
          <w:sz w:val="8"/>
        </w:rPr>
        <w:t>bear</w:t>
      </w:r>
      <w:r>
        <w:rPr>
          <w:sz w:val="8"/>
        </w:rPr>
        <w:t xml:space="preserve"> </w:t>
      </w:r>
      <w:r>
        <w:rPr>
          <w:rFonts w:eastAsia="Calibri"/>
          <w:sz w:val="8"/>
        </w:rPr>
        <w:t>any</w:t>
      </w:r>
      <w:r>
        <w:rPr>
          <w:sz w:val="8"/>
        </w:rPr>
        <w:t xml:space="preserve"> </w:t>
      </w:r>
      <w:r>
        <w:rPr>
          <w:rFonts w:eastAsia="Calibri"/>
          <w:sz w:val="8"/>
        </w:rPr>
        <w:t>burdens</w:t>
      </w:r>
      <w:r>
        <w:rPr>
          <w:sz w:val="8"/>
        </w:rPr>
        <w:t xml:space="preserve"> </w:t>
      </w:r>
      <w:r>
        <w:rPr>
          <w:rFonts w:eastAsia="Calibri"/>
          <w:sz w:val="8"/>
        </w:rPr>
        <w:t>since</w:t>
      </w:r>
      <w:r>
        <w:rPr>
          <w:sz w:val="8"/>
        </w:rPr>
        <w:t xml:space="preserve"> </w:t>
      </w:r>
      <w:r>
        <w:rPr>
          <w:rFonts w:eastAsia="Calibri"/>
          <w:sz w:val="8"/>
        </w:rPr>
        <w:t>if</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is</w:t>
      </w:r>
      <w:r>
        <w:rPr>
          <w:sz w:val="8"/>
        </w:rPr>
        <w:t xml:space="preserve"> </w:t>
      </w:r>
      <w:r>
        <w:rPr>
          <w:rFonts w:eastAsia="Calibri"/>
          <w:sz w:val="8"/>
        </w:rPr>
        <w:t>followed</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if</w:t>
      </w:r>
      <w:r>
        <w:rPr>
          <w:sz w:val="8"/>
        </w:rPr>
        <w:t xml:space="preserve"> </w:t>
      </w:r>
      <w:r>
        <w:rPr>
          <w:rFonts w:eastAsia="Calibri"/>
          <w:sz w:val="8"/>
        </w:rPr>
        <w:t>we</w:t>
      </w:r>
      <w:r>
        <w:rPr>
          <w:sz w:val="8"/>
        </w:rPr>
        <w:t xml:space="preserve"> </w:t>
      </w:r>
      <w:r>
        <w:rPr>
          <w:rFonts w:eastAsia="Calibri"/>
          <w:sz w:val="8"/>
        </w:rPr>
        <w:t>do</w:t>
      </w:r>
      <w:r>
        <w:rPr>
          <w:sz w:val="8"/>
        </w:rPr>
        <w:t xml:space="preserve"> </w:t>
      </w:r>
      <w:r>
        <w:rPr>
          <w:rFonts w:eastAsia="Calibri"/>
          <w:sz w:val="8"/>
        </w:rPr>
        <w:t>not</w:t>
      </w:r>
      <w:r>
        <w:rPr>
          <w:sz w:val="8"/>
        </w:rPr>
        <w:t xml:space="preserve"> </w:t>
      </w:r>
      <w:r>
        <w:rPr>
          <w:rFonts w:eastAsia="Calibri"/>
          <w:sz w:val="8"/>
        </w:rPr>
        <w:t>create</w:t>
      </w:r>
      <w:r>
        <w:rPr>
          <w:sz w:val="8"/>
        </w:rPr>
        <w:t xml:space="preserve"> </w:t>
      </w:r>
      <w:r>
        <w:rPr>
          <w:rFonts w:eastAsia="Calibri"/>
          <w:sz w:val="8"/>
        </w:rPr>
        <w:t>X</w:t>
      </w:r>
      <w:r>
        <w:rPr>
          <w:sz w:val="8"/>
        </w:rPr>
        <w:t xml:space="preserve">), </w:t>
      </w:r>
      <w:r>
        <w:rPr>
          <w:rFonts w:eastAsia="Calibri"/>
          <w:sz w:val="8"/>
        </w:rPr>
        <w:t>X</w:t>
      </w:r>
      <w:r>
        <w:rPr>
          <w:sz w:val="8"/>
        </w:rPr>
        <w:t xml:space="preserve"> </w:t>
      </w:r>
      <w:r>
        <w:rPr>
          <w:rFonts w:eastAsia="Calibri"/>
          <w:sz w:val="8"/>
        </w:rPr>
        <w:t>will</w:t>
      </w:r>
      <w:r>
        <w:rPr>
          <w:sz w:val="8"/>
        </w:rPr>
        <w:t xml:space="preserve"> </w:t>
      </w:r>
      <w:r>
        <w:rPr>
          <w:rFonts w:eastAsia="Calibri"/>
          <w:sz w:val="8"/>
        </w:rPr>
        <w:t>not</w:t>
      </w:r>
      <w:r>
        <w:rPr>
          <w:sz w:val="8"/>
        </w:rPr>
        <w:t xml:space="preserve"> </w:t>
      </w:r>
      <w:r>
        <w:rPr>
          <w:rFonts w:eastAsia="Calibri"/>
          <w:sz w:val="8"/>
        </w:rPr>
        <w:t>exist</w:t>
      </w:r>
      <w:r>
        <w:rPr>
          <w:sz w:val="8"/>
        </w:rPr>
        <w:t xml:space="preserve"> </w:t>
      </w:r>
      <w:r>
        <w:rPr>
          <w:rFonts w:eastAsia="Calibri"/>
          <w:sz w:val="8"/>
        </w:rPr>
        <w:t>to</w:t>
      </w:r>
      <w:r>
        <w:rPr>
          <w:sz w:val="8"/>
        </w:rPr>
        <w:t xml:space="preserve"> </w:t>
      </w:r>
      <w:r>
        <w:rPr>
          <w:rFonts w:eastAsia="Calibri"/>
          <w:sz w:val="8"/>
        </w:rPr>
        <w:t>bear</w:t>
      </w:r>
      <w:r>
        <w:rPr>
          <w:sz w:val="8"/>
        </w:rPr>
        <w:t xml:space="preserve"> </w:t>
      </w:r>
      <w:r>
        <w:rPr>
          <w:rFonts w:eastAsia="Calibri"/>
          <w:sz w:val="8"/>
        </w:rPr>
        <w:t>any</w:t>
      </w:r>
      <w:r>
        <w:rPr>
          <w:sz w:val="8"/>
        </w:rPr>
        <w:t xml:space="preserve"> </w:t>
      </w:r>
      <w:r>
        <w:rPr>
          <w:rFonts w:eastAsia="Calibri"/>
          <w:sz w:val="8"/>
        </w:rPr>
        <w:t>burdens</w:t>
      </w:r>
      <w:r>
        <w:rPr>
          <w:sz w:val="8"/>
        </w:rPr>
        <w:t xml:space="preserve">. </w:t>
      </w:r>
      <w:r>
        <w:rPr>
          <w:rFonts w:eastAsia="Calibri"/>
          <w:sz w:val="8"/>
        </w:rPr>
        <w:t>So</w:t>
      </w:r>
      <w:r>
        <w:rPr>
          <w:sz w:val="8"/>
        </w:rPr>
        <w:t xml:space="preserve">, </w:t>
      </w:r>
      <w:r>
        <w:rPr>
          <w:rFonts w:eastAsia="Calibri"/>
          <w:sz w:val="8"/>
        </w:rPr>
        <w:t>only</w:t>
      </w:r>
      <w:r>
        <w:rPr>
          <w:sz w:val="8"/>
        </w:rPr>
        <w:t xml:space="preserve"> </w:t>
      </w:r>
      <w:r>
        <w:rPr>
          <w:rFonts w:eastAsia="Calibri"/>
          <w:sz w:val="8"/>
        </w:rPr>
        <w:t>people</w:t>
      </w:r>
      <w:r>
        <w:rPr>
          <w:sz w:val="8"/>
        </w:rPr>
        <w:t xml:space="preserve"> </w:t>
      </w:r>
      <w:r>
        <w:rPr>
          <w:rFonts w:eastAsia="Calibri"/>
          <w:sz w:val="8"/>
        </w:rPr>
        <w:t>who</w:t>
      </w:r>
      <w:r>
        <w:rPr>
          <w:sz w:val="8"/>
        </w:rPr>
        <w:t xml:space="preserve"> </w:t>
      </w:r>
      <w:r>
        <w:rPr>
          <w:rFonts w:eastAsia="Calibri"/>
          <w:sz w:val="8"/>
        </w:rPr>
        <w:t>do</w:t>
      </w:r>
      <w:r>
        <w:rPr>
          <w:sz w:val="8"/>
        </w:rPr>
        <w:t>/</w:t>
      </w:r>
      <w:r>
        <w:rPr>
          <w:rFonts w:eastAsia="Calibri"/>
          <w:sz w:val="8"/>
        </w:rPr>
        <w:t>will</w:t>
      </w:r>
      <w:r>
        <w:rPr>
          <w:sz w:val="8"/>
        </w:rPr>
        <w:t xml:space="preserve"> </w:t>
      </w:r>
      <w:r>
        <w:rPr>
          <w:rFonts w:eastAsia="Calibri"/>
          <w:sz w:val="8"/>
        </w:rPr>
        <w:t>actually</w:t>
      </w:r>
      <w:r>
        <w:rPr>
          <w:sz w:val="8"/>
        </w:rPr>
        <w:t xml:space="preserve"> </w:t>
      </w:r>
      <w:r>
        <w:rPr>
          <w:rFonts w:eastAsia="Calibri"/>
          <w:sz w:val="8"/>
        </w:rPr>
        <w:t>exist</w:t>
      </w:r>
      <w:r>
        <w:rPr>
          <w:sz w:val="8"/>
        </w:rPr>
        <w:t xml:space="preserve"> </w:t>
      </w:r>
      <w:r>
        <w:rPr>
          <w:rFonts w:eastAsia="Calibri"/>
          <w:sz w:val="8"/>
        </w:rPr>
        <w:t>can</w:t>
      </w:r>
      <w:r>
        <w:rPr>
          <w:sz w:val="8"/>
        </w:rPr>
        <w:t xml:space="preserve"> </w:t>
      </w:r>
      <w:r>
        <w:rPr>
          <w:rFonts w:eastAsia="Calibri"/>
          <w:sz w:val="8"/>
        </w:rPr>
        <w:t>bear</w:t>
      </w:r>
      <w:r>
        <w:rPr>
          <w:sz w:val="8"/>
        </w:rPr>
        <w:t xml:space="preserve"> </w:t>
      </w:r>
      <w:r>
        <w:rPr>
          <w:rFonts w:eastAsia="Calibri"/>
          <w:sz w:val="8"/>
        </w:rPr>
        <w:t>the</w:t>
      </w:r>
      <w:r>
        <w:rPr>
          <w:sz w:val="8"/>
        </w:rPr>
        <w:t xml:space="preserve"> </w:t>
      </w:r>
      <w:r>
        <w:rPr>
          <w:rFonts w:eastAsia="Calibri"/>
          <w:sz w:val="8"/>
        </w:rPr>
        <w:t>brunt</w:t>
      </w:r>
      <w:r>
        <w:rPr>
          <w:sz w:val="8"/>
        </w:rPr>
        <w:t xml:space="preserve"> </w:t>
      </w:r>
      <w:r>
        <w:rPr>
          <w:rFonts w:eastAsia="Calibri"/>
          <w:sz w:val="8"/>
        </w:rPr>
        <w:t>of</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and</w:t>
      </w:r>
      <w:r>
        <w:rPr>
          <w:sz w:val="8"/>
        </w:rPr>
        <w:t xml:space="preserve"> </w:t>
      </w:r>
      <w:r>
        <w:rPr>
          <w:rFonts w:eastAsia="Calibri"/>
          <w:sz w:val="8"/>
        </w:rPr>
        <w:t>therefore</w:t>
      </w:r>
      <w:r>
        <w:rPr>
          <w:sz w:val="8"/>
        </w:rPr>
        <w:t xml:space="preserve"> </w:t>
      </w:r>
      <w:r>
        <w:rPr>
          <w:rFonts w:eastAsia="Calibri"/>
          <w:sz w:val="8"/>
        </w:rPr>
        <w:t>occupy</w:t>
      </w:r>
      <w:r>
        <w:rPr>
          <w:sz w:val="8"/>
        </w:rPr>
        <w:t xml:space="preserve"> </w:t>
      </w:r>
      <w:r>
        <w:rPr>
          <w:rFonts w:eastAsia="Calibri"/>
          <w:sz w:val="8"/>
        </w:rPr>
        <w:t>a</w:t>
      </w:r>
      <w:r>
        <w:rPr>
          <w:sz w:val="8"/>
        </w:rPr>
        <w:t xml:space="preserve"> </w:t>
      </w:r>
      <w:r>
        <w:rPr>
          <w:rFonts w:eastAsia="Calibri"/>
          <w:sz w:val="8"/>
        </w:rPr>
        <w:t>standpoint</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owed</w:t>
      </w:r>
      <w:r>
        <w:rPr>
          <w:sz w:val="8"/>
        </w:rPr>
        <w:t xml:space="preserve"> </w:t>
      </w:r>
      <w:r>
        <w:rPr>
          <w:rFonts w:eastAsia="Calibri"/>
          <w:sz w:val="8"/>
        </w:rPr>
        <w:t>justification</w:t>
      </w:r>
      <w:r>
        <w:rPr>
          <w:sz w:val="8"/>
        </w:rPr>
        <w:t xml:space="preserve">. </w:t>
      </w:r>
      <w:r>
        <w:rPr>
          <w:rFonts w:eastAsia="Calibri"/>
          <w:sz w:val="8"/>
        </w:rPr>
        <w:t>Second</w:t>
      </w:r>
      <w:r>
        <w:rPr>
          <w:sz w:val="8"/>
        </w:rPr>
        <w:t xml:space="preserve">, </w:t>
      </w:r>
      <w:r>
        <w:rPr>
          <w:rFonts w:eastAsia="Calibri"/>
          <w:sz w:val="8"/>
        </w:rPr>
        <w:t>existence</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an</w:t>
      </w:r>
      <w:r>
        <w:rPr>
          <w:sz w:val="8"/>
        </w:rPr>
        <w:t xml:space="preserve"> </w:t>
      </w:r>
      <w:r>
        <w:rPr>
          <w:rFonts w:eastAsia="Calibri"/>
          <w:sz w:val="8"/>
        </w:rPr>
        <w:t>interest</w:t>
      </w:r>
      <w:r>
        <w:rPr>
          <w:sz w:val="8"/>
        </w:rPr>
        <w:t xml:space="preserve"> </w:t>
      </w:r>
      <w:r>
        <w:rPr>
          <w:rFonts w:eastAsia="Calibri"/>
          <w:sz w:val="8"/>
        </w:rPr>
        <w:t>at</w:t>
      </w:r>
      <w:r>
        <w:rPr>
          <w:sz w:val="8"/>
        </w:rPr>
        <w:t xml:space="preserve"> </w:t>
      </w:r>
      <w:r>
        <w:rPr>
          <w:rFonts w:eastAsia="Calibri"/>
          <w:sz w:val="8"/>
        </w:rPr>
        <w:t>all</w:t>
      </w:r>
      <w:r>
        <w:rPr>
          <w:sz w:val="8"/>
        </w:rPr>
        <w:t xml:space="preserve"> </w:t>
      </w:r>
      <w:r>
        <w:rPr>
          <w:rFonts w:eastAsia="Calibri"/>
          <w:sz w:val="8"/>
        </w:rPr>
        <w:t>and</w:t>
      </w:r>
      <w:r>
        <w:rPr>
          <w:sz w:val="8"/>
        </w:rPr>
        <w:t xml:space="preserve"> </w:t>
      </w:r>
      <w:r>
        <w:rPr>
          <w:rFonts w:eastAsia="Calibri"/>
          <w:sz w:val="8"/>
        </w:rPr>
        <w:t>a</w:t>
      </w:r>
      <w:r>
        <w:rPr>
          <w:sz w:val="8"/>
        </w:rPr>
        <w:t xml:space="preserve"> </w:t>
      </w:r>
      <w:r>
        <w:rPr>
          <w:rFonts w:eastAsia="Calibri"/>
          <w:sz w:val="8"/>
        </w:rPr>
        <w:t>possible</w:t>
      </w:r>
      <w:r>
        <w:rPr>
          <w:sz w:val="8"/>
        </w:rPr>
        <w:t xml:space="preserve"> </w:t>
      </w:r>
      <w:r>
        <w:rPr>
          <w:rFonts w:eastAsia="Calibri"/>
          <w:sz w:val="8"/>
        </w:rPr>
        <w:t>person</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disadvantaged</w:t>
      </w:r>
      <w:r>
        <w:rPr>
          <w:sz w:val="8"/>
        </w:rPr>
        <w:t xml:space="preserve"> </w:t>
      </w:r>
      <w:r>
        <w:rPr>
          <w:rFonts w:eastAsia="Calibri"/>
          <w:sz w:val="8"/>
        </w:rPr>
        <w:t>by</w:t>
      </w:r>
      <w:r>
        <w:rPr>
          <w:sz w:val="8"/>
        </w:rPr>
        <w:t xml:space="preserve"> </w:t>
      </w:r>
      <w:r>
        <w:rPr>
          <w:rFonts w:eastAsia="Calibri"/>
          <w:sz w:val="8"/>
        </w:rPr>
        <w:t>not</w:t>
      </w:r>
      <w:r>
        <w:rPr>
          <w:sz w:val="8"/>
        </w:rPr>
        <w:t xml:space="preserve"> </w:t>
      </w:r>
      <w:r>
        <w:rPr>
          <w:rFonts w:eastAsia="Calibri"/>
          <w:sz w:val="8"/>
        </w:rPr>
        <w:t>being</w:t>
      </w:r>
      <w:r>
        <w:rPr>
          <w:sz w:val="8"/>
        </w:rPr>
        <w:t xml:space="preserve"> </w:t>
      </w:r>
      <w:r>
        <w:rPr>
          <w:rFonts w:eastAsia="Calibri"/>
          <w:sz w:val="8"/>
        </w:rPr>
        <w:t>caused</w:t>
      </w:r>
      <w:r>
        <w:rPr>
          <w:sz w:val="8"/>
        </w:rPr>
        <w:t xml:space="preserve"> </w:t>
      </w:r>
      <w:r>
        <w:rPr>
          <w:rFonts w:eastAsia="Calibri"/>
          <w:sz w:val="8"/>
        </w:rPr>
        <w:t>to</w:t>
      </w:r>
      <w:r>
        <w:rPr>
          <w:sz w:val="8"/>
        </w:rPr>
        <w:t xml:space="preserve"> </w:t>
      </w:r>
      <w:r>
        <w:rPr>
          <w:rFonts w:eastAsia="Calibri"/>
          <w:sz w:val="8"/>
        </w:rPr>
        <w:t>exist</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being</w:t>
      </w:r>
      <w:r>
        <w:rPr>
          <w:sz w:val="8"/>
        </w:rPr>
        <w:t xml:space="preserve"> </w:t>
      </w:r>
      <w:r>
        <w:rPr>
          <w:rFonts w:eastAsia="Calibri"/>
          <w:sz w:val="8"/>
        </w:rPr>
        <w:t>an</w:t>
      </w:r>
      <w:r>
        <w:rPr>
          <w:sz w:val="8"/>
        </w:rPr>
        <w:t xml:space="preserve"> </w:t>
      </w:r>
      <w:r>
        <w:rPr>
          <w:rFonts w:eastAsia="Calibri"/>
          <w:sz w:val="8"/>
        </w:rPr>
        <w:t>interest</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necessary</w:t>
      </w:r>
      <w:r>
        <w:rPr>
          <w:sz w:val="8"/>
        </w:rPr>
        <w:t xml:space="preserve"> </w:t>
      </w:r>
      <w:r>
        <w:rPr>
          <w:rFonts w:eastAsia="Calibri"/>
          <w:sz w:val="8"/>
        </w:rPr>
        <w:t>requirement</w:t>
      </w:r>
      <w:r>
        <w:rPr>
          <w:sz w:val="8"/>
        </w:rPr>
        <w:t xml:space="preserve"> </w:t>
      </w:r>
      <w:r>
        <w:rPr>
          <w:rFonts w:eastAsia="Calibri"/>
          <w:sz w:val="8"/>
        </w:rPr>
        <w:t>in</w:t>
      </w:r>
      <w:r>
        <w:rPr>
          <w:sz w:val="8"/>
        </w:rPr>
        <w:t xml:space="preserve"> </w:t>
      </w:r>
      <w:r>
        <w:rPr>
          <w:rFonts w:eastAsia="Calibri"/>
          <w:sz w:val="8"/>
        </w:rPr>
        <w:t>order</w:t>
      </w:r>
      <w:r>
        <w:rPr>
          <w:sz w:val="8"/>
        </w:rPr>
        <w:t xml:space="preserve"> </w:t>
      </w:r>
      <w:r>
        <w:rPr>
          <w:rFonts w:eastAsia="Calibri"/>
          <w:sz w:val="8"/>
        </w:rPr>
        <w:t>to</w:t>
      </w:r>
      <w:r>
        <w:rPr>
          <w:sz w:val="8"/>
        </w:rPr>
        <w:t xml:space="preserve"> </w:t>
      </w:r>
      <w:r>
        <w:rPr>
          <w:rFonts w:eastAsia="Calibri"/>
          <w:sz w:val="8"/>
        </w:rPr>
        <w:t>have</w:t>
      </w:r>
      <w:r>
        <w:rPr>
          <w:sz w:val="8"/>
        </w:rPr>
        <w:t xml:space="preserve"> </w:t>
      </w:r>
      <w:r>
        <w:rPr>
          <w:rFonts w:eastAsia="Calibri"/>
          <w:sz w:val="8"/>
        </w:rPr>
        <w:t>interests</w:t>
      </w:r>
      <w:r>
        <w:rPr>
          <w:sz w:val="8"/>
        </w:rPr>
        <w:t xml:space="preserve">. </w:t>
      </w:r>
      <w:r>
        <w:rPr>
          <w:rFonts w:eastAsia="Calibri"/>
          <w:sz w:val="8"/>
        </w:rPr>
        <w:t>Rivka</w:t>
      </w:r>
      <w:r>
        <w:rPr>
          <w:sz w:val="8"/>
        </w:rPr>
        <w:t xml:space="preserve"> </w:t>
      </w:r>
      <w:r>
        <w:rPr>
          <w:rFonts w:eastAsia="Calibri"/>
          <w:sz w:val="8"/>
        </w:rPr>
        <w:t>Weinberg</w:t>
      </w:r>
      <w:r>
        <w:rPr>
          <w:sz w:val="8"/>
        </w:rPr>
        <w:t xml:space="preserve"> </w:t>
      </w:r>
      <w:r>
        <w:rPr>
          <w:rFonts w:eastAsia="Calibri"/>
          <w:sz w:val="8"/>
        </w:rPr>
        <w:t>describes</w:t>
      </w:r>
      <w:r>
        <w:rPr>
          <w:sz w:val="8"/>
        </w:rPr>
        <w:t xml:space="preserve"> </w:t>
      </w:r>
      <w:r>
        <w:rPr>
          <w:rFonts w:eastAsia="Calibri"/>
          <w:sz w:val="8"/>
        </w:rPr>
        <w:t>it</w:t>
      </w:r>
      <w:r>
        <w:rPr>
          <w:sz w:val="8"/>
        </w:rPr>
        <w:t xml:space="preserve"> </w:t>
      </w:r>
      <w:r>
        <w:rPr>
          <w:rFonts w:eastAsia="Calibri"/>
          <w:sz w:val="8"/>
        </w:rPr>
        <w:t>as</w:t>
      </w:r>
      <w:r>
        <w:rPr>
          <w:sz w:val="8"/>
        </w:rPr>
        <w:t xml:space="preserve"> ‘</w:t>
      </w:r>
      <w:r>
        <w:rPr>
          <w:rFonts w:eastAsia="Calibri"/>
          <w:sz w:val="8"/>
        </w:rPr>
        <w:t>neutral</w:t>
      </w:r>
      <w:r>
        <w:rPr>
          <w:sz w:val="8"/>
        </w:rPr>
        <w:t xml:space="preserve">’ </w:t>
      </w:r>
      <w:r>
        <w:rPr>
          <w:rFonts w:eastAsia="Calibri"/>
          <w:sz w:val="8"/>
        </w:rPr>
        <w:t>because</w:t>
      </w:r>
      <w:r>
        <w:rPr>
          <w:sz w:val="8"/>
        </w:rPr>
        <w:t xml:space="preserve"> </w:t>
      </w:r>
      <w:r>
        <w:rPr>
          <w:rFonts w:eastAsia="Calibri"/>
          <w:sz w:val="8"/>
        </w:rPr>
        <w:t>causing</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to</w:t>
      </w:r>
      <w:r>
        <w:rPr>
          <w:sz w:val="8"/>
        </w:rPr>
        <w:t xml:space="preserve"> </w:t>
      </w:r>
      <w:r>
        <w:rPr>
          <w:rFonts w:eastAsia="Calibri"/>
          <w:sz w:val="8"/>
        </w:rPr>
        <w:t>exist</w:t>
      </w:r>
      <w:r>
        <w:rPr>
          <w:sz w:val="8"/>
        </w:rPr>
        <w:t xml:space="preserve"> </w:t>
      </w:r>
      <w:r>
        <w:rPr>
          <w:rFonts w:eastAsia="Calibri"/>
          <w:sz w:val="8"/>
        </w:rPr>
        <w:t>is</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a</w:t>
      </w:r>
      <w:r>
        <w:rPr>
          <w:sz w:val="8"/>
        </w:rPr>
        <w:t xml:space="preserve"> </w:t>
      </w:r>
      <w:r>
        <w:rPr>
          <w:rFonts w:eastAsia="Calibri"/>
          <w:sz w:val="8"/>
        </w:rPr>
        <w:t>subject</w:t>
      </w:r>
      <w:r>
        <w:rPr>
          <w:sz w:val="8"/>
        </w:rPr>
        <w:t xml:space="preserve"> </w:t>
      </w:r>
      <w:r>
        <w:rPr>
          <w:rFonts w:eastAsia="Calibri"/>
          <w:sz w:val="8"/>
        </w:rPr>
        <w:t>who</w:t>
      </w:r>
      <w:r>
        <w:rPr>
          <w:sz w:val="8"/>
        </w:rPr>
        <w:t xml:space="preserve"> </w:t>
      </w:r>
      <w:r>
        <w:rPr>
          <w:rFonts w:eastAsia="Calibri"/>
          <w:sz w:val="8"/>
        </w:rPr>
        <w:t>can</w:t>
      </w:r>
      <w:r>
        <w:rPr>
          <w:sz w:val="8"/>
        </w:rPr>
        <w:t xml:space="preserve"> </w:t>
      </w:r>
      <w:r>
        <w:rPr>
          <w:rFonts w:eastAsia="Calibri"/>
          <w:sz w:val="8"/>
        </w:rPr>
        <w:t>have</w:t>
      </w:r>
      <w:r>
        <w:rPr>
          <w:sz w:val="8"/>
        </w:rPr>
        <w:t xml:space="preserve"> </w:t>
      </w:r>
      <w:r>
        <w:rPr>
          <w:rFonts w:eastAsia="Calibri"/>
          <w:sz w:val="8"/>
        </w:rPr>
        <w:t>interests</w:t>
      </w:r>
      <w:r>
        <w:rPr>
          <w:sz w:val="8"/>
        </w:rPr>
        <w:t xml:space="preserve">; </w:t>
      </w:r>
      <w:r>
        <w:rPr>
          <w:rFonts w:eastAsia="Calibri"/>
          <w:sz w:val="8"/>
        </w:rPr>
        <w:t>existence</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an</w:t>
      </w:r>
      <w:r>
        <w:rPr>
          <w:sz w:val="8"/>
        </w:rPr>
        <w:t xml:space="preserve"> </w:t>
      </w:r>
      <w:r>
        <w:rPr>
          <w:rFonts w:eastAsia="Calibri"/>
          <w:sz w:val="8"/>
        </w:rPr>
        <w:t>interest</w:t>
      </w:r>
      <w:r>
        <w:rPr>
          <w:sz w:val="8"/>
        </w:rPr>
        <w:t xml:space="preserve"> </w:t>
      </w:r>
      <w:r>
        <w:rPr>
          <w:rFonts w:eastAsia="Calibri"/>
          <w:sz w:val="8"/>
        </w:rPr>
        <w:t>itself</w:t>
      </w:r>
      <w:r>
        <w:rPr>
          <w:sz w:val="8"/>
        </w:rPr>
        <w:t xml:space="preserve">.3 </w:t>
      </w:r>
      <w:r>
        <w:rPr>
          <w:rFonts w:eastAsia="Calibri"/>
          <w:sz w:val="8"/>
        </w:rPr>
        <w:t>In</w:t>
      </w:r>
      <w:r>
        <w:rPr>
          <w:sz w:val="8"/>
        </w:rPr>
        <w:t xml:space="preserve"> </w:t>
      </w:r>
      <w:r>
        <w:rPr>
          <w:rFonts w:eastAsia="Calibri"/>
          <w:sz w:val="8"/>
        </w:rPr>
        <w:t>order</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disadvantaged</w:t>
      </w:r>
      <w:r>
        <w:rPr>
          <w:sz w:val="8"/>
        </w:rPr>
        <w:t xml:space="preserve">, </w:t>
      </w:r>
      <w:r>
        <w:rPr>
          <w:rFonts w:eastAsia="Calibri"/>
          <w:sz w:val="8"/>
        </w:rPr>
        <w:t>there</w:t>
      </w:r>
      <w:r>
        <w:rPr>
          <w:sz w:val="8"/>
        </w:rPr>
        <w:t xml:space="preserve"> </w:t>
      </w:r>
      <w:r>
        <w:rPr>
          <w:rFonts w:eastAsia="Calibri"/>
          <w:sz w:val="8"/>
        </w:rPr>
        <w:t>must</w:t>
      </w:r>
      <w:r>
        <w:rPr>
          <w:sz w:val="8"/>
        </w:rPr>
        <w:t xml:space="preserve"> </w:t>
      </w:r>
      <w:r>
        <w:rPr>
          <w:rFonts w:eastAsia="Calibri"/>
          <w:sz w:val="8"/>
        </w:rPr>
        <w:t>be</w:t>
      </w:r>
      <w:r>
        <w:rPr>
          <w:sz w:val="8"/>
        </w:rPr>
        <w:t xml:space="preserve"> </w:t>
      </w:r>
      <w:r>
        <w:rPr>
          <w:rFonts w:eastAsia="Calibri"/>
          <w:sz w:val="8"/>
        </w:rPr>
        <w:t>some</w:t>
      </w:r>
      <w:r>
        <w:rPr>
          <w:sz w:val="8"/>
        </w:rPr>
        <w:t xml:space="preserve"> </w:t>
      </w:r>
      <w:r>
        <w:rPr>
          <w:rFonts w:eastAsia="Calibri"/>
          <w:sz w:val="8"/>
        </w:rPr>
        <w:t>detrimental</w:t>
      </w:r>
      <w:r>
        <w:rPr>
          <w:sz w:val="8"/>
        </w:rPr>
        <w:t xml:space="preserve"> </w:t>
      </w:r>
      <w:r>
        <w:rPr>
          <w:rFonts w:eastAsia="Calibri"/>
          <w:sz w:val="8"/>
        </w:rPr>
        <w:t>effect</w:t>
      </w:r>
      <w:r>
        <w:rPr>
          <w:sz w:val="8"/>
        </w:rPr>
        <w:t xml:space="preserve"> </w:t>
      </w:r>
      <w:r>
        <w:rPr>
          <w:rFonts w:eastAsia="Calibri"/>
          <w:sz w:val="8"/>
        </w:rPr>
        <w:t>on</w:t>
      </w:r>
      <w:r>
        <w:rPr>
          <w:sz w:val="8"/>
        </w:rPr>
        <w:t xml:space="preserve"> </w:t>
      </w:r>
      <w:r>
        <w:rPr>
          <w:rFonts w:eastAsia="Calibri"/>
          <w:sz w:val="8"/>
        </w:rPr>
        <w:t>your</w:t>
      </w:r>
      <w:r>
        <w:rPr>
          <w:sz w:val="8"/>
        </w:rPr>
        <w:t xml:space="preserve"> </w:t>
      </w:r>
      <w:r>
        <w:rPr>
          <w:rFonts w:eastAsia="Calibri"/>
          <w:sz w:val="8"/>
        </w:rPr>
        <w:t>interests</w:t>
      </w:r>
      <w:r>
        <w:rPr>
          <w:sz w:val="8"/>
        </w:rPr>
        <w:t xml:space="preserve">. </w:t>
      </w:r>
      <w:r>
        <w:rPr>
          <w:rFonts w:eastAsia="Calibri"/>
          <w:sz w:val="8"/>
        </w:rPr>
        <w:t>However</w:t>
      </w:r>
      <w:r>
        <w:rPr>
          <w:sz w:val="8"/>
        </w:rPr>
        <w:t xml:space="preserve">, </w:t>
      </w:r>
      <w:r>
        <w:rPr>
          <w:rFonts w:eastAsia="Calibri"/>
          <w:sz w:val="8"/>
        </w:rPr>
        <w:t>without</w:t>
      </w:r>
      <w:r>
        <w:rPr>
          <w:sz w:val="8"/>
        </w:rPr>
        <w:t xml:space="preserve"> </w:t>
      </w:r>
      <w:r>
        <w:rPr>
          <w:rFonts w:eastAsia="Calibri"/>
          <w:sz w:val="8"/>
        </w:rPr>
        <w:t>existence</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does</w:t>
      </w:r>
      <w:r>
        <w:rPr>
          <w:sz w:val="8"/>
        </w:rPr>
        <w:t xml:space="preserve"> </w:t>
      </w:r>
      <w:r>
        <w:rPr>
          <w:rFonts w:eastAsia="Calibri"/>
          <w:sz w:val="8"/>
        </w:rPr>
        <w:t>not</w:t>
      </w:r>
      <w:r>
        <w:rPr>
          <w:sz w:val="8"/>
        </w:rPr>
        <w:t xml:space="preserve"> </w:t>
      </w:r>
      <w:r>
        <w:rPr>
          <w:rFonts w:eastAsia="Calibri"/>
          <w:sz w:val="8"/>
        </w:rPr>
        <w:t>have</w:t>
      </w:r>
      <w:r>
        <w:rPr>
          <w:sz w:val="8"/>
        </w:rPr>
        <w:t xml:space="preserve"> </w:t>
      </w:r>
      <w:r>
        <w:rPr>
          <w:rFonts w:eastAsia="Calibri"/>
          <w:sz w:val="8"/>
        </w:rPr>
        <w:t>any</w:t>
      </w:r>
      <w:r>
        <w:rPr>
          <w:sz w:val="8"/>
        </w:rPr>
        <w:t xml:space="preserve"> </w:t>
      </w:r>
      <w:r>
        <w:rPr>
          <w:rFonts w:eastAsia="Calibri"/>
          <w:sz w:val="8"/>
        </w:rPr>
        <w:t>interests</w:t>
      </w:r>
      <w:r>
        <w:rPr>
          <w:sz w:val="8"/>
        </w:rPr>
        <w:t xml:space="preserve"> </w:t>
      </w:r>
      <w:r>
        <w:rPr>
          <w:rFonts w:eastAsia="Calibri"/>
          <w:sz w:val="8"/>
        </w:rPr>
        <w:t>so</w:t>
      </w:r>
      <w:r>
        <w:rPr>
          <w:sz w:val="8"/>
        </w:rPr>
        <w:t xml:space="preserve"> </w:t>
      </w:r>
      <w:r>
        <w:rPr>
          <w:rFonts w:eastAsia="Calibri"/>
          <w:sz w:val="8"/>
        </w:rPr>
        <w:t>they</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disadvantaged</w:t>
      </w:r>
      <w:r>
        <w:rPr>
          <w:sz w:val="8"/>
        </w:rPr>
        <w:t xml:space="preserve"> </w:t>
      </w:r>
      <w:r>
        <w:rPr>
          <w:rFonts w:eastAsia="Calibri"/>
          <w:sz w:val="8"/>
        </w:rPr>
        <w:t>by</w:t>
      </w:r>
      <w:r>
        <w:rPr>
          <w:sz w:val="8"/>
        </w:rPr>
        <w:t xml:space="preserve"> </w:t>
      </w:r>
      <w:r>
        <w:rPr>
          <w:rFonts w:eastAsia="Calibri"/>
          <w:sz w:val="8"/>
        </w:rPr>
        <w:t>being</w:t>
      </w:r>
      <w:r>
        <w:rPr>
          <w:sz w:val="8"/>
        </w:rPr>
        <w:t xml:space="preserve"> </w:t>
      </w:r>
      <w:r>
        <w:rPr>
          <w:rFonts w:eastAsia="Calibri"/>
          <w:sz w:val="8"/>
        </w:rPr>
        <w:t>kept</w:t>
      </w:r>
      <w:r>
        <w:rPr>
          <w:sz w:val="8"/>
        </w:rPr>
        <w:t xml:space="preserve"> </w:t>
      </w:r>
      <w:r>
        <w:rPr>
          <w:rFonts w:eastAsia="Calibri"/>
          <w:sz w:val="8"/>
        </w:rPr>
        <w:t>out</w:t>
      </w:r>
      <w:r>
        <w:rPr>
          <w:sz w:val="8"/>
        </w:rPr>
        <w:t xml:space="preserve"> </w:t>
      </w:r>
      <w:r>
        <w:rPr>
          <w:rFonts w:eastAsia="Calibri"/>
          <w:sz w:val="8"/>
        </w:rPr>
        <w:t>of</w:t>
      </w:r>
      <w:r>
        <w:rPr>
          <w:sz w:val="8"/>
        </w:rPr>
        <w:t xml:space="preserve"> </w:t>
      </w:r>
      <w:r>
        <w:rPr>
          <w:rFonts w:eastAsia="Calibri"/>
          <w:sz w:val="8"/>
        </w:rPr>
        <w:t>existence</w:t>
      </w:r>
      <w:r>
        <w:rPr>
          <w:sz w:val="8"/>
        </w:rPr>
        <w:t xml:space="preserve">. </w:t>
      </w:r>
      <w:r>
        <w:rPr>
          <w:rFonts w:eastAsia="Calibri"/>
          <w:sz w:val="8"/>
        </w:rPr>
        <w:t>But</w:t>
      </w:r>
      <w:r>
        <w:rPr>
          <w:sz w:val="8"/>
        </w:rPr>
        <w:t xml:space="preserve">, </w:t>
      </w:r>
      <w:r>
        <w:rPr>
          <w:rFonts w:eastAsia="Calibri"/>
          <w:sz w:val="8"/>
        </w:rPr>
        <w:t>as</w:t>
      </w:r>
      <w:r>
        <w:rPr>
          <w:sz w:val="8"/>
        </w:rPr>
        <w:t xml:space="preserve"> </w:t>
      </w:r>
      <w:r>
        <w:rPr>
          <w:rFonts w:eastAsia="Calibri"/>
          <w:sz w:val="8"/>
        </w:rPr>
        <w:t>Weinberg</w:t>
      </w:r>
      <w:r>
        <w:rPr>
          <w:sz w:val="8"/>
        </w:rPr>
        <w:t xml:space="preserve"> </w:t>
      </w:r>
      <w:r>
        <w:rPr>
          <w:rFonts w:eastAsia="Calibri"/>
          <w:sz w:val="8"/>
        </w:rPr>
        <w:t>points</w:t>
      </w:r>
      <w:r>
        <w:rPr>
          <w:sz w:val="8"/>
        </w:rPr>
        <w:t xml:space="preserve"> </w:t>
      </w:r>
      <w:r>
        <w:rPr>
          <w:rFonts w:eastAsia="Calibri"/>
          <w:sz w:val="8"/>
        </w:rPr>
        <w:t>out</w:t>
      </w:r>
      <w:r>
        <w:rPr>
          <w:sz w:val="8"/>
        </w:rPr>
        <w:t>, ‘</w:t>
      </w:r>
      <w:r>
        <w:rPr>
          <w:rFonts w:eastAsia="Calibri"/>
          <w:sz w:val="8"/>
        </w:rPr>
        <w:t>never</w:t>
      </w:r>
      <w:r>
        <w:rPr>
          <w:sz w:val="8"/>
        </w:rPr>
        <w:t xml:space="preserve"> </w:t>
      </w:r>
      <w:r>
        <w:rPr>
          <w:rFonts w:eastAsia="Calibri"/>
          <w:sz w:val="8"/>
        </w:rPr>
        <w:t>having</w:t>
      </w:r>
      <w:r>
        <w:rPr>
          <w:sz w:val="8"/>
        </w:rPr>
        <w:t xml:space="preserve"> </w:t>
      </w:r>
      <w:r>
        <w:rPr>
          <w:rFonts w:eastAsia="Calibri"/>
          <w:sz w:val="8"/>
        </w:rPr>
        <w:t>interests</w:t>
      </w:r>
      <w:r>
        <w:rPr>
          <w:sz w:val="8"/>
        </w:rPr>
        <w:t xml:space="preserve"> </w:t>
      </w:r>
      <w:r>
        <w:rPr>
          <w:rFonts w:eastAsia="Calibri"/>
          <w:sz w:val="8"/>
        </w:rPr>
        <w:t>itself</w:t>
      </w:r>
      <w:r>
        <w:rPr>
          <w:sz w:val="8"/>
        </w:rPr>
        <w:t xml:space="preserve"> </w:t>
      </w:r>
      <w:r>
        <w:rPr>
          <w:rFonts w:eastAsia="Calibri"/>
          <w:sz w:val="8"/>
        </w:rPr>
        <w:t>could</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contrary</w:t>
      </w:r>
      <w:r>
        <w:rPr>
          <w:sz w:val="8"/>
        </w:rPr>
        <w:t xml:space="preserve"> </w:t>
      </w:r>
      <w:r>
        <w:rPr>
          <w:rFonts w:eastAsia="Calibri"/>
          <w:sz w:val="8"/>
        </w:rPr>
        <w:t>to</w:t>
      </w:r>
      <w:r>
        <w:rPr>
          <w:sz w:val="8"/>
        </w:rPr>
        <w:t xml:space="preserve"> </w:t>
      </w:r>
      <w:r>
        <w:rPr>
          <w:rFonts w:eastAsia="Calibri"/>
          <w:sz w:val="8"/>
        </w:rPr>
        <w:t>people</w:t>
      </w:r>
      <w:r>
        <w:rPr>
          <w:sz w:val="8"/>
        </w:rPr>
        <w:t>’</w:t>
      </w:r>
      <w:r>
        <w:rPr>
          <w:rFonts w:eastAsia="Calibri"/>
          <w:sz w:val="8"/>
        </w:rPr>
        <w:t>s</w:t>
      </w:r>
      <w:r>
        <w:rPr>
          <w:sz w:val="8"/>
        </w:rPr>
        <w:t xml:space="preserve"> </w:t>
      </w:r>
      <w:r>
        <w:rPr>
          <w:rFonts w:eastAsia="Calibri"/>
          <w:sz w:val="8"/>
        </w:rPr>
        <w:t>interests</w:t>
      </w:r>
      <w:r>
        <w:rPr>
          <w:sz w:val="8"/>
        </w:rPr>
        <w:t xml:space="preserve"> </w:t>
      </w:r>
      <w:r>
        <w:rPr>
          <w:rFonts w:eastAsia="Calibri"/>
          <w:sz w:val="8"/>
        </w:rPr>
        <w:t>since</w:t>
      </w:r>
      <w:r>
        <w:rPr>
          <w:sz w:val="8"/>
        </w:rPr>
        <w:t xml:space="preserve"> </w:t>
      </w:r>
      <w:r>
        <w:rPr>
          <w:rFonts w:eastAsia="Calibri"/>
          <w:sz w:val="8"/>
        </w:rPr>
        <w:t>without</w:t>
      </w:r>
      <w:r>
        <w:rPr>
          <w:sz w:val="8"/>
        </w:rPr>
        <w:t xml:space="preserve"> </w:t>
      </w:r>
      <w:r>
        <w:rPr>
          <w:rFonts w:eastAsia="Calibri"/>
          <w:sz w:val="8"/>
        </w:rPr>
        <w:t>interest</w:t>
      </w:r>
      <w:r>
        <w:rPr>
          <w:sz w:val="8"/>
        </w:rPr>
        <w:t xml:space="preserve"> </w:t>
      </w:r>
      <w:r>
        <w:rPr>
          <w:rFonts w:eastAsia="Calibri"/>
          <w:sz w:val="8"/>
        </w:rPr>
        <w:t>bearers</w:t>
      </w:r>
      <w:r>
        <w:rPr>
          <w:sz w:val="8"/>
        </w:rPr>
        <w:t xml:space="preserve">, </w:t>
      </w:r>
      <w:r>
        <w:rPr>
          <w:rFonts w:eastAsia="Calibri"/>
          <w:sz w:val="8"/>
        </w:rPr>
        <w:t>there</w:t>
      </w:r>
      <w:r>
        <w:rPr>
          <w:sz w:val="8"/>
        </w:rPr>
        <w:t xml:space="preserve"> </w:t>
      </w:r>
      <w:r>
        <w:rPr>
          <w:rFonts w:eastAsia="Calibri"/>
          <w:sz w:val="8"/>
        </w:rPr>
        <w:t>can</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they</w:t>
      </w:r>
      <w:r>
        <w:rPr>
          <w:sz w:val="8"/>
        </w:rPr>
        <w:t xml:space="preserve">’ </w:t>
      </w:r>
      <w:r>
        <w:rPr>
          <w:rFonts w:eastAsia="Calibri"/>
          <w:sz w:val="8"/>
        </w:rPr>
        <w:t>for</w:t>
      </w:r>
      <w:r>
        <w:rPr>
          <w:sz w:val="8"/>
        </w:rPr>
        <w:t xml:space="preserve"> </w:t>
      </w:r>
      <w:r>
        <w:rPr>
          <w:rFonts w:eastAsia="Calibri"/>
          <w:sz w:val="8"/>
        </w:rPr>
        <w:t>it</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bad</w:t>
      </w:r>
      <w:r>
        <w:rPr>
          <w:sz w:val="8"/>
        </w:rPr>
        <w:t xml:space="preserve"> </w:t>
      </w:r>
      <w:r>
        <w:rPr>
          <w:rFonts w:eastAsia="Calibri"/>
          <w:sz w:val="8"/>
        </w:rPr>
        <w:t>for</w:t>
      </w:r>
      <w:r>
        <w:rPr>
          <w:sz w:val="8"/>
        </w:rPr>
        <w:t>’ (</w:t>
      </w:r>
      <w:r>
        <w:rPr>
          <w:rFonts w:eastAsia="Calibri"/>
          <w:sz w:val="8"/>
        </w:rPr>
        <w:t>Weinberg</w:t>
      </w:r>
      <w:r>
        <w:rPr>
          <w:sz w:val="8"/>
        </w:rPr>
        <w:t xml:space="preserve"> 2008, 13). </w:t>
      </w:r>
      <w:r>
        <w:rPr>
          <w:rFonts w:eastAsia="Calibri"/>
          <w:sz w:val="8"/>
        </w:rPr>
        <w:t>So</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results</w:t>
      </w:r>
      <w:r>
        <w:rPr>
          <w:sz w:val="8"/>
        </w:rPr>
        <w:t xml:space="preserve"> </w:t>
      </w:r>
      <w:r>
        <w:rPr>
          <w:rFonts w:eastAsia="Calibri"/>
          <w:sz w:val="8"/>
        </w:rPr>
        <w:t>in</w:t>
      </w:r>
      <w:r>
        <w:rPr>
          <w:sz w:val="8"/>
        </w:rPr>
        <w:t xml:space="preserve"> </w:t>
      </w:r>
      <w:r>
        <w:rPr>
          <w:rFonts w:eastAsia="Calibri"/>
          <w:sz w:val="8"/>
        </w:rPr>
        <w:t>some</w:t>
      </w:r>
      <w:r>
        <w:rPr>
          <w:sz w:val="8"/>
        </w:rPr>
        <w:t xml:space="preserve"> </w:t>
      </w:r>
      <w:r>
        <w:rPr>
          <w:rFonts w:eastAsia="Calibri"/>
          <w:sz w:val="8"/>
        </w:rPr>
        <w:t>possible</w:t>
      </w:r>
      <w:r>
        <w:rPr>
          <w:sz w:val="8"/>
        </w:rPr>
        <w:t xml:space="preserve"> </w:t>
      </w:r>
      <w:r>
        <w:rPr>
          <w:rFonts w:eastAsia="Calibri"/>
          <w:sz w:val="8"/>
        </w:rPr>
        <w:t>people</w:t>
      </w:r>
      <w:r>
        <w:rPr>
          <w:sz w:val="8"/>
        </w:rPr>
        <w:t xml:space="preserve"> </w:t>
      </w:r>
      <w:r>
        <w:rPr>
          <w:rFonts w:eastAsia="Calibri"/>
          <w:sz w:val="8"/>
        </w:rPr>
        <w:t>never</w:t>
      </w:r>
      <w:r>
        <w:rPr>
          <w:sz w:val="8"/>
        </w:rPr>
        <w:t xml:space="preserve"> </w:t>
      </w:r>
      <w:r>
        <w:rPr>
          <w:rFonts w:eastAsia="Calibri"/>
          <w:sz w:val="8"/>
        </w:rPr>
        <w:t>becoming</w:t>
      </w:r>
      <w:r>
        <w:rPr>
          <w:sz w:val="8"/>
        </w:rPr>
        <w:t xml:space="preserve"> </w:t>
      </w:r>
      <w:r>
        <w:rPr>
          <w:rFonts w:eastAsia="Calibri"/>
          <w:sz w:val="8"/>
        </w:rPr>
        <w:t>actual</w:t>
      </w:r>
      <w:r>
        <w:rPr>
          <w:sz w:val="8"/>
        </w:rPr>
        <w:t xml:space="preserve"> </w:t>
      </w:r>
      <w:r>
        <w:rPr>
          <w:rFonts w:eastAsia="Calibri"/>
          <w:sz w:val="8"/>
        </w:rPr>
        <w:t>does</w:t>
      </w:r>
      <w:r>
        <w:rPr>
          <w:sz w:val="8"/>
        </w:rPr>
        <w:t xml:space="preserve"> </w:t>
      </w:r>
      <w:r>
        <w:rPr>
          <w:rFonts w:eastAsia="Calibri"/>
          <w:sz w:val="8"/>
        </w:rPr>
        <w:t>not</w:t>
      </w:r>
      <w:r>
        <w:rPr>
          <w:sz w:val="8"/>
        </w:rPr>
        <w:t xml:space="preserve"> </w:t>
      </w:r>
      <w:r>
        <w:rPr>
          <w:rFonts w:eastAsia="Calibri"/>
          <w:sz w:val="8"/>
        </w:rPr>
        <w:t>impose</w:t>
      </w:r>
      <w:r>
        <w:rPr>
          <w:sz w:val="8"/>
        </w:rPr>
        <w:t xml:space="preserve"> </w:t>
      </w:r>
      <w:r>
        <w:rPr>
          <w:rFonts w:eastAsia="Calibri"/>
          <w:sz w:val="8"/>
        </w:rPr>
        <w:t>any</w:t>
      </w:r>
      <w:r>
        <w:rPr>
          <w:sz w:val="8"/>
        </w:rPr>
        <w:t xml:space="preserve"> </w:t>
      </w:r>
      <w:r>
        <w:rPr>
          <w:rFonts w:eastAsia="Calibri"/>
          <w:sz w:val="8"/>
        </w:rPr>
        <w:t>costs</w:t>
      </w:r>
      <w:r>
        <w:rPr>
          <w:sz w:val="8"/>
        </w:rPr>
        <w:t xml:space="preserve"> </w:t>
      </w:r>
      <w:r>
        <w:rPr>
          <w:rFonts w:eastAsia="Calibri"/>
          <w:sz w:val="8"/>
        </w:rPr>
        <w:t>on</w:t>
      </w:r>
      <w:r>
        <w:rPr>
          <w:sz w:val="8"/>
        </w:rPr>
        <w:t xml:space="preserve"> </w:t>
      </w:r>
      <w:r>
        <w:rPr>
          <w:rFonts w:eastAsia="Calibri"/>
          <w:sz w:val="8"/>
        </w:rPr>
        <w:t>those</w:t>
      </w:r>
      <w:r>
        <w:rPr>
          <w:sz w:val="8"/>
        </w:rPr>
        <w:t xml:space="preserve"> ‘</w:t>
      </w:r>
      <w:r>
        <w:rPr>
          <w:rFonts w:eastAsia="Calibri"/>
          <w:sz w:val="8"/>
        </w:rPr>
        <w:t>people</w:t>
      </w:r>
      <w:r>
        <w:rPr>
          <w:sz w:val="8"/>
        </w:rPr>
        <w:t xml:space="preserve">’ </w:t>
      </w:r>
      <w:r>
        <w:rPr>
          <w:rFonts w:eastAsia="Calibri"/>
          <w:sz w:val="8"/>
        </w:rPr>
        <w:t>because</w:t>
      </w:r>
      <w:r>
        <w:rPr>
          <w:sz w:val="8"/>
        </w:rPr>
        <w:t xml:space="preserve"> </w:t>
      </w:r>
      <w:r>
        <w:rPr>
          <w:rFonts w:eastAsia="Calibri"/>
          <w:sz w:val="8"/>
        </w:rPr>
        <w:t>nobody</w:t>
      </w:r>
      <w:r>
        <w:rPr>
          <w:sz w:val="8"/>
        </w:rPr>
        <w:t xml:space="preserve"> </w:t>
      </w:r>
      <w:r>
        <w:rPr>
          <w:rFonts w:eastAsia="Calibri"/>
          <w:sz w:val="8"/>
        </w:rPr>
        <w:t>is</w:t>
      </w:r>
      <w:r>
        <w:rPr>
          <w:sz w:val="8"/>
        </w:rPr>
        <w:t xml:space="preserve"> </w:t>
      </w:r>
      <w:r>
        <w:rPr>
          <w:rFonts w:eastAsia="Calibri"/>
          <w:sz w:val="8"/>
        </w:rPr>
        <w:t>disadvantaged</w:t>
      </w:r>
      <w:r>
        <w:rPr>
          <w:sz w:val="8"/>
        </w:rPr>
        <w:t xml:space="preserve"> </w:t>
      </w:r>
      <w:r>
        <w:rPr>
          <w:rFonts w:eastAsia="Calibri"/>
          <w:sz w:val="8"/>
        </w:rPr>
        <w:t>by</w:t>
      </w:r>
      <w:r>
        <w:rPr>
          <w:sz w:val="8"/>
        </w:rPr>
        <w:t xml:space="preserve"> </w:t>
      </w:r>
      <w:r>
        <w:rPr>
          <w:rFonts w:eastAsia="Calibri"/>
          <w:sz w:val="8"/>
        </w:rPr>
        <w:t>not</w:t>
      </w:r>
      <w:r>
        <w:rPr>
          <w:sz w:val="8"/>
        </w:rPr>
        <w:t xml:space="preserve"> </w:t>
      </w:r>
      <w:r>
        <w:rPr>
          <w:rFonts w:eastAsia="Calibri"/>
          <w:sz w:val="8"/>
        </w:rPr>
        <w:t>coming</w:t>
      </w:r>
      <w:r>
        <w:rPr>
          <w:sz w:val="8"/>
        </w:rPr>
        <w:t xml:space="preserve"> </w:t>
      </w:r>
      <w:r>
        <w:rPr>
          <w:rFonts w:eastAsia="Calibri"/>
          <w:sz w:val="8"/>
        </w:rPr>
        <w:t>into</w:t>
      </w:r>
      <w:r>
        <w:rPr>
          <w:sz w:val="8"/>
        </w:rPr>
        <w:t xml:space="preserve"> </w:t>
      </w:r>
      <w:r>
        <w:rPr>
          <w:rFonts w:eastAsia="Calibri"/>
          <w:sz w:val="8"/>
        </w:rPr>
        <w:t>existence</w:t>
      </w:r>
      <w:r>
        <w:rPr>
          <w:sz w:val="8"/>
        </w:rPr>
        <w:t xml:space="preserve">.4 </w:t>
      </w:r>
      <w:r>
        <w:rPr>
          <w:rFonts w:eastAsia="Calibri"/>
          <w:sz w:val="8"/>
        </w:rPr>
        <w:t>It</w:t>
      </w:r>
      <w:r>
        <w:rPr>
          <w:sz w:val="8"/>
        </w:rPr>
        <w:t xml:space="preserve"> </w:t>
      </w:r>
      <w:r>
        <w:rPr>
          <w:rFonts w:eastAsia="Calibri"/>
          <w:sz w:val="8"/>
        </w:rPr>
        <w:t>therefore</w:t>
      </w:r>
      <w:r>
        <w:rPr>
          <w:sz w:val="8"/>
        </w:rPr>
        <w:t xml:space="preserve"> </w:t>
      </w:r>
      <w:r>
        <w:rPr>
          <w:rFonts w:eastAsia="Calibri"/>
          <w:sz w:val="8"/>
        </w:rPr>
        <w:t>seems</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fail</w:t>
      </w:r>
      <w:r>
        <w:rPr>
          <w:sz w:val="8"/>
        </w:rPr>
        <w:t xml:space="preserve"> </w:t>
      </w:r>
      <w:r>
        <w:rPr>
          <w:rFonts w:eastAsia="Calibri"/>
          <w:sz w:val="8"/>
        </w:rPr>
        <w:t>to</w:t>
      </w:r>
      <w:r>
        <w:rPr>
          <w:sz w:val="8"/>
        </w:rPr>
        <w:t xml:space="preserve"> </w:t>
      </w:r>
      <w:r>
        <w:rPr>
          <w:rFonts w:eastAsia="Calibri"/>
          <w:sz w:val="8"/>
        </w:rPr>
        <w:t>bring</w:t>
      </w:r>
      <w:r>
        <w:rPr>
          <w:sz w:val="8"/>
        </w:rPr>
        <w:t xml:space="preserve"> </w:t>
      </w:r>
      <w:r>
        <w:rPr>
          <w:rFonts w:eastAsia="Calibri"/>
          <w:sz w:val="8"/>
        </w:rPr>
        <w:t>particular</w:t>
      </w:r>
      <w:r>
        <w:rPr>
          <w:sz w:val="8"/>
        </w:rPr>
        <w:t xml:space="preserve"> </w:t>
      </w:r>
      <w:r>
        <w:rPr>
          <w:rFonts w:eastAsia="Calibri"/>
          <w:sz w:val="8"/>
        </w:rPr>
        <w:t>people</w:t>
      </w:r>
      <w:r>
        <w:rPr>
          <w:sz w:val="8"/>
        </w:rPr>
        <w:t xml:space="preserve"> </w:t>
      </w:r>
      <w:r>
        <w:rPr>
          <w:rFonts w:eastAsia="Calibri"/>
          <w:sz w:val="8"/>
        </w:rPr>
        <w:t>into</w:t>
      </w:r>
      <w:r>
        <w:rPr>
          <w:sz w:val="8"/>
        </w:rPr>
        <w:t xml:space="preserve"> </w:t>
      </w:r>
      <w:r>
        <w:rPr>
          <w:rFonts w:eastAsia="Calibri"/>
          <w:sz w:val="8"/>
        </w:rPr>
        <w:t>existence</w:t>
      </w:r>
      <w:r>
        <w:rPr>
          <w:sz w:val="8"/>
        </w:rPr>
        <w:t xml:space="preserve">. </w:t>
      </w:r>
      <w:r>
        <w:rPr>
          <w:rFonts w:eastAsia="Calibri"/>
          <w:sz w:val="8"/>
        </w:rPr>
        <w:t>This</w:t>
      </w:r>
      <w:r>
        <w:rPr>
          <w:sz w:val="8"/>
        </w:rPr>
        <w:t xml:space="preserve"> </w:t>
      </w:r>
      <w:r>
        <w:rPr>
          <w:rFonts w:eastAsia="Calibri"/>
          <w:sz w:val="8"/>
        </w:rPr>
        <w:t>would</w:t>
      </w:r>
      <w:r>
        <w:rPr>
          <w:sz w:val="8"/>
        </w:rPr>
        <w:t xml:space="preserve"> </w:t>
      </w:r>
      <w:r>
        <w:rPr>
          <w:rFonts w:eastAsia="Calibri"/>
          <w:sz w:val="8"/>
        </w:rPr>
        <w:t>mean</w:t>
      </w:r>
      <w:r>
        <w:rPr>
          <w:sz w:val="8"/>
        </w:rPr>
        <w:t xml:space="preserve"> </w:t>
      </w:r>
      <w:r>
        <w:rPr>
          <w:rFonts w:eastAsia="Calibri"/>
          <w:sz w:val="8"/>
        </w:rPr>
        <w:t>that</w:t>
      </w:r>
      <w:r>
        <w:rPr>
          <w:sz w:val="8"/>
        </w:rPr>
        <w:t xml:space="preserve"> </w:t>
      </w:r>
      <w:r>
        <w:rPr>
          <w:rFonts w:eastAsia="Calibri"/>
          <w:sz w:val="8"/>
        </w:rPr>
        <w:t>no</w:t>
      </w:r>
      <w:r>
        <w:rPr>
          <w:sz w:val="8"/>
        </w:rPr>
        <w:t xml:space="preserve"> </w:t>
      </w:r>
      <w:r>
        <w:rPr>
          <w:rFonts w:eastAsia="Calibri"/>
          <w:sz w:val="8"/>
        </w:rPr>
        <w:t>one</w:t>
      </w:r>
      <w:r>
        <w:rPr>
          <w:sz w:val="8"/>
        </w:rPr>
        <w:t xml:space="preserve"> </w:t>
      </w:r>
      <w:r>
        <w:rPr>
          <w:rFonts w:eastAsia="Calibri"/>
          <w:sz w:val="8"/>
        </w:rPr>
        <w:t>acts</w:t>
      </w:r>
      <w:r>
        <w:rPr>
          <w:sz w:val="8"/>
        </w:rPr>
        <w:t xml:space="preserve"> </w:t>
      </w:r>
      <w:r>
        <w:rPr>
          <w:rFonts w:eastAsia="Calibri"/>
          <w:sz w:val="8"/>
        </w:rPr>
        <w:t>wrongly</w:t>
      </w:r>
      <w:r>
        <w:rPr>
          <w:sz w:val="8"/>
        </w:rPr>
        <w:t xml:space="preserve"> </w:t>
      </w:r>
      <w:r>
        <w:rPr>
          <w:rFonts w:eastAsia="Calibri"/>
          <w:sz w:val="8"/>
        </w:rPr>
        <w:t>when</w:t>
      </w:r>
      <w:r>
        <w:rPr>
          <w:sz w:val="8"/>
        </w:rPr>
        <w:t xml:space="preserve"> </w:t>
      </w:r>
      <w:r>
        <w:rPr>
          <w:rFonts w:eastAsia="Calibri"/>
          <w:sz w:val="8"/>
        </w:rPr>
        <w:t>they</w:t>
      </w:r>
      <w:r>
        <w:rPr>
          <w:sz w:val="8"/>
        </w:rPr>
        <w:t xml:space="preserve"> </w:t>
      </w:r>
      <w:r>
        <w:rPr>
          <w:rFonts w:eastAsia="Calibri"/>
          <w:sz w:val="8"/>
        </w:rPr>
        <w:t>fail</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another</w:t>
      </w:r>
      <w:r>
        <w:rPr>
          <w:sz w:val="8"/>
        </w:rPr>
        <w:t xml:space="preserve"> </w:t>
      </w:r>
      <w:r>
        <w:rPr>
          <w:rFonts w:eastAsia="Calibri"/>
          <w:sz w:val="8"/>
        </w:rPr>
        <w:t>person</w:t>
      </w:r>
      <w:r>
        <w:rPr>
          <w:sz w:val="8"/>
        </w:rPr>
        <w:t xml:space="preserve">. </w:t>
      </w:r>
      <w:r>
        <w:rPr>
          <w:rFonts w:eastAsia="Calibri"/>
          <w:sz w:val="8"/>
        </w:rPr>
        <w:t>Writ</w:t>
      </w:r>
      <w:r>
        <w:rPr>
          <w:sz w:val="8"/>
        </w:rPr>
        <w:t xml:space="preserve"> </w:t>
      </w:r>
      <w:r>
        <w:rPr>
          <w:rFonts w:eastAsia="Calibri"/>
          <w:sz w:val="8"/>
        </w:rPr>
        <w:t>large</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also</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if</w:t>
      </w:r>
      <w:r>
        <w:rPr>
          <w:sz w:val="8"/>
        </w:rPr>
        <w:t xml:space="preserve"> </w:t>
      </w:r>
      <w:r>
        <w:rPr>
          <w:rFonts w:eastAsia="Calibri"/>
          <w:sz w:val="8"/>
        </w:rPr>
        <w:t>everybody</w:t>
      </w:r>
      <w:r>
        <w:rPr>
          <w:sz w:val="8"/>
        </w:rPr>
        <w:t xml:space="preserve"> </w:t>
      </w:r>
      <w:r>
        <w:rPr>
          <w:rFonts w:eastAsia="Calibri"/>
          <w:sz w:val="8"/>
        </w:rPr>
        <w:t>decided</w:t>
      </w:r>
      <w:r>
        <w:rPr>
          <w:sz w:val="8"/>
        </w:rPr>
        <w:t xml:space="preserve"> </w:t>
      </w:r>
      <w:r>
        <w:rPr>
          <w:rFonts w:eastAsia="Calibri"/>
          <w:sz w:val="8"/>
        </w:rPr>
        <w:t>to</w:t>
      </w:r>
      <w:r>
        <w:rPr>
          <w:sz w:val="8"/>
        </w:rPr>
        <w:t xml:space="preserve"> </w:t>
      </w:r>
      <w:r>
        <w:rPr>
          <w:rFonts w:eastAsia="Calibri"/>
          <w:sz w:val="8"/>
        </w:rPr>
        <w:t>exercise</w:t>
      </w:r>
      <w:r>
        <w:rPr>
          <w:sz w:val="8"/>
        </w:rPr>
        <w:t xml:space="preserve"> </w:t>
      </w:r>
      <w:r>
        <w:rPr>
          <w:rFonts w:eastAsia="Calibri"/>
          <w:sz w:val="8"/>
        </w:rPr>
        <w:t>their</w:t>
      </w:r>
      <w:r>
        <w:rPr>
          <w:sz w:val="8"/>
        </w:rPr>
        <w:t xml:space="preserve"> </w:t>
      </w:r>
      <w:r>
        <w:rPr>
          <w:rFonts w:eastAsia="Calibri"/>
          <w:sz w:val="8"/>
        </w:rPr>
        <w:t>prerogative</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new</w:t>
      </w:r>
      <w:r>
        <w:rPr>
          <w:sz w:val="8"/>
        </w:rPr>
        <w:t xml:space="preserve"> </w:t>
      </w:r>
      <w:r>
        <w:rPr>
          <w:rFonts w:eastAsia="Calibri"/>
          <w:sz w:val="8"/>
        </w:rPr>
        <w:t>people</w:t>
      </w:r>
      <w:r>
        <w:rPr>
          <w:sz w:val="8"/>
        </w:rPr>
        <w:t xml:space="preserve"> </w:t>
      </w:r>
      <w:r>
        <w:rPr>
          <w:rFonts w:eastAsia="Calibri"/>
          <w:sz w:val="8"/>
        </w:rPr>
        <w:t>and</w:t>
      </w:r>
      <w:r>
        <w:rPr>
          <w:sz w:val="8"/>
        </w:rPr>
        <w:t xml:space="preserve"> </w:t>
      </w:r>
      <w:r>
        <w:rPr>
          <w:rFonts w:eastAsia="Calibri"/>
          <w:sz w:val="8"/>
        </w:rPr>
        <w:t>potentially</w:t>
      </w:r>
      <w:r>
        <w:rPr>
          <w:sz w:val="8"/>
        </w:rPr>
        <w:t xml:space="preserve">, </w:t>
      </w:r>
      <w:r>
        <w:rPr>
          <w:rFonts w:eastAsia="Calibri"/>
          <w:sz w:val="8"/>
        </w:rPr>
        <w:t>by</w:t>
      </w:r>
      <w:r>
        <w:rPr>
          <w:sz w:val="8"/>
        </w:rPr>
        <w:t xml:space="preserve"> </w:t>
      </w:r>
      <w:r>
        <w:rPr>
          <w:rFonts w:eastAsia="Calibri"/>
          <w:sz w:val="8"/>
        </w:rPr>
        <w:t>consequence</w:t>
      </w:r>
      <w:r>
        <w:rPr>
          <w:sz w:val="8"/>
        </w:rPr>
        <w:t xml:space="preserve">, </w:t>
      </w:r>
      <w:r>
        <w:rPr>
          <w:rFonts w:eastAsia="Calibri"/>
          <w:sz w:val="8"/>
        </w:rPr>
        <w:t>allow</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One</w:t>
      </w:r>
      <w:r>
        <w:rPr>
          <w:sz w:val="8"/>
        </w:rPr>
        <w:t xml:space="preserve"> </w:t>
      </w:r>
      <w:r>
        <w:rPr>
          <w:rFonts w:eastAsia="Calibri"/>
          <w:sz w:val="8"/>
        </w:rPr>
        <w:t>might</w:t>
      </w:r>
      <w:r>
        <w:rPr>
          <w:sz w:val="8"/>
        </w:rPr>
        <w:t xml:space="preserve"> </w:t>
      </w:r>
      <w:r>
        <w:rPr>
          <w:rFonts w:eastAsia="Calibri"/>
          <w:sz w:val="8"/>
        </w:rPr>
        <w:t>respond</w:t>
      </w:r>
      <w:r>
        <w:rPr>
          <w:sz w:val="8"/>
        </w:rPr>
        <w:t xml:space="preserve"> </w:t>
      </w:r>
      <w:r>
        <w:rPr>
          <w:rFonts w:eastAsia="Calibri"/>
          <w:sz w:val="8"/>
        </w:rPr>
        <w:t>here</w:t>
      </w:r>
      <w:r>
        <w:rPr>
          <w:sz w:val="8"/>
        </w:rPr>
        <w:t xml:space="preserve"> </w:t>
      </w:r>
      <w:r>
        <w:rPr>
          <w:rFonts w:eastAsia="Calibri"/>
          <w:sz w:val="8"/>
        </w:rPr>
        <w:t>by</w:t>
      </w:r>
      <w:r>
        <w:rPr>
          <w:sz w:val="8"/>
        </w:rPr>
        <w:t xml:space="preserve"> </w:t>
      </w:r>
      <w:r>
        <w:rPr>
          <w:rFonts w:eastAsia="Calibri"/>
          <w:sz w:val="8"/>
        </w:rPr>
        <w:t>saying</w:t>
      </w:r>
      <w:r>
        <w:rPr>
          <w:sz w:val="8"/>
        </w:rPr>
        <w:t xml:space="preserve"> </w:t>
      </w:r>
      <w:r>
        <w:rPr>
          <w:rFonts w:eastAsia="Calibri"/>
          <w:sz w:val="8"/>
        </w:rPr>
        <w:t>that</w:t>
      </w:r>
      <w:r>
        <w:rPr>
          <w:sz w:val="8"/>
        </w:rPr>
        <w:t xml:space="preserve"> </w:t>
      </w:r>
      <w:r>
        <w:rPr>
          <w:rFonts w:eastAsia="Calibri"/>
          <w:sz w:val="8"/>
        </w:rPr>
        <w:t>although</w:t>
      </w:r>
      <w:r>
        <w:rPr>
          <w:sz w:val="8"/>
        </w:rPr>
        <w:t xml:space="preserve"> </w:t>
      </w:r>
      <w:r>
        <w:rPr>
          <w:rFonts w:eastAsia="Calibri"/>
          <w:sz w:val="8"/>
        </w:rPr>
        <w:t>it</w:t>
      </w:r>
      <w:r>
        <w:rPr>
          <w:sz w:val="8"/>
        </w:rPr>
        <w:t xml:space="preserve"> </w:t>
      </w:r>
      <w:r>
        <w:rPr>
          <w:rFonts w:eastAsia="Calibri"/>
          <w:sz w:val="8"/>
        </w:rPr>
        <w:t>may</w:t>
      </w:r>
      <w:r>
        <w:rPr>
          <w:sz w:val="8"/>
        </w:rPr>
        <w:t xml:space="preserve"> </w:t>
      </w:r>
      <w:r>
        <w:rPr>
          <w:rFonts w:eastAsia="Calibri"/>
          <w:sz w:val="8"/>
        </w:rPr>
        <w:t>be</w:t>
      </w:r>
      <w:r>
        <w:rPr>
          <w:sz w:val="8"/>
        </w:rPr>
        <w:t xml:space="preserve"> </w:t>
      </w:r>
      <w:r>
        <w:rPr>
          <w:rFonts w:eastAsia="Calibri"/>
          <w:sz w:val="8"/>
        </w:rPr>
        <w:t>permissible</w:t>
      </w:r>
      <w:r>
        <w:rPr>
          <w:sz w:val="8"/>
        </w:rPr>
        <w:t xml:space="preserve"> </w:t>
      </w:r>
      <w:r>
        <w:rPr>
          <w:rFonts w:eastAsia="Calibri"/>
          <w:sz w:val="8"/>
        </w:rPr>
        <w:t>for</w:t>
      </w:r>
      <w:r>
        <w:rPr>
          <w:sz w:val="8"/>
        </w:rPr>
        <w:t xml:space="preserve"> </w:t>
      </w:r>
      <w:r>
        <w:rPr>
          <w:rFonts w:eastAsia="Calibri"/>
          <w:sz w:val="8"/>
        </w:rPr>
        <w:t>one</w:t>
      </w:r>
      <w:r>
        <w:rPr>
          <w:sz w:val="8"/>
        </w:rPr>
        <w:t xml:space="preserve"> </w:t>
      </w:r>
      <w:r>
        <w:rPr>
          <w:rFonts w:eastAsia="Calibri"/>
          <w:sz w:val="8"/>
        </w:rPr>
        <w:t>person</w:t>
      </w:r>
      <w:r>
        <w:rPr>
          <w:sz w:val="8"/>
        </w:rPr>
        <w:t xml:space="preserve"> </w:t>
      </w:r>
      <w:r>
        <w:rPr>
          <w:rFonts w:eastAsia="Calibri"/>
          <w:sz w:val="8"/>
        </w:rPr>
        <w:t>to</w:t>
      </w:r>
      <w:r>
        <w:rPr>
          <w:sz w:val="8"/>
        </w:rPr>
        <w:t xml:space="preserve"> </w:t>
      </w:r>
      <w:r>
        <w:rPr>
          <w:rFonts w:eastAsia="Calibri"/>
          <w:sz w:val="8"/>
        </w:rPr>
        <w:t>fail</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a</w:t>
      </w:r>
      <w:r>
        <w:rPr>
          <w:sz w:val="8"/>
        </w:rPr>
        <w:t xml:space="preserve"> </w:t>
      </w:r>
      <w:r>
        <w:rPr>
          <w:rFonts w:eastAsia="Calibri"/>
          <w:sz w:val="8"/>
        </w:rPr>
        <w:t>new</w:t>
      </w:r>
      <w:r>
        <w:rPr>
          <w:sz w:val="8"/>
        </w:rPr>
        <w:t xml:space="preserve"> </w:t>
      </w:r>
      <w:r>
        <w:rPr>
          <w:rFonts w:eastAsia="Calibri"/>
          <w:sz w:val="8"/>
        </w:rPr>
        <w:t>person</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permissible</w:t>
      </w:r>
      <w:r>
        <w:rPr>
          <w:sz w:val="8"/>
        </w:rPr>
        <w:t xml:space="preserve"> </w:t>
      </w:r>
      <w:r>
        <w:rPr>
          <w:rFonts w:eastAsia="Calibri"/>
          <w:sz w:val="8"/>
        </w:rPr>
        <w:t>if</w:t>
      </w:r>
      <w:r>
        <w:rPr>
          <w:sz w:val="8"/>
        </w:rPr>
        <w:t xml:space="preserve"> </w:t>
      </w:r>
      <w:r>
        <w:rPr>
          <w:rFonts w:eastAsia="Calibri"/>
          <w:sz w:val="8"/>
        </w:rPr>
        <w:t>everyone</w:t>
      </w:r>
      <w:r>
        <w:rPr>
          <w:sz w:val="8"/>
        </w:rPr>
        <w:t xml:space="preserve"> </w:t>
      </w:r>
      <w:r>
        <w:rPr>
          <w:rFonts w:eastAsia="Calibri"/>
          <w:sz w:val="8"/>
        </w:rPr>
        <w:t>chooses</w:t>
      </w:r>
      <w:r>
        <w:rPr>
          <w:sz w:val="8"/>
        </w:rPr>
        <w:t xml:space="preserve"> </w:t>
      </w:r>
      <w:r>
        <w:rPr>
          <w:rFonts w:eastAsia="Calibri"/>
          <w:sz w:val="8"/>
        </w:rPr>
        <w:t>to</w:t>
      </w:r>
      <w:r>
        <w:rPr>
          <w:sz w:val="8"/>
        </w:rPr>
        <w:t xml:space="preserve"> </w:t>
      </w:r>
      <w:r>
        <w:rPr>
          <w:rFonts w:eastAsia="Calibri"/>
          <w:sz w:val="8"/>
        </w:rPr>
        <w:t>do</w:t>
      </w:r>
      <w:r>
        <w:rPr>
          <w:sz w:val="8"/>
        </w:rPr>
        <w:t xml:space="preserve"> </w:t>
      </w:r>
      <w:r>
        <w:rPr>
          <w:rFonts w:eastAsia="Calibri"/>
          <w:sz w:val="8"/>
        </w:rPr>
        <w:t>so</w:t>
      </w:r>
      <w:r>
        <w:rPr>
          <w:sz w:val="8"/>
        </w:rPr>
        <w:t xml:space="preserve"> </w:t>
      </w:r>
      <w:r>
        <w:rPr>
          <w:rFonts w:eastAsia="Calibri"/>
          <w:sz w:val="8"/>
        </w:rPr>
        <w:t>because</w:t>
      </w:r>
      <w:r>
        <w:rPr>
          <w:sz w:val="8"/>
        </w:rPr>
        <w:t xml:space="preserve"> </w:t>
      </w:r>
      <w:r>
        <w:rPr>
          <w:rFonts w:eastAsia="Calibri"/>
          <w:sz w:val="8"/>
        </w:rPr>
        <w:t>human</w:t>
      </w:r>
      <w:r>
        <w:rPr>
          <w:sz w:val="8"/>
        </w:rPr>
        <w:t xml:space="preserve"> </w:t>
      </w:r>
      <w:r>
        <w:rPr>
          <w:rFonts w:eastAsia="Calibri"/>
          <w:sz w:val="8"/>
        </w:rPr>
        <w:t>lives</w:t>
      </w:r>
      <w:r>
        <w:rPr>
          <w:sz w:val="8"/>
        </w:rPr>
        <w:t xml:space="preserve"> </w:t>
      </w:r>
      <w:r>
        <w:rPr>
          <w:rFonts w:eastAsia="Calibri"/>
          <w:sz w:val="8"/>
        </w:rPr>
        <w:t>have</w:t>
      </w:r>
      <w:r>
        <w:rPr>
          <w:sz w:val="8"/>
        </w:rPr>
        <w:t xml:space="preserve"> </w:t>
      </w:r>
      <w:r>
        <w:rPr>
          <w:rFonts w:eastAsia="Calibri"/>
          <w:sz w:val="8"/>
        </w:rPr>
        <w:t>value</w:t>
      </w:r>
      <w:r>
        <w:rPr>
          <w:sz w:val="8"/>
        </w:rPr>
        <w:t xml:space="preserve"> </w:t>
      </w:r>
      <w:r>
        <w:rPr>
          <w:rFonts w:eastAsia="Calibri"/>
          <w:sz w:val="8"/>
        </w:rPr>
        <w:t>and</w:t>
      </w:r>
      <w:r>
        <w:rPr>
          <w:sz w:val="8"/>
        </w:rPr>
        <w:t xml:space="preserve"> </w:t>
      </w:r>
      <w:r>
        <w:rPr>
          <w:rFonts w:eastAsia="Calibri"/>
          <w:sz w:val="8"/>
        </w:rPr>
        <w:t>allowing</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to</w:t>
      </w:r>
      <w:r>
        <w:rPr>
          <w:sz w:val="8"/>
        </w:rPr>
        <w:t xml:space="preserve"> </w:t>
      </w:r>
      <w:r>
        <w:rPr>
          <w:rFonts w:eastAsia="Calibri"/>
          <w:sz w:val="8"/>
        </w:rPr>
        <w:t>forgo</w:t>
      </w:r>
      <w:r>
        <w:rPr>
          <w:sz w:val="8"/>
        </w:rPr>
        <w:t xml:space="preserve"> </w:t>
      </w:r>
      <w:r>
        <w:rPr>
          <w:rFonts w:eastAsia="Calibri"/>
          <w:sz w:val="8"/>
        </w:rPr>
        <w:t>a</w:t>
      </w:r>
      <w:r>
        <w:rPr>
          <w:sz w:val="8"/>
        </w:rPr>
        <w:t xml:space="preserve"> </w:t>
      </w:r>
      <w:r>
        <w:rPr>
          <w:rFonts w:eastAsia="Calibri"/>
          <w:sz w:val="8"/>
        </w:rPr>
        <w:t>huge</w:t>
      </w:r>
      <w:r>
        <w:rPr>
          <w:sz w:val="8"/>
        </w:rPr>
        <w:t xml:space="preserve"> </w:t>
      </w:r>
      <w:r>
        <w:rPr>
          <w:rFonts w:eastAsia="Calibri"/>
          <w:sz w:val="8"/>
        </w:rPr>
        <w:t>amount</w:t>
      </w:r>
      <w:r>
        <w:rPr>
          <w:sz w:val="8"/>
        </w:rPr>
        <w:t xml:space="preserve"> </w:t>
      </w:r>
      <w:r>
        <w:rPr>
          <w:rFonts w:eastAsia="Calibri"/>
          <w:sz w:val="8"/>
        </w:rPr>
        <w:t>of</w:t>
      </w:r>
      <w:r>
        <w:rPr>
          <w:sz w:val="8"/>
        </w:rPr>
        <w:t xml:space="preserve"> </w:t>
      </w:r>
      <w:r>
        <w:rPr>
          <w:rFonts w:eastAsia="Calibri"/>
          <w:sz w:val="8"/>
        </w:rPr>
        <w:t>value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world</w:t>
      </w:r>
      <w:r>
        <w:rPr>
          <w:sz w:val="8"/>
        </w:rPr>
        <w:t xml:space="preserve">. </w:t>
      </w:r>
      <w:r>
        <w:rPr>
          <w:rFonts w:eastAsia="Calibri"/>
          <w:sz w:val="8"/>
        </w:rPr>
        <w:t>This</w:t>
      </w:r>
      <w:r>
        <w:rPr>
          <w:sz w:val="8"/>
        </w:rPr>
        <w:t xml:space="preserve"> </w:t>
      </w:r>
      <w:r>
        <w:rPr>
          <w:rFonts w:eastAsia="Calibri"/>
          <w:sz w:val="8"/>
        </w:rPr>
        <w:t>takes</w:t>
      </w:r>
      <w:r>
        <w:rPr>
          <w:sz w:val="8"/>
        </w:rPr>
        <w:t xml:space="preserve"> </w:t>
      </w:r>
      <w:r>
        <w:rPr>
          <w:rFonts w:eastAsia="Calibri"/>
          <w:sz w:val="8"/>
        </w:rPr>
        <w:t>us</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second</w:t>
      </w:r>
      <w:r>
        <w:rPr>
          <w:sz w:val="8"/>
        </w:rPr>
        <w:t xml:space="preserve"> </w:t>
      </w:r>
      <w:r>
        <w:rPr>
          <w:rFonts w:eastAsia="Calibri"/>
          <w:sz w:val="8"/>
        </w:rPr>
        <w:t>way</w:t>
      </w:r>
      <w:r>
        <w:rPr>
          <w:sz w:val="8"/>
        </w:rPr>
        <w:t xml:space="preserve"> </w:t>
      </w:r>
      <w:r>
        <w:rPr>
          <w:rFonts w:eastAsia="Calibri"/>
          <w:sz w:val="8"/>
        </w:rPr>
        <w:t>of</w:t>
      </w:r>
      <w:r>
        <w:rPr>
          <w:sz w:val="8"/>
        </w:rPr>
        <w:t xml:space="preserve"> </w:t>
      </w:r>
      <w:r>
        <w:rPr>
          <w:rFonts w:eastAsia="Calibri"/>
          <w:sz w:val="8"/>
        </w:rPr>
        <w:t>understanding</w:t>
      </w:r>
      <w:r>
        <w:rPr>
          <w:sz w:val="8"/>
        </w:rPr>
        <w:t xml:space="preserve"> </w:t>
      </w:r>
      <w:r>
        <w:rPr>
          <w:rFonts w:eastAsia="Calibri"/>
          <w:sz w:val="8"/>
        </w:rPr>
        <w:t>the</w:t>
      </w:r>
      <w:r>
        <w:rPr>
          <w:sz w:val="8"/>
        </w:rPr>
        <w:t xml:space="preserve"> </w:t>
      </w:r>
      <w:r>
        <w:rPr>
          <w:rFonts w:eastAsia="Calibri"/>
          <w:sz w:val="8"/>
        </w:rPr>
        <w:t>potential</w:t>
      </w:r>
      <w:r>
        <w:rPr>
          <w:sz w:val="8"/>
        </w:rPr>
        <w:t xml:space="preserve"> </w:t>
      </w:r>
      <w:r>
        <w:rPr>
          <w:rFonts w:eastAsia="Calibri"/>
          <w:sz w:val="8"/>
        </w:rPr>
        <w:t>wrongness</w:t>
      </w:r>
      <w:r>
        <w:rPr>
          <w:sz w:val="8"/>
        </w:rPr>
        <w:t xml:space="preserve"> </w:t>
      </w:r>
      <w:r>
        <w:rPr>
          <w:rFonts w:eastAsia="Calibri"/>
          <w:sz w:val="8"/>
        </w:rPr>
        <w:t>of</w:t>
      </w:r>
      <w:r>
        <w:rPr>
          <w:sz w:val="8"/>
        </w:rPr>
        <w:t xml:space="preserve"> </w:t>
      </w:r>
      <w:r>
        <w:rPr>
          <w:rFonts w:eastAsia="Calibri"/>
          <w:sz w:val="8"/>
        </w:rPr>
        <w:t>preventing</w:t>
      </w:r>
      <w:r>
        <w:rPr>
          <w:sz w:val="8"/>
        </w:rPr>
        <w:t xml:space="preserve"> </w:t>
      </w:r>
      <w:r>
        <w:rPr>
          <w:rFonts w:eastAsia="Calibri"/>
          <w:sz w:val="8"/>
        </w:rPr>
        <w:t>people</w:t>
      </w:r>
      <w:r>
        <w:rPr>
          <w:sz w:val="8"/>
        </w:rPr>
        <w:t xml:space="preserve"> </w:t>
      </w:r>
      <w:r>
        <w:rPr>
          <w:rFonts w:eastAsia="Calibri"/>
          <w:sz w:val="8"/>
        </w:rPr>
        <w:t>from</w:t>
      </w:r>
      <w:r>
        <w:rPr>
          <w:sz w:val="8"/>
        </w:rPr>
        <w:t xml:space="preserve"> </w:t>
      </w:r>
      <w:r>
        <w:rPr>
          <w:rFonts w:eastAsia="Calibri"/>
          <w:sz w:val="8"/>
        </w:rPr>
        <w:t>existing</w:t>
      </w:r>
      <w:r>
        <w:rPr>
          <w:sz w:val="8"/>
        </w:rPr>
        <w:t xml:space="preserve"> — </w:t>
      </w:r>
      <w:r>
        <w:rPr>
          <w:rFonts w:eastAsia="Calibri"/>
          <w:sz w:val="8"/>
        </w:rPr>
        <w:t>the</w:t>
      </w:r>
      <w:r>
        <w:rPr>
          <w:sz w:val="8"/>
        </w:rPr>
        <w:t xml:space="preserve"> </w:t>
      </w:r>
      <w:r>
        <w:rPr>
          <w:rFonts w:eastAsia="Calibri"/>
          <w:sz w:val="8"/>
        </w:rPr>
        <w:t>foregone</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a</w:t>
      </w:r>
      <w:r>
        <w:rPr>
          <w:sz w:val="8"/>
        </w:rPr>
        <w:t xml:space="preserve"> </w:t>
      </w:r>
      <w:r>
        <w:rPr>
          <w:rFonts w:eastAsia="Calibri"/>
          <w:sz w:val="8"/>
        </w:rPr>
        <w:t>life</w:t>
      </w:r>
      <w:r>
        <w:rPr>
          <w:sz w:val="8"/>
        </w:rPr>
        <w:t xml:space="preserve"> </w:t>
      </w:r>
      <w:r>
        <w:rPr>
          <w:rFonts w:eastAsia="Calibri"/>
          <w:sz w:val="8"/>
        </w:rPr>
        <w:t>provides</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for</w:t>
      </w:r>
      <w:r>
        <w:rPr>
          <w:sz w:val="8"/>
        </w:rPr>
        <w:t xml:space="preserve"> </w:t>
      </w:r>
      <w:r>
        <w:rPr>
          <w:rFonts w:eastAsia="Calibri"/>
          <w:sz w:val="8"/>
        </w:rPr>
        <w:t>rejecting</w:t>
      </w:r>
      <w:r>
        <w:rPr>
          <w:sz w:val="8"/>
        </w:rPr>
        <w:t xml:space="preserve"> </w:t>
      </w:r>
      <w:r>
        <w:rPr>
          <w:rFonts w:eastAsia="Calibri"/>
          <w:sz w:val="8"/>
        </w:rPr>
        <w:t>any</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prevents</w:t>
      </w:r>
      <w:r>
        <w:rPr>
          <w:sz w:val="8"/>
        </w:rPr>
        <w:t xml:space="preserve"> </w:t>
      </w:r>
      <w:r>
        <w:rPr>
          <w:rFonts w:eastAsia="Calibri"/>
          <w:sz w:val="8"/>
        </w:rPr>
        <w:t>it</w:t>
      </w:r>
      <w:r>
        <w:rPr>
          <w:sz w:val="8"/>
        </w:rPr>
        <w:t xml:space="preserve">. </w:t>
      </w:r>
      <w:r>
        <w:rPr>
          <w:rFonts w:eastAsia="Calibri"/>
          <w:sz w:val="8"/>
        </w:rPr>
        <w:t>One</w:t>
      </w:r>
      <w:r>
        <w:rPr>
          <w:sz w:val="8"/>
        </w:rPr>
        <w:t xml:space="preserve"> </w:t>
      </w:r>
      <w:r>
        <w:rPr>
          <w:rFonts w:eastAsia="Calibri"/>
          <w:sz w:val="8"/>
        </w:rPr>
        <w:t>possible</w:t>
      </w:r>
      <w:r>
        <w:rPr>
          <w:sz w:val="8"/>
        </w:rPr>
        <w:t xml:space="preserve"> </w:t>
      </w:r>
      <w:r>
        <w:rPr>
          <w:rFonts w:eastAsia="Calibri"/>
          <w:sz w:val="8"/>
        </w:rPr>
        <w:t>reply</w:t>
      </w:r>
      <w:r>
        <w:rPr>
          <w:sz w:val="8"/>
        </w:rPr>
        <w:t xml:space="preserve"> </w:t>
      </w:r>
      <w:r>
        <w:rPr>
          <w:rFonts w:eastAsia="Calibri"/>
          <w:sz w:val="8"/>
        </w:rPr>
        <w:t>to</w:t>
      </w:r>
      <w:r>
        <w:rPr>
          <w:sz w:val="8"/>
        </w:rPr>
        <w:t xml:space="preserve"> </w:t>
      </w:r>
      <w:r>
        <w:rPr>
          <w:rFonts w:eastAsia="Calibri"/>
          <w:sz w:val="8"/>
        </w:rPr>
        <w:t>this</w:t>
      </w:r>
      <w:r>
        <w:rPr>
          <w:sz w:val="8"/>
        </w:rPr>
        <w:t xml:space="preserve"> </w:t>
      </w:r>
      <w:r>
        <w:rPr>
          <w:rFonts w:eastAsia="Calibri"/>
          <w:sz w:val="8"/>
        </w:rPr>
        <w:t>claim</w:t>
      </w:r>
      <w:r>
        <w:rPr>
          <w:sz w:val="8"/>
        </w:rPr>
        <w:t xml:space="preserve"> </w:t>
      </w:r>
      <w:r>
        <w:rPr>
          <w:rFonts w:eastAsia="Calibri"/>
          <w:sz w:val="8"/>
        </w:rPr>
        <w:t>turns</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many</w:t>
      </w:r>
      <w:r>
        <w:rPr>
          <w:sz w:val="8"/>
        </w:rPr>
        <w:t xml:space="preserve"> </w:t>
      </w:r>
      <w:r>
        <w:rPr>
          <w:rFonts w:eastAsia="Calibri"/>
          <w:sz w:val="8"/>
        </w:rPr>
        <w:t>philosophers</w:t>
      </w:r>
      <w:r>
        <w:rPr>
          <w:sz w:val="8"/>
        </w:rPr>
        <w:t xml:space="preserve"> </w:t>
      </w:r>
      <w:r>
        <w:rPr>
          <w:rFonts w:eastAsia="Calibri"/>
          <w:sz w:val="8"/>
        </w:rPr>
        <w:t>acknowledge</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only</w:t>
      </w:r>
      <w:r>
        <w:rPr>
          <w:sz w:val="8"/>
        </w:rPr>
        <w:t xml:space="preserve">, </w:t>
      </w:r>
      <w:r>
        <w:rPr>
          <w:rFonts w:eastAsia="Calibri"/>
          <w:sz w:val="8"/>
        </w:rPr>
        <w:t>or</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the</w:t>
      </w:r>
      <w:r>
        <w:rPr>
          <w:sz w:val="8"/>
        </w:rPr>
        <w:t xml:space="preserve"> </w:t>
      </w:r>
      <w:r>
        <w:rPr>
          <w:rFonts w:eastAsia="Calibri"/>
          <w:sz w:val="8"/>
        </w:rPr>
        <w:t>best</w:t>
      </w:r>
      <w:r>
        <w:rPr>
          <w:sz w:val="8"/>
        </w:rPr>
        <w:t xml:space="preserve">, </w:t>
      </w:r>
      <w:r>
        <w:rPr>
          <w:rFonts w:eastAsia="Calibri"/>
          <w:sz w:val="8"/>
        </w:rPr>
        <w:t>way</w:t>
      </w:r>
      <w:r>
        <w:rPr>
          <w:sz w:val="8"/>
        </w:rPr>
        <w:t xml:space="preserve"> </w:t>
      </w:r>
      <w:r>
        <w:rPr>
          <w:rFonts w:eastAsia="Calibri"/>
          <w:sz w:val="8"/>
        </w:rPr>
        <w:t>to</w:t>
      </w:r>
      <w:r>
        <w:rPr>
          <w:sz w:val="8"/>
        </w:rPr>
        <w:t xml:space="preserve"> </w:t>
      </w:r>
      <w:r>
        <w:rPr>
          <w:rFonts w:eastAsia="Calibri"/>
          <w:sz w:val="8"/>
        </w:rPr>
        <w:t>think</w:t>
      </w:r>
      <w:r>
        <w:rPr>
          <w:sz w:val="8"/>
        </w:rPr>
        <w:t xml:space="preserve"> </w:t>
      </w:r>
      <w:r>
        <w:rPr>
          <w:rFonts w:eastAsia="Calibri"/>
          <w:sz w:val="8"/>
        </w:rPr>
        <w:t>about</w:t>
      </w:r>
      <w:r>
        <w:rPr>
          <w:sz w:val="8"/>
        </w:rPr>
        <w:t xml:space="preserve"> </w:t>
      </w:r>
      <w:r>
        <w:rPr>
          <w:rFonts w:eastAsia="Calibri"/>
          <w:sz w:val="8"/>
        </w:rPr>
        <w:t>the</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individual</w:t>
      </w:r>
      <w:r>
        <w:rPr>
          <w:sz w:val="8"/>
        </w:rPr>
        <w:t xml:space="preserve"> </w:t>
      </w:r>
      <w:r>
        <w:rPr>
          <w:rFonts w:eastAsia="Calibri"/>
          <w:sz w:val="8"/>
        </w:rPr>
        <w:t>or</w:t>
      </w:r>
      <w:r>
        <w:rPr>
          <w:sz w:val="8"/>
        </w:rPr>
        <w:t xml:space="preserve"> </w:t>
      </w:r>
      <w:r>
        <w:rPr>
          <w:rFonts w:eastAsia="Calibri"/>
          <w:sz w:val="8"/>
        </w:rPr>
        <w:t>groups</w:t>
      </w:r>
      <w:r>
        <w:rPr>
          <w:sz w:val="8"/>
        </w:rPr>
        <w:t xml:space="preserve"> </w:t>
      </w:r>
      <w:r>
        <w:rPr>
          <w:rFonts w:eastAsia="Calibri"/>
          <w:sz w:val="8"/>
        </w:rPr>
        <w:t>of</w:t>
      </w:r>
      <w:r>
        <w:rPr>
          <w:sz w:val="8"/>
        </w:rPr>
        <w:t xml:space="preserve">) </w:t>
      </w:r>
      <w:r>
        <w:rPr>
          <w:rFonts w:eastAsia="Calibri"/>
          <w:sz w:val="8"/>
        </w:rPr>
        <w:t>possible</w:t>
      </w:r>
      <w:r>
        <w:rPr>
          <w:sz w:val="8"/>
        </w:rPr>
        <w:t xml:space="preserve"> </w:t>
      </w:r>
      <w:r>
        <w:rPr>
          <w:rFonts w:eastAsia="Calibri"/>
          <w:sz w:val="8"/>
        </w:rPr>
        <w:t>people</w:t>
      </w:r>
      <w:r>
        <w:rPr>
          <w:sz w:val="8"/>
        </w:rPr>
        <w:t>’</w:t>
      </w:r>
      <w:r>
        <w:rPr>
          <w:rFonts w:eastAsia="Calibri"/>
          <w:sz w:val="8"/>
        </w:rPr>
        <w:t>s</w:t>
      </w:r>
      <w:r>
        <w:rPr>
          <w:sz w:val="8"/>
        </w:rPr>
        <w:t xml:space="preserve"> </w:t>
      </w:r>
      <w:r>
        <w:rPr>
          <w:rFonts w:eastAsia="Calibri"/>
          <w:sz w:val="8"/>
        </w:rPr>
        <w:t>lives</w:t>
      </w:r>
      <w:r>
        <w:rPr>
          <w:sz w:val="8"/>
        </w:rPr>
        <w:t xml:space="preserve"> </w:t>
      </w:r>
      <w:r>
        <w:rPr>
          <w:rFonts w:eastAsia="Calibri"/>
          <w:sz w:val="8"/>
        </w:rPr>
        <w:t>is</w:t>
      </w:r>
      <w:r>
        <w:rPr>
          <w:sz w:val="8"/>
        </w:rPr>
        <w:t xml:space="preserve"> </w:t>
      </w:r>
      <w:r>
        <w:rPr>
          <w:rFonts w:eastAsia="Calibri"/>
          <w:sz w:val="8"/>
        </w:rPr>
        <w:t>in</w:t>
      </w:r>
      <w:r>
        <w:rPr>
          <w:sz w:val="8"/>
        </w:rPr>
        <w:t xml:space="preserve"> </w:t>
      </w:r>
      <w:r>
        <w:rPr>
          <w:rFonts w:eastAsia="Calibri"/>
          <w:sz w:val="8"/>
        </w:rPr>
        <w:t>impersonal</w:t>
      </w:r>
      <w:r>
        <w:rPr>
          <w:sz w:val="8"/>
        </w:rPr>
        <w:t xml:space="preserve"> </w:t>
      </w:r>
      <w:r>
        <w:rPr>
          <w:rFonts w:eastAsia="Calibri"/>
          <w:sz w:val="8"/>
        </w:rPr>
        <w:t>terms</w:t>
      </w:r>
      <w:r>
        <w:rPr>
          <w:sz w:val="8"/>
        </w:rPr>
        <w:t xml:space="preserve"> (</w:t>
      </w:r>
      <w:r>
        <w:rPr>
          <w:rFonts w:eastAsia="Calibri"/>
          <w:sz w:val="8"/>
        </w:rPr>
        <w:t>Parfit</w:t>
      </w:r>
      <w:r>
        <w:rPr>
          <w:sz w:val="8"/>
        </w:rPr>
        <w:t xml:space="preserve"> 1984; </w:t>
      </w:r>
      <w:r>
        <w:rPr>
          <w:rFonts w:eastAsia="Calibri"/>
          <w:sz w:val="8"/>
        </w:rPr>
        <w:t>Reiman</w:t>
      </w:r>
      <w:r>
        <w:rPr>
          <w:sz w:val="8"/>
        </w:rPr>
        <w:t xml:space="preserve"> 2007; </w:t>
      </w:r>
      <w:r>
        <w:rPr>
          <w:rFonts w:eastAsia="Calibri"/>
          <w:sz w:val="8"/>
        </w:rPr>
        <w:t>McMahan</w:t>
      </w:r>
      <w:r>
        <w:rPr>
          <w:sz w:val="8"/>
        </w:rPr>
        <w:t xml:space="preserve"> 2009). </w:t>
      </w:r>
      <w:r>
        <w:rPr>
          <w:rFonts w:eastAsia="Calibri"/>
          <w:sz w:val="8"/>
        </w:rPr>
        <w:t>Jeff</w:t>
      </w:r>
      <w:r>
        <w:rPr>
          <w:sz w:val="8"/>
        </w:rPr>
        <w:t xml:space="preserve"> </w:t>
      </w:r>
      <w:r>
        <w:rPr>
          <w:rFonts w:eastAsia="Calibri"/>
          <w:sz w:val="8"/>
        </w:rPr>
        <w:t>McMahan</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writes</w:t>
      </w:r>
      <w:r>
        <w:rPr>
          <w:sz w:val="8"/>
        </w:rPr>
        <w:t xml:space="preserve"> ‘</w:t>
      </w:r>
      <w:r>
        <w:rPr>
          <w:rFonts w:eastAsia="Calibri"/>
          <w:sz w:val="8"/>
        </w:rPr>
        <w:t>at</w:t>
      </w:r>
      <w:r>
        <w:rPr>
          <w:sz w:val="8"/>
        </w:rPr>
        <w:t xml:space="preserve"> </w:t>
      </w:r>
      <w:r>
        <w:rPr>
          <w:rFonts w:eastAsia="Calibri"/>
          <w:sz w:val="8"/>
        </w:rPr>
        <w:t>the</w:t>
      </w:r>
      <w:r>
        <w:rPr>
          <w:sz w:val="8"/>
        </w:rPr>
        <w:t xml:space="preserve"> </w:t>
      </w:r>
      <w:r>
        <w:rPr>
          <w:rFonts w:eastAsia="Calibri"/>
          <w:sz w:val="8"/>
        </w:rPr>
        <w:t>time</w:t>
      </w:r>
      <w:r>
        <w:rPr>
          <w:sz w:val="8"/>
        </w:rPr>
        <w:t xml:space="preserve"> </w:t>
      </w:r>
      <w:r>
        <w:rPr>
          <w:rFonts w:eastAsia="Calibri"/>
          <w:sz w:val="8"/>
        </w:rPr>
        <w:t>of</w:t>
      </w:r>
      <w:r>
        <w:rPr>
          <w:sz w:val="8"/>
        </w:rPr>
        <w:t xml:space="preserve"> </w:t>
      </w:r>
      <w:r>
        <w:rPr>
          <w:rFonts w:eastAsia="Calibri"/>
          <w:sz w:val="8"/>
        </w:rPr>
        <w:t>one</w:t>
      </w:r>
      <w:r>
        <w:rPr>
          <w:sz w:val="8"/>
        </w:rPr>
        <w:t>’</w:t>
      </w:r>
      <w:r>
        <w:rPr>
          <w:rFonts w:eastAsia="Calibri"/>
          <w:sz w:val="8"/>
        </w:rPr>
        <w:t>s</w:t>
      </w:r>
      <w:r>
        <w:rPr>
          <w:sz w:val="8"/>
        </w:rPr>
        <w:t xml:space="preserve"> </w:t>
      </w:r>
      <w:r>
        <w:rPr>
          <w:rFonts w:eastAsia="Calibri"/>
          <w:sz w:val="8"/>
        </w:rPr>
        <w:t>choice</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no</w:t>
      </w:r>
      <w:r>
        <w:rPr>
          <w:sz w:val="8"/>
        </w:rPr>
        <w:t xml:space="preserve"> </w:t>
      </w:r>
      <w:r>
        <w:rPr>
          <w:rFonts w:eastAsia="Calibri"/>
          <w:sz w:val="8"/>
        </w:rPr>
        <w:t>one</w:t>
      </w:r>
      <w:r>
        <w:rPr>
          <w:sz w:val="8"/>
        </w:rPr>
        <w:t xml:space="preserve"> </w:t>
      </w:r>
      <w:r>
        <w:rPr>
          <w:rFonts w:eastAsia="Calibri"/>
          <w:sz w:val="8"/>
        </w:rPr>
        <w:t>who</w:t>
      </w:r>
      <w:r>
        <w:rPr>
          <w:sz w:val="8"/>
        </w:rPr>
        <w:t xml:space="preserve"> </w:t>
      </w:r>
      <w:r>
        <w:rPr>
          <w:rFonts w:eastAsia="Calibri"/>
          <w:sz w:val="8"/>
        </w:rPr>
        <w:t>exists</w:t>
      </w:r>
      <w:r>
        <w:rPr>
          <w:sz w:val="8"/>
        </w:rPr>
        <w:t xml:space="preserve"> </w:t>
      </w:r>
      <w:r>
        <w:rPr>
          <w:rFonts w:eastAsia="Calibri"/>
          <w:sz w:val="8"/>
        </w:rPr>
        <w:t>or</w:t>
      </w:r>
      <w:r>
        <w:rPr>
          <w:sz w:val="8"/>
        </w:rPr>
        <w:t xml:space="preserve"> </w:t>
      </w:r>
      <w:r>
        <w:rPr>
          <w:rFonts w:eastAsia="Calibri"/>
          <w:sz w:val="8"/>
        </w:rPr>
        <w:t>will</w:t>
      </w:r>
      <w:r>
        <w:rPr>
          <w:sz w:val="8"/>
        </w:rPr>
        <w:t xml:space="preserve"> </w:t>
      </w:r>
      <w:r>
        <w:rPr>
          <w:rFonts w:eastAsia="Calibri"/>
          <w:sz w:val="8"/>
        </w:rPr>
        <w:t>exist</w:t>
      </w:r>
      <w:r>
        <w:rPr>
          <w:sz w:val="8"/>
        </w:rPr>
        <w:t xml:space="preserve"> </w:t>
      </w:r>
      <w:r>
        <w:rPr>
          <w:rFonts w:eastAsia="Calibri"/>
          <w:sz w:val="8"/>
        </w:rPr>
        <w:t>independently</w:t>
      </w:r>
      <w:r>
        <w:rPr>
          <w:sz w:val="8"/>
        </w:rPr>
        <w:t xml:space="preserve"> </w:t>
      </w:r>
      <w:r>
        <w:rPr>
          <w:rFonts w:eastAsia="Calibri"/>
          <w:sz w:val="8"/>
        </w:rPr>
        <w:t>of</w:t>
      </w:r>
      <w:r>
        <w:rPr>
          <w:sz w:val="8"/>
        </w:rPr>
        <w:t xml:space="preserve"> </w:t>
      </w:r>
      <w:r>
        <w:rPr>
          <w:rFonts w:eastAsia="Calibri"/>
          <w:sz w:val="8"/>
        </w:rPr>
        <w:t>that</w:t>
      </w:r>
      <w:r>
        <w:rPr>
          <w:sz w:val="8"/>
        </w:rPr>
        <w:t xml:space="preserve"> </w:t>
      </w:r>
      <w:r>
        <w:rPr>
          <w:rFonts w:eastAsia="Calibri"/>
          <w:sz w:val="8"/>
        </w:rPr>
        <w:t>choice</w:t>
      </w:r>
      <w:r>
        <w:rPr>
          <w:sz w:val="8"/>
        </w:rPr>
        <w:t xml:space="preserve"> </w:t>
      </w:r>
      <w:r>
        <w:rPr>
          <w:rFonts w:eastAsia="Calibri"/>
          <w:sz w:val="8"/>
        </w:rPr>
        <w:t>for</w:t>
      </w:r>
      <w:r>
        <w:rPr>
          <w:sz w:val="8"/>
        </w:rPr>
        <w:t xml:space="preserve"> </w:t>
      </w:r>
      <w:r>
        <w:rPr>
          <w:rFonts w:eastAsia="Calibri"/>
          <w:sz w:val="8"/>
        </w:rPr>
        <w:t>whose</w:t>
      </w:r>
      <w:r>
        <w:rPr>
          <w:sz w:val="8"/>
        </w:rPr>
        <w:t xml:space="preserve"> </w:t>
      </w:r>
      <w:r>
        <w:rPr>
          <w:rFonts w:eastAsia="Calibri"/>
          <w:sz w:val="8"/>
        </w:rPr>
        <w:t>sake</w:t>
      </w:r>
      <w:r>
        <w:rPr>
          <w:sz w:val="8"/>
        </w:rPr>
        <w:t xml:space="preserve"> </w:t>
      </w:r>
      <w:r>
        <w:rPr>
          <w:rFonts w:eastAsia="Calibri"/>
          <w:sz w:val="8"/>
        </w:rPr>
        <w:t>one</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acting</w:t>
      </w:r>
      <w:r>
        <w:rPr>
          <w:sz w:val="8"/>
        </w:rPr>
        <w:t xml:space="preserve"> </w:t>
      </w:r>
      <w:r>
        <w:rPr>
          <w:rFonts w:eastAsia="Calibri"/>
          <w:sz w:val="8"/>
        </w:rPr>
        <w:t>in</w:t>
      </w:r>
      <w:r>
        <w:rPr>
          <w:sz w:val="8"/>
        </w:rPr>
        <w:t xml:space="preserve"> </w:t>
      </w:r>
      <w:r>
        <w:rPr>
          <w:rFonts w:eastAsia="Calibri"/>
          <w:sz w:val="8"/>
        </w:rPr>
        <w:t>causing</w:t>
      </w:r>
      <w:r>
        <w:rPr>
          <w:sz w:val="8"/>
        </w:rPr>
        <w:t xml:space="preserve"> </w:t>
      </w:r>
      <w:r>
        <w:rPr>
          <w:rFonts w:eastAsia="Calibri"/>
          <w:sz w:val="8"/>
        </w:rPr>
        <w:t>him</w:t>
      </w:r>
      <w:r>
        <w:rPr>
          <w:sz w:val="8"/>
        </w:rPr>
        <w:t xml:space="preserve"> </w:t>
      </w:r>
      <w:r>
        <w:rPr>
          <w:rFonts w:eastAsia="Calibri"/>
          <w:sz w:val="8"/>
        </w:rPr>
        <w:t>or</w:t>
      </w:r>
      <w:r>
        <w:rPr>
          <w:sz w:val="8"/>
        </w:rPr>
        <w:t xml:space="preserve"> </w:t>
      </w:r>
      <w:r>
        <w:rPr>
          <w:rFonts w:eastAsia="Calibri"/>
          <w:sz w:val="8"/>
        </w:rPr>
        <w:t>her</w:t>
      </w:r>
      <w:r>
        <w:rPr>
          <w:sz w:val="8"/>
        </w:rPr>
        <w:t xml:space="preserve"> </w:t>
      </w:r>
      <w:r>
        <w:rPr>
          <w:rFonts w:eastAsia="Calibri"/>
          <w:sz w:val="8"/>
        </w:rPr>
        <w:t>to</w:t>
      </w:r>
      <w:r>
        <w:rPr>
          <w:sz w:val="8"/>
        </w:rPr>
        <w:t xml:space="preserve"> </w:t>
      </w:r>
      <w:r>
        <w:rPr>
          <w:rFonts w:eastAsia="Calibri"/>
          <w:sz w:val="8"/>
        </w:rPr>
        <w:t>exist</w:t>
      </w:r>
      <w:r>
        <w:rPr>
          <w:sz w:val="8"/>
        </w:rPr>
        <w:t xml:space="preserve"> … </w:t>
      </w:r>
      <w:r>
        <w:rPr>
          <w:rFonts w:eastAsia="Calibri"/>
          <w:sz w:val="8"/>
        </w:rPr>
        <w:t>it</w:t>
      </w:r>
      <w:r>
        <w:rPr>
          <w:sz w:val="8"/>
        </w:rPr>
        <w:t xml:space="preserve"> </w:t>
      </w:r>
      <w:r>
        <w:rPr>
          <w:rFonts w:eastAsia="Calibri"/>
          <w:sz w:val="8"/>
        </w:rPr>
        <w:t>seems</w:t>
      </w:r>
      <w:r>
        <w:rPr>
          <w:sz w:val="8"/>
        </w:rPr>
        <w:t xml:space="preserve"> </w:t>
      </w:r>
      <w:r>
        <w:rPr>
          <w:rFonts w:eastAsia="Calibri"/>
          <w:sz w:val="8"/>
        </w:rPr>
        <w:t>therefore</w:t>
      </w:r>
      <w:r>
        <w:rPr>
          <w:sz w:val="8"/>
        </w:rPr>
        <w:t xml:space="preserve"> </w:t>
      </w:r>
      <w:r>
        <w:rPr>
          <w:rFonts w:eastAsia="Calibri"/>
          <w:sz w:val="8"/>
        </w:rPr>
        <w:t>that</w:t>
      </w:r>
      <w:r>
        <w:rPr>
          <w:sz w:val="8"/>
        </w:rPr>
        <w:t xml:space="preserve"> </w:t>
      </w:r>
      <w:r>
        <w:rPr>
          <w:rFonts w:eastAsia="Calibri"/>
          <w:sz w:val="8"/>
        </w:rPr>
        <w:t>any</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cause</w:t>
      </w:r>
      <w:r>
        <w:rPr>
          <w:sz w:val="8"/>
        </w:rPr>
        <w:t xml:space="preserve"> </w:t>
      </w:r>
      <w:r>
        <w:rPr>
          <w:rFonts w:eastAsia="Calibri"/>
          <w:sz w:val="8"/>
        </w:rPr>
        <w:t>or</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cause</w:t>
      </w:r>
      <w:r>
        <w:rPr>
          <w:sz w:val="8"/>
        </w:rPr>
        <w:t xml:space="preserve"> </w:t>
      </w:r>
      <w:r>
        <w:rPr>
          <w:rFonts w:eastAsia="Calibri"/>
          <w:sz w:val="8"/>
        </w:rPr>
        <w:t>an</w:t>
      </w:r>
      <w:r>
        <w:rPr>
          <w:sz w:val="8"/>
        </w:rPr>
        <w:t xml:space="preserve"> </w:t>
      </w:r>
      <w:r>
        <w:rPr>
          <w:rFonts w:eastAsia="Calibri"/>
          <w:sz w:val="8"/>
        </w:rPr>
        <w:t>individual</w:t>
      </w:r>
      <w:r>
        <w:rPr>
          <w:sz w:val="8"/>
        </w:rPr>
        <w:t xml:space="preserve"> </w:t>
      </w:r>
      <w:r>
        <w:rPr>
          <w:rFonts w:eastAsia="Calibri"/>
          <w:sz w:val="8"/>
        </w:rPr>
        <w:t>to</w:t>
      </w:r>
      <w:r>
        <w:rPr>
          <w:sz w:val="8"/>
        </w:rPr>
        <w:t xml:space="preserve"> </w:t>
      </w:r>
      <w:r>
        <w:rPr>
          <w:rFonts w:eastAsia="Calibri"/>
          <w:sz w:val="8"/>
        </w:rPr>
        <w:t>exist</w:t>
      </w:r>
      <w:r>
        <w:rPr>
          <w:sz w:val="8"/>
        </w:rPr>
        <w:t xml:space="preserve"> … </w:t>
      </w:r>
      <w:r>
        <w:rPr>
          <w:rFonts w:eastAsia="Calibri"/>
          <w:sz w:val="8"/>
        </w:rPr>
        <w:t>is</w:t>
      </w:r>
      <w:r>
        <w:rPr>
          <w:sz w:val="8"/>
        </w:rPr>
        <w:t xml:space="preserve"> </w:t>
      </w:r>
      <w:r>
        <w:rPr>
          <w:rFonts w:eastAsia="Calibri"/>
          <w:sz w:val="8"/>
        </w:rPr>
        <w:t>best</w:t>
      </w:r>
      <w:r>
        <w:rPr>
          <w:sz w:val="8"/>
        </w:rPr>
        <w:t xml:space="preserve"> </w:t>
      </w:r>
      <w:r>
        <w:rPr>
          <w:rFonts w:eastAsia="Calibri"/>
          <w:sz w:val="8"/>
        </w:rPr>
        <w:t>considered</w:t>
      </w:r>
      <w:r>
        <w:rPr>
          <w:sz w:val="8"/>
        </w:rPr>
        <w:t xml:space="preserve"> </w:t>
      </w:r>
      <w:r>
        <w:rPr>
          <w:rFonts w:eastAsia="Calibri"/>
          <w:sz w:val="8"/>
        </w:rPr>
        <w:t>an</w:t>
      </w:r>
      <w:r>
        <w:rPr>
          <w:sz w:val="8"/>
        </w:rPr>
        <w:t xml:space="preserve"> </w:t>
      </w:r>
      <w:r>
        <w:rPr>
          <w:rFonts w:eastAsia="Calibri"/>
          <w:sz w:val="8"/>
        </w:rPr>
        <w:t>impersonal</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individual</w:t>
      </w:r>
      <w:r>
        <w:rPr>
          <w:sz w:val="8"/>
        </w:rPr>
        <w:t>-</w:t>
      </w:r>
      <w:r>
        <w:rPr>
          <w:rFonts w:eastAsia="Calibri"/>
          <w:sz w:val="8"/>
        </w:rPr>
        <w:t>affecting</w:t>
      </w:r>
      <w:r>
        <w:rPr>
          <w:sz w:val="8"/>
        </w:rPr>
        <w:t xml:space="preserve"> </w:t>
      </w:r>
      <w:r>
        <w:rPr>
          <w:rFonts w:eastAsia="Calibri"/>
          <w:sz w:val="8"/>
        </w:rPr>
        <w:t>reason</w:t>
      </w:r>
      <w:r>
        <w:rPr>
          <w:sz w:val="8"/>
        </w:rPr>
        <w:t>’ (</w:t>
      </w:r>
      <w:r>
        <w:rPr>
          <w:rFonts w:eastAsia="Calibri"/>
          <w:sz w:val="8"/>
        </w:rPr>
        <w:t>McMahan</w:t>
      </w:r>
      <w:r>
        <w:rPr>
          <w:sz w:val="8"/>
        </w:rPr>
        <w:t xml:space="preserve"> 2009, 52). </w:t>
      </w:r>
      <w:r>
        <w:rPr>
          <w:rFonts w:eastAsia="Calibri"/>
          <w:sz w:val="8"/>
        </w:rPr>
        <w:t>Another</w:t>
      </w:r>
      <w:r>
        <w:rPr>
          <w:sz w:val="8"/>
        </w:rPr>
        <w:t xml:space="preserve"> </w:t>
      </w:r>
      <w:r>
        <w:rPr>
          <w:rFonts w:eastAsia="Calibri"/>
          <w:sz w:val="8"/>
        </w:rPr>
        <w:t>reply</w:t>
      </w:r>
      <w:r>
        <w:rPr>
          <w:sz w:val="8"/>
        </w:rPr>
        <w:t xml:space="preserve"> </w:t>
      </w:r>
      <w:r>
        <w:rPr>
          <w:rFonts w:eastAsia="Calibri"/>
          <w:sz w:val="8"/>
        </w:rPr>
        <w:t>along</w:t>
      </w:r>
      <w:r>
        <w:rPr>
          <w:sz w:val="8"/>
        </w:rPr>
        <w:t xml:space="preserve"> </w:t>
      </w:r>
      <w:r>
        <w:rPr>
          <w:rFonts w:eastAsia="Calibri"/>
          <w:sz w:val="8"/>
        </w:rPr>
        <w:t>similar</w:t>
      </w:r>
      <w:r>
        <w:rPr>
          <w:sz w:val="8"/>
        </w:rPr>
        <w:t xml:space="preserve"> </w:t>
      </w:r>
      <w:r>
        <w:rPr>
          <w:rFonts w:eastAsia="Calibri"/>
          <w:sz w:val="8"/>
        </w:rPr>
        <w:t>lines</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to</w:t>
      </w:r>
      <w:r>
        <w:rPr>
          <w:sz w:val="8"/>
        </w:rPr>
        <w:t xml:space="preserve"> </w:t>
      </w:r>
      <w:r>
        <w:rPr>
          <w:rFonts w:eastAsia="Calibri"/>
          <w:sz w:val="8"/>
        </w:rPr>
        <w:t>appeal</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value</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lost</w:t>
      </w:r>
      <w:r>
        <w:rPr>
          <w:sz w:val="8"/>
        </w:rPr>
        <w:t xml:space="preserve"> </w:t>
      </w:r>
      <w:r>
        <w:rPr>
          <w:rFonts w:eastAsia="Calibri"/>
          <w:sz w:val="8"/>
        </w:rPr>
        <w:t>or</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foregone</w:t>
      </w:r>
      <w:r>
        <w:rPr>
          <w:sz w:val="8"/>
        </w:rPr>
        <w:t xml:space="preserve"> </w:t>
      </w:r>
      <w:r>
        <w:rPr>
          <w:rFonts w:eastAsia="Calibri"/>
          <w:sz w:val="8"/>
        </w:rPr>
        <w:t>when</w:t>
      </w:r>
      <w:r>
        <w:rPr>
          <w:sz w:val="8"/>
        </w:rPr>
        <w:t xml:space="preserve"> </w:t>
      </w:r>
      <w:r>
        <w:rPr>
          <w:rFonts w:eastAsia="Calibri"/>
          <w:sz w:val="8"/>
        </w:rPr>
        <w:t>we</w:t>
      </w:r>
      <w:r>
        <w:rPr>
          <w:sz w:val="8"/>
        </w:rPr>
        <w:t xml:space="preserve"> </w:t>
      </w:r>
      <w:r>
        <w:rPr>
          <w:rFonts w:eastAsia="Calibri"/>
          <w:sz w:val="8"/>
        </w:rPr>
        <w:t>fail</w:t>
      </w:r>
      <w:r>
        <w:rPr>
          <w:sz w:val="8"/>
        </w:rPr>
        <w:t xml:space="preserve"> </w:t>
      </w:r>
      <w:r>
        <w:rPr>
          <w:rFonts w:eastAsia="Calibri"/>
          <w:sz w:val="8"/>
        </w:rPr>
        <w:t>to</w:t>
      </w:r>
      <w:r>
        <w:rPr>
          <w:sz w:val="8"/>
        </w:rPr>
        <w:t xml:space="preserve"> </w:t>
      </w:r>
      <w:r>
        <w:rPr>
          <w:rFonts w:eastAsia="Calibri"/>
          <w:sz w:val="8"/>
        </w:rPr>
        <w:t>bring</w:t>
      </w:r>
      <w:r>
        <w:rPr>
          <w:sz w:val="8"/>
        </w:rPr>
        <w:t xml:space="preserve"> </w:t>
      </w:r>
      <w:r>
        <w:rPr>
          <w:rFonts w:eastAsia="Calibri"/>
          <w:sz w:val="8"/>
        </w:rPr>
        <w:t>into</w:t>
      </w:r>
      <w:r>
        <w:rPr>
          <w:sz w:val="8"/>
        </w:rPr>
        <w:t xml:space="preserve"> </w:t>
      </w:r>
      <w:r>
        <w:rPr>
          <w:rFonts w:eastAsia="Calibri"/>
          <w:sz w:val="8"/>
        </w:rPr>
        <w:t>existence</w:t>
      </w:r>
      <w:r>
        <w:rPr>
          <w:sz w:val="8"/>
        </w:rPr>
        <w:t xml:space="preserve"> </w:t>
      </w:r>
      <w:r>
        <w:rPr>
          <w:rFonts w:eastAsia="Calibri"/>
          <w:sz w:val="8"/>
        </w:rPr>
        <w:t>a</w:t>
      </w:r>
      <w:r>
        <w:rPr>
          <w:sz w:val="8"/>
        </w:rPr>
        <w:t xml:space="preserve"> </w:t>
      </w:r>
      <w:r>
        <w:rPr>
          <w:rFonts w:eastAsia="Calibri"/>
          <w:sz w:val="8"/>
        </w:rPr>
        <w:t>next</w:t>
      </w:r>
      <w:r>
        <w:rPr>
          <w:sz w:val="8"/>
        </w:rPr>
        <w:t xml:space="preserve"> (</w:t>
      </w:r>
      <w:r>
        <w:rPr>
          <w:rFonts w:eastAsia="Calibri"/>
          <w:sz w:val="8"/>
        </w:rPr>
        <w:t>or</w:t>
      </w:r>
      <w:r>
        <w:rPr>
          <w:sz w:val="8"/>
        </w:rPr>
        <w:t xml:space="preserve"> </w:t>
      </w:r>
      <w:r>
        <w:rPr>
          <w:rFonts w:eastAsia="Calibri"/>
          <w:sz w:val="8"/>
        </w:rPr>
        <w:t>several</w:t>
      </w:r>
      <w:r>
        <w:rPr>
          <w:sz w:val="8"/>
        </w:rPr>
        <w:t xml:space="preserve"> </w:t>
      </w:r>
      <w:r>
        <w:rPr>
          <w:rFonts w:eastAsia="Calibri"/>
          <w:sz w:val="8"/>
        </w:rPr>
        <w:t>next</w:t>
      </w:r>
      <w:r>
        <w:rPr>
          <w:sz w:val="8"/>
        </w:rPr>
        <w:t xml:space="preserve">) </w:t>
      </w:r>
      <w:r>
        <w:rPr>
          <w:rFonts w:eastAsia="Calibri"/>
          <w:sz w:val="8"/>
        </w:rPr>
        <w:t>generations</w:t>
      </w:r>
      <w:r>
        <w:rPr>
          <w:sz w:val="8"/>
        </w:rPr>
        <w:t xml:space="preserve"> </w:t>
      </w:r>
      <w:r>
        <w:rPr>
          <w:rFonts w:eastAsia="Calibri"/>
          <w:sz w:val="8"/>
        </w:rPr>
        <w:t>of</w:t>
      </w:r>
      <w:r>
        <w:rPr>
          <w:sz w:val="8"/>
        </w:rPr>
        <w:t xml:space="preserve"> </w:t>
      </w:r>
      <w:r>
        <w:rPr>
          <w:rFonts w:eastAsia="Calibri"/>
          <w:sz w:val="8"/>
        </w:rPr>
        <w:t>people</w:t>
      </w:r>
      <w:r>
        <w:rPr>
          <w:sz w:val="8"/>
        </w:rPr>
        <w:t xml:space="preserve"> </w:t>
      </w:r>
      <w:r>
        <w:rPr>
          <w:rFonts w:eastAsia="Calibri"/>
          <w:sz w:val="8"/>
        </w:rPr>
        <w:t>with</w:t>
      </w:r>
      <w:r>
        <w:rPr>
          <w:sz w:val="8"/>
        </w:rPr>
        <w:t xml:space="preserve"> </w:t>
      </w:r>
      <w:r>
        <w:rPr>
          <w:rFonts w:eastAsia="Calibri"/>
          <w:sz w:val="8"/>
        </w:rPr>
        <w:t>worth</w:t>
      </w:r>
      <w:r>
        <w:rPr>
          <w:sz w:val="8"/>
        </w:rPr>
        <w:t>-</w:t>
      </w:r>
      <w:r>
        <w:rPr>
          <w:rFonts w:eastAsia="Calibri"/>
          <w:sz w:val="8"/>
        </w:rPr>
        <w:t>living</w:t>
      </w:r>
      <w:r>
        <w:rPr>
          <w:sz w:val="8"/>
        </w:rPr>
        <w:t xml:space="preserve"> </w:t>
      </w:r>
      <w:r>
        <w:rPr>
          <w:rFonts w:eastAsia="Calibri"/>
          <w:sz w:val="8"/>
        </w:rPr>
        <w:t>lives</w:t>
      </w:r>
      <w:r>
        <w:rPr>
          <w:sz w:val="8"/>
        </w:rPr>
        <w:t xml:space="preserve">. </w:t>
      </w:r>
      <w:r>
        <w:rPr>
          <w:rFonts w:eastAsia="Calibri"/>
          <w:sz w:val="8"/>
        </w:rPr>
        <w:t>Since</w:t>
      </w:r>
      <w:r>
        <w:rPr>
          <w:sz w:val="8"/>
        </w:rPr>
        <w:t xml:space="preserve"> </w:t>
      </w:r>
      <w:r>
        <w:rPr>
          <w:rFonts w:eastAsia="Calibri"/>
          <w:sz w:val="8"/>
        </w:rPr>
        <w:t>ex</w:t>
      </w:r>
      <w:r>
        <w:rPr>
          <w:sz w:val="8"/>
        </w:rPr>
        <w:t xml:space="preserve"> </w:t>
      </w:r>
      <w:r>
        <w:rPr>
          <w:rFonts w:eastAsia="Calibri"/>
          <w:sz w:val="8"/>
        </w:rPr>
        <w:t>hypothesi</w:t>
      </w:r>
      <w:r>
        <w:rPr>
          <w:sz w:val="8"/>
        </w:rPr>
        <w:t xml:space="preserve"> </w:t>
      </w:r>
      <w:r>
        <w:rPr>
          <w:rFonts w:eastAsia="Calibri"/>
          <w:sz w:val="8"/>
        </w:rPr>
        <w:t>worth</w:t>
      </w:r>
      <w:r>
        <w:rPr>
          <w:sz w:val="8"/>
        </w:rPr>
        <w:t>-</w:t>
      </w:r>
      <w:r>
        <w:rPr>
          <w:rFonts w:eastAsia="Calibri"/>
          <w:sz w:val="8"/>
        </w:rPr>
        <w:t>living</w:t>
      </w:r>
      <w:r>
        <w:rPr>
          <w:sz w:val="8"/>
        </w:rPr>
        <w:t xml:space="preserve"> </w:t>
      </w:r>
      <w:r>
        <w:rPr>
          <w:rFonts w:eastAsia="Calibri"/>
          <w:sz w:val="8"/>
        </w:rPr>
        <w:t>lives</w:t>
      </w:r>
      <w:r>
        <w:rPr>
          <w:sz w:val="8"/>
        </w:rPr>
        <w:t xml:space="preserve"> </w:t>
      </w:r>
      <w:r>
        <w:rPr>
          <w:rFonts w:eastAsia="Calibri"/>
          <w:sz w:val="8"/>
        </w:rPr>
        <w:t>have</w:t>
      </w:r>
      <w:r>
        <w:rPr>
          <w:sz w:val="8"/>
        </w:rPr>
        <w:t xml:space="preserve"> </w:t>
      </w:r>
      <w:r>
        <w:rPr>
          <w:rFonts w:eastAsia="Calibri"/>
          <w:sz w:val="8"/>
        </w:rPr>
        <w:t>positive</w:t>
      </w:r>
      <w:r>
        <w:rPr>
          <w:sz w:val="8"/>
        </w:rPr>
        <w:t xml:space="preserve"> </w:t>
      </w:r>
      <w:r>
        <w:rPr>
          <w:rFonts w:eastAsia="Calibri"/>
          <w:sz w:val="8"/>
        </w:rPr>
        <w:t>value</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better</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more</w:t>
      </w:r>
      <w:r>
        <w:rPr>
          <w:sz w:val="8"/>
        </w:rPr>
        <w:t xml:space="preserve"> </w:t>
      </w:r>
      <w:r>
        <w:rPr>
          <w:rFonts w:eastAsia="Calibri"/>
          <w:sz w:val="8"/>
        </w:rPr>
        <w:t>such</w:t>
      </w:r>
      <w:r>
        <w:rPr>
          <w:sz w:val="8"/>
        </w:rPr>
        <w:t xml:space="preserve"> </w:t>
      </w:r>
      <w:r>
        <w:rPr>
          <w:rFonts w:eastAsia="Calibri"/>
          <w:sz w:val="8"/>
        </w:rPr>
        <w:t>lives</w:t>
      </w:r>
      <w:r>
        <w:rPr>
          <w:sz w:val="8"/>
        </w:rPr>
        <w:t xml:space="preserve"> </w:t>
      </w:r>
      <w:r>
        <w:rPr>
          <w:rFonts w:eastAsia="Calibri"/>
          <w:sz w:val="8"/>
        </w:rPr>
        <w:t>and</w:t>
      </w:r>
      <w:r>
        <w:rPr>
          <w:sz w:val="8"/>
        </w:rPr>
        <w:t xml:space="preserve"> </w:t>
      </w:r>
      <w:r>
        <w:rPr>
          <w:rFonts w:eastAsia="Calibri"/>
          <w:sz w:val="8"/>
        </w:rPr>
        <w:t>worse</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fewer</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by</w:t>
      </w:r>
      <w:r>
        <w:rPr>
          <w:sz w:val="8"/>
        </w:rPr>
        <w:t xml:space="preserve"> </w:t>
      </w:r>
      <w:r>
        <w:rPr>
          <w:rFonts w:eastAsia="Calibri"/>
          <w:sz w:val="8"/>
        </w:rPr>
        <w:t>definition</w:t>
      </w:r>
      <w:r>
        <w:rPr>
          <w:sz w:val="8"/>
        </w:rPr>
        <w:t xml:space="preserve"> </w:t>
      </w:r>
      <w:r>
        <w:rPr>
          <w:rFonts w:eastAsia="Calibri"/>
          <w:sz w:val="8"/>
        </w:rPr>
        <w:t>is</w:t>
      </w:r>
      <w:r>
        <w:rPr>
          <w:sz w:val="8"/>
        </w:rPr>
        <w:t xml:space="preserve"> </w:t>
      </w:r>
      <w:r>
        <w:rPr>
          <w:rFonts w:eastAsia="Calibri"/>
          <w:sz w:val="8"/>
        </w:rPr>
        <w:t>the</w:t>
      </w:r>
      <w:r>
        <w:rPr>
          <w:sz w:val="8"/>
        </w:rPr>
        <w:t xml:space="preserve"> </w:t>
      </w:r>
      <w:r>
        <w:rPr>
          <w:rFonts w:eastAsia="Calibri"/>
          <w:sz w:val="8"/>
        </w:rPr>
        <w:t>creation</w:t>
      </w:r>
      <w:r>
        <w:rPr>
          <w:sz w:val="8"/>
        </w:rPr>
        <w:t xml:space="preserve"> </w:t>
      </w:r>
      <w:r>
        <w:rPr>
          <w:rFonts w:eastAsia="Calibri"/>
          <w:sz w:val="8"/>
        </w:rPr>
        <w:t>of</w:t>
      </w:r>
      <w:r>
        <w:rPr>
          <w:sz w:val="8"/>
        </w:rPr>
        <w:t xml:space="preserve"> </w:t>
      </w:r>
      <w:r>
        <w:rPr>
          <w:rFonts w:eastAsia="Calibri"/>
          <w:sz w:val="8"/>
        </w:rPr>
        <w:t>no</w:t>
      </w:r>
      <w:r>
        <w:rPr>
          <w:sz w:val="8"/>
        </w:rPr>
        <w:t xml:space="preserve"> </w:t>
      </w:r>
      <w:r>
        <w:rPr>
          <w:rFonts w:eastAsia="Calibri"/>
          <w:sz w:val="8"/>
        </w:rPr>
        <w:t>future</w:t>
      </w:r>
      <w:r>
        <w:rPr>
          <w:sz w:val="8"/>
        </w:rPr>
        <w:t xml:space="preserve"> </w:t>
      </w:r>
      <w:r>
        <w:rPr>
          <w:rFonts w:eastAsia="Calibri"/>
          <w:sz w:val="8"/>
        </w:rPr>
        <w:t>lives</w:t>
      </w:r>
      <w:r>
        <w:rPr>
          <w:sz w:val="8"/>
        </w:rPr>
        <w:t xml:space="preserve"> </w:t>
      </w:r>
      <w:r>
        <w:rPr>
          <w:rFonts w:eastAsia="Calibri"/>
          <w:sz w:val="8"/>
        </w:rPr>
        <w:t>and</w:t>
      </w:r>
      <w:r>
        <w:rPr>
          <w:sz w:val="8"/>
        </w:rPr>
        <w:t xml:space="preserve"> </w:t>
      </w:r>
      <w:r>
        <w:rPr>
          <w:rFonts w:eastAsia="Calibri"/>
          <w:sz w:val="8"/>
        </w:rPr>
        <w:t>would</w:t>
      </w:r>
      <w:r>
        <w:rPr>
          <w:sz w:val="8"/>
        </w:rPr>
        <w:t xml:space="preserve"> ‘</w:t>
      </w:r>
      <w:r>
        <w:rPr>
          <w:rFonts w:eastAsia="Calibri"/>
          <w:sz w:val="8"/>
        </w:rPr>
        <w:t>deprive</w:t>
      </w:r>
      <w:r>
        <w:rPr>
          <w:sz w:val="8"/>
        </w:rPr>
        <w:t xml:space="preserve">’ </w:t>
      </w:r>
      <w:r>
        <w:rPr>
          <w:rFonts w:eastAsia="Calibri"/>
          <w:sz w:val="8"/>
        </w:rPr>
        <w:t>billions</w:t>
      </w:r>
      <w:r>
        <w:rPr>
          <w:sz w:val="8"/>
        </w:rPr>
        <w:t xml:space="preserve"> </w:t>
      </w:r>
      <w:r>
        <w:rPr>
          <w:rFonts w:eastAsia="Calibri"/>
          <w:sz w:val="8"/>
        </w:rPr>
        <w:t>of</w:t>
      </w:r>
      <w:r>
        <w:rPr>
          <w:sz w:val="8"/>
        </w:rPr>
        <w:t xml:space="preserve"> ‘</w:t>
      </w:r>
      <w:r>
        <w:rPr>
          <w:rFonts w:eastAsia="Calibri"/>
          <w:sz w:val="8"/>
        </w:rPr>
        <w:t>people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opportunity</w:t>
      </w:r>
      <w:r>
        <w:rPr>
          <w:sz w:val="8"/>
        </w:rPr>
        <w:t xml:space="preserve"> </w:t>
      </w:r>
      <w:r>
        <w:rPr>
          <w:rFonts w:eastAsia="Calibri"/>
          <w:sz w:val="8"/>
        </w:rPr>
        <w:t>to</w:t>
      </w:r>
      <w:r>
        <w:rPr>
          <w:sz w:val="8"/>
        </w:rPr>
        <w:t xml:space="preserve"> </w:t>
      </w:r>
      <w:r>
        <w:rPr>
          <w:rFonts w:eastAsia="Calibri"/>
          <w:sz w:val="8"/>
        </w:rPr>
        <w:t>live</w:t>
      </w:r>
      <w:r>
        <w:rPr>
          <w:sz w:val="8"/>
        </w:rPr>
        <w:t xml:space="preserve"> </w:t>
      </w:r>
      <w:r>
        <w:rPr>
          <w:rFonts w:eastAsia="Calibri"/>
          <w:sz w:val="8"/>
        </w:rPr>
        <w:t>worth</w:t>
      </w:r>
      <w:r>
        <w:rPr>
          <w:sz w:val="8"/>
        </w:rPr>
        <w:t>-</w:t>
      </w:r>
      <w:r>
        <w:rPr>
          <w:rFonts w:eastAsia="Calibri"/>
          <w:sz w:val="8"/>
        </w:rPr>
        <w:t>living</w:t>
      </w:r>
      <w:r>
        <w:rPr>
          <w:sz w:val="8"/>
        </w:rPr>
        <w:t xml:space="preserve"> </w:t>
      </w:r>
      <w:r>
        <w:rPr>
          <w:rFonts w:eastAsia="Calibri"/>
          <w:sz w:val="8"/>
        </w:rPr>
        <w:t>lives</w:t>
      </w:r>
      <w:r>
        <w:rPr>
          <w:sz w:val="8"/>
        </w:rPr>
        <w:t xml:space="preserve">. </w:t>
      </w:r>
      <w:r>
        <w:rPr>
          <w:rFonts w:eastAsia="Calibri"/>
          <w:sz w:val="8"/>
        </w:rPr>
        <w:t>This</w:t>
      </w:r>
      <w:r>
        <w:rPr>
          <w:sz w:val="8"/>
        </w:rPr>
        <w:t xml:space="preserve"> </w:t>
      </w:r>
      <w:r>
        <w:rPr>
          <w:rFonts w:eastAsia="Calibri"/>
          <w:sz w:val="8"/>
        </w:rPr>
        <w:t>might</w:t>
      </w:r>
      <w:r>
        <w:rPr>
          <w:sz w:val="8"/>
        </w:rPr>
        <w:t xml:space="preserve"> </w:t>
      </w:r>
      <w:r>
        <w:rPr>
          <w:rFonts w:eastAsia="Calibri"/>
          <w:sz w:val="8"/>
        </w:rPr>
        <w:t>reduce</w:t>
      </w:r>
      <w:r>
        <w:rPr>
          <w:sz w:val="8"/>
        </w:rPr>
        <w:t xml:space="preserve"> </w:t>
      </w:r>
      <w:r>
        <w:rPr>
          <w:rFonts w:eastAsia="Calibri"/>
          <w:sz w:val="8"/>
        </w:rPr>
        <w:t>the</w:t>
      </w:r>
      <w:r>
        <w:rPr>
          <w:sz w:val="8"/>
        </w:rPr>
        <w:t xml:space="preserve"> </w:t>
      </w:r>
      <w:r>
        <w:rPr>
          <w:rFonts w:eastAsia="Calibri"/>
          <w:sz w:val="8"/>
        </w:rPr>
        <w:t>amount</w:t>
      </w:r>
      <w:r>
        <w:rPr>
          <w:sz w:val="8"/>
        </w:rPr>
        <w:t xml:space="preserve"> </w:t>
      </w:r>
      <w:r>
        <w:rPr>
          <w:rFonts w:eastAsia="Calibri"/>
          <w:sz w:val="8"/>
        </w:rPr>
        <w:t>of</w:t>
      </w:r>
      <w:r>
        <w:rPr>
          <w:sz w:val="8"/>
        </w:rPr>
        <w:t xml:space="preserve"> </w:t>
      </w:r>
      <w:r>
        <w:rPr>
          <w:rFonts w:eastAsia="Calibri"/>
          <w:sz w:val="8"/>
        </w:rPr>
        <w:t>value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world</w:t>
      </w:r>
      <w:r>
        <w:rPr>
          <w:sz w:val="8"/>
        </w:rPr>
        <w:t xml:space="preserve"> </w:t>
      </w:r>
      <w:r>
        <w:rPr>
          <w:rFonts w:eastAsia="Calibri"/>
          <w:sz w:val="8"/>
        </w:rPr>
        <w:t>at</w:t>
      </w:r>
      <w:r>
        <w:rPr>
          <w:sz w:val="8"/>
        </w:rPr>
        <w:t xml:space="preserve"> </w:t>
      </w:r>
      <w:r>
        <w:rPr>
          <w:rFonts w:eastAsia="Calibri"/>
          <w:sz w:val="8"/>
        </w:rPr>
        <w:t>the</w:t>
      </w:r>
      <w:r>
        <w:rPr>
          <w:sz w:val="8"/>
        </w:rPr>
        <w:t xml:space="preserve"> </w:t>
      </w:r>
      <w:r>
        <w:rPr>
          <w:rFonts w:eastAsia="Calibri"/>
          <w:sz w:val="8"/>
        </w:rPr>
        <w:t>time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by</w:t>
      </w:r>
      <w:r>
        <w:rPr>
          <w:sz w:val="8"/>
        </w:rPr>
        <w:t xml:space="preserve"> </w:t>
      </w:r>
      <w:r>
        <w:rPr>
          <w:rFonts w:eastAsia="Calibri"/>
          <w:sz w:val="8"/>
        </w:rPr>
        <w:t>killing</w:t>
      </w:r>
      <w:r>
        <w:rPr>
          <w:sz w:val="8"/>
        </w:rPr>
        <w:t xml:space="preserve"> </w:t>
      </w:r>
      <w:r>
        <w:rPr>
          <w:rFonts w:eastAsia="Calibri"/>
          <w:sz w:val="8"/>
        </w:rPr>
        <w:t>already</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but</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also</w:t>
      </w:r>
      <w:r>
        <w:rPr>
          <w:sz w:val="8"/>
        </w:rPr>
        <w:t xml:space="preserve"> </w:t>
      </w:r>
      <w:r>
        <w:rPr>
          <w:rFonts w:eastAsia="Calibri"/>
          <w:sz w:val="8"/>
        </w:rPr>
        <w:t>prevent</w:t>
      </w:r>
      <w:r>
        <w:rPr>
          <w:sz w:val="8"/>
        </w:rPr>
        <w:t xml:space="preserve"> </w:t>
      </w:r>
      <w:r>
        <w:rPr>
          <w:rFonts w:eastAsia="Calibri"/>
          <w:sz w:val="8"/>
        </w:rPr>
        <w:t>a</w:t>
      </w:r>
      <w:r>
        <w:rPr>
          <w:sz w:val="8"/>
        </w:rPr>
        <w:t xml:space="preserve"> </w:t>
      </w:r>
      <w:r>
        <w:rPr>
          <w:rFonts w:eastAsia="Calibri"/>
          <w:sz w:val="8"/>
        </w:rPr>
        <w:t>much</w:t>
      </w:r>
      <w:r>
        <w:rPr>
          <w:sz w:val="8"/>
        </w:rPr>
        <w:t xml:space="preserve"> </w:t>
      </w:r>
      <w:r>
        <w:rPr>
          <w:rFonts w:eastAsia="Calibri"/>
          <w:sz w:val="8"/>
        </w:rPr>
        <w:t>vaster</w:t>
      </w:r>
      <w:r>
        <w:rPr>
          <w:sz w:val="8"/>
        </w:rPr>
        <w:t xml:space="preserve"> </w:t>
      </w:r>
      <w:r>
        <w:rPr>
          <w:rFonts w:eastAsia="Calibri"/>
          <w:sz w:val="8"/>
        </w:rPr>
        <w:t>amount</w:t>
      </w:r>
      <w:r>
        <w:rPr>
          <w:sz w:val="8"/>
        </w:rPr>
        <w:t xml:space="preserve"> </w:t>
      </w:r>
      <w:r>
        <w:rPr>
          <w:rFonts w:eastAsia="Calibri"/>
          <w:sz w:val="8"/>
        </w:rPr>
        <w:t>of</w:t>
      </w:r>
      <w:r>
        <w:rPr>
          <w:sz w:val="8"/>
        </w:rPr>
        <w:t xml:space="preserve"> </w:t>
      </w:r>
      <w:r>
        <w:rPr>
          <w:rFonts w:eastAsia="Calibri"/>
          <w:sz w:val="8"/>
        </w:rPr>
        <w:t>value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future</w:t>
      </w:r>
      <w:r>
        <w:rPr>
          <w:sz w:val="8"/>
        </w:rPr>
        <w:t xml:space="preserve"> (</w:t>
      </w:r>
      <w:r>
        <w:rPr>
          <w:rFonts w:eastAsia="Calibri"/>
          <w:sz w:val="8"/>
        </w:rPr>
        <w:t>by</w:t>
      </w:r>
      <w:r>
        <w:rPr>
          <w:sz w:val="8"/>
        </w:rPr>
        <w:t xml:space="preserve"> </w:t>
      </w:r>
      <w:r>
        <w:rPr>
          <w:rFonts w:eastAsia="Calibri"/>
          <w:sz w:val="8"/>
        </w:rPr>
        <w:t>failing</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more</w:t>
      </w:r>
      <w:r>
        <w:rPr>
          <w:sz w:val="8"/>
        </w:rPr>
        <w:t xml:space="preserve"> </w:t>
      </w:r>
      <w:r>
        <w:rPr>
          <w:rFonts w:eastAsia="Calibri"/>
          <w:sz w:val="8"/>
        </w:rPr>
        <w:t>people</w:t>
      </w:r>
      <w:r>
        <w:rPr>
          <w:sz w:val="8"/>
        </w:rPr>
        <w:t xml:space="preserve">). </w:t>
      </w:r>
      <w:r>
        <w:rPr>
          <w:rFonts w:eastAsia="Calibri"/>
          <w:sz w:val="8"/>
        </w:rPr>
        <w:t>Both</w:t>
      </w:r>
      <w:r>
        <w:rPr>
          <w:sz w:val="8"/>
        </w:rPr>
        <w:t xml:space="preserve"> </w:t>
      </w:r>
      <w:r>
        <w:rPr>
          <w:rFonts w:eastAsia="Calibri"/>
          <w:sz w:val="8"/>
        </w:rPr>
        <w:t>replies</w:t>
      </w:r>
      <w:r>
        <w:rPr>
          <w:sz w:val="8"/>
        </w:rPr>
        <w:t xml:space="preserve"> </w:t>
      </w:r>
      <w:r>
        <w:rPr>
          <w:rFonts w:eastAsia="Calibri"/>
          <w:sz w:val="8"/>
        </w:rPr>
        <w:t>depend</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impersonal</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However</w:t>
      </w:r>
      <w:r>
        <w:rPr>
          <w:sz w:val="8"/>
        </w:rPr>
        <w:t xml:space="preserve">, </w:t>
      </w:r>
      <w:r>
        <w:rPr>
          <w:rFonts w:eastAsia="Calibri"/>
          <w:sz w:val="8"/>
        </w:rPr>
        <w:t>recall</w:t>
      </w:r>
      <w:r>
        <w:rPr>
          <w:sz w:val="8"/>
        </w:rPr>
        <w:t xml:space="preserve"> </w:t>
      </w:r>
      <w:r>
        <w:rPr>
          <w:rFonts w:eastAsia="Calibri"/>
          <w:sz w:val="8"/>
        </w:rPr>
        <w:t>that</w:t>
      </w:r>
      <w:r>
        <w:rPr>
          <w:sz w:val="8"/>
        </w:rPr>
        <w:t xml:space="preserve"> </w:t>
      </w:r>
      <w:r>
        <w:rPr>
          <w:rFonts w:eastAsia="Calibri"/>
          <w:sz w:val="8"/>
        </w:rPr>
        <w:t>in</w:t>
      </w:r>
      <w:r>
        <w:rPr>
          <w:sz w:val="8"/>
        </w:rPr>
        <w:t xml:space="preserve"> </w:t>
      </w:r>
      <w:r>
        <w:rPr>
          <w:rFonts w:eastAsia="Calibri"/>
          <w:sz w:val="8"/>
        </w:rPr>
        <w:t>contractualism</w:t>
      </w:r>
      <w:r>
        <w:rPr>
          <w:sz w:val="8"/>
        </w:rPr>
        <w:t xml:space="preserve"> </w:t>
      </w:r>
      <w:r>
        <w:rPr>
          <w:rFonts w:eastAsia="Calibri"/>
          <w:sz w:val="8"/>
        </w:rPr>
        <w:t>impersonal</w:t>
      </w:r>
      <w:r>
        <w:rPr>
          <w:sz w:val="8"/>
        </w:rPr>
        <w:t xml:space="preserve"> </w:t>
      </w:r>
      <w:r>
        <w:rPr>
          <w:rFonts w:eastAsia="Calibri"/>
          <w:sz w:val="8"/>
        </w:rPr>
        <w:t>values</w:t>
      </w:r>
      <w:r>
        <w:rPr>
          <w:sz w:val="8"/>
        </w:rPr>
        <w:t xml:space="preserve"> </w:t>
      </w:r>
      <w:r>
        <w:rPr>
          <w:rFonts w:eastAsia="Calibri"/>
          <w:sz w:val="8"/>
        </w:rPr>
        <w:t>are</w:t>
      </w:r>
      <w:r>
        <w:rPr>
          <w:sz w:val="8"/>
        </w:rPr>
        <w:t xml:space="preserve"> </w:t>
      </w:r>
      <w:r>
        <w:rPr>
          <w:rFonts w:eastAsia="Calibri"/>
          <w:sz w:val="8"/>
        </w:rPr>
        <w:t>not</w:t>
      </w:r>
      <w:r>
        <w:rPr>
          <w:sz w:val="8"/>
        </w:rPr>
        <w:t xml:space="preserve"> </w:t>
      </w:r>
      <w:r>
        <w:rPr>
          <w:rFonts w:eastAsia="Calibri"/>
          <w:sz w:val="8"/>
        </w:rPr>
        <w:t>on</w:t>
      </w:r>
      <w:r>
        <w:rPr>
          <w:sz w:val="8"/>
        </w:rPr>
        <w:t xml:space="preserve"> </w:t>
      </w:r>
      <w:r>
        <w:rPr>
          <w:rFonts w:eastAsia="Calibri"/>
          <w:sz w:val="8"/>
        </w:rPr>
        <w:t>their</w:t>
      </w:r>
      <w:r>
        <w:rPr>
          <w:sz w:val="8"/>
        </w:rPr>
        <w:t xml:space="preserve"> </w:t>
      </w:r>
      <w:r>
        <w:rPr>
          <w:rFonts w:eastAsia="Calibri"/>
          <w:sz w:val="8"/>
        </w:rPr>
        <w:t>own</w:t>
      </w:r>
      <w:r>
        <w:rPr>
          <w:sz w:val="8"/>
        </w:rPr>
        <w:t xml:space="preserve"> </w:t>
      </w:r>
      <w:r>
        <w:rPr>
          <w:rFonts w:eastAsia="Calibri"/>
          <w:sz w:val="8"/>
        </w:rPr>
        <w:t>grounds</w:t>
      </w:r>
      <w:r>
        <w:rPr>
          <w:sz w:val="8"/>
        </w:rPr>
        <w:t xml:space="preserve"> </w:t>
      </w:r>
      <w:r>
        <w:rPr>
          <w:rFonts w:eastAsia="Calibri"/>
          <w:sz w:val="8"/>
        </w:rPr>
        <w:t>for</w:t>
      </w:r>
      <w:r>
        <w:rPr>
          <w:sz w:val="8"/>
        </w:rPr>
        <w:t xml:space="preserve"> </w:t>
      </w:r>
      <w:r>
        <w:rPr>
          <w:rFonts w:eastAsia="Calibri"/>
          <w:sz w:val="8"/>
        </w:rPr>
        <w:t>reasonably</w:t>
      </w:r>
      <w:r>
        <w:rPr>
          <w:sz w:val="8"/>
        </w:rPr>
        <w:t xml:space="preserve"> </w:t>
      </w:r>
      <w:r>
        <w:rPr>
          <w:rFonts w:eastAsia="Calibri"/>
          <w:sz w:val="8"/>
        </w:rPr>
        <w:t>rejecting</w:t>
      </w:r>
      <w:r>
        <w:rPr>
          <w:sz w:val="8"/>
        </w:rPr>
        <w:t xml:space="preserve"> </w:t>
      </w:r>
      <w:r>
        <w:rPr>
          <w:rFonts w:eastAsia="Calibri"/>
          <w:sz w:val="8"/>
        </w:rPr>
        <w:t>principles</w:t>
      </w:r>
      <w:r>
        <w:rPr>
          <w:sz w:val="8"/>
        </w:rPr>
        <w:t xml:space="preserve">. </w:t>
      </w:r>
      <w:r>
        <w:rPr>
          <w:rFonts w:eastAsia="Calibri"/>
          <w:sz w:val="8"/>
        </w:rPr>
        <w:t>Scanlon</w:t>
      </w:r>
      <w:r>
        <w:rPr>
          <w:sz w:val="8"/>
        </w:rPr>
        <w:t xml:space="preserve"> </w:t>
      </w:r>
      <w:r>
        <w:rPr>
          <w:rFonts w:eastAsia="Calibri"/>
          <w:sz w:val="8"/>
        </w:rPr>
        <w:t>himself</w:t>
      </w:r>
      <w:r>
        <w:rPr>
          <w:sz w:val="8"/>
        </w:rPr>
        <w:t xml:space="preserve"> </w:t>
      </w:r>
      <w:r>
        <w:rPr>
          <w:rFonts w:eastAsia="Calibri"/>
          <w:sz w:val="8"/>
        </w:rPr>
        <w:t>says</w:t>
      </w:r>
      <w:r>
        <w:rPr>
          <w:sz w:val="8"/>
        </w:rPr>
        <w:t xml:space="preserve"> </w:t>
      </w:r>
      <w:r>
        <w:rPr>
          <w:rFonts w:eastAsia="Calibri"/>
          <w:sz w:val="8"/>
        </w:rPr>
        <w:t>that</w:t>
      </w:r>
      <w:r>
        <w:rPr>
          <w:sz w:val="8"/>
        </w:rPr>
        <w:t xml:space="preserve"> </w:t>
      </w:r>
      <w:r>
        <w:rPr>
          <w:rFonts w:eastAsia="Calibri"/>
          <w:sz w:val="8"/>
        </w:rPr>
        <w:t>although</w:t>
      </w:r>
      <w:r>
        <w:rPr>
          <w:sz w:val="8"/>
        </w:rPr>
        <w:t xml:space="preserve"> </w:t>
      </w:r>
      <w:r>
        <w:rPr>
          <w:rFonts w:eastAsia="Calibri"/>
          <w:sz w:val="8"/>
        </w:rPr>
        <w:t>we</w:t>
      </w:r>
      <w:r>
        <w:rPr>
          <w:sz w:val="8"/>
        </w:rPr>
        <w:t xml:space="preserve"> </w:t>
      </w:r>
      <w:r>
        <w:rPr>
          <w:rFonts w:eastAsia="Calibri"/>
          <w:sz w:val="8"/>
        </w:rPr>
        <w:t>have</w:t>
      </w:r>
      <w:r>
        <w:rPr>
          <w:sz w:val="8"/>
        </w:rPr>
        <w:t xml:space="preserve"> </w:t>
      </w:r>
      <w:r>
        <w:rPr>
          <w:rFonts w:eastAsia="Calibri"/>
          <w:sz w:val="8"/>
        </w:rPr>
        <w:t>a</w:t>
      </w:r>
      <w:r>
        <w:rPr>
          <w:sz w:val="8"/>
        </w:rPr>
        <w:t xml:space="preserve"> </w:t>
      </w:r>
      <w:r>
        <w:rPr>
          <w:rFonts w:eastAsia="Calibri"/>
          <w:sz w:val="8"/>
        </w:rPr>
        <w:t>strong</w:t>
      </w:r>
      <w:r>
        <w:rPr>
          <w:sz w:val="8"/>
        </w:rPr>
        <w:t xml:space="preserve"> </w:t>
      </w:r>
      <w:r>
        <w:rPr>
          <w:rFonts w:eastAsia="Calibri"/>
          <w:sz w:val="8"/>
        </w:rPr>
        <w:t>reason</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destroy</w:t>
      </w:r>
      <w:r>
        <w:rPr>
          <w:sz w:val="8"/>
        </w:rPr>
        <w:t xml:space="preserve"> </w:t>
      </w:r>
      <w:r>
        <w:rPr>
          <w:rFonts w:eastAsia="Calibri"/>
          <w:sz w:val="8"/>
        </w:rPr>
        <w:t>existing</w:t>
      </w:r>
      <w:r>
        <w:rPr>
          <w:sz w:val="8"/>
        </w:rPr>
        <w:t xml:space="preserve"> </w:t>
      </w:r>
      <w:r>
        <w:rPr>
          <w:rFonts w:eastAsia="Calibri"/>
          <w:sz w:val="8"/>
        </w:rPr>
        <w:t>human</w:t>
      </w:r>
      <w:r>
        <w:rPr>
          <w:sz w:val="8"/>
        </w:rPr>
        <w:t xml:space="preserve"> </w:t>
      </w:r>
      <w:r>
        <w:rPr>
          <w:rFonts w:eastAsia="Calibri"/>
          <w:sz w:val="8"/>
        </w:rPr>
        <w:t>lives</w:t>
      </w:r>
      <w:r>
        <w:rPr>
          <w:sz w:val="8"/>
        </w:rPr>
        <w:t xml:space="preserve">, </w:t>
      </w:r>
      <w:r>
        <w:rPr>
          <w:rFonts w:eastAsia="Calibri"/>
          <w:sz w:val="8"/>
        </w:rPr>
        <w:t>this</w:t>
      </w:r>
      <w:r>
        <w:rPr>
          <w:sz w:val="8"/>
        </w:rPr>
        <w:t xml:space="preserve"> </w:t>
      </w:r>
      <w:r>
        <w:rPr>
          <w:rFonts w:eastAsia="Calibri"/>
          <w:sz w:val="8"/>
        </w:rPr>
        <w:t>reason</w:t>
      </w:r>
      <w:r>
        <w:rPr>
          <w:sz w:val="8"/>
        </w:rPr>
        <w:t xml:space="preserve"> ‘</w:t>
      </w:r>
      <w:r>
        <w:rPr>
          <w:rFonts w:eastAsia="Calibri"/>
          <w:sz w:val="8"/>
        </w:rPr>
        <w:t>does</w:t>
      </w:r>
      <w:r>
        <w:rPr>
          <w:sz w:val="8"/>
        </w:rPr>
        <w:t xml:space="preserve"> </w:t>
      </w:r>
      <w:r>
        <w:rPr>
          <w:rFonts w:eastAsia="Calibri"/>
          <w:sz w:val="8"/>
        </w:rPr>
        <w:t>not</w:t>
      </w:r>
      <w:r>
        <w:rPr>
          <w:sz w:val="8"/>
        </w:rPr>
        <w:t xml:space="preserve"> </w:t>
      </w:r>
      <w:r>
        <w:rPr>
          <w:rFonts w:eastAsia="Calibri"/>
          <w:sz w:val="8"/>
        </w:rPr>
        <w:t>flow</w:t>
      </w:r>
      <w:r>
        <w:rPr>
          <w:sz w:val="8"/>
        </w:rPr>
        <w:t xml:space="preserve"> </w:t>
      </w:r>
      <w:r>
        <w:rPr>
          <w:rFonts w:eastAsia="Calibri"/>
          <w:sz w:val="8"/>
        </w:rPr>
        <w:t>from</w:t>
      </w:r>
      <w:r>
        <w:rPr>
          <w:sz w:val="8"/>
        </w:rPr>
        <w:t xml:space="preserve"> </w:t>
      </w:r>
      <w:r>
        <w:rPr>
          <w:rFonts w:eastAsia="Calibri"/>
          <w:sz w:val="8"/>
        </w:rPr>
        <w:t>the</w:t>
      </w:r>
      <w:r>
        <w:rPr>
          <w:sz w:val="8"/>
        </w:rPr>
        <w:t xml:space="preserve"> </w:t>
      </w:r>
      <w:r>
        <w:rPr>
          <w:rFonts w:eastAsia="Calibri"/>
          <w:sz w:val="8"/>
        </w:rPr>
        <w:t>thought</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good</w:t>
      </w:r>
      <w:r>
        <w:rPr>
          <w:sz w:val="8"/>
        </w:rPr>
        <w:t xml:space="preserve"> </w:t>
      </w:r>
      <w:r>
        <w:rPr>
          <w:rFonts w:eastAsia="Calibri"/>
          <w:sz w:val="8"/>
        </w:rPr>
        <w:t>thing</w:t>
      </w:r>
      <w:r>
        <w:rPr>
          <w:sz w:val="8"/>
        </w:rPr>
        <w:t xml:space="preserve"> </w:t>
      </w:r>
      <w:r>
        <w:rPr>
          <w:rFonts w:eastAsia="Calibri"/>
          <w:sz w:val="8"/>
        </w:rPr>
        <w:t>for</w:t>
      </w:r>
      <w:r>
        <w:rPr>
          <w:sz w:val="8"/>
        </w:rPr>
        <w:t xml:space="preserve"> </w:t>
      </w:r>
      <w:r>
        <w:rPr>
          <w:rFonts w:eastAsia="Calibri"/>
          <w:sz w:val="8"/>
        </w:rPr>
        <w:t>there</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more</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less</w:t>
      </w:r>
      <w:r>
        <w:rPr>
          <w:sz w:val="8"/>
        </w:rPr>
        <w:t xml:space="preserve">’ (104). </w:t>
      </w:r>
      <w:r>
        <w:rPr>
          <w:rFonts w:eastAsia="Calibri"/>
          <w:sz w:val="8"/>
        </w:rPr>
        <w:t>In</w:t>
      </w:r>
      <w:r>
        <w:rPr>
          <w:sz w:val="8"/>
        </w:rPr>
        <w:t xml:space="preserve"> </w:t>
      </w:r>
      <w:r>
        <w:rPr>
          <w:rFonts w:eastAsia="Calibri"/>
          <w:sz w:val="8"/>
        </w:rPr>
        <w:t>contractualism</w:t>
      </w:r>
      <w:r>
        <w:rPr>
          <w:sz w:val="8"/>
        </w:rPr>
        <w:t xml:space="preserve">, </w:t>
      </w:r>
      <w:r>
        <w:rPr>
          <w:rFonts w:eastAsia="Calibri"/>
          <w:sz w:val="8"/>
        </w:rPr>
        <w:t>something</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unless</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an</w:t>
      </w:r>
      <w:r>
        <w:rPr>
          <w:sz w:val="8"/>
        </w:rPr>
        <w:t xml:space="preserve"> </w:t>
      </w:r>
      <w:r>
        <w:rPr>
          <w:rFonts w:eastAsia="Calibri"/>
          <w:sz w:val="8"/>
        </w:rPr>
        <w:t>impact</w:t>
      </w:r>
      <w:r>
        <w:rPr>
          <w:sz w:val="8"/>
        </w:rPr>
        <w:t xml:space="preserve"> </w:t>
      </w:r>
      <w:r>
        <w:rPr>
          <w:rFonts w:eastAsia="Calibri"/>
          <w:sz w:val="8"/>
        </w:rPr>
        <w:t>on</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Thus</w:t>
      </w:r>
      <w:r>
        <w:rPr>
          <w:sz w:val="8"/>
        </w:rPr>
        <w:t xml:space="preserve">, </w:t>
      </w:r>
      <w:r>
        <w:rPr>
          <w:rFonts w:eastAsia="Calibri"/>
          <w:sz w:val="8"/>
        </w:rPr>
        <w:t>neither</w:t>
      </w:r>
      <w:r>
        <w:rPr>
          <w:sz w:val="8"/>
        </w:rPr>
        <w:t xml:space="preserve"> </w:t>
      </w:r>
      <w:r>
        <w:rPr>
          <w:rFonts w:eastAsia="Calibri"/>
          <w:sz w:val="8"/>
        </w:rPr>
        <w:t>the</w:t>
      </w:r>
      <w:r>
        <w:rPr>
          <w:sz w:val="8"/>
        </w:rPr>
        <w:t xml:space="preserve"> </w:t>
      </w:r>
      <w:r>
        <w:rPr>
          <w:rFonts w:eastAsia="Calibri"/>
          <w:sz w:val="8"/>
        </w:rPr>
        <w:t>impersonal</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creating</w:t>
      </w:r>
      <w:r>
        <w:rPr>
          <w:sz w:val="8"/>
        </w:rPr>
        <w:t xml:space="preserve"> </w:t>
      </w:r>
      <w:r>
        <w:rPr>
          <w:rFonts w:eastAsia="Calibri"/>
          <w:sz w:val="8"/>
        </w:rPr>
        <w:t>a</w:t>
      </w:r>
      <w:r>
        <w:rPr>
          <w:sz w:val="8"/>
        </w:rPr>
        <w:t xml:space="preserve"> </w:t>
      </w:r>
      <w:r>
        <w:rPr>
          <w:rFonts w:eastAsia="Calibri"/>
          <w:sz w:val="8"/>
        </w:rPr>
        <w:t>particular</w:t>
      </w:r>
      <w:r>
        <w:rPr>
          <w:sz w:val="8"/>
        </w:rPr>
        <w:t xml:space="preserve"> </w:t>
      </w:r>
      <w:r>
        <w:rPr>
          <w:rFonts w:eastAsia="Calibri"/>
          <w:sz w:val="8"/>
        </w:rPr>
        <w:t>person</w:t>
      </w:r>
      <w:r>
        <w:rPr>
          <w:sz w:val="8"/>
        </w:rPr>
        <w:t xml:space="preserve"> </w:t>
      </w:r>
      <w:r>
        <w:rPr>
          <w:rFonts w:eastAsia="Calibri"/>
          <w:sz w:val="8"/>
        </w:rPr>
        <w:t>nor</w:t>
      </w:r>
      <w:r>
        <w:rPr>
          <w:sz w:val="8"/>
        </w:rPr>
        <w:t xml:space="preserve"> </w:t>
      </w:r>
      <w:r>
        <w:rPr>
          <w:rFonts w:eastAsia="Calibri"/>
          <w:sz w:val="8"/>
        </w:rPr>
        <w:t>the</w:t>
      </w:r>
      <w:r>
        <w:rPr>
          <w:sz w:val="8"/>
        </w:rPr>
        <w:t xml:space="preserve"> </w:t>
      </w:r>
      <w:r>
        <w:rPr>
          <w:rFonts w:eastAsia="Calibri"/>
          <w:sz w:val="8"/>
        </w:rPr>
        <w:t>impersonal</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writ</w:t>
      </w:r>
      <w:r>
        <w:rPr>
          <w:sz w:val="8"/>
        </w:rPr>
        <w:t xml:space="preserve"> </w:t>
      </w:r>
      <w:r>
        <w:rPr>
          <w:rFonts w:eastAsia="Calibri"/>
          <w:sz w:val="8"/>
        </w:rPr>
        <w:t>large</w:t>
      </w:r>
      <w:r>
        <w:rPr>
          <w:sz w:val="8"/>
        </w:rPr>
        <w:t xml:space="preserve"> </w:t>
      </w:r>
      <w:r>
        <w:rPr>
          <w:rFonts w:eastAsia="Calibri"/>
          <w:sz w:val="8"/>
        </w:rPr>
        <w:t>could</w:t>
      </w:r>
      <w:r>
        <w:rPr>
          <w:sz w:val="8"/>
        </w:rPr>
        <w:t xml:space="preserve"> </w:t>
      </w:r>
      <w:r>
        <w:rPr>
          <w:rFonts w:eastAsia="Calibri"/>
          <w:sz w:val="8"/>
        </w:rPr>
        <w:t>on</w:t>
      </w:r>
      <w:r>
        <w:rPr>
          <w:sz w:val="8"/>
        </w:rPr>
        <w:t xml:space="preserve"> </w:t>
      </w:r>
      <w:r>
        <w:rPr>
          <w:rFonts w:eastAsia="Calibri"/>
          <w:sz w:val="8"/>
        </w:rPr>
        <w:t>its</w:t>
      </w:r>
      <w:r>
        <w:rPr>
          <w:sz w:val="8"/>
        </w:rPr>
        <w:t xml:space="preserve"> </w:t>
      </w:r>
      <w:r>
        <w:rPr>
          <w:rFonts w:eastAsia="Calibri"/>
          <w:sz w:val="8"/>
        </w:rPr>
        <w:t>own</w:t>
      </w:r>
      <w:r>
        <w:rPr>
          <w:sz w:val="8"/>
        </w:rPr>
        <w:t xml:space="preserve"> </w:t>
      </w:r>
      <w:r>
        <w:rPr>
          <w:rFonts w:eastAsia="Calibri"/>
          <w:sz w:val="8"/>
        </w:rPr>
        <w:t>provide</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for</w:t>
      </w:r>
      <w:r>
        <w:rPr>
          <w:sz w:val="8"/>
        </w:rPr>
        <w:t xml:space="preserve"> </w:t>
      </w:r>
      <w:r>
        <w:rPr>
          <w:rFonts w:eastAsia="Calibri"/>
          <w:sz w:val="8"/>
        </w:rPr>
        <w:t>rejecting</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permitting</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It</w:t>
      </w:r>
      <w:r>
        <w:rPr>
          <w:sz w:val="8"/>
        </w:rPr>
        <w:t xml:space="preserve"> </w:t>
      </w:r>
      <w:r>
        <w:rPr>
          <w:rFonts w:eastAsia="Calibri"/>
          <w:sz w:val="8"/>
        </w:rPr>
        <w:t>seems</w:t>
      </w:r>
      <w:r>
        <w:rPr>
          <w:sz w:val="8"/>
        </w:rPr>
        <w:t xml:space="preserve"> </w:t>
      </w:r>
      <w:r>
        <w:rPr>
          <w:rFonts w:eastAsia="Calibri"/>
          <w:sz w:val="8"/>
        </w:rPr>
        <w:t>therefore</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deprive</w:t>
      </w:r>
      <w:r>
        <w:rPr>
          <w:sz w:val="8"/>
        </w:rPr>
        <w:t xml:space="preserve"> </w:t>
      </w:r>
      <w:r>
        <w:rPr>
          <w:rFonts w:eastAsia="Calibri"/>
          <w:sz w:val="8"/>
        </w:rPr>
        <w:t>future</w:t>
      </w:r>
      <w:r>
        <w:rPr>
          <w:sz w:val="8"/>
        </w:rPr>
        <w:t xml:space="preserve"> </w:t>
      </w:r>
      <w:r>
        <w:rPr>
          <w:rFonts w:eastAsia="Calibri"/>
          <w:sz w:val="8"/>
        </w:rPr>
        <w:t>people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opportunity</w:t>
      </w:r>
      <w:r>
        <w:rPr>
          <w:sz w:val="8"/>
        </w:rPr>
        <w:t xml:space="preserve"> </w:t>
      </w:r>
      <w:r>
        <w:rPr>
          <w:rFonts w:eastAsia="Calibri"/>
          <w:sz w:val="8"/>
        </w:rPr>
        <w:t>to</w:t>
      </w:r>
      <w:r>
        <w:rPr>
          <w:sz w:val="8"/>
        </w:rPr>
        <w:t xml:space="preserve"> </w:t>
      </w:r>
      <w:r>
        <w:rPr>
          <w:rFonts w:eastAsia="Calibri"/>
          <w:sz w:val="8"/>
        </w:rPr>
        <w:t>live</w:t>
      </w:r>
      <w:r>
        <w:rPr>
          <w:sz w:val="8"/>
        </w:rPr>
        <w:t xml:space="preserve"> </w:t>
      </w:r>
      <w:r>
        <w:rPr>
          <w:rFonts w:eastAsia="Calibri"/>
          <w:sz w:val="8"/>
        </w:rPr>
        <w:t>worth</w:t>
      </w:r>
      <w:r>
        <w:rPr>
          <w:sz w:val="8"/>
        </w:rPr>
        <w:t>-</w:t>
      </w:r>
      <w:r>
        <w:rPr>
          <w:rFonts w:eastAsia="Calibri"/>
          <w:sz w:val="8"/>
        </w:rPr>
        <w:t>living</w:t>
      </w:r>
      <w:r>
        <w:rPr>
          <w:sz w:val="8"/>
        </w:rPr>
        <w:t xml:space="preserve"> </w:t>
      </w:r>
      <w:r>
        <w:rPr>
          <w:rFonts w:eastAsia="Calibri"/>
          <w:sz w:val="8"/>
        </w:rPr>
        <w:t>lives</w:t>
      </w:r>
      <w:r>
        <w:rPr>
          <w:sz w:val="8"/>
        </w:rPr>
        <w:t xml:space="preserve"> (</w:t>
      </w:r>
      <w:r>
        <w:rPr>
          <w:rFonts w:eastAsia="Calibri"/>
          <w:sz w:val="8"/>
        </w:rPr>
        <w:t>either</w:t>
      </w:r>
      <w:r>
        <w:rPr>
          <w:sz w:val="8"/>
        </w:rPr>
        <w:t xml:space="preserve"> </w:t>
      </w:r>
      <w:r>
        <w:rPr>
          <w:rFonts w:eastAsia="Calibri"/>
          <w:sz w:val="8"/>
        </w:rPr>
        <w:t>by</w:t>
      </w:r>
      <w:r>
        <w:rPr>
          <w:sz w:val="8"/>
        </w:rPr>
        <w:t xml:space="preserve"> </w:t>
      </w:r>
      <w:r>
        <w:rPr>
          <w:rFonts w:eastAsia="Calibri"/>
          <w:sz w:val="8"/>
        </w:rPr>
        <w:t>failing</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either</w:t>
      </w:r>
      <w:r>
        <w:rPr>
          <w:sz w:val="8"/>
        </w:rPr>
        <w:t xml:space="preserve"> </w:t>
      </w:r>
      <w:r>
        <w:rPr>
          <w:rFonts w:eastAsia="Calibri"/>
          <w:sz w:val="8"/>
        </w:rPr>
        <w:t>particular</w:t>
      </w:r>
      <w:r>
        <w:rPr>
          <w:sz w:val="8"/>
        </w:rPr>
        <w:t xml:space="preserve"> </w:t>
      </w:r>
      <w:r>
        <w:rPr>
          <w:rFonts w:eastAsia="Calibri"/>
          <w:sz w:val="8"/>
        </w:rPr>
        <w:t>future</w:t>
      </w:r>
      <w:r>
        <w:rPr>
          <w:sz w:val="8"/>
        </w:rPr>
        <w:t xml:space="preserve"> </w:t>
      </w:r>
      <w:r>
        <w:rPr>
          <w:rFonts w:eastAsia="Calibri"/>
          <w:sz w:val="8"/>
        </w:rPr>
        <w:t>people</w:t>
      </w:r>
      <w:r>
        <w:rPr>
          <w:sz w:val="8"/>
        </w:rPr>
        <w:t xml:space="preserve"> </w:t>
      </w:r>
      <w:r>
        <w:rPr>
          <w:rFonts w:eastAsia="Calibri"/>
          <w:sz w:val="8"/>
        </w:rPr>
        <w:t>or</w:t>
      </w:r>
      <w:r>
        <w:rPr>
          <w:sz w:val="8"/>
        </w:rPr>
        <w:t xml:space="preserve"> </w:t>
      </w:r>
      <w:r>
        <w:rPr>
          <w:rFonts w:eastAsia="Calibri"/>
          <w:sz w:val="8"/>
        </w:rPr>
        <w:t>future</w:t>
      </w:r>
      <w:r>
        <w:rPr>
          <w:sz w:val="8"/>
        </w:rPr>
        <w:t xml:space="preserve"> </w:t>
      </w:r>
      <w:r>
        <w:rPr>
          <w:rFonts w:eastAsia="Calibri"/>
          <w:sz w:val="8"/>
        </w:rPr>
        <w:t>people</w:t>
      </w:r>
      <w:r>
        <w:rPr>
          <w:sz w:val="8"/>
        </w:rPr>
        <w:t xml:space="preserve"> </w:t>
      </w:r>
      <w:r>
        <w:rPr>
          <w:rFonts w:eastAsia="Calibri"/>
          <w:sz w:val="8"/>
        </w:rPr>
        <w:t>in</w:t>
      </w:r>
      <w:r>
        <w:rPr>
          <w:sz w:val="8"/>
        </w:rPr>
        <w:t xml:space="preserve"> </w:t>
      </w:r>
      <w:r>
        <w:rPr>
          <w:rFonts w:eastAsia="Calibri"/>
          <w:sz w:val="8"/>
        </w:rPr>
        <w:t>general</w:t>
      </w:r>
      <w:r>
        <w:rPr>
          <w:sz w:val="8"/>
        </w:rPr>
        <w:t xml:space="preserve">) </w:t>
      </w:r>
      <w:r>
        <w:rPr>
          <w:rFonts w:eastAsia="Calibri"/>
          <w:sz w:val="8"/>
        </w:rPr>
        <w:t>cannot</w:t>
      </w:r>
      <w:r>
        <w:rPr>
          <w:sz w:val="8"/>
        </w:rPr>
        <w:t xml:space="preserve"> </w:t>
      </w:r>
      <w:r>
        <w:rPr>
          <w:rFonts w:eastAsia="Calibri"/>
          <w:sz w:val="8"/>
        </w:rPr>
        <w:t>provide</w:t>
      </w:r>
      <w:r>
        <w:rPr>
          <w:sz w:val="8"/>
        </w:rPr>
        <w:t xml:space="preserve"> </w:t>
      </w:r>
      <w:r>
        <w:rPr>
          <w:rFonts w:eastAsia="Calibri"/>
          <w:sz w:val="8"/>
        </w:rPr>
        <w:t>us</w:t>
      </w:r>
      <w:r>
        <w:rPr>
          <w:sz w:val="8"/>
        </w:rPr>
        <w:t xml:space="preserve"> </w:t>
      </w:r>
      <w:r>
        <w:rPr>
          <w:rFonts w:eastAsia="Calibri"/>
          <w:sz w:val="8"/>
        </w:rPr>
        <w:t>with</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consider</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Although</w:t>
      </w:r>
      <w:r>
        <w:rPr>
          <w:sz w:val="8"/>
        </w:rPr>
        <w:t xml:space="preserve"> </w:t>
      </w:r>
      <w:r>
        <w:rPr>
          <w:rFonts w:eastAsia="Calibri"/>
          <w:sz w:val="8"/>
        </w:rPr>
        <w:t>the</w:t>
      </w:r>
      <w:r>
        <w:rPr>
          <w:sz w:val="8"/>
        </w:rPr>
        <w:t xml:space="preserve"> </w:t>
      </w:r>
      <w:r>
        <w:rPr>
          <w:rFonts w:eastAsia="Calibri"/>
          <w:sz w:val="8"/>
        </w:rPr>
        <w:t>lost</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these</w:t>
      </w:r>
      <w:r>
        <w:rPr>
          <w:sz w:val="8"/>
        </w:rPr>
        <w:t xml:space="preserve"> ‘</w:t>
      </w:r>
      <w:r>
        <w:rPr>
          <w:rFonts w:eastAsia="Calibri"/>
          <w:sz w:val="8"/>
        </w:rPr>
        <w:t>lives</w:t>
      </w:r>
      <w:r>
        <w:rPr>
          <w:sz w:val="8"/>
        </w:rPr>
        <w:t xml:space="preserve">’ </w:t>
      </w:r>
      <w:r>
        <w:rPr>
          <w:rFonts w:eastAsia="Calibri"/>
          <w:sz w:val="8"/>
        </w:rPr>
        <w:t>itself</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the</w:t>
      </w:r>
      <w:r>
        <w:rPr>
          <w:sz w:val="8"/>
        </w:rPr>
        <w:t xml:space="preserve"> </w:t>
      </w:r>
      <w:r>
        <w:rPr>
          <w:rFonts w:eastAsia="Calibri"/>
          <w:sz w:val="8"/>
        </w:rPr>
        <w:t>reason</w:t>
      </w:r>
      <w:r>
        <w:rPr>
          <w:sz w:val="8"/>
        </w:rPr>
        <w:t xml:space="preserve"> </w:t>
      </w:r>
      <w:r>
        <w:rPr>
          <w:rFonts w:eastAsia="Calibri"/>
          <w:sz w:val="8"/>
        </w:rPr>
        <w:t>explaining</w:t>
      </w:r>
      <w:r>
        <w:rPr>
          <w:sz w:val="8"/>
        </w:rPr>
        <w:t xml:space="preserve"> </w:t>
      </w:r>
      <w:r>
        <w:rPr>
          <w:rFonts w:eastAsia="Calibri"/>
          <w:sz w:val="8"/>
        </w:rPr>
        <w:t>the</w:t>
      </w:r>
      <w:r>
        <w:rPr>
          <w:sz w:val="8"/>
        </w:rPr>
        <w:t xml:space="preserve"> </w:t>
      </w:r>
      <w:r>
        <w:rPr>
          <w:rFonts w:eastAsia="Calibri"/>
          <w:sz w:val="8"/>
        </w:rPr>
        <w:t>wrongness</w:t>
      </w:r>
      <w:r>
        <w:rPr>
          <w:sz w:val="8"/>
        </w:rPr>
        <w:t xml:space="preserve"> </w:t>
      </w:r>
      <w:r>
        <w:rPr>
          <w:rFonts w:eastAsia="Calibri"/>
          <w:sz w:val="8"/>
        </w:rPr>
        <w:t>of</w:t>
      </w:r>
      <w:r>
        <w:rPr>
          <w:sz w:val="8"/>
        </w:rPr>
        <w:t xml:space="preserve"> </w:t>
      </w:r>
      <w:r>
        <w:rPr>
          <w:rFonts w:eastAsia="Calibri"/>
          <w:sz w:val="8"/>
        </w:rPr>
        <w:t>extinction</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possible</w:t>
      </w:r>
      <w:r>
        <w:rPr>
          <w:sz w:val="8"/>
        </w:rPr>
        <w:t xml:space="preserve"> </w:t>
      </w:r>
      <w:r>
        <w:rPr>
          <w:rFonts w:eastAsia="Calibri"/>
          <w:sz w:val="8"/>
        </w:rPr>
        <w:t>the</w:t>
      </w:r>
      <w:r>
        <w:rPr>
          <w:sz w:val="8"/>
        </w:rPr>
        <w:t xml:space="preserve"> </w:t>
      </w:r>
      <w:r>
        <w:rPr>
          <w:rFonts w:eastAsia="Calibri"/>
          <w:sz w:val="8"/>
        </w:rPr>
        <w:t>knowledge</w:t>
      </w:r>
      <w:r>
        <w:rPr>
          <w:sz w:val="8"/>
        </w:rPr>
        <w:t xml:space="preserve"> </w:t>
      </w:r>
      <w:r>
        <w:rPr>
          <w:rFonts w:eastAsia="Calibri"/>
          <w:sz w:val="8"/>
        </w:rPr>
        <w:t>of</w:t>
      </w:r>
      <w:r>
        <w:rPr>
          <w:sz w:val="8"/>
        </w:rPr>
        <w:t xml:space="preserve"> </w:t>
      </w:r>
      <w:r>
        <w:rPr>
          <w:rFonts w:eastAsia="Calibri"/>
          <w:sz w:val="8"/>
        </w:rPr>
        <w:t>this</w:t>
      </w:r>
      <w:r>
        <w:rPr>
          <w:sz w:val="8"/>
        </w:rPr>
        <w:t xml:space="preserve"> </w:t>
      </w:r>
      <w:r>
        <w:rPr>
          <w:rFonts w:eastAsia="Calibri"/>
          <w:sz w:val="8"/>
        </w:rPr>
        <w:t>loss</w:t>
      </w:r>
      <w:r>
        <w:rPr>
          <w:sz w:val="8"/>
        </w:rPr>
        <w:t xml:space="preserve"> </w:t>
      </w:r>
      <w:r>
        <w:rPr>
          <w:rFonts w:eastAsia="Calibri"/>
          <w:sz w:val="8"/>
        </w:rPr>
        <w:t>might</w:t>
      </w:r>
      <w:r>
        <w:rPr>
          <w:sz w:val="8"/>
        </w:rPr>
        <w:t xml:space="preserve"> </w:t>
      </w:r>
      <w:r>
        <w:rPr>
          <w:rFonts w:eastAsia="Calibri"/>
          <w:sz w:val="8"/>
        </w:rPr>
        <w:t>create</w:t>
      </w:r>
      <w:r>
        <w:rPr>
          <w:sz w:val="8"/>
        </w:rPr>
        <w:t xml:space="preserve"> </w:t>
      </w:r>
      <w:r>
        <w:rPr>
          <w:rFonts w:eastAsia="Calibri"/>
          <w:sz w:val="8"/>
        </w:rPr>
        <w:t>a</w:t>
      </w:r>
      <w:r>
        <w:rPr>
          <w:sz w:val="8"/>
        </w:rPr>
        <w:t xml:space="preserve"> </w:t>
      </w:r>
      <w:r>
        <w:rPr>
          <w:rFonts w:eastAsia="Calibri"/>
          <w:sz w:val="8"/>
        </w:rPr>
        <w:t>personal</w:t>
      </w:r>
      <w:r>
        <w:rPr>
          <w:sz w:val="8"/>
        </w:rPr>
        <w:t xml:space="preserve"> </w:t>
      </w:r>
      <w:r>
        <w:rPr>
          <w:rFonts w:eastAsia="Calibri"/>
          <w:sz w:val="8"/>
        </w:rPr>
        <w:t>reason</w:t>
      </w:r>
      <w:r>
        <w:rPr>
          <w:sz w:val="8"/>
        </w:rPr>
        <w:t xml:space="preserve"> </w:t>
      </w:r>
      <w:r>
        <w:rPr>
          <w:rFonts w:eastAsia="Calibri"/>
          <w:sz w:val="8"/>
        </w:rPr>
        <w:t>for</w:t>
      </w:r>
      <w:r>
        <w:rPr>
          <w:sz w:val="8"/>
        </w:rPr>
        <w:t xml:space="preserve"> </w:t>
      </w:r>
      <w:r>
        <w:rPr>
          <w:rFonts w:eastAsia="Calibri"/>
          <w:sz w:val="8"/>
        </w:rPr>
        <w:t>some</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I</w:t>
      </w:r>
      <w:r>
        <w:rPr>
          <w:sz w:val="8"/>
        </w:rPr>
        <w:t xml:space="preserve"> </w:t>
      </w:r>
      <w:r>
        <w:rPr>
          <w:rFonts w:eastAsia="Calibri"/>
          <w:sz w:val="8"/>
        </w:rPr>
        <w:t>will</w:t>
      </w:r>
      <w:r>
        <w:rPr>
          <w:sz w:val="8"/>
        </w:rPr>
        <w:t xml:space="preserve"> </w:t>
      </w:r>
      <w:r>
        <w:rPr>
          <w:rFonts w:eastAsia="Calibri"/>
          <w:sz w:val="8"/>
        </w:rPr>
        <w:t>consider</w:t>
      </w:r>
      <w:r>
        <w:rPr>
          <w:sz w:val="8"/>
        </w:rPr>
        <w:t xml:space="preserve"> </w:t>
      </w:r>
      <w:r>
        <w:rPr>
          <w:rFonts w:eastAsia="Calibri"/>
          <w:sz w:val="8"/>
        </w:rPr>
        <w:t>this</w:t>
      </w:r>
      <w:r>
        <w:rPr>
          <w:sz w:val="8"/>
        </w:rPr>
        <w:t xml:space="preserve"> </w:t>
      </w:r>
      <w:r>
        <w:rPr>
          <w:rFonts w:eastAsia="Calibri"/>
          <w:sz w:val="8"/>
        </w:rPr>
        <w:t>possibility</w:t>
      </w:r>
      <w:r>
        <w:rPr>
          <w:sz w:val="8"/>
        </w:rPr>
        <w:t xml:space="preserve"> </w:t>
      </w:r>
      <w:r>
        <w:rPr>
          <w:rFonts w:eastAsia="Calibri"/>
          <w:sz w:val="8"/>
        </w:rPr>
        <w:t>later</w:t>
      </w:r>
      <w:r>
        <w:rPr>
          <w:sz w:val="8"/>
        </w:rPr>
        <w:t xml:space="preserve"> </w:t>
      </w:r>
      <w:r>
        <w:rPr>
          <w:rFonts w:eastAsia="Calibri"/>
          <w:sz w:val="8"/>
        </w:rPr>
        <w:t>on</w:t>
      </w:r>
      <w:r>
        <w:rPr>
          <w:sz w:val="8"/>
        </w:rPr>
        <w:t xml:space="preserve"> </w:t>
      </w:r>
      <w:r>
        <w:rPr>
          <w:rFonts w:eastAsia="Calibri"/>
          <w:sz w:val="8"/>
        </w:rPr>
        <w:t>in</w:t>
      </w:r>
      <w:r>
        <w:rPr>
          <w:sz w:val="8"/>
        </w:rPr>
        <w:t xml:space="preserve"> </w:t>
      </w:r>
      <w:r>
        <w:rPr>
          <w:rFonts w:eastAsia="Calibri"/>
          <w:sz w:val="8"/>
        </w:rPr>
        <w:t>section</w:t>
      </w:r>
      <w:r>
        <w:rPr>
          <w:sz w:val="8"/>
        </w:rPr>
        <w:t xml:space="preserve"> (</w:t>
      </w:r>
      <w:r>
        <w:rPr>
          <w:rFonts w:eastAsia="Calibri"/>
          <w:sz w:val="8"/>
        </w:rPr>
        <w:t>d</w:t>
      </w:r>
      <w:r>
        <w:rPr>
          <w:sz w:val="8"/>
        </w:rPr>
        <w:t xml:space="preserve">). </w:t>
      </w:r>
      <w:r>
        <w:rPr>
          <w:rFonts w:eastAsia="Calibri"/>
          <w:sz w:val="8"/>
        </w:rPr>
        <w:t>But</w:t>
      </w:r>
      <w:r>
        <w:rPr>
          <w:sz w:val="8"/>
        </w:rPr>
        <w:t xml:space="preserve"> </w:t>
      </w:r>
      <w:r>
        <w:rPr>
          <w:rFonts w:eastAsia="Calibri"/>
          <w:sz w:val="8"/>
        </w:rPr>
        <w:t>first</w:t>
      </w:r>
      <w:r>
        <w:rPr>
          <w:sz w:val="8"/>
        </w:rPr>
        <w:t xml:space="preserve"> </w:t>
      </w:r>
      <w:r>
        <w:rPr>
          <w:rFonts w:eastAsia="Calibri"/>
          <w:sz w:val="8"/>
        </w:rPr>
        <w:t>I</w:t>
      </w:r>
      <w:r>
        <w:rPr>
          <w:sz w:val="8"/>
        </w:rPr>
        <w:t xml:space="preserve"> </w:t>
      </w:r>
      <w:r>
        <w:rPr>
          <w:rFonts w:eastAsia="Calibri"/>
          <w:sz w:val="8"/>
        </w:rPr>
        <w:t>move</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second</w:t>
      </w:r>
      <w:r>
        <w:rPr>
          <w:sz w:val="8"/>
        </w:rPr>
        <w:t xml:space="preserve"> </w:t>
      </w:r>
      <w:r>
        <w:rPr>
          <w:rFonts w:eastAsia="Calibri"/>
          <w:sz w:val="8"/>
        </w:rPr>
        <w:t>reason</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per</w:t>
      </w:r>
      <w:r>
        <w:rPr>
          <w:sz w:val="8"/>
        </w:rPr>
        <w:t xml:space="preserve"> </w:t>
      </w:r>
      <w:r>
        <w:rPr>
          <w:rFonts w:eastAsia="Calibri"/>
          <w:sz w:val="8"/>
        </w:rPr>
        <w:t>se</w:t>
      </w:r>
      <w:r>
        <w:rPr>
          <w:sz w:val="8"/>
        </w:rPr>
        <w:t xml:space="preserve">. 2.2. </w:t>
      </w:r>
      <w:r>
        <w:rPr>
          <w:rStyle w:val="Emphasis"/>
          <w:rFonts w:eastAsia="Calibri"/>
          <w:highlight w:val="cyan"/>
        </w:rPr>
        <w:t>It</w:t>
      </w:r>
      <w:r>
        <w:rPr>
          <w:rStyle w:val="Emphasis"/>
          <w:highlight w:val="cyan"/>
        </w:rPr>
        <w:t xml:space="preserve"> </w:t>
      </w:r>
      <w:r>
        <w:rPr>
          <w:rStyle w:val="Emphasis"/>
          <w:rFonts w:eastAsia="Calibri"/>
          <w:highlight w:val="cyan"/>
        </w:rPr>
        <w:t>would</w:t>
      </w:r>
      <w:r>
        <w:rPr>
          <w:rStyle w:val="Emphasis"/>
          <w:highlight w:val="cyan"/>
        </w:rPr>
        <w:t xml:space="preserve"> </w:t>
      </w:r>
      <w:r>
        <w:rPr>
          <w:rStyle w:val="Emphasis"/>
          <w:rFonts w:eastAsia="Calibri"/>
          <w:highlight w:val="cyan"/>
        </w:rPr>
        <w:t>mean</w:t>
      </w:r>
      <w:r>
        <w:rPr>
          <w:rStyle w:val="Emphasis"/>
          <w:highlight w:val="cyan"/>
        </w:rPr>
        <w:t xml:space="preserve"> </w:t>
      </w:r>
      <w:r>
        <w:rPr>
          <w:rStyle w:val="Emphasis"/>
          <w:rFonts w:eastAsia="Calibri"/>
          <w:highlight w:val="cyan"/>
        </w:rPr>
        <w:t>the</w:t>
      </w:r>
      <w:r>
        <w:rPr>
          <w:rStyle w:val="Emphasis"/>
          <w:highlight w:val="cyan"/>
        </w:rPr>
        <w:t xml:space="preserve"> </w:t>
      </w:r>
      <w:r>
        <w:rPr>
          <w:rStyle w:val="Emphasis"/>
          <w:rFonts w:eastAsia="Calibri"/>
          <w:highlight w:val="cyan"/>
        </w:rPr>
        <w:t>loss</w:t>
      </w:r>
      <w:r>
        <w:rPr>
          <w:rStyle w:val="Emphasis"/>
          <w:highlight w:val="cyan"/>
        </w:rPr>
        <w:t xml:space="preserve"> </w:t>
      </w:r>
      <w:r>
        <w:rPr>
          <w:rStyle w:val="Emphasis"/>
          <w:rFonts w:eastAsia="Calibri"/>
          <w:highlight w:val="cyan"/>
        </w:rPr>
        <w:t>of</w:t>
      </w:r>
      <w:r>
        <w:rPr>
          <w:rStyle w:val="Emphasis"/>
          <w:highlight w:val="cyan"/>
        </w:rPr>
        <w:t xml:space="preserve"> </w:t>
      </w:r>
      <w:r>
        <w:rPr>
          <w:rStyle w:val="Emphasis"/>
          <w:rFonts w:eastAsia="Calibri"/>
          <w:highlight w:val="cyan"/>
        </w:rPr>
        <w:t>the</w:t>
      </w:r>
      <w:r>
        <w:rPr>
          <w:rStyle w:val="Emphasis"/>
          <w:highlight w:val="cyan"/>
        </w:rPr>
        <w:t xml:space="preserve"> </w:t>
      </w:r>
      <w:r>
        <w:rPr>
          <w:rStyle w:val="Emphasis"/>
          <w:rFonts w:eastAsia="Calibri"/>
          <w:highlight w:val="cyan"/>
        </w:rPr>
        <w:t>only</w:t>
      </w:r>
      <w:r>
        <w:rPr>
          <w:rStyle w:val="Emphasis"/>
          <w:highlight w:val="cyan"/>
        </w:rPr>
        <w:t xml:space="preserve"> </w:t>
      </w:r>
      <w:r>
        <w:rPr>
          <w:rStyle w:val="Emphasis"/>
          <w:rFonts w:eastAsia="Calibri"/>
          <w:highlight w:val="cyan"/>
        </w:rPr>
        <w:t>known</w:t>
      </w:r>
      <w:r>
        <w:rPr>
          <w:rStyle w:val="Emphasis"/>
          <w:highlight w:val="cyan"/>
        </w:rPr>
        <w:t xml:space="preserve"> </w:t>
      </w:r>
      <w:r>
        <w:rPr>
          <w:rStyle w:val="Emphasis"/>
          <w:rFonts w:eastAsia="Calibri"/>
          <w:highlight w:val="cyan"/>
        </w:rPr>
        <w:t>form</w:t>
      </w:r>
      <w:r>
        <w:rPr>
          <w:rStyle w:val="Emphasis"/>
          <w:highlight w:val="cyan"/>
        </w:rPr>
        <w:t xml:space="preserve"> </w:t>
      </w:r>
      <w:r>
        <w:rPr>
          <w:rStyle w:val="Emphasis"/>
          <w:rFonts w:eastAsia="Calibri"/>
          <w:highlight w:val="cyan"/>
        </w:rPr>
        <w:t>of</w:t>
      </w:r>
      <w:r>
        <w:rPr>
          <w:rStyle w:val="Emphasis"/>
          <w:highlight w:val="cyan"/>
        </w:rPr>
        <w:t xml:space="preserve"> </w:t>
      </w:r>
      <w:r>
        <w:rPr>
          <w:rStyle w:val="Emphasis"/>
          <w:rFonts w:eastAsia="Calibri"/>
          <w:highlight w:val="cyan"/>
        </w:rPr>
        <w:t>intelligent</w:t>
      </w:r>
      <w:r>
        <w:rPr>
          <w:rStyle w:val="Emphasis"/>
          <w:highlight w:val="cyan"/>
        </w:rPr>
        <w:t xml:space="preserve"> </w:t>
      </w:r>
      <w:r>
        <w:rPr>
          <w:rStyle w:val="Emphasis"/>
          <w:rFonts w:eastAsia="Calibri"/>
          <w:highlight w:val="cyan"/>
        </w:rPr>
        <w:t>life</w:t>
      </w:r>
      <w:r>
        <w:rPr>
          <w:rStyle w:val="Emphasis"/>
          <w:highlight w:val="cyan"/>
        </w:rPr>
        <w:t xml:space="preserve"> </w:t>
      </w:r>
      <w:r>
        <w:rPr>
          <w:rStyle w:val="Emphasis"/>
          <w:rFonts w:eastAsia="Calibri"/>
        </w:rPr>
        <w:t>and</w:t>
      </w:r>
      <w:r>
        <w:rPr>
          <w:rStyle w:val="Emphasis"/>
        </w:rPr>
        <w:t xml:space="preserve"> </w:t>
      </w:r>
      <w:r>
        <w:rPr>
          <w:rStyle w:val="Emphasis"/>
          <w:rFonts w:eastAsia="Calibri"/>
        </w:rPr>
        <w:t>all</w:t>
      </w:r>
      <w:r>
        <w:rPr>
          <w:rStyle w:val="Emphasis"/>
        </w:rPr>
        <w:t xml:space="preserve"> </w:t>
      </w:r>
      <w:r>
        <w:rPr>
          <w:rStyle w:val="Emphasis"/>
          <w:rFonts w:eastAsia="Calibri"/>
        </w:rPr>
        <w:t>civilization</w:t>
      </w:r>
      <w:r>
        <w:rPr>
          <w:rStyle w:val="Emphasis"/>
        </w:rPr>
        <w:t xml:space="preserve"> </w:t>
      </w:r>
      <w:r>
        <w:rPr>
          <w:rStyle w:val="Emphasis"/>
          <w:rFonts w:eastAsia="Calibri"/>
        </w:rPr>
        <w:t>and</w:t>
      </w:r>
      <w:r>
        <w:rPr>
          <w:rStyle w:val="Emphasis"/>
        </w:rPr>
        <w:t xml:space="preserve"> </w:t>
      </w:r>
      <w:r>
        <w:rPr>
          <w:rStyle w:val="Emphasis"/>
          <w:rFonts w:eastAsia="Calibri"/>
        </w:rPr>
        <w:t>intellectual</w:t>
      </w:r>
      <w:r>
        <w:rPr>
          <w:rStyle w:val="Emphasis"/>
        </w:rPr>
        <w:t xml:space="preserve"> </w:t>
      </w:r>
      <w:r>
        <w:rPr>
          <w:rStyle w:val="Emphasis"/>
          <w:rFonts w:eastAsia="Calibri"/>
        </w:rPr>
        <w:t>progress</w:t>
      </w:r>
      <w:r>
        <w:rPr>
          <w:rStyle w:val="Emphasis"/>
        </w:rPr>
        <w:t xml:space="preserve"> </w:t>
      </w:r>
      <w:r>
        <w:rPr>
          <w:rStyle w:val="Emphasis"/>
          <w:rFonts w:eastAsia="Calibri"/>
        </w:rPr>
        <w:t>would</w:t>
      </w:r>
      <w:r>
        <w:rPr>
          <w:rStyle w:val="Emphasis"/>
        </w:rPr>
        <w:t xml:space="preserve"> </w:t>
      </w:r>
      <w:r>
        <w:rPr>
          <w:rStyle w:val="Emphasis"/>
          <w:rFonts w:eastAsia="Calibri"/>
        </w:rPr>
        <w:t>be</w:t>
      </w:r>
      <w:r>
        <w:rPr>
          <w:rStyle w:val="Emphasis"/>
        </w:rPr>
        <w:t xml:space="preserve"> </w:t>
      </w:r>
      <w:r>
        <w:rPr>
          <w:rStyle w:val="Emphasis"/>
          <w:rFonts w:eastAsia="Calibri"/>
        </w:rPr>
        <w:t>lost</w:t>
      </w:r>
      <w:r>
        <w:rPr>
          <w:sz w:val="8"/>
        </w:rPr>
        <w:t xml:space="preserve"> </w:t>
      </w:r>
      <w:r>
        <w:rPr>
          <w:rFonts w:eastAsia="Calibri"/>
          <w:sz w:val="8"/>
        </w:rPr>
        <w:t>A</w:t>
      </w:r>
      <w:r>
        <w:rPr>
          <w:sz w:val="8"/>
        </w:rPr>
        <w:t xml:space="preserve"> </w:t>
      </w:r>
      <w:r>
        <w:rPr>
          <w:rFonts w:eastAsia="Calibri"/>
          <w:sz w:val="8"/>
        </w:rPr>
        <w:t>second</w:t>
      </w:r>
      <w:r>
        <w:rPr>
          <w:sz w:val="8"/>
        </w:rPr>
        <w:t xml:space="preserve"> </w:t>
      </w:r>
      <w:r>
        <w:rPr>
          <w:rFonts w:eastAsia="Calibri"/>
          <w:sz w:val="8"/>
        </w:rPr>
        <w:t>reason</w:t>
      </w:r>
      <w:r>
        <w:rPr>
          <w:sz w:val="8"/>
        </w:rPr>
        <w:t xml:space="preserve"> </w:t>
      </w:r>
      <w:r>
        <w:rPr>
          <w:rFonts w:eastAsia="Calibri"/>
          <w:sz w:val="8"/>
        </w:rPr>
        <w:t>we</w:t>
      </w:r>
      <w:r>
        <w:rPr>
          <w:sz w:val="8"/>
        </w:rPr>
        <w:t xml:space="preserve"> </w:t>
      </w:r>
      <w:r>
        <w:rPr>
          <w:rFonts w:eastAsia="Calibri"/>
          <w:sz w:val="8"/>
        </w:rPr>
        <w:t>might</w:t>
      </w:r>
      <w:r>
        <w:rPr>
          <w:sz w:val="8"/>
        </w:rPr>
        <w:t xml:space="preserve"> </w:t>
      </w:r>
      <w:r>
        <w:rPr>
          <w:rFonts w:eastAsia="Calibri"/>
          <w:sz w:val="8"/>
        </w:rPr>
        <w:t>think</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cause</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is</w:t>
      </w:r>
      <w:r>
        <w:rPr>
          <w:sz w:val="8"/>
        </w:rPr>
        <w:t xml:space="preserve"> </w:t>
      </w:r>
      <w:r>
        <w:rPr>
          <w:rFonts w:eastAsia="Calibri"/>
          <w:sz w:val="8"/>
        </w:rPr>
        <w:t>the</w:t>
      </w:r>
      <w:r>
        <w:rPr>
          <w:sz w:val="8"/>
        </w:rPr>
        <w:t xml:space="preserve"> </w:t>
      </w:r>
      <w:r>
        <w:rPr>
          <w:rFonts w:eastAsia="Calibri"/>
          <w:sz w:val="8"/>
        </w:rPr>
        <w:t>loss</w:t>
      </w:r>
      <w:r>
        <w:rPr>
          <w:sz w:val="8"/>
        </w:rPr>
        <w:t xml:space="preserve"> </w:t>
      </w:r>
      <w:r>
        <w:rPr>
          <w:rFonts w:eastAsia="Calibri"/>
          <w:sz w:val="8"/>
        </w:rPr>
        <w:t>that</w:t>
      </w:r>
      <w:r>
        <w:rPr>
          <w:sz w:val="8"/>
        </w:rPr>
        <w:t xml:space="preserve"> </w:t>
      </w:r>
      <w:r>
        <w:rPr>
          <w:rFonts w:eastAsia="Calibri"/>
          <w:sz w:val="8"/>
        </w:rPr>
        <w:t>would</w:t>
      </w:r>
      <w:r>
        <w:rPr>
          <w:sz w:val="8"/>
        </w:rPr>
        <w:t xml:space="preserve"> </w:t>
      </w:r>
      <w:r>
        <w:rPr>
          <w:rFonts w:eastAsia="Calibri"/>
          <w:sz w:val="8"/>
        </w:rPr>
        <w:t>occur</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only</w:t>
      </w:r>
      <w:r>
        <w:rPr>
          <w:sz w:val="8"/>
        </w:rPr>
        <w:t xml:space="preserve"> (</w:t>
      </w:r>
      <w:r>
        <w:rPr>
          <w:rFonts w:eastAsia="Calibri"/>
          <w:sz w:val="8"/>
        </w:rPr>
        <w:t>known</w:t>
      </w:r>
      <w:r>
        <w:rPr>
          <w:sz w:val="8"/>
        </w:rPr>
        <w:t xml:space="preserve">) </w:t>
      </w:r>
      <w:r>
        <w:rPr>
          <w:rFonts w:eastAsia="Calibri"/>
          <w:sz w:val="8"/>
        </w:rPr>
        <w:t>form</w:t>
      </w:r>
      <w:r>
        <w:rPr>
          <w:sz w:val="8"/>
        </w:rPr>
        <w:t xml:space="preserve"> </w:t>
      </w:r>
      <w:r>
        <w:rPr>
          <w:rFonts w:eastAsia="Calibri"/>
          <w:sz w:val="8"/>
        </w:rPr>
        <w:t>of</w:t>
      </w:r>
      <w:r>
        <w:rPr>
          <w:sz w:val="8"/>
        </w:rPr>
        <w:t xml:space="preserve"> </w:t>
      </w:r>
      <w:r>
        <w:rPr>
          <w:rFonts w:eastAsia="Calibri"/>
          <w:sz w:val="8"/>
        </w:rPr>
        <w:t>rational</w:t>
      </w:r>
      <w:r>
        <w:rPr>
          <w:sz w:val="8"/>
        </w:rPr>
        <w:t xml:space="preserve"> </w:t>
      </w:r>
      <w:r>
        <w:rPr>
          <w:rFonts w:eastAsia="Calibri"/>
          <w:sz w:val="8"/>
        </w:rPr>
        <w:t>life</w:t>
      </w:r>
      <w:r>
        <w:rPr>
          <w:sz w:val="8"/>
        </w:rPr>
        <w:t xml:space="preserve"> </w:t>
      </w:r>
      <w:r>
        <w:rPr>
          <w:rFonts w:eastAsia="Calibri"/>
          <w:sz w:val="8"/>
        </w:rPr>
        <w:t>and</w:t>
      </w:r>
      <w:r>
        <w:rPr>
          <w:sz w:val="8"/>
        </w:rPr>
        <w:t xml:space="preserve"> </w:t>
      </w:r>
      <w:r>
        <w:rPr>
          <w:rFonts w:eastAsia="Calibri"/>
          <w:sz w:val="8"/>
        </w:rPr>
        <w:t>the</w:t>
      </w:r>
      <w:r>
        <w:rPr>
          <w:sz w:val="8"/>
        </w:rPr>
        <w:t xml:space="preserve"> </w:t>
      </w:r>
      <w:r>
        <w:rPr>
          <w:rFonts w:eastAsia="Calibri"/>
          <w:sz w:val="8"/>
        </w:rPr>
        <w:t>knowledge</w:t>
      </w:r>
      <w:r>
        <w:rPr>
          <w:sz w:val="8"/>
        </w:rPr>
        <w:t xml:space="preserve"> </w:t>
      </w:r>
      <w:r>
        <w:rPr>
          <w:rFonts w:eastAsia="Calibri"/>
          <w:sz w:val="8"/>
        </w:rPr>
        <w:t>and</w:t>
      </w:r>
      <w:r>
        <w:rPr>
          <w:sz w:val="8"/>
        </w:rPr>
        <w:t xml:space="preserve"> </w:t>
      </w:r>
      <w:r>
        <w:rPr>
          <w:rFonts w:eastAsia="Calibri"/>
          <w:sz w:val="8"/>
        </w:rPr>
        <w:t>civilization</w:t>
      </w:r>
      <w:r>
        <w:rPr>
          <w:sz w:val="8"/>
        </w:rPr>
        <w:t xml:space="preserve"> </w:t>
      </w:r>
      <w:r>
        <w:rPr>
          <w:rFonts w:eastAsia="Calibri"/>
          <w:sz w:val="8"/>
        </w:rPr>
        <w:t>that</w:t>
      </w:r>
      <w:r>
        <w:rPr>
          <w:sz w:val="8"/>
        </w:rPr>
        <w:t xml:space="preserve"> </w:t>
      </w:r>
      <w:r>
        <w:rPr>
          <w:rFonts w:eastAsia="Calibri"/>
          <w:sz w:val="8"/>
        </w:rPr>
        <w:t>that</w:t>
      </w:r>
      <w:r>
        <w:rPr>
          <w:sz w:val="8"/>
        </w:rPr>
        <w:t xml:space="preserve"> </w:t>
      </w:r>
      <w:r>
        <w:rPr>
          <w:rFonts w:eastAsia="Calibri"/>
          <w:sz w:val="8"/>
        </w:rPr>
        <w:t>form</w:t>
      </w:r>
      <w:r>
        <w:rPr>
          <w:sz w:val="8"/>
        </w:rPr>
        <w:t xml:space="preserve"> </w:t>
      </w:r>
      <w:r>
        <w:rPr>
          <w:rFonts w:eastAsia="Calibri"/>
          <w:sz w:val="8"/>
        </w:rPr>
        <w:t>of</w:t>
      </w:r>
      <w:r>
        <w:rPr>
          <w:sz w:val="8"/>
        </w:rPr>
        <w:t xml:space="preserve"> </w:t>
      </w:r>
      <w:r>
        <w:rPr>
          <w:rFonts w:eastAsia="Calibri"/>
          <w:sz w:val="8"/>
        </w:rPr>
        <w:t>life</w:t>
      </w:r>
      <w:r>
        <w:rPr>
          <w:sz w:val="8"/>
        </w:rPr>
        <w:t xml:space="preserve"> </w:t>
      </w:r>
      <w:r>
        <w:rPr>
          <w:rFonts w:eastAsia="Calibri"/>
          <w:sz w:val="8"/>
        </w:rPr>
        <w:t>has</w:t>
      </w:r>
      <w:r>
        <w:rPr>
          <w:sz w:val="8"/>
        </w:rPr>
        <w:t xml:space="preserve"> </w:t>
      </w:r>
      <w:r>
        <w:rPr>
          <w:rFonts w:eastAsia="Calibri"/>
          <w:sz w:val="8"/>
        </w:rPr>
        <w:t>created</w:t>
      </w:r>
      <w:r>
        <w:rPr>
          <w:sz w:val="8"/>
        </w:rPr>
        <w:t xml:space="preserve">. </w:t>
      </w:r>
      <w:r>
        <w:rPr>
          <w:rFonts w:eastAsia="Calibri"/>
          <w:sz w:val="8"/>
        </w:rPr>
        <w:t>One</w:t>
      </w:r>
      <w:r>
        <w:rPr>
          <w:sz w:val="8"/>
        </w:rPr>
        <w:t xml:space="preserve"> </w:t>
      </w:r>
      <w:r>
        <w:rPr>
          <w:rFonts w:eastAsia="Calibri"/>
          <w:sz w:val="8"/>
        </w:rPr>
        <w:t>thought</w:t>
      </w:r>
      <w:r>
        <w:rPr>
          <w:sz w:val="8"/>
        </w:rPr>
        <w:t xml:space="preserve"> </w:t>
      </w:r>
      <w:r>
        <w:rPr>
          <w:rFonts w:eastAsia="Calibri"/>
          <w:sz w:val="8"/>
        </w:rPr>
        <w:t>here</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that</w:t>
      </w:r>
      <w:r>
        <w:rPr>
          <w:sz w:val="8"/>
        </w:rPr>
        <w:t xml:space="preserve"> </w:t>
      </w:r>
      <w:r>
        <w:rPr>
          <w:rFonts w:eastAsia="Calibri"/>
          <w:sz w:val="8"/>
        </w:rPr>
        <w:t>just</w:t>
      </w:r>
      <w:r>
        <w:rPr>
          <w:sz w:val="8"/>
        </w:rPr>
        <w:t xml:space="preserve"> </w:t>
      </w:r>
      <w:r>
        <w:rPr>
          <w:rFonts w:eastAsia="Calibri"/>
          <w:sz w:val="8"/>
        </w:rPr>
        <w:t>as</w:t>
      </w:r>
      <w:r>
        <w:rPr>
          <w:sz w:val="8"/>
        </w:rPr>
        <w:t xml:space="preserve"> </w:t>
      </w:r>
      <w:r>
        <w:rPr>
          <w:rFonts w:eastAsia="Calibri"/>
          <w:sz w:val="8"/>
        </w:rPr>
        <w:t>some</w:t>
      </w:r>
      <w:r>
        <w:rPr>
          <w:sz w:val="8"/>
        </w:rPr>
        <w:t xml:space="preserve"> </w:t>
      </w:r>
      <w:r>
        <w:rPr>
          <w:rFonts w:eastAsia="Calibri"/>
          <w:sz w:val="8"/>
        </w:rPr>
        <w:t>might</w:t>
      </w:r>
      <w:r>
        <w:rPr>
          <w:sz w:val="8"/>
        </w:rPr>
        <w:t xml:space="preserve"> </w:t>
      </w:r>
      <w:r>
        <w:rPr>
          <w:rFonts w:eastAsia="Calibri"/>
          <w:sz w:val="8"/>
        </w:rPr>
        <w:t>consider</w:t>
      </w:r>
      <w:r>
        <w:rPr>
          <w:sz w:val="8"/>
        </w:rPr>
        <w:t xml:space="preserve"> </w:t>
      </w:r>
      <w:r>
        <w:rPr>
          <w:rFonts w:eastAsia="Calibri"/>
          <w:sz w:val="8"/>
        </w:rPr>
        <w:t>it</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destroy</w:t>
      </w:r>
      <w:r>
        <w:rPr>
          <w:sz w:val="8"/>
        </w:rPr>
        <w:t xml:space="preserve"> </w:t>
      </w:r>
      <w:r>
        <w:rPr>
          <w:rFonts w:eastAsia="Calibri"/>
          <w:sz w:val="8"/>
        </w:rPr>
        <w:t>an</w:t>
      </w:r>
      <w:r>
        <w:rPr>
          <w:sz w:val="8"/>
        </w:rPr>
        <w:t xml:space="preserve"> </w:t>
      </w:r>
      <w:r>
        <w:rPr>
          <w:rFonts w:eastAsia="Calibri"/>
          <w:sz w:val="8"/>
        </w:rPr>
        <w:t>individual</w:t>
      </w:r>
      <w:r>
        <w:rPr>
          <w:sz w:val="8"/>
        </w:rPr>
        <w:t xml:space="preserve"> </w:t>
      </w:r>
      <w:r>
        <w:rPr>
          <w:rFonts w:eastAsia="Calibri"/>
          <w:sz w:val="8"/>
        </w:rPr>
        <w:t>human</w:t>
      </w:r>
      <w:r>
        <w:rPr>
          <w:sz w:val="8"/>
        </w:rPr>
        <w:t xml:space="preserve"> </w:t>
      </w:r>
      <w:r>
        <w:rPr>
          <w:rFonts w:eastAsia="Calibri"/>
          <w:sz w:val="8"/>
        </w:rPr>
        <w:t>heritage</w:t>
      </w:r>
      <w:r>
        <w:rPr>
          <w:sz w:val="8"/>
        </w:rPr>
        <w:t xml:space="preserve"> </w:t>
      </w:r>
      <w:r>
        <w:rPr>
          <w:rFonts w:eastAsia="Calibri"/>
          <w:sz w:val="8"/>
        </w:rPr>
        <w:t>monument</w:t>
      </w:r>
      <w:r>
        <w:rPr>
          <w:sz w:val="8"/>
        </w:rPr>
        <w:t xml:space="preserve"> </w:t>
      </w:r>
      <w:r>
        <w:rPr>
          <w:rFonts w:eastAsia="Calibri"/>
          <w:sz w:val="8"/>
        </w:rPr>
        <w:t>like</w:t>
      </w:r>
      <w:r>
        <w:rPr>
          <w:sz w:val="8"/>
        </w:rPr>
        <w:t xml:space="preserve"> </w:t>
      </w:r>
      <w:r>
        <w:rPr>
          <w:rFonts w:eastAsia="Calibri"/>
          <w:sz w:val="8"/>
        </w:rPr>
        <w:t>the</w:t>
      </w:r>
      <w:r>
        <w:rPr>
          <w:sz w:val="8"/>
        </w:rPr>
        <w:t xml:space="preserve"> </w:t>
      </w:r>
      <w:r>
        <w:rPr>
          <w:rFonts w:eastAsia="Calibri"/>
          <w:sz w:val="8"/>
        </w:rPr>
        <w:t>Sphinx</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also</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if</w:t>
      </w:r>
      <w:r>
        <w:rPr>
          <w:sz w:val="8"/>
        </w:rPr>
        <w:t xml:space="preserve"> </w:t>
      </w:r>
      <w:r>
        <w:rPr>
          <w:rFonts w:eastAsia="Calibri"/>
          <w:sz w:val="8"/>
        </w:rPr>
        <w:t>the</w:t>
      </w:r>
      <w:r>
        <w:rPr>
          <w:sz w:val="8"/>
        </w:rPr>
        <w:t xml:space="preserve"> </w:t>
      </w:r>
      <w:r>
        <w:rPr>
          <w:rFonts w:eastAsia="Calibri"/>
          <w:sz w:val="8"/>
        </w:rPr>
        <w:t>advances</w:t>
      </w:r>
      <w:r>
        <w:rPr>
          <w:sz w:val="8"/>
        </w:rPr>
        <w:t xml:space="preserve"> </w:t>
      </w:r>
      <w:r>
        <w:rPr>
          <w:rFonts w:eastAsia="Calibri"/>
          <w:sz w:val="8"/>
        </w:rPr>
        <w:t>made</w:t>
      </w:r>
      <w:r>
        <w:rPr>
          <w:sz w:val="8"/>
        </w:rPr>
        <w:t xml:space="preserve"> </w:t>
      </w:r>
      <w:r>
        <w:rPr>
          <w:rFonts w:eastAsia="Calibri"/>
          <w:sz w:val="8"/>
        </w:rPr>
        <w:t>by</w:t>
      </w:r>
      <w:r>
        <w:rPr>
          <w:sz w:val="8"/>
        </w:rPr>
        <w:t xml:space="preserve"> </w:t>
      </w:r>
      <w:r>
        <w:rPr>
          <w:rFonts w:eastAsia="Calibri"/>
          <w:sz w:val="8"/>
        </w:rPr>
        <w:t>humans</w:t>
      </w:r>
      <w:r>
        <w:rPr>
          <w:sz w:val="8"/>
        </w:rPr>
        <w:t xml:space="preserve"> </w:t>
      </w:r>
      <w:r>
        <w:rPr>
          <w:rFonts w:eastAsia="Calibri"/>
          <w:sz w:val="8"/>
        </w:rPr>
        <w:t>over</w:t>
      </w:r>
      <w:r>
        <w:rPr>
          <w:sz w:val="8"/>
        </w:rPr>
        <w:t xml:space="preserve"> </w:t>
      </w:r>
      <w:r>
        <w:rPr>
          <w:rFonts w:eastAsia="Calibri"/>
          <w:sz w:val="8"/>
        </w:rPr>
        <w:t>the</w:t>
      </w:r>
      <w:r>
        <w:rPr>
          <w:sz w:val="8"/>
        </w:rPr>
        <w:t xml:space="preserve"> </w:t>
      </w:r>
      <w:r>
        <w:rPr>
          <w:rFonts w:eastAsia="Calibri"/>
          <w:sz w:val="8"/>
        </w:rPr>
        <w:t>past</w:t>
      </w:r>
      <w:r>
        <w:rPr>
          <w:sz w:val="8"/>
        </w:rPr>
        <w:t xml:space="preserve"> </w:t>
      </w:r>
      <w:r>
        <w:rPr>
          <w:rFonts w:eastAsia="Calibri"/>
          <w:sz w:val="8"/>
        </w:rPr>
        <w:t>few</w:t>
      </w:r>
      <w:r>
        <w:rPr>
          <w:sz w:val="8"/>
        </w:rPr>
        <w:t xml:space="preserve"> </w:t>
      </w:r>
      <w:r>
        <w:rPr>
          <w:rFonts w:eastAsia="Calibri"/>
          <w:sz w:val="8"/>
        </w:rPr>
        <w:t>millennia</w:t>
      </w:r>
      <w:r>
        <w:rPr>
          <w:sz w:val="8"/>
        </w:rPr>
        <w:t xml:space="preserve"> </w:t>
      </w:r>
      <w:r>
        <w:rPr>
          <w:rFonts w:eastAsia="Calibri"/>
          <w:sz w:val="8"/>
        </w:rPr>
        <w:t>were</w:t>
      </w:r>
      <w:r>
        <w:rPr>
          <w:sz w:val="8"/>
        </w:rPr>
        <w:t xml:space="preserve"> </w:t>
      </w:r>
      <w:r>
        <w:rPr>
          <w:rFonts w:eastAsia="Calibri"/>
          <w:sz w:val="8"/>
        </w:rPr>
        <w:t>lost</w:t>
      </w:r>
      <w:r>
        <w:rPr>
          <w:sz w:val="8"/>
        </w:rPr>
        <w:t xml:space="preserve"> </w:t>
      </w:r>
      <w:r>
        <w:rPr>
          <w:rFonts w:eastAsia="Calibri"/>
          <w:sz w:val="8"/>
        </w:rPr>
        <w:t>or</w:t>
      </w:r>
      <w:r>
        <w:rPr>
          <w:sz w:val="8"/>
        </w:rPr>
        <w:t xml:space="preserve"> </w:t>
      </w:r>
      <w:r>
        <w:rPr>
          <w:rFonts w:eastAsia="Calibri"/>
          <w:sz w:val="8"/>
        </w:rPr>
        <w:t>prevented</w:t>
      </w:r>
      <w:r>
        <w:rPr>
          <w:sz w:val="8"/>
        </w:rPr>
        <w:t xml:space="preserve"> </w:t>
      </w:r>
      <w:r>
        <w:rPr>
          <w:rFonts w:eastAsia="Calibri"/>
          <w:sz w:val="8"/>
        </w:rPr>
        <w:t>from</w:t>
      </w:r>
      <w:r>
        <w:rPr>
          <w:sz w:val="8"/>
        </w:rPr>
        <w:t xml:space="preserve"> </w:t>
      </w:r>
      <w:r>
        <w:rPr>
          <w:rFonts w:eastAsia="Calibri"/>
          <w:sz w:val="8"/>
        </w:rPr>
        <w:t>progressing</w:t>
      </w:r>
      <w:r>
        <w:rPr>
          <w:sz w:val="8"/>
        </w:rPr>
        <w:t xml:space="preserve">. </w:t>
      </w:r>
      <w:r>
        <w:rPr>
          <w:rFonts w:eastAsia="Calibri"/>
          <w:sz w:val="8"/>
        </w:rPr>
        <w:t>A</w:t>
      </w:r>
      <w:r>
        <w:rPr>
          <w:sz w:val="8"/>
        </w:rPr>
        <w:t xml:space="preserve"> </w:t>
      </w:r>
      <w:r>
        <w:rPr>
          <w:rFonts w:eastAsia="Calibri"/>
          <w:sz w:val="8"/>
        </w:rPr>
        <w:t>related</w:t>
      </w:r>
      <w:r>
        <w:rPr>
          <w:sz w:val="8"/>
        </w:rPr>
        <w:t xml:space="preserve"> </w:t>
      </w:r>
      <w:r>
        <w:rPr>
          <w:rFonts w:eastAsia="Calibri"/>
          <w:sz w:val="8"/>
        </w:rPr>
        <w:t>argument</w:t>
      </w:r>
      <w:r>
        <w:rPr>
          <w:sz w:val="8"/>
        </w:rPr>
        <w:t xml:space="preserve"> </w:t>
      </w:r>
      <w:r>
        <w:rPr>
          <w:rFonts w:eastAsia="Calibri"/>
          <w:sz w:val="8"/>
        </w:rPr>
        <w:t>is</w:t>
      </w:r>
      <w:r>
        <w:rPr>
          <w:sz w:val="8"/>
        </w:rPr>
        <w:t xml:space="preserve"> </w:t>
      </w:r>
      <w:r>
        <w:rPr>
          <w:rFonts w:eastAsia="Calibri"/>
          <w:sz w:val="8"/>
        </w:rPr>
        <w:t>made</w:t>
      </w:r>
      <w:r>
        <w:rPr>
          <w:sz w:val="8"/>
        </w:rPr>
        <w:t xml:space="preserve"> </w:t>
      </w:r>
      <w:r>
        <w:rPr>
          <w:rFonts w:eastAsia="Calibri"/>
          <w:sz w:val="8"/>
        </w:rPr>
        <w:t>by</w:t>
      </w:r>
      <w:r>
        <w:rPr>
          <w:sz w:val="8"/>
        </w:rPr>
        <w:t xml:space="preserve"> </w:t>
      </w:r>
      <w:r>
        <w:rPr>
          <w:rFonts w:eastAsia="Calibri"/>
          <w:sz w:val="8"/>
        </w:rPr>
        <w:t>those</w:t>
      </w:r>
      <w:r>
        <w:rPr>
          <w:sz w:val="8"/>
        </w:rPr>
        <w:t xml:space="preserve"> </w:t>
      </w:r>
      <w:r>
        <w:rPr>
          <w:rFonts w:eastAsia="Calibri"/>
          <w:sz w:val="8"/>
        </w:rPr>
        <w:t>who</w:t>
      </w:r>
      <w:r>
        <w:rPr>
          <w:sz w:val="8"/>
        </w:rPr>
        <w:t xml:space="preserve"> </w:t>
      </w:r>
      <w:r>
        <w:rPr>
          <w:rFonts w:eastAsia="Calibri"/>
          <w:sz w:val="8"/>
        </w:rPr>
        <w:t>feel</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something</w:t>
      </w:r>
      <w:r>
        <w:rPr>
          <w:sz w:val="8"/>
        </w:rPr>
        <w:t xml:space="preserve"> </w:t>
      </w:r>
      <w:r>
        <w:rPr>
          <w:rFonts w:eastAsia="Calibri"/>
          <w:sz w:val="8"/>
        </w:rPr>
        <w:t>special</w:t>
      </w:r>
      <w:r>
        <w:rPr>
          <w:sz w:val="8"/>
        </w:rPr>
        <w:t xml:space="preserve"> </w:t>
      </w:r>
      <w:r>
        <w:rPr>
          <w:rFonts w:eastAsia="Calibri"/>
          <w:sz w:val="8"/>
        </w:rPr>
        <w:t>about</w:t>
      </w:r>
      <w:r>
        <w:rPr>
          <w:sz w:val="8"/>
        </w:rPr>
        <w:t xml:space="preserve"> </w:t>
      </w:r>
      <w:r>
        <w:rPr>
          <w:rStyle w:val="StyleUnderline"/>
          <w:rFonts w:eastAsia="Calibri"/>
          <w:highlight w:val="cyan"/>
        </w:rPr>
        <w:t>humans</w:t>
      </w:r>
      <w:r>
        <w:rPr>
          <w:rStyle w:val="StyleUnderline"/>
          <w:highlight w:val="cyan"/>
        </w:rPr>
        <w:t xml:space="preserve">’ </w:t>
      </w:r>
      <w:r>
        <w:rPr>
          <w:rStyle w:val="StyleUnderline"/>
          <w:rFonts w:eastAsia="Calibri"/>
          <w:highlight w:val="cyan"/>
        </w:rPr>
        <w:t>capacity</w:t>
      </w:r>
      <w:r>
        <w:rPr>
          <w:rStyle w:val="StyleUnderline"/>
          <w:highlight w:val="cyan"/>
        </w:rPr>
        <w:t xml:space="preserve"> </w:t>
      </w:r>
      <w:r>
        <w:rPr>
          <w:rStyle w:val="StyleUnderline"/>
          <w:rFonts w:eastAsia="Calibri"/>
          <w:highlight w:val="cyan"/>
        </w:rPr>
        <w:t>for</w:t>
      </w:r>
      <w:r>
        <w:rPr>
          <w:rStyle w:val="StyleUnderline"/>
          <w:highlight w:val="cyan"/>
        </w:rPr>
        <w:t xml:space="preserve"> </w:t>
      </w:r>
      <w:r>
        <w:rPr>
          <w:rStyle w:val="StyleUnderline"/>
          <w:rFonts w:eastAsia="Calibri"/>
          <w:highlight w:val="cyan"/>
        </w:rPr>
        <w:t>rationality</w:t>
      </w:r>
      <w:r>
        <w:rPr>
          <w:sz w:val="8"/>
          <w:highlight w:val="cyan"/>
        </w:rPr>
        <w:t xml:space="preserve"> </w:t>
      </w:r>
      <w:r>
        <w:rPr>
          <w:rFonts w:eastAsia="Calibri"/>
          <w:sz w:val="8"/>
        </w:rPr>
        <w:t>which</w:t>
      </w:r>
      <w:r>
        <w:rPr>
          <w:sz w:val="8"/>
        </w:rPr>
        <w:t xml:space="preserve"> </w:t>
      </w:r>
      <w:r>
        <w:rPr>
          <w:rStyle w:val="StyleUnderline"/>
          <w:rFonts w:eastAsia="Calibri"/>
          <w:highlight w:val="cyan"/>
        </w:rPr>
        <w:t>is</w:t>
      </w:r>
      <w:r>
        <w:rPr>
          <w:rStyle w:val="StyleUnderline"/>
          <w:highlight w:val="cyan"/>
        </w:rPr>
        <w:t xml:space="preserve"> </w:t>
      </w:r>
      <w:r>
        <w:rPr>
          <w:rStyle w:val="StyleUnderline"/>
          <w:rFonts w:eastAsia="Calibri"/>
          <w:highlight w:val="cyan"/>
        </w:rPr>
        <w:t>valuable</w:t>
      </w:r>
      <w:r>
        <w:rPr>
          <w:rStyle w:val="StyleUnderline"/>
          <w:highlight w:val="cyan"/>
        </w:rPr>
        <w:t xml:space="preserve"> </w:t>
      </w:r>
      <w:r>
        <w:rPr>
          <w:rStyle w:val="StyleUnderline"/>
          <w:rFonts w:eastAsia="Calibri"/>
          <w:highlight w:val="cyan"/>
        </w:rPr>
        <w:t>in</w:t>
      </w:r>
      <w:r>
        <w:rPr>
          <w:rStyle w:val="StyleUnderline"/>
          <w:highlight w:val="cyan"/>
        </w:rPr>
        <w:t xml:space="preserve"> </w:t>
      </w:r>
      <w:r>
        <w:rPr>
          <w:rStyle w:val="StyleUnderline"/>
          <w:rFonts w:eastAsia="Calibri"/>
          <w:highlight w:val="cyan"/>
        </w:rPr>
        <w:t>itself</w:t>
      </w:r>
      <w:r>
        <w:rPr>
          <w:sz w:val="8"/>
        </w:rPr>
        <w:t xml:space="preserve">. </w:t>
      </w:r>
      <w:r>
        <w:rPr>
          <w:rFonts w:eastAsia="Calibri"/>
          <w:sz w:val="8"/>
        </w:rPr>
        <w:t>Since</w:t>
      </w:r>
      <w:r>
        <w:rPr>
          <w:sz w:val="8"/>
        </w:rPr>
        <w:t xml:space="preserve"> </w:t>
      </w:r>
      <w:r>
        <w:rPr>
          <w:rFonts w:eastAsia="Calibri"/>
          <w:sz w:val="8"/>
        </w:rPr>
        <w:t>humans</w:t>
      </w:r>
      <w:r>
        <w:rPr>
          <w:sz w:val="8"/>
        </w:rPr>
        <w:t xml:space="preserve"> </w:t>
      </w:r>
      <w:r>
        <w:rPr>
          <w:rFonts w:eastAsia="Calibri"/>
          <w:sz w:val="8"/>
        </w:rPr>
        <w:t>are</w:t>
      </w:r>
      <w:r>
        <w:rPr>
          <w:sz w:val="8"/>
        </w:rPr>
        <w:t xml:space="preserve"> </w:t>
      </w:r>
      <w:r>
        <w:rPr>
          <w:rFonts w:eastAsia="Calibri"/>
          <w:sz w:val="8"/>
        </w:rPr>
        <w:t>the</w:t>
      </w:r>
      <w:r>
        <w:rPr>
          <w:sz w:val="8"/>
        </w:rPr>
        <w:t xml:space="preserve"> </w:t>
      </w:r>
      <w:r>
        <w:rPr>
          <w:rFonts w:eastAsia="Calibri"/>
          <w:sz w:val="8"/>
        </w:rPr>
        <w:t>only</w:t>
      </w:r>
      <w:r>
        <w:rPr>
          <w:sz w:val="8"/>
        </w:rPr>
        <w:t xml:space="preserve"> </w:t>
      </w:r>
      <w:r>
        <w:rPr>
          <w:rFonts w:eastAsia="Calibri"/>
          <w:sz w:val="8"/>
        </w:rPr>
        <w:t>intelligent</w:t>
      </w:r>
      <w:r>
        <w:rPr>
          <w:sz w:val="8"/>
        </w:rPr>
        <w:t xml:space="preserve"> </w:t>
      </w:r>
      <w:r>
        <w:rPr>
          <w:rFonts w:eastAsia="Calibri"/>
          <w:sz w:val="8"/>
        </w:rPr>
        <w:t>life</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know</w:t>
      </w:r>
      <w:r>
        <w:rPr>
          <w:sz w:val="8"/>
        </w:rPr>
        <w:t xml:space="preserve"> </w:t>
      </w:r>
      <w:r>
        <w:rPr>
          <w:rFonts w:eastAsia="Calibri"/>
          <w:sz w:val="8"/>
        </w:rPr>
        <w:t>of</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loss</w:t>
      </w:r>
      <w:r>
        <w:rPr>
          <w:sz w:val="8"/>
        </w:rPr>
        <w:t xml:space="preserve">, </w:t>
      </w:r>
      <w:r>
        <w:rPr>
          <w:rFonts w:eastAsia="Calibri"/>
          <w:sz w:val="8"/>
        </w:rPr>
        <w:t>in</w:t>
      </w:r>
      <w:r>
        <w:rPr>
          <w:sz w:val="8"/>
        </w:rPr>
        <w:t xml:space="preserve"> </w:t>
      </w:r>
      <w:r>
        <w:rPr>
          <w:rFonts w:eastAsia="Calibri"/>
          <w:sz w:val="8"/>
        </w:rPr>
        <w:t>itself</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world</w:t>
      </w:r>
      <w:r>
        <w:rPr>
          <w:sz w:val="8"/>
        </w:rPr>
        <w:t xml:space="preserve"> </w:t>
      </w:r>
      <w:r>
        <w:rPr>
          <w:rFonts w:eastAsia="Calibri"/>
          <w:sz w:val="8"/>
        </w:rPr>
        <w:t>for</w:t>
      </w:r>
      <w:r>
        <w:rPr>
          <w:sz w:val="8"/>
        </w:rPr>
        <w:t xml:space="preserve"> </w:t>
      </w:r>
      <w:r>
        <w:rPr>
          <w:rFonts w:eastAsia="Calibri"/>
          <w:sz w:val="8"/>
        </w:rPr>
        <w:t>that</w:t>
      </w:r>
      <w:r>
        <w:rPr>
          <w:sz w:val="8"/>
        </w:rPr>
        <w:t xml:space="preserve"> </w:t>
      </w:r>
      <w:r>
        <w:rPr>
          <w:rFonts w:eastAsia="Calibri"/>
          <w:sz w:val="8"/>
        </w:rPr>
        <w:t>to</w:t>
      </w:r>
      <w:r>
        <w:rPr>
          <w:sz w:val="8"/>
        </w:rPr>
        <w:t xml:space="preserve"> </w:t>
      </w:r>
      <w:r>
        <w:rPr>
          <w:rFonts w:eastAsia="Calibri"/>
          <w:sz w:val="8"/>
        </w:rPr>
        <w:t>end</w:t>
      </w:r>
      <w:r>
        <w:rPr>
          <w:sz w:val="8"/>
        </w:rPr>
        <w:t xml:space="preserve">. </w:t>
      </w:r>
      <w:r>
        <w:rPr>
          <w:rFonts w:eastAsia="Calibri"/>
          <w:sz w:val="8"/>
        </w:rPr>
        <w:t>I</w:t>
      </w:r>
      <w:r>
        <w:rPr>
          <w:sz w:val="8"/>
        </w:rPr>
        <w:t xml:space="preserve"> </w:t>
      </w:r>
      <w:r>
        <w:rPr>
          <w:rFonts w:eastAsia="Calibri"/>
          <w:sz w:val="8"/>
        </w:rPr>
        <w:t>admit</w:t>
      </w:r>
      <w:r>
        <w:rPr>
          <w:sz w:val="8"/>
        </w:rPr>
        <w:t xml:space="preserve"> </w:t>
      </w:r>
      <w:r>
        <w:rPr>
          <w:rFonts w:eastAsia="Calibri"/>
          <w:sz w:val="8"/>
        </w:rPr>
        <w:t>that</w:t>
      </w:r>
      <w:r>
        <w:rPr>
          <w:sz w:val="8"/>
        </w:rPr>
        <w:t xml:space="preserve"> </w:t>
      </w:r>
      <w:r>
        <w:rPr>
          <w:rFonts w:eastAsia="Calibri"/>
          <w:sz w:val="8"/>
        </w:rPr>
        <w:t>I</w:t>
      </w:r>
      <w:r>
        <w:rPr>
          <w:sz w:val="8"/>
        </w:rPr>
        <w:t xml:space="preserve"> </w:t>
      </w:r>
      <w:r>
        <w:rPr>
          <w:rFonts w:eastAsia="Calibri"/>
          <w:sz w:val="8"/>
        </w:rPr>
        <w:t>struggle</w:t>
      </w:r>
      <w:r>
        <w:rPr>
          <w:sz w:val="8"/>
        </w:rPr>
        <w:t xml:space="preserve"> </w:t>
      </w:r>
      <w:r>
        <w:rPr>
          <w:rFonts w:eastAsia="Calibri"/>
          <w:sz w:val="8"/>
        </w:rPr>
        <w:t>to</w:t>
      </w:r>
      <w:r>
        <w:rPr>
          <w:sz w:val="8"/>
        </w:rPr>
        <w:t xml:space="preserve"> </w:t>
      </w:r>
      <w:r>
        <w:rPr>
          <w:rFonts w:eastAsia="Calibri"/>
          <w:sz w:val="8"/>
        </w:rPr>
        <w:t>fully</w:t>
      </w:r>
      <w:r>
        <w:rPr>
          <w:sz w:val="8"/>
        </w:rPr>
        <w:t xml:space="preserve"> </w:t>
      </w:r>
      <w:r>
        <w:rPr>
          <w:rFonts w:eastAsia="Calibri"/>
          <w:sz w:val="8"/>
        </w:rPr>
        <w:t>appreciate</w:t>
      </w:r>
      <w:r>
        <w:rPr>
          <w:sz w:val="8"/>
        </w:rPr>
        <w:t xml:space="preserve"> </w:t>
      </w:r>
      <w:r>
        <w:rPr>
          <w:rFonts w:eastAsia="Calibri"/>
          <w:sz w:val="8"/>
        </w:rPr>
        <w:t>this</w:t>
      </w:r>
      <w:r>
        <w:rPr>
          <w:sz w:val="8"/>
        </w:rPr>
        <w:t xml:space="preserve"> </w:t>
      </w:r>
      <w:r>
        <w:rPr>
          <w:rFonts w:eastAsia="Calibri"/>
          <w:sz w:val="8"/>
        </w:rPr>
        <w:t>thought</w:t>
      </w:r>
      <w:r>
        <w:rPr>
          <w:sz w:val="8"/>
        </w:rPr>
        <w:t xml:space="preserve">. </w:t>
      </w:r>
      <w:r>
        <w:rPr>
          <w:rFonts w:eastAsia="Calibri"/>
          <w:sz w:val="8"/>
        </w:rPr>
        <w:t>It</w:t>
      </w:r>
      <w:r>
        <w:rPr>
          <w:sz w:val="8"/>
        </w:rPr>
        <w:t xml:space="preserve"> </w:t>
      </w:r>
      <w:r>
        <w:rPr>
          <w:rFonts w:eastAsia="Calibri"/>
          <w:sz w:val="8"/>
        </w:rPr>
        <w:t>seems</w:t>
      </w:r>
      <w:r>
        <w:rPr>
          <w:sz w:val="8"/>
        </w:rPr>
        <w:t xml:space="preserve"> </w:t>
      </w:r>
      <w:r>
        <w:rPr>
          <w:rFonts w:eastAsia="Calibri"/>
          <w:sz w:val="8"/>
        </w:rPr>
        <w:t>to</w:t>
      </w:r>
      <w:r>
        <w:rPr>
          <w:sz w:val="8"/>
        </w:rPr>
        <w:t xml:space="preserve"> </w:t>
      </w:r>
      <w:r>
        <w:rPr>
          <w:rFonts w:eastAsia="Calibri"/>
          <w:sz w:val="8"/>
        </w:rPr>
        <w:t>me</w:t>
      </w:r>
      <w:r>
        <w:rPr>
          <w:sz w:val="8"/>
        </w:rPr>
        <w:t xml:space="preserve"> </w:t>
      </w:r>
      <w:r>
        <w:rPr>
          <w:rFonts w:eastAsia="Calibri"/>
          <w:sz w:val="8"/>
        </w:rPr>
        <w:t>that</w:t>
      </w:r>
      <w:r>
        <w:rPr>
          <w:sz w:val="8"/>
        </w:rPr>
        <w:t xml:space="preserve"> </w:t>
      </w:r>
      <w:r>
        <w:rPr>
          <w:rFonts w:eastAsia="Calibri"/>
          <w:sz w:val="8"/>
        </w:rPr>
        <w:t>Henry</w:t>
      </w:r>
      <w:r>
        <w:rPr>
          <w:sz w:val="8"/>
        </w:rPr>
        <w:t xml:space="preserve"> </w:t>
      </w:r>
      <w:r>
        <w:rPr>
          <w:rFonts w:eastAsia="Calibri"/>
          <w:sz w:val="8"/>
        </w:rPr>
        <w:t>Sidgwick</w:t>
      </w:r>
      <w:r>
        <w:rPr>
          <w:sz w:val="8"/>
        </w:rPr>
        <w:t xml:space="preserve"> </w:t>
      </w:r>
      <w:r>
        <w:rPr>
          <w:rFonts w:eastAsia="Calibri"/>
          <w:sz w:val="8"/>
        </w:rPr>
        <w:t>was</w:t>
      </w:r>
      <w:r>
        <w:rPr>
          <w:sz w:val="8"/>
        </w:rPr>
        <w:t xml:space="preserve"> </w:t>
      </w:r>
      <w:r>
        <w:rPr>
          <w:rFonts w:eastAsia="Calibri"/>
          <w:sz w:val="8"/>
        </w:rPr>
        <w:t>correct</w:t>
      </w:r>
      <w:r>
        <w:rPr>
          <w:sz w:val="8"/>
        </w:rPr>
        <w:t xml:space="preserve"> </w:t>
      </w:r>
      <w:r>
        <w:rPr>
          <w:rFonts w:eastAsia="Calibri"/>
          <w:sz w:val="8"/>
        </w:rPr>
        <w:t>in</w:t>
      </w:r>
      <w:r>
        <w:rPr>
          <w:sz w:val="8"/>
        </w:rPr>
        <w:t xml:space="preserve"> </w:t>
      </w:r>
      <w:r>
        <w:rPr>
          <w:rFonts w:eastAsia="Calibri"/>
          <w:sz w:val="8"/>
        </w:rPr>
        <w:t>thinking</w:t>
      </w:r>
      <w:r>
        <w:rPr>
          <w:sz w:val="8"/>
        </w:rPr>
        <w:t xml:space="preserve"> </w:t>
      </w:r>
      <w:r>
        <w:rPr>
          <w:rFonts w:eastAsia="Calibri"/>
          <w:sz w:val="8"/>
        </w:rPr>
        <w:t>that</w:t>
      </w:r>
      <w:r>
        <w:rPr>
          <w:sz w:val="8"/>
        </w:rPr>
        <w:t xml:space="preserve"> </w:t>
      </w:r>
      <w:r>
        <w:rPr>
          <w:rFonts w:eastAsia="Calibri"/>
          <w:sz w:val="8"/>
        </w:rPr>
        <w:t>these</w:t>
      </w:r>
      <w:r>
        <w:rPr>
          <w:sz w:val="8"/>
        </w:rPr>
        <w:t xml:space="preserve"> </w:t>
      </w:r>
      <w:r>
        <w:rPr>
          <w:rFonts w:eastAsia="Calibri"/>
          <w:sz w:val="8"/>
        </w:rPr>
        <w:t>things</w:t>
      </w:r>
      <w:r>
        <w:rPr>
          <w:sz w:val="8"/>
        </w:rPr>
        <w:t xml:space="preserve"> </w:t>
      </w:r>
      <w:r>
        <w:rPr>
          <w:rFonts w:eastAsia="Calibri"/>
          <w:sz w:val="8"/>
        </w:rPr>
        <w:t>are</w:t>
      </w:r>
      <w:r>
        <w:rPr>
          <w:sz w:val="8"/>
        </w:rPr>
        <w:t xml:space="preserve"> </w:t>
      </w:r>
      <w:r>
        <w:rPr>
          <w:rFonts w:eastAsia="Calibri"/>
          <w:sz w:val="8"/>
        </w:rPr>
        <w:t>only</w:t>
      </w:r>
      <w:r>
        <w:rPr>
          <w:sz w:val="8"/>
        </w:rPr>
        <w:t xml:space="preserve"> </w:t>
      </w:r>
      <w:r>
        <w:rPr>
          <w:rFonts w:eastAsia="Calibri"/>
          <w:sz w:val="8"/>
        </w:rPr>
        <w:t>important</w:t>
      </w:r>
      <w:r>
        <w:rPr>
          <w:sz w:val="8"/>
        </w:rPr>
        <w:t xml:space="preserve"> </w:t>
      </w:r>
      <w:r>
        <w:rPr>
          <w:rFonts w:eastAsia="Calibri"/>
          <w:sz w:val="8"/>
        </w:rPr>
        <w:t>insofar</w:t>
      </w:r>
      <w:r>
        <w:rPr>
          <w:sz w:val="8"/>
        </w:rPr>
        <w:t xml:space="preserve"> </w:t>
      </w:r>
      <w:r>
        <w:rPr>
          <w:rFonts w:eastAsia="Calibri"/>
          <w:sz w:val="8"/>
        </w:rPr>
        <w:t>as</w:t>
      </w:r>
      <w:r>
        <w:rPr>
          <w:sz w:val="8"/>
        </w:rPr>
        <w:t xml:space="preserve"> </w:t>
      </w:r>
      <w:r>
        <w:rPr>
          <w:rFonts w:eastAsia="Calibri"/>
          <w:sz w:val="8"/>
        </w:rPr>
        <w:t>they</w:t>
      </w:r>
      <w:r>
        <w:rPr>
          <w:sz w:val="8"/>
        </w:rPr>
        <w:t xml:space="preserve"> </w:t>
      </w:r>
      <w:r>
        <w:rPr>
          <w:rFonts w:eastAsia="Calibri"/>
          <w:sz w:val="8"/>
        </w:rPr>
        <w:t>are</w:t>
      </w:r>
      <w:r>
        <w:rPr>
          <w:sz w:val="8"/>
        </w:rPr>
        <w:t xml:space="preserve"> </w:t>
      </w:r>
      <w:r>
        <w:rPr>
          <w:rFonts w:eastAsia="Calibri"/>
          <w:sz w:val="8"/>
        </w:rPr>
        <w:t>important</w:t>
      </w:r>
      <w:r>
        <w:rPr>
          <w:sz w:val="8"/>
        </w:rPr>
        <w:t xml:space="preserve"> </w:t>
      </w:r>
      <w:r>
        <w:rPr>
          <w:rFonts w:eastAsia="Calibri"/>
          <w:sz w:val="8"/>
        </w:rPr>
        <w:t>to</w:t>
      </w:r>
      <w:r>
        <w:rPr>
          <w:sz w:val="8"/>
        </w:rPr>
        <w:t xml:space="preserve"> </w:t>
      </w:r>
      <w:r>
        <w:rPr>
          <w:rFonts w:eastAsia="Calibri"/>
          <w:sz w:val="8"/>
        </w:rPr>
        <w:t>humans</w:t>
      </w:r>
      <w:r>
        <w:rPr>
          <w:sz w:val="8"/>
        </w:rPr>
        <w:t xml:space="preserve"> (</w:t>
      </w:r>
      <w:r>
        <w:rPr>
          <w:rFonts w:eastAsia="Calibri"/>
          <w:sz w:val="8"/>
        </w:rPr>
        <w:t>Sidgwick</w:t>
      </w:r>
      <w:r>
        <w:rPr>
          <w:sz w:val="8"/>
        </w:rPr>
        <w:t xml:space="preserve"> 1874, </w:t>
      </w:r>
      <w:r>
        <w:rPr>
          <w:rFonts w:eastAsia="Calibri"/>
          <w:sz w:val="8"/>
        </w:rPr>
        <w:t>I</w:t>
      </w:r>
      <w:r>
        <w:rPr>
          <w:sz w:val="8"/>
        </w:rPr>
        <w:t>.</w:t>
      </w:r>
      <w:r>
        <w:rPr>
          <w:rFonts w:eastAsia="Calibri"/>
          <w:sz w:val="8"/>
        </w:rPr>
        <w:t>IX</w:t>
      </w:r>
      <w:r>
        <w:rPr>
          <w:sz w:val="8"/>
        </w:rPr>
        <w:t xml:space="preserve">.4).5 </w:t>
      </w:r>
      <w:r>
        <w:rPr>
          <w:rFonts w:eastAsia="Calibri"/>
          <w:sz w:val="8"/>
        </w:rPr>
        <w:t>If</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no</w:t>
      </w:r>
      <w:r>
        <w:rPr>
          <w:sz w:val="8"/>
        </w:rPr>
        <w:t xml:space="preserve"> </w:t>
      </w:r>
      <w:r>
        <w:rPr>
          <w:rFonts w:eastAsia="Calibri"/>
          <w:sz w:val="8"/>
        </w:rPr>
        <w:t>form</w:t>
      </w:r>
      <w:r>
        <w:rPr>
          <w:sz w:val="8"/>
        </w:rPr>
        <w:t xml:space="preserve"> </w:t>
      </w:r>
      <w:r>
        <w:rPr>
          <w:rFonts w:eastAsia="Calibri"/>
          <w:sz w:val="8"/>
        </w:rPr>
        <w:t>of</w:t>
      </w:r>
      <w:r>
        <w:rPr>
          <w:sz w:val="8"/>
        </w:rPr>
        <w:t xml:space="preserve"> </w:t>
      </w:r>
      <w:r>
        <w:rPr>
          <w:rFonts w:eastAsia="Calibri"/>
          <w:sz w:val="8"/>
        </w:rPr>
        <w:t>intelligent</w:t>
      </w:r>
      <w:r>
        <w:rPr>
          <w:sz w:val="8"/>
        </w:rPr>
        <w:t xml:space="preserve"> </w:t>
      </w:r>
      <w:r>
        <w:rPr>
          <w:rFonts w:eastAsia="Calibri"/>
          <w:sz w:val="8"/>
        </w:rPr>
        <w:t>life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future</w:t>
      </w:r>
      <w:r>
        <w:rPr>
          <w:sz w:val="8"/>
        </w:rPr>
        <w:t xml:space="preserve">, </w:t>
      </w:r>
      <w:r>
        <w:rPr>
          <w:rFonts w:eastAsia="Calibri"/>
          <w:sz w:val="8"/>
        </w:rPr>
        <w:t>who</w:t>
      </w:r>
      <w:r>
        <w:rPr>
          <w:sz w:val="8"/>
        </w:rPr>
        <w:t xml:space="preserve"> </w:t>
      </w:r>
      <w:r>
        <w:rPr>
          <w:rFonts w:eastAsia="Calibri"/>
          <w:sz w:val="8"/>
        </w:rPr>
        <w:t>would</w:t>
      </w:r>
      <w:r>
        <w:rPr>
          <w:sz w:val="8"/>
        </w:rPr>
        <w:t xml:space="preserve"> </w:t>
      </w:r>
      <w:r>
        <w:rPr>
          <w:rFonts w:eastAsia="Calibri"/>
          <w:sz w:val="8"/>
        </w:rPr>
        <w:t>there</w:t>
      </w:r>
      <w:r>
        <w:rPr>
          <w:sz w:val="8"/>
        </w:rPr>
        <w:t xml:space="preserve"> </w:t>
      </w:r>
      <w:r>
        <w:rPr>
          <w:rFonts w:eastAsia="Calibri"/>
          <w:sz w:val="8"/>
        </w:rPr>
        <w:t>be</w:t>
      </w:r>
      <w:r>
        <w:rPr>
          <w:sz w:val="8"/>
        </w:rPr>
        <w:t xml:space="preserve"> </w:t>
      </w:r>
      <w:r>
        <w:rPr>
          <w:rFonts w:eastAsia="Calibri"/>
          <w:sz w:val="8"/>
        </w:rPr>
        <w:t>to</w:t>
      </w:r>
      <w:r>
        <w:rPr>
          <w:sz w:val="8"/>
        </w:rPr>
        <w:t xml:space="preserve"> </w:t>
      </w:r>
      <w:r>
        <w:rPr>
          <w:rFonts w:eastAsia="Calibri"/>
          <w:sz w:val="8"/>
        </w:rPr>
        <w:t>lament</w:t>
      </w:r>
      <w:r>
        <w:rPr>
          <w:sz w:val="8"/>
        </w:rPr>
        <w:t xml:space="preserve"> </w:t>
      </w:r>
      <w:r>
        <w:rPr>
          <w:rFonts w:eastAsia="Calibri"/>
          <w:sz w:val="8"/>
        </w:rPr>
        <w:t>its</w:t>
      </w:r>
      <w:r>
        <w:rPr>
          <w:sz w:val="8"/>
        </w:rPr>
        <w:t xml:space="preserve"> </w:t>
      </w:r>
      <w:r>
        <w:rPr>
          <w:rFonts w:eastAsia="Calibri"/>
          <w:sz w:val="8"/>
        </w:rPr>
        <w:t>loss</w:t>
      </w:r>
      <w:r>
        <w:rPr>
          <w:sz w:val="8"/>
        </w:rPr>
        <w:t xml:space="preserve"> </w:t>
      </w:r>
      <w:r>
        <w:rPr>
          <w:rFonts w:eastAsia="Calibri"/>
          <w:sz w:val="8"/>
        </w:rPr>
        <w:t>since</w:t>
      </w:r>
      <w:r>
        <w:rPr>
          <w:sz w:val="8"/>
        </w:rPr>
        <w:t xml:space="preserve"> </w:t>
      </w:r>
      <w:r>
        <w:rPr>
          <w:rFonts w:eastAsia="Calibri"/>
          <w:sz w:val="8"/>
        </w:rPr>
        <w:t>intelligent</w:t>
      </w:r>
      <w:r>
        <w:rPr>
          <w:sz w:val="8"/>
        </w:rPr>
        <w:t xml:space="preserve"> </w:t>
      </w:r>
      <w:r>
        <w:rPr>
          <w:rFonts w:eastAsia="Calibri"/>
          <w:sz w:val="8"/>
        </w:rPr>
        <w:t>life</w:t>
      </w:r>
      <w:r>
        <w:rPr>
          <w:sz w:val="8"/>
        </w:rPr>
        <w:t xml:space="preserve"> </w:t>
      </w:r>
      <w:r>
        <w:rPr>
          <w:rFonts w:eastAsia="Calibri"/>
          <w:sz w:val="8"/>
        </w:rPr>
        <w:t>is</w:t>
      </w:r>
      <w:r>
        <w:rPr>
          <w:sz w:val="8"/>
        </w:rPr>
        <w:t xml:space="preserve"> </w:t>
      </w:r>
      <w:r>
        <w:rPr>
          <w:rFonts w:eastAsia="Calibri"/>
          <w:sz w:val="8"/>
        </w:rPr>
        <w:t>the</w:t>
      </w:r>
      <w:r>
        <w:rPr>
          <w:sz w:val="8"/>
        </w:rPr>
        <w:t xml:space="preserve"> </w:t>
      </w:r>
      <w:r>
        <w:rPr>
          <w:rFonts w:eastAsia="Calibri"/>
          <w:sz w:val="8"/>
        </w:rPr>
        <w:t>only</w:t>
      </w:r>
      <w:r>
        <w:rPr>
          <w:sz w:val="8"/>
        </w:rPr>
        <w:t xml:space="preserve"> </w:t>
      </w:r>
      <w:r>
        <w:rPr>
          <w:rFonts w:eastAsia="Calibri"/>
          <w:sz w:val="8"/>
        </w:rPr>
        <w:t>form</w:t>
      </w:r>
      <w:r>
        <w:rPr>
          <w:sz w:val="8"/>
        </w:rPr>
        <w:t xml:space="preserve"> </w:t>
      </w:r>
      <w:r>
        <w:rPr>
          <w:rFonts w:eastAsia="Calibri"/>
          <w:sz w:val="8"/>
        </w:rPr>
        <w:t>of</w:t>
      </w:r>
      <w:r>
        <w:rPr>
          <w:sz w:val="8"/>
        </w:rPr>
        <w:t xml:space="preserve"> </w:t>
      </w:r>
      <w:r>
        <w:rPr>
          <w:rFonts w:eastAsia="Calibri"/>
          <w:sz w:val="8"/>
        </w:rPr>
        <w:t>life</w:t>
      </w:r>
      <w:r>
        <w:rPr>
          <w:sz w:val="8"/>
        </w:rPr>
        <w:t xml:space="preserve"> </w:t>
      </w:r>
      <w:r>
        <w:rPr>
          <w:rFonts w:eastAsia="Calibri"/>
          <w:sz w:val="8"/>
        </w:rPr>
        <w:t>capable</w:t>
      </w:r>
      <w:r>
        <w:rPr>
          <w:sz w:val="8"/>
        </w:rPr>
        <w:t xml:space="preserve"> </w:t>
      </w:r>
      <w:r>
        <w:rPr>
          <w:rFonts w:eastAsia="Calibri"/>
          <w:sz w:val="8"/>
        </w:rPr>
        <w:t>of</w:t>
      </w:r>
      <w:r>
        <w:rPr>
          <w:sz w:val="8"/>
        </w:rPr>
        <w:t xml:space="preserve"> </w:t>
      </w:r>
      <w:r>
        <w:rPr>
          <w:rFonts w:eastAsia="Calibri"/>
          <w:sz w:val="8"/>
        </w:rPr>
        <w:t>appreciating</w:t>
      </w:r>
      <w:r>
        <w:rPr>
          <w:sz w:val="8"/>
        </w:rPr>
        <w:t xml:space="preserve"> </w:t>
      </w:r>
      <w:r>
        <w:rPr>
          <w:rFonts w:eastAsia="Calibri"/>
          <w:sz w:val="8"/>
        </w:rPr>
        <w:t>intelligence</w:t>
      </w:r>
      <w:r>
        <w:rPr>
          <w:sz w:val="8"/>
        </w:rPr>
        <w:t xml:space="preserve">? </w:t>
      </w:r>
      <w:r>
        <w:rPr>
          <w:rFonts w:eastAsia="Calibri"/>
          <w:sz w:val="8"/>
        </w:rPr>
        <w:t>Similarly</w:t>
      </w:r>
      <w:r>
        <w:rPr>
          <w:sz w:val="8"/>
        </w:rPr>
        <w:t xml:space="preserve">, </w:t>
      </w:r>
      <w:r>
        <w:rPr>
          <w:rFonts w:eastAsia="Calibri"/>
          <w:sz w:val="8"/>
        </w:rPr>
        <w:t>if</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no</w:t>
      </w:r>
      <w:r>
        <w:rPr>
          <w:sz w:val="8"/>
        </w:rPr>
        <w:t xml:space="preserve"> </w:t>
      </w:r>
      <w:r>
        <w:rPr>
          <w:rFonts w:eastAsia="Calibri"/>
          <w:sz w:val="8"/>
        </w:rPr>
        <w:t>one</w:t>
      </w:r>
      <w:r>
        <w:rPr>
          <w:sz w:val="8"/>
        </w:rPr>
        <w:t xml:space="preserve"> </w:t>
      </w:r>
      <w:r>
        <w:rPr>
          <w:rFonts w:eastAsia="Calibri"/>
          <w:sz w:val="8"/>
        </w:rPr>
        <w:t>with</w:t>
      </w:r>
      <w:r>
        <w:rPr>
          <w:sz w:val="8"/>
        </w:rPr>
        <w:t xml:space="preserve"> </w:t>
      </w:r>
      <w:r>
        <w:rPr>
          <w:rFonts w:eastAsia="Calibri"/>
          <w:sz w:val="8"/>
        </w:rPr>
        <w:t>the</w:t>
      </w:r>
      <w:r>
        <w:rPr>
          <w:sz w:val="8"/>
        </w:rPr>
        <w:t xml:space="preserve"> </w:t>
      </w:r>
      <w:r>
        <w:rPr>
          <w:rFonts w:eastAsia="Calibri"/>
          <w:sz w:val="8"/>
        </w:rPr>
        <w:t>rational</w:t>
      </w:r>
      <w:r>
        <w:rPr>
          <w:sz w:val="8"/>
        </w:rPr>
        <w:t xml:space="preserve"> </w:t>
      </w:r>
      <w:r>
        <w:rPr>
          <w:rFonts w:eastAsia="Calibri"/>
          <w:sz w:val="8"/>
        </w:rPr>
        <w:t>capacity</w:t>
      </w:r>
      <w:r>
        <w:rPr>
          <w:sz w:val="8"/>
        </w:rPr>
        <w:t xml:space="preserve"> </w:t>
      </w:r>
      <w:r>
        <w:rPr>
          <w:rFonts w:eastAsia="Calibri"/>
          <w:sz w:val="8"/>
        </w:rPr>
        <w:t>to</w:t>
      </w:r>
      <w:r>
        <w:rPr>
          <w:sz w:val="8"/>
        </w:rPr>
        <w:t xml:space="preserve"> </w:t>
      </w:r>
      <w:r>
        <w:rPr>
          <w:rFonts w:eastAsia="Calibri"/>
          <w:sz w:val="8"/>
        </w:rPr>
        <w:t>appreciate</w:t>
      </w:r>
      <w:r>
        <w:rPr>
          <w:sz w:val="8"/>
        </w:rPr>
        <w:t xml:space="preserve"> </w:t>
      </w:r>
      <w:r>
        <w:rPr>
          <w:rFonts w:eastAsia="Calibri"/>
          <w:sz w:val="8"/>
        </w:rPr>
        <w:t>historic</w:t>
      </w:r>
      <w:r>
        <w:rPr>
          <w:sz w:val="8"/>
        </w:rPr>
        <w:t xml:space="preserve"> </w:t>
      </w:r>
      <w:r>
        <w:rPr>
          <w:rFonts w:eastAsia="Calibri"/>
          <w:sz w:val="8"/>
        </w:rPr>
        <w:t>monuments</w:t>
      </w:r>
      <w:r>
        <w:rPr>
          <w:sz w:val="8"/>
        </w:rPr>
        <w:t xml:space="preserve"> </w:t>
      </w:r>
      <w:r>
        <w:rPr>
          <w:rFonts w:eastAsia="Calibri"/>
          <w:sz w:val="8"/>
        </w:rPr>
        <w:t>and</w:t>
      </w:r>
      <w:r>
        <w:rPr>
          <w:sz w:val="8"/>
        </w:rPr>
        <w:t xml:space="preserve"> </w:t>
      </w:r>
      <w:r>
        <w:rPr>
          <w:rFonts w:eastAsia="Calibri"/>
          <w:sz w:val="8"/>
        </w:rPr>
        <w:t>civil</w:t>
      </w:r>
      <w:r>
        <w:rPr>
          <w:sz w:val="8"/>
        </w:rPr>
        <w:t xml:space="preserve"> </w:t>
      </w:r>
      <w:r>
        <w:rPr>
          <w:rFonts w:eastAsia="Calibri"/>
          <w:sz w:val="8"/>
        </w:rPr>
        <w:t>progress</w:t>
      </w:r>
      <w:r>
        <w:rPr>
          <w:sz w:val="8"/>
        </w:rPr>
        <w:t xml:space="preserve">, </w:t>
      </w:r>
      <w:r>
        <w:rPr>
          <w:rFonts w:eastAsia="Calibri"/>
          <w:sz w:val="8"/>
        </w:rPr>
        <w:t>who</w:t>
      </w:r>
      <w:r>
        <w:rPr>
          <w:sz w:val="8"/>
        </w:rPr>
        <w:t xml:space="preserve"> </w:t>
      </w:r>
      <w:r>
        <w:rPr>
          <w:rFonts w:eastAsia="Calibri"/>
          <w:sz w:val="8"/>
        </w:rPr>
        <w:t>would</w:t>
      </w:r>
      <w:r>
        <w:rPr>
          <w:sz w:val="8"/>
        </w:rPr>
        <w:t xml:space="preserve"> </w:t>
      </w:r>
      <w:r>
        <w:rPr>
          <w:rFonts w:eastAsia="Calibri"/>
          <w:sz w:val="8"/>
        </w:rPr>
        <w:t>there</w:t>
      </w:r>
      <w:r>
        <w:rPr>
          <w:sz w:val="8"/>
        </w:rPr>
        <w:t xml:space="preserve"> </w:t>
      </w:r>
      <w:r>
        <w:rPr>
          <w:rFonts w:eastAsia="Calibri"/>
          <w:sz w:val="8"/>
        </w:rPr>
        <w:t>be</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negatively</w:t>
      </w:r>
      <w:r>
        <w:rPr>
          <w:sz w:val="8"/>
        </w:rPr>
        <w:t xml:space="preserve"> </w:t>
      </w:r>
      <w:r>
        <w:rPr>
          <w:rFonts w:eastAsia="Calibri"/>
          <w:sz w:val="8"/>
        </w:rPr>
        <w:t>affected</w:t>
      </w:r>
      <w:r>
        <w:rPr>
          <w:sz w:val="8"/>
        </w:rPr>
        <w:t xml:space="preserve"> </w:t>
      </w:r>
      <w:r>
        <w:rPr>
          <w:rFonts w:eastAsia="Calibri"/>
          <w:sz w:val="8"/>
        </w:rPr>
        <w:t>or</w:t>
      </w:r>
      <w:r>
        <w:rPr>
          <w:sz w:val="8"/>
        </w:rPr>
        <w:t xml:space="preserve"> </w:t>
      </w:r>
      <w:r>
        <w:rPr>
          <w:rFonts w:eastAsia="Calibri"/>
          <w:sz w:val="8"/>
        </w:rPr>
        <w:t>even</w:t>
      </w:r>
      <w:r>
        <w:rPr>
          <w:sz w:val="8"/>
        </w:rPr>
        <w:t xml:space="preserve"> </w:t>
      </w:r>
      <w:r>
        <w:rPr>
          <w:rFonts w:eastAsia="Calibri"/>
          <w:sz w:val="8"/>
        </w:rPr>
        <w:t>notice</w:t>
      </w:r>
      <w:r>
        <w:rPr>
          <w:sz w:val="8"/>
        </w:rPr>
        <w:t xml:space="preserve"> </w:t>
      </w:r>
      <w:r>
        <w:rPr>
          <w:rFonts w:eastAsia="Calibri"/>
          <w:sz w:val="8"/>
        </w:rPr>
        <w:t>the</w:t>
      </w:r>
      <w:r>
        <w:rPr>
          <w:sz w:val="8"/>
        </w:rPr>
        <w:t xml:space="preserve"> </w:t>
      </w:r>
      <w:r>
        <w:rPr>
          <w:rFonts w:eastAsia="Calibri"/>
          <w:sz w:val="8"/>
        </w:rPr>
        <w:t>loss</w:t>
      </w:r>
      <w:r>
        <w:rPr>
          <w:sz w:val="8"/>
        </w:rPr>
        <w:t xml:space="preserve">?6 </w:t>
      </w:r>
      <w:r>
        <w:rPr>
          <w:rFonts w:eastAsia="Calibri"/>
          <w:sz w:val="8"/>
        </w:rPr>
        <w:t>However</w:t>
      </w:r>
      <w:r>
        <w:rPr>
          <w:sz w:val="8"/>
        </w:rPr>
        <w:t xml:space="preserve">, </w:t>
      </w:r>
      <w:r>
        <w:rPr>
          <w:rFonts w:eastAsia="Calibri"/>
          <w:sz w:val="8"/>
        </w:rPr>
        <w:t>even</w:t>
      </w:r>
      <w:r>
        <w:rPr>
          <w:sz w:val="8"/>
        </w:rPr>
        <w:t xml:space="preserve"> </w:t>
      </w:r>
      <w:r>
        <w:rPr>
          <w:rFonts w:eastAsia="Calibri"/>
          <w:sz w:val="8"/>
        </w:rPr>
        <w:t>if</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nothing</w:t>
      </w:r>
      <w:r>
        <w:rPr>
          <w:sz w:val="8"/>
        </w:rPr>
        <w:t xml:space="preserve"> </w:t>
      </w:r>
      <w:r>
        <w:rPr>
          <w:rFonts w:eastAsia="Calibri"/>
          <w:sz w:val="8"/>
        </w:rPr>
        <w:t>special</w:t>
      </w:r>
      <w:r>
        <w:rPr>
          <w:sz w:val="8"/>
        </w:rPr>
        <w:t xml:space="preserve"> </w:t>
      </w:r>
      <w:r>
        <w:rPr>
          <w:rFonts w:eastAsia="Calibri"/>
          <w:sz w:val="8"/>
        </w:rPr>
        <w:t>about</w:t>
      </w:r>
      <w:r>
        <w:rPr>
          <w:sz w:val="8"/>
        </w:rPr>
        <w:t xml:space="preserve"> </w:t>
      </w:r>
      <w:r>
        <w:rPr>
          <w:rFonts w:eastAsia="Calibri"/>
          <w:sz w:val="8"/>
        </w:rPr>
        <w:t>human</w:t>
      </w:r>
      <w:r>
        <w:rPr>
          <w:sz w:val="8"/>
        </w:rPr>
        <w:t xml:space="preserve"> </w:t>
      </w:r>
      <w:r>
        <w:rPr>
          <w:rFonts w:eastAsia="Calibri"/>
          <w:sz w:val="8"/>
        </w:rPr>
        <w:t>rationality</w:t>
      </w:r>
      <w:r>
        <w:rPr>
          <w:sz w:val="8"/>
        </w:rPr>
        <w:t xml:space="preserve">, </w:t>
      </w:r>
      <w:r>
        <w:rPr>
          <w:rFonts w:eastAsia="Calibri"/>
          <w:sz w:val="8"/>
        </w:rPr>
        <w:t>just</w:t>
      </w:r>
      <w:r>
        <w:rPr>
          <w:sz w:val="8"/>
        </w:rPr>
        <w:t xml:space="preserve"> </w:t>
      </w:r>
      <w:r>
        <w:rPr>
          <w:rFonts w:eastAsia="Calibri"/>
          <w:sz w:val="8"/>
        </w:rPr>
        <w:t>as</w:t>
      </w:r>
      <w:r>
        <w:rPr>
          <w:sz w:val="8"/>
        </w:rPr>
        <w:t xml:space="preserve"> </w:t>
      </w:r>
      <w:r>
        <w:rPr>
          <w:rFonts w:eastAsia="Calibri"/>
          <w:sz w:val="8"/>
        </w:rPr>
        <w:t>some</w:t>
      </w:r>
      <w:r>
        <w:rPr>
          <w:sz w:val="8"/>
        </w:rPr>
        <w:t xml:space="preserve"> </w:t>
      </w:r>
      <w:r>
        <w:rPr>
          <w:rFonts w:eastAsia="Calibri"/>
          <w:sz w:val="8"/>
        </w:rPr>
        <w:t>people</w:t>
      </w:r>
      <w:r>
        <w:rPr>
          <w:sz w:val="8"/>
        </w:rPr>
        <w:t xml:space="preserve"> </w:t>
      </w:r>
      <w:r>
        <w:rPr>
          <w:rFonts w:eastAsia="Calibri"/>
          <w:sz w:val="8"/>
        </w:rPr>
        <w:t>try</w:t>
      </w:r>
      <w:r>
        <w:rPr>
          <w:sz w:val="8"/>
        </w:rPr>
        <w:t xml:space="preserve"> </w:t>
      </w:r>
      <w:r>
        <w:rPr>
          <w:rFonts w:eastAsia="Calibri"/>
          <w:sz w:val="8"/>
        </w:rPr>
        <w:t>to</w:t>
      </w:r>
      <w:r>
        <w:rPr>
          <w:sz w:val="8"/>
        </w:rPr>
        <w:t xml:space="preserve"> </w:t>
      </w:r>
      <w:r>
        <w:rPr>
          <w:rFonts w:eastAsia="Calibri"/>
          <w:sz w:val="8"/>
        </w:rPr>
        <w:t>prevent</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of</w:t>
      </w:r>
      <w:r>
        <w:rPr>
          <w:sz w:val="8"/>
        </w:rPr>
        <w:t xml:space="preserve"> </w:t>
      </w:r>
      <w:r>
        <w:rPr>
          <w:rFonts w:eastAsia="Calibri"/>
          <w:sz w:val="8"/>
        </w:rPr>
        <w:t>nonhuman</w:t>
      </w:r>
      <w:r>
        <w:rPr>
          <w:sz w:val="8"/>
        </w:rPr>
        <w:t xml:space="preserve"> </w:t>
      </w:r>
      <w:r>
        <w:rPr>
          <w:rFonts w:eastAsia="Calibri"/>
          <w:sz w:val="8"/>
        </w:rPr>
        <w:t>animal</w:t>
      </w:r>
      <w:r>
        <w:rPr>
          <w:sz w:val="8"/>
        </w:rPr>
        <w:t xml:space="preserve"> </w:t>
      </w:r>
      <w:r>
        <w:rPr>
          <w:rFonts w:eastAsia="Calibri"/>
          <w:sz w:val="8"/>
        </w:rPr>
        <w:t>species</w:t>
      </w:r>
      <w:r>
        <w:rPr>
          <w:sz w:val="8"/>
        </w:rPr>
        <w:t xml:space="preserve">, </w:t>
      </w:r>
      <w:r>
        <w:rPr>
          <w:rFonts w:eastAsia="Calibri"/>
          <w:sz w:val="8"/>
        </w:rPr>
        <w:t>we</w:t>
      </w:r>
      <w:r>
        <w:rPr>
          <w:sz w:val="8"/>
        </w:rPr>
        <w:t xml:space="preserve"> </w:t>
      </w:r>
      <w:r>
        <w:rPr>
          <w:rFonts w:eastAsia="Calibri"/>
          <w:sz w:val="8"/>
        </w:rPr>
        <w:t>might</w:t>
      </w:r>
      <w:r>
        <w:rPr>
          <w:sz w:val="8"/>
        </w:rPr>
        <w:t xml:space="preserve"> </w:t>
      </w:r>
      <w:r>
        <w:rPr>
          <w:rFonts w:eastAsia="Calibri"/>
          <w:sz w:val="8"/>
        </w:rPr>
        <w:t>think</w:t>
      </w:r>
      <w:r>
        <w:rPr>
          <w:sz w:val="8"/>
        </w:rPr>
        <w:t xml:space="preserve"> </w:t>
      </w:r>
      <w:r>
        <w:rPr>
          <w:rFonts w:eastAsia="Calibri"/>
          <w:sz w:val="8"/>
        </w:rPr>
        <w:t>that</w:t>
      </w:r>
      <w:r>
        <w:rPr>
          <w:sz w:val="8"/>
        </w:rPr>
        <w:t xml:space="preserve"> </w:t>
      </w:r>
      <w:r>
        <w:rPr>
          <w:rStyle w:val="StyleUnderline"/>
          <w:rFonts w:eastAsia="Calibri"/>
        </w:rPr>
        <w:t>we</w:t>
      </w:r>
      <w:r>
        <w:rPr>
          <w:rStyle w:val="StyleUnderline"/>
        </w:rPr>
        <w:t xml:space="preserve"> </w:t>
      </w:r>
      <w:r>
        <w:rPr>
          <w:rStyle w:val="StyleUnderline"/>
          <w:rFonts w:eastAsia="Calibri"/>
        </w:rPr>
        <w:t>ought</w:t>
      </w:r>
      <w:r>
        <w:rPr>
          <w:rStyle w:val="StyleUnderline"/>
        </w:rPr>
        <w:t xml:space="preserve"> </w:t>
      </w:r>
      <w:r>
        <w:rPr>
          <w:rStyle w:val="StyleUnderline"/>
          <w:rFonts w:eastAsia="Calibri"/>
        </w:rPr>
        <w:t>also</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prevent</w:t>
      </w:r>
      <w:r>
        <w:rPr>
          <w:rStyle w:val="StyleUnderline"/>
        </w:rPr>
        <w:t xml:space="preserve"> </w:t>
      </w:r>
      <w:r>
        <w:rPr>
          <w:rStyle w:val="StyleUnderline"/>
          <w:rFonts w:eastAsia="Calibri"/>
        </w:rPr>
        <w:t>human</w:t>
      </w:r>
      <w:r>
        <w:rPr>
          <w:rStyle w:val="StyleUnderline"/>
        </w:rPr>
        <w:t xml:space="preserve"> </w:t>
      </w:r>
      <w:r>
        <w:rPr>
          <w:rStyle w:val="StyleUnderline"/>
          <w:rFonts w:eastAsia="Calibri"/>
        </w:rPr>
        <w:t>extinction</w:t>
      </w:r>
      <w:r>
        <w:rPr>
          <w:rStyle w:val="StyleUnderline"/>
        </w:rPr>
        <w:t xml:space="preserve"> </w:t>
      </w:r>
      <w:r>
        <w:rPr>
          <w:rStyle w:val="StyleUnderline"/>
          <w:rFonts w:eastAsia="Calibri"/>
        </w:rPr>
        <w:t>for</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sake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biodiversity</w:t>
      </w:r>
      <w:r>
        <w:rPr>
          <w:sz w:val="8"/>
        </w:rPr>
        <w:t xml:space="preserve">. </w:t>
      </w:r>
      <w:r>
        <w:rPr>
          <w:rFonts w:eastAsia="Calibri"/>
          <w:sz w:val="8"/>
        </w:rPr>
        <w:t>The</w:t>
      </w:r>
      <w:r>
        <w:rPr>
          <w:sz w:val="8"/>
        </w:rPr>
        <w:t xml:space="preserve"> </w:t>
      </w:r>
      <w:r>
        <w:rPr>
          <w:rFonts w:eastAsia="Calibri"/>
          <w:sz w:val="8"/>
        </w:rPr>
        <w:t>thought</w:t>
      </w:r>
      <w:r>
        <w:rPr>
          <w:sz w:val="8"/>
        </w:rPr>
        <w:t xml:space="preserve"> </w:t>
      </w:r>
      <w:r>
        <w:rPr>
          <w:rFonts w:eastAsia="Calibri"/>
          <w:sz w:val="8"/>
        </w:rPr>
        <w:t>in</w:t>
      </w:r>
      <w:r>
        <w:rPr>
          <w:sz w:val="8"/>
        </w:rPr>
        <w:t xml:space="preserve"> </w:t>
      </w:r>
      <w:r>
        <w:rPr>
          <w:rFonts w:eastAsia="Calibri"/>
          <w:sz w:val="8"/>
        </w:rPr>
        <w:t>this</w:t>
      </w:r>
      <w:r>
        <w:rPr>
          <w:sz w:val="8"/>
        </w:rPr>
        <w:t xml:space="preserve">, </w:t>
      </w:r>
      <w:r>
        <w:rPr>
          <w:rFonts w:eastAsia="Calibri"/>
          <w:sz w:val="8"/>
        </w:rPr>
        <w:t>as</w:t>
      </w:r>
      <w:r>
        <w:rPr>
          <w:sz w:val="8"/>
        </w:rPr>
        <w:t xml:space="preserve"> </w:t>
      </w:r>
      <w:r>
        <w:rPr>
          <w:rFonts w:eastAsia="Calibri"/>
          <w:sz w:val="8"/>
        </w:rPr>
        <w:t>well</w:t>
      </w:r>
      <w:r>
        <w:rPr>
          <w:sz w:val="8"/>
        </w:rPr>
        <w:t xml:space="preserve"> </w:t>
      </w:r>
      <w:r>
        <w:rPr>
          <w:rFonts w:eastAsia="Calibri"/>
          <w:sz w:val="8"/>
        </w:rPr>
        <w:t>as</w:t>
      </w:r>
      <w:r>
        <w:rPr>
          <w:sz w:val="8"/>
        </w:rPr>
        <w:t xml:space="preserve"> </w:t>
      </w:r>
      <w:r>
        <w:rPr>
          <w:rFonts w:eastAsia="Calibri"/>
          <w:sz w:val="8"/>
        </w:rPr>
        <w:t>the</w:t>
      </w:r>
      <w:r>
        <w:rPr>
          <w:sz w:val="8"/>
        </w:rPr>
        <w:t xml:space="preserve"> </w:t>
      </w:r>
      <w:r>
        <w:rPr>
          <w:rFonts w:eastAsia="Calibri"/>
          <w:sz w:val="8"/>
        </w:rPr>
        <w:t>earlier</w:t>
      </w:r>
      <w:r>
        <w:rPr>
          <w:sz w:val="8"/>
        </w:rPr>
        <w:t xml:space="preserve"> </w:t>
      </w:r>
      <w:r>
        <w:rPr>
          <w:rFonts w:eastAsia="Calibri"/>
          <w:sz w:val="8"/>
        </w:rPr>
        <w:t>examples</w:t>
      </w:r>
      <w:r>
        <w:rPr>
          <w:sz w:val="8"/>
        </w:rPr>
        <w:t xml:space="preserve">, </w:t>
      </w:r>
      <w:r>
        <w:rPr>
          <w:rFonts w:eastAsia="Calibri"/>
          <w:sz w:val="8"/>
        </w:rPr>
        <w:t>must</w:t>
      </w:r>
      <w:r>
        <w:rPr>
          <w:sz w:val="8"/>
        </w:rPr>
        <w:t xml:space="preserve"> </w:t>
      </w:r>
      <w:r>
        <w:rPr>
          <w:rFonts w:eastAsia="Calibri"/>
          <w:sz w:val="8"/>
        </w:rPr>
        <w:t>be</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somehow</w:t>
      </w:r>
      <w:r>
        <w:rPr>
          <w:sz w:val="8"/>
        </w:rPr>
        <w:t xml:space="preserve"> </w:t>
      </w:r>
      <w:r>
        <w:rPr>
          <w:rFonts w:eastAsia="Calibri"/>
          <w:sz w:val="8"/>
        </w:rPr>
        <w:t>be</w:t>
      </w:r>
      <w:r>
        <w:rPr>
          <w:sz w:val="8"/>
        </w:rPr>
        <w:t xml:space="preserve"> </w:t>
      </w:r>
      <w:r>
        <w:rPr>
          <w:rFonts w:eastAsia="Calibri"/>
          <w:sz w:val="8"/>
        </w:rPr>
        <w:t>bad</w:t>
      </w:r>
      <w:r>
        <w:rPr>
          <w:sz w:val="8"/>
        </w:rPr>
        <w:t xml:space="preserve"> </w:t>
      </w:r>
      <w:r>
        <w:rPr>
          <w:rFonts w:eastAsia="Calibri"/>
          <w:sz w:val="8"/>
        </w:rPr>
        <w:t>for</w:t>
      </w:r>
      <w:r>
        <w:rPr>
          <w:sz w:val="8"/>
        </w:rPr>
        <w:t xml:space="preserve"> </w:t>
      </w:r>
      <w:r>
        <w:rPr>
          <w:rFonts w:eastAsia="Calibri"/>
          <w:sz w:val="8"/>
        </w:rPr>
        <w:t>the</w:t>
      </w:r>
      <w:r>
        <w:rPr>
          <w:sz w:val="8"/>
        </w:rPr>
        <w:t xml:space="preserve"> </w:t>
      </w:r>
      <w:r>
        <w:rPr>
          <w:rFonts w:eastAsia="Calibri"/>
          <w:sz w:val="8"/>
        </w:rPr>
        <w:t>world</w:t>
      </w:r>
      <w:r>
        <w:rPr>
          <w:sz w:val="8"/>
        </w:rPr>
        <w:t xml:space="preserve"> </w:t>
      </w:r>
      <w:r>
        <w:rPr>
          <w:rFonts w:eastAsia="Calibri"/>
          <w:sz w:val="8"/>
        </w:rPr>
        <w:t>if</w:t>
      </w:r>
      <w:r>
        <w:rPr>
          <w:sz w:val="8"/>
        </w:rPr>
        <w:t xml:space="preserve"> </w:t>
      </w:r>
      <w:r>
        <w:rPr>
          <w:rFonts w:eastAsia="Calibri"/>
          <w:sz w:val="8"/>
        </w:rPr>
        <w:t>there</w:t>
      </w:r>
      <w:r>
        <w:rPr>
          <w:sz w:val="8"/>
        </w:rPr>
        <w:t xml:space="preserve"> </w:t>
      </w:r>
      <w:r>
        <w:rPr>
          <w:rFonts w:eastAsia="Calibri"/>
          <w:sz w:val="8"/>
        </w:rPr>
        <w:t>were</w:t>
      </w:r>
      <w:r>
        <w:rPr>
          <w:sz w:val="8"/>
        </w:rPr>
        <w:t xml:space="preserve"> </w:t>
      </w:r>
      <w:r>
        <w:rPr>
          <w:rFonts w:eastAsia="Calibri"/>
          <w:sz w:val="8"/>
        </w:rPr>
        <w:t>no</w:t>
      </w:r>
      <w:r>
        <w:rPr>
          <w:sz w:val="8"/>
        </w:rPr>
        <w:t xml:space="preserve"> </w:t>
      </w:r>
      <w:r>
        <w:rPr>
          <w:rFonts w:eastAsia="Calibri"/>
          <w:sz w:val="8"/>
        </w:rPr>
        <w:t>more</w:t>
      </w:r>
      <w:r>
        <w:rPr>
          <w:sz w:val="8"/>
        </w:rPr>
        <w:t xml:space="preserve"> </w:t>
      </w:r>
      <w:r>
        <w:rPr>
          <w:rFonts w:eastAsia="Calibri"/>
          <w:sz w:val="8"/>
        </w:rPr>
        <w:t>humans</w:t>
      </w:r>
      <w:r>
        <w:rPr>
          <w:sz w:val="8"/>
        </w:rPr>
        <w:t xml:space="preserve"> </w:t>
      </w:r>
      <w:r>
        <w:rPr>
          <w:rFonts w:eastAsia="Calibri"/>
          <w:sz w:val="8"/>
        </w:rPr>
        <w:t>even</w:t>
      </w:r>
      <w:r>
        <w:rPr>
          <w:sz w:val="8"/>
        </w:rPr>
        <w:t xml:space="preserve"> </w:t>
      </w:r>
      <w:r>
        <w:rPr>
          <w:rFonts w:eastAsia="Calibri"/>
          <w:sz w:val="8"/>
        </w:rPr>
        <w:t>though</w:t>
      </w:r>
      <w:r>
        <w:rPr>
          <w:sz w:val="8"/>
        </w:rPr>
        <w:t xml:space="preserve"> </w:t>
      </w:r>
      <w:r>
        <w:rPr>
          <w:rFonts w:eastAsia="Calibri"/>
          <w:sz w:val="8"/>
        </w:rPr>
        <w:t>there</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one</w:t>
      </w:r>
      <w:r>
        <w:rPr>
          <w:sz w:val="8"/>
        </w:rPr>
        <w:t xml:space="preserve"> </w:t>
      </w:r>
      <w:r>
        <w:rPr>
          <w:rFonts w:eastAsia="Calibri"/>
          <w:sz w:val="8"/>
        </w:rPr>
        <w:t>for</w:t>
      </w:r>
      <w:r>
        <w:rPr>
          <w:sz w:val="8"/>
        </w:rPr>
        <w:t xml:space="preserve"> </w:t>
      </w:r>
      <w:r>
        <w:rPr>
          <w:rFonts w:eastAsia="Calibri"/>
          <w:sz w:val="8"/>
        </w:rPr>
        <w:t>whom</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bad</w:t>
      </w:r>
      <w:r>
        <w:rPr>
          <w:sz w:val="8"/>
        </w:rPr>
        <w:t xml:space="preserve">. </w:t>
      </w:r>
      <w:r>
        <w:rPr>
          <w:rFonts w:eastAsia="Calibri"/>
          <w:sz w:val="8"/>
        </w:rPr>
        <w:t>This</w:t>
      </w:r>
      <w:r>
        <w:rPr>
          <w:sz w:val="8"/>
        </w:rPr>
        <w:t xml:space="preserve"> </w:t>
      </w:r>
      <w:r>
        <w:rPr>
          <w:rFonts w:eastAsia="Calibri"/>
          <w:sz w:val="8"/>
        </w:rPr>
        <w:t>may</w:t>
      </w:r>
      <w:r>
        <w:rPr>
          <w:sz w:val="8"/>
        </w:rPr>
        <w:t xml:space="preserve"> </w:t>
      </w:r>
      <w:r>
        <w:rPr>
          <w:rFonts w:eastAsia="Calibri"/>
          <w:sz w:val="8"/>
        </w:rPr>
        <w:t>be</w:t>
      </w:r>
      <w:r>
        <w:rPr>
          <w:sz w:val="8"/>
        </w:rPr>
        <w:t xml:space="preserve"> </w:t>
      </w:r>
      <w:r>
        <w:rPr>
          <w:rFonts w:eastAsia="Calibri"/>
          <w:sz w:val="8"/>
        </w:rPr>
        <w:t>so</w:t>
      </w:r>
      <w:r>
        <w:rPr>
          <w:sz w:val="8"/>
        </w:rPr>
        <w:t xml:space="preserve"> </w:t>
      </w:r>
      <w:r>
        <w:rPr>
          <w:rFonts w:eastAsia="Calibri"/>
          <w:sz w:val="8"/>
        </w:rPr>
        <w:t>but</w:t>
      </w:r>
      <w:r>
        <w:rPr>
          <w:sz w:val="8"/>
        </w:rPr>
        <w:t xml:space="preserve"> </w:t>
      </w:r>
      <w:r>
        <w:rPr>
          <w:rFonts w:eastAsia="Calibri"/>
          <w:sz w:val="8"/>
        </w:rPr>
        <w:t>the</w:t>
      </w:r>
      <w:r>
        <w:rPr>
          <w:sz w:val="8"/>
        </w:rPr>
        <w:t xml:space="preserve"> </w:t>
      </w:r>
      <w:r>
        <w:rPr>
          <w:rFonts w:eastAsia="Calibri"/>
          <w:sz w:val="8"/>
        </w:rPr>
        <w:t>only</w:t>
      </w:r>
      <w:r>
        <w:rPr>
          <w:sz w:val="8"/>
        </w:rPr>
        <w:t xml:space="preserve"> </w:t>
      </w:r>
      <w:r>
        <w:rPr>
          <w:rFonts w:eastAsia="Calibri"/>
          <w:sz w:val="8"/>
        </w:rPr>
        <w:t>way</w:t>
      </w:r>
      <w:r>
        <w:rPr>
          <w:sz w:val="8"/>
        </w:rPr>
        <w:t xml:space="preserve"> </w:t>
      </w:r>
      <w:r>
        <w:rPr>
          <w:rFonts w:eastAsia="Calibri"/>
          <w:sz w:val="8"/>
        </w:rPr>
        <w:t>to</w:t>
      </w:r>
      <w:r>
        <w:rPr>
          <w:sz w:val="8"/>
        </w:rPr>
        <w:t xml:space="preserve"> </w:t>
      </w:r>
      <w:r>
        <w:rPr>
          <w:rFonts w:eastAsia="Calibri"/>
          <w:sz w:val="8"/>
        </w:rPr>
        <w:t>understand</w:t>
      </w:r>
      <w:r>
        <w:rPr>
          <w:sz w:val="8"/>
        </w:rPr>
        <w:t xml:space="preserve"> </w:t>
      </w:r>
      <w:r>
        <w:rPr>
          <w:rFonts w:eastAsia="Calibri"/>
          <w:sz w:val="8"/>
        </w:rPr>
        <w:t>this</w:t>
      </w:r>
      <w:r>
        <w:rPr>
          <w:sz w:val="8"/>
        </w:rPr>
        <w:t xml:space="preserve"> </w:t>
      </w:r>
      <w:r>
        <w:rPr>
          <w:rFonts w:eastAsia="Calibri"/>
          <w:sz w:val="8"/>
        </w:rPr>
        <w:t>reason</w:t>
      </w:r>
      <w:r>
        <w:rPr>
          <w:sz w:val="8"/>
        </w:rPr>
        <w:t xml:space="preserve"> </w:t>
      </w:r>
      <w:r>
        <w:rPr>
          <w:rFonts w:eastAsia="Calibri"/>
          <w:sz w:val="8"/>
        </w:rPr>
        <w:t>is</w:t>
      </w:r>
      <w:r>
        <w:rPr>
          <w:sz w:val="8"/>
        </w:rPr>
        <w:t xml:space="preserve"> </w:t>
      </w:r>
      <w:r>
        <w:rPr>
          <w:rFonts w:eastAsia="Calibri"/>
          <w:sz w:val="8"/>
        </w:rPr>
        <w:t>impersonally</w:t>
      </w:r>
      <w:r>
        <w:rPr>
          <w:sz w:val="8"/>
        </w:rPr>
        <w:t xml:space="preserve">. </w:t>
      </w:r>
      <w:r>
        <w:rPr>
          <w:rFonts w:eastAsia="Calibri"/>
          <w:sz w:val="8"/>
        </w:rPr>
        <w:t>Since</w:t>
      </w:r>
      <w:r>
        <w:rPr>
          <w:sz w:val="8"/>
        </w:rPr>
        <w:t xml:space="preserve"> </w:t>
      </w:r>
      <w:r>
        <w:rPr>
          <w:rFonts w:eastAsia="Calibri"/>
          <w:sz w:val="8"/>
        </w:rPr>
        <w:t>we</w:t>
      </w:r>
      <w:r>
        <w:rPr>
          <w:sz w:val="8"/>
        </w:rPr>
        <w:t xml:space="preserve"> </w:t>
      </w:r>
      <w:r>
        <w:rPr>
          <w:rFonts w:eastAsia="Calibri"/>
          <w:sz w:val="8"/>
        </w:rPr>
        <w:t>are</w:t>
      </w:r>
      <w:r>
        <w:rPr>
          <w:sz w:val="8"/>
        </w:rPr>
        <w:t xml:space="preserve"> </w:t>
      </w:r>
      <w:r>
        <w:rPr>
          <w:rFonts w:eastAsia="Calibri"/>
          <w:sz w:val="8"/>
        </w:rPr>
        <w:t>concerned</w:t>
      </w:r>
      <w:r>
        <w:rPr>
          <w:sz w:val="8"/>
        </w:rPr>
        <w:t xml:space="preserve"> </w:t>
      </w:r>
      <w:r>
        <w:rPr>
          <w:rFonts w:eastAsia="Calibri"/>
          <w:sz w:val="8"/>
        </w:rPr>
        <w:t>with</w:t>
      </w:r>
      <w:r>
        <w:rPr>
          <w:sz w:val="8"/>
        </w:rPr>
        <w:t xml:space="preserve"> </w:t>
      </w:r>
      <w:r>
        <w:rPr>
          <w:rFonts w:eastAsia="Calibri"/>
          <w:sz w:val="8"/>
        </w:rPr>
        <w:t>wrongness</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badness</w:t>
      </w:r>
      <w:r>
        <w:rPr>
          <w:sz w:val="8"/>
        </w:rPr>
        <w:t xml:space="preserve">, </w:t>
      </w:r>
      <w:r>
        <w:rPr>
          <w:rFonts w:eastAsia="Calibri"/>
          <w:sz w:val="8"/>
        </w:rPr>
        <w:t>we</w:t>
      </w:r>
      <w:r>
        <w:rPr>
          <w:sz w:val="8"/>
        </w:rPr>
        <w:t xml:space="preserve"> </w:t>
      </w:r>
      <w:r>
        <w:rPr>
          <w:rFonts w:eastAsia="Calibri"/>
          <w:sz w:val="8"/>
        </w:rPr>
        <w:t>must</w:t>
      </w:r>
      <w:r>
        <w:rPr>
          <w:sz w:val="8"/>
        </w:rPr>
        <w:t xml:space="preserve"> </w:t>
      </w:r>
      <w:r>
        <w:rPr>
          <w:rFonts w:eastAsia="Calibri"/>
          <w:sz w:val="8"/>
        </w:rPr>
        <w:t>ask</w:t>
      </w:r>
      <w:r>
        <w:rPr>
          <w:sz w:val="8"/>
        </w:rPr>
        <w:t xml:space="preserve"> </w:t>
      </w:r>
      <w:r>
        <w:rPr>
          <w:rFonts w:eastAsia="Calibri"/>
          <w:sz w:val="8"/>
        </w:rPr>
        <w:t>whether</w:t>
      </w:r>
      <w:r>
        <w:rPr>
          <w:sz w:val="8"/>
        </w:rPr>
        <w:t xml:space="preserve"> </w:t>
      </w:r>
      <w:r>
        <w:rPr>
          <w:rFonts w:eastAsia="Calibri"/>
          <w:sz w:val="8"/>
        </w:rPr>
        <w:t>something</w:t>
      </w:r>
      <w:r>
        <w:rPr>
          <w:sz w:val="8"/>
        </w:rPr>
        <w:t xml:space="preserve"> </w:t>
      </w:r>
      <w:r>
        <w:rPr>
          <w:rFonts w:eastAsia="Calibri"/>
          <w:sz w:val="8"/>
        </w:rPr>
        <w:t>that</w:t>
      </w:r>
      <w:r>
        <w:rPr>
          <w:sz w:val="8"/>
        </w:rPr>
        <w:t xml:space="preserve"> </w:t>
      </w:r>
      <w:r>
        <w:rPr>
          <w:rFonts w:eastAsia="Calibri"/>
          <w:sz w:val="8"/>
        </w:rPr>
        <w:t>impacts</w:t>
      </w:r>
      <w:r>
        <w:rPr>
          <w:sz w:val="8"/>
        </w:rPr>
        <w:t xml:space="preserve"> </w:t>
      </w:r>
      <w:r>
        <w:rPr>
          <w:rFonts w:eastAsia="Calibri"/>
          <w:sz w:val="8"/>
        </w:rPr>
        <w:t>no</w:t>
      </w:r>
      <w:r>
        <w:rPr>
          <w:sz w:val="8"/>
        </w:rPr>
        <w:t xml:space="preserve"> </w:t>
      </w:r>
      <w:r>
        <w:rPr>
          <w:rFonts w:eastAsia="Calibri"/>
          <w:sz w:val="8"/>
        </w:rPr>
        <w:t>one</w:t>
      </w:r>
      <w:r>
        <w:rPr>
          <w:sz w:val="8"/>
        </w:rPr>
        <w:t>’</w:t>
      </w:r>
      <w:r>
        <w:rPr>
          <w:rFonts w:eastAsia="Calibri"/>
          <w:sz w:val="8"/>
        </w:rPr>
        <w:t>s</w:t>
      </w:r>
      <w:r>
        <w:rPr>
          <w:sz w:val="8"/>
        </w:rPr>
        <w:t xml:space="preserve"> </w:t>
      </w:r>
      <w:r>
        <w:rPr>
          <w:rFonts w:eastAsia="Calibri"/>
          <w:sz w:val="8"/>
        </w:rPr>
        <w:t>well</w:t>
      </w:r>
      <w:r>
        <w:rPr>
          <w:sz w:val="8"/>
        </w:rPr>
        <w:t>-</w:t>
      </w:r>
      <w:r>
        <w:rPr>
          <w:rFonts w:eastAsia="Calibri"/>
          <w:sz w:val="8"/>
        </w:rPr>
        <w:t>being</w:t>
      </w:r>
      <w:r>
        <w:rPr>
          <w:sz w:val="8"/>
        </w:rPr>
        <w:t xml:space="preserve">, </w:t>
      </w:r>
      <w:r>
        <w:rPr>
          <w:rFonts w:eastAsia="Calibri"/>
          <w:sz w:val="8"/>
        </w:rPr>
        <w:t>status</w:t>
      </w:r>
      <w:r>
        <w:rPr>
          <w:sz w:val="8"/>
        </w:rPr>
        <w:t xml:space="preserve"> </w:t>
      </w:r>
      <w:r>
        <w:rPr>
          <w:rFonts w:eastAsia="Calibri"/>
          <w:sz w:val="8"/>
        </w:rPr>
        <w:t>or</w:t>
      </w:r>
      <w:r>
        <w:rPr>
          <w:sz w:val="8"/>
        </w:rPr>
        <w:t xml:space="preserve"> </w:t>
      </w:r>
      <w:r>
        <w:rPr>
          <w:rFonts w:eastAsia="Calibri"/>
          <w:sz w:val="8"/>
        </w:rPr>
        <w:t>claims</w:t>
      </w:r>
      <w:r>
        <w:rPr>
          <w:sz w:val="8"/>
        </w:rPr>
        <w:t xml:space="preserve"> </w:t>
      </w:r>
      <w:r>
        <w:rPr>
          <w:rFonts w:eastAsia="Calibri"/>
          <w:sz w:val="8"/>
        </w:rPr>
        <w:t>can</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As</w:t>
      </w:r>
      <w:r>
        <w:rPr>
          <w:sz w:val="8"/>
        </w:rPr>
        <w:t xml:space="preserve"> </w:t>
      </w:r>
      <w:r>
        <w:rPr>
          <w:rFonts w:eastAsia="Calibri"/>
          <w:sz w:val="8"/>
        </w:rPr>
        <w:t>we</w:t>
      </w:r>
      <w:r>
        <w:rPr>
          <w:sz w:val="8"/>
        </w:rPr>
        <w:t xml:space="preserve"> </w:t>
      </w:r>
      <w:r>
        <w:rPr>
          <w:rFonts w:eastAsia="Calibri"/>
          <w:sz w:val="8"/>
        </w:rPr>
        <w:t>saw</w:t>
      </w:r>
      <w:r>
        <w:rPr>
          <w:sz w:val="8"/>
        </w:rPr>
        <w:t xml:space="preserve"> </w:t>
      </w:r>
      <w:r>
        <w:rPr>
          <w:rFonts w:eastAsia="Calibri"/>
          <w:sz w:val="8"/>
        </w:rPr>
        <w:t>earlier</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contractualist</w:t>
      </w:r>
      <w:r>
        <w:rPr>
          <w:sz w:val="8"/>
        </w:rPr>
        <w:t xml:space="preserve"> </w:t>
      </w:r>
      <w:r>
        <w:rPr>
          <w:rFonts w:eastAsia="Calibri"/>
          <w:sz w:val="8"/>
        </w:rPr>
        <w:t>framework</w:t>
      </w:r>
      <w:r>
        <w:rPr>
          <w:sz w:val="8"/>
        </w:rPr>
        <w:t xml:space="preserve"> </w:t>
      </w:r>
      <w:r>
        <w:rPr>
          <w:rFonts w:eastAsia="Calibri"/>
          <w:sz w:val="8"/>
        </w:rPr>
        <w:t>reasons</w:t>
      </w:r>
      <w:r>
        <w:rPr>
          <w:sz w:val="8"/>
        </w:rPr>
        <w:t xml:space="preserve"> </w:t>
      </w:r>
      <w:r>
        <w:rPr>
          <w:rFonts w:eastAsia="Calibri"/>
          <w:sz w:val="8"/>
        </w:rPr>
        <w:t>must</w:t>
      </w:r>
      <w:r>
        <w:rPr>
          <w:sz w:val="8"/>
        </w:rPr>
        <w:t xml:space="preserve"> </w:t>
      </w:r>
      <w:r>
        <w:rPr>
          <w:rFonts w:eastAsia="Calibri"/>
          <w:sz w:val="8"/>
        </w:rPr>
        <w:t>be</w:t>
      </w:r>
      <w:r>
        <w:rPr>
          <w:sz w:val="8"/>
        </w:rPr>
        <w:t xml:space="preserve"> </w:t>
      </w:r>
      <w:r>
        <w:rPr>
          <w:rFonts w:eastAsia="Calibri"/>
          <w:sz w:val="8"/>
        </w:rPr>
        <w:t>personal</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impersonal</w:t>
      </w:r>
      <w:r>
        <w:rPr>
          <w:sz w:val="8"/>
        </w:rPr>
        <w:t xml:space="preserve"> </w:t>
      </w:r>
      <w:r>
        <w:rPr>
          <w:rFonts w:eastAsia="Calibri"/>
          <w:sz w:val="8"/>
        </w:rPr>
        <w:t>in</w:t>
      </w:r>
      <w:r>
        <w:rPr>
          <w:sz w:val="8"/>
        </w:rPr>
        <w:t xml:space="preserve"> </w:t>
      </w:r>
      <w:r>
        <w:rPr>
          <w:rFonts w:eastAsia="Calibri"/>
          <w:sz w:val="8"/>
        </w:rPr>
        <w:t>order</w:t>
      </w:r>
      <w:r>
        <w:rPr>
          <w:sz w:val="8"/>
        </w:rPr>
        <w:t xml:space="preserve"> </w:t>
      </w:r>
      <w:r>
        <w:rPr>
          <w:rFonts w:eastAsia="Calibri"/>
          <w:sz w:val="8"/>
        </w:rPr>
        <w:t>to</w:t>
      </w:r>
      <w:r>
        <w:rPr>
          <w:sz w:val="8"/>
        </w:rPr>
        <w:t xml:space="preserve"> </w:t>
      </w:r>
      <w:r>
        <w:rPr>
          <w:rFonts w:eastAsia="Calibri"/>
          <w:sz w:val="8"/>
        </w:rPr>
        <w:t>provide</w:t>
      </w:r>
      <w:r>
        <w:rPr>
          <w:sz w:val="8"/>
        </w:rPr>
        <w:t xml:space="preserve"> </w:t>
      </w:r>
      <w:r>
        <w:rPr>
          <w:rFonts w:eastAsia="Calibri"/>
          <w:sz w:val="8"/>
        </w:rPr>
        <w:t>grounds</w:t>
      </w:r>
      <w:r>
        <w:rPr>
          <w:sz w:val="8"/>
        </w:rPr>
        <w:t xml:space="preserve"> </w:t>
      </w:r>
      <w:r>
        <w:rPr>
          <w:rFonts w:eastAsia="Calibri"/>
          <w:sz w:val="8"/>
        </w:rPr>
        <w:t>for</w:t>
      </w:r>
      <w:r>
        <w:rPr>
          <w:sz w:val="8"/>
        </w:rPr>
        <w:t xml:space="preserve"> </w:t>
      </w:r>
      <w:r>
        <w:rPr>
          <w:rFonts w:eastAsia="Calibri"/>
          <w:sz w:val="8"/>
        </w:rPr>
        <w:t>reasonable</w:t>
      </w:r>
      <w:r>
        <w:rPr>
          <w:sz w:val="8"/>
        </w:rPr>
        <w:t xml:space="preserve"> </w:t>
      </w:r>
      <w:r>
        <w:rPr>
          <w:rFonts w:eastAsia="Calibri"/>
          <w:sz w:val="8"/>
        </w:rPr>
        <w:t>rejection</w:t>
      </w:r>
      <w:r>
        <w:rPr>
          <w:sz w:val="8"/>
        </w:rPr>
        <w:t xml:space="preserve"> (</w:t>
      </w:r>
      <w:r>
        <w:rPr>
          <w:rFonts w:eastAsia="Calibri"/>
          <w:sz w:val="8"/>
        </w:rPr>
        <w:t>Scanlon</w:t>
      </w:r>
      <w:r>
        <w:rPr>
          <w:sz w:val="8"/>
        </w:rPr>
        <w:t xml:space="preserve"> 1998, 218–223). </w:t>
      </w:r>
      <w:r>
        <w:rPr>
          <w:rFonts w:eastAsia="Calibri"/>
          <w:sz w:val="8"/>
        </w:rPr>
        <w:t>Since</w:t>
      </w:r>
      <w:r>
        <w:rPr>
          <w:sz w:val="8"/>
        </w:rPr>
        <w:t xml:space="preserve"> </w:t>
      </w:r>
      <w:r>
        <w:rPr>
          <w:rFonts w:eastAsia="Calibri"/>
          <w:sz w:val="8"/>
        </w:rPr>
        <w:t>the</w:t>
      </w:r>
      <w:r>
        <w:rPr>
          <w:sz w:val="8"/>
        </w:rPr>
        <w:t xml:space="preserve"> </w:t>
      </w:r>
      <w:r>
        <w:rPr>
          <w:rFonts w:eastAsia="Calibri"/>
          <w:sz w:val="8"/>
        </w:rPr>
        <w:t>loss</w:t>
      </w:r>
      <w:r>
        <w:rPr>
          <w:sz w:val="8"/>
        </w:rPr>
        <w:t xml:space="preserve"> </w:t>
      </w:r>
      <w:r>
        <w:rPr>
          <w:rFonts w:eastAsia="Calibri"/>
          <w:sz w:val="8"/>
        </w:rPr>
        <w:t>of</w:t>
      </w:r>
      <w:r>
        <w:rPr>
          <w:sz w:val="8"/>
        </w:rPr>
        <w:t xml:space="preserve"> </w:t>
      </w:r>
      <w:r>
        <w:rPr>
          <w:rFonts w:eastAsia="Calibri"/>
          <w:sz w:val="8"/>
        </w:rPr>
        <w:t>civilization</w:t>
      </w:r>
      <w:r>
        <w:rPr>
          <w:sz w:val="8"/>
        </w:rPr>
        <w:t xml:space="preserve">, </w:t>
      </w:r>
      <w:r>
        <w:rPr>
          <w:rFonts w:eastAsia="Calibri"/>
          <w:sz w:val="8"/>
        </w:rPr>
        <w:t>intelligent</w:t>
      </w:r>
      <w:r>
        <w:rPr>
          <w:sz w:val="8"/>
        </w:rPr>
        <w:t xml:space="preserve"> </w:t>
      </w:r>
      <w:r>
        <w:rPr>
          <w:rFonts w:eastAsia="Calibri"/>
          <w:sz w:val="8"/>
        </w:rPr>
        <w:t>life</w:t>
      </w:r>
      <w:r>
        <w:rPr>
          <w:sz w:val="8"/>
        </w:rPr>
        <w:t xml:space="preserve"> </w:t>
      </w:r>
      <w:r>
        <w:rPr>
          <w:rFonts w:eastAsia="Calibri"/>
          <w:sz w:val="8"/>
        </w:rPr>
        <w:t>or</w:t>
      </w:r>
      <w:r>
        <w:rPr>
          <w:sz w:val="8"/>
        </w:rPr>
        <w:t xml:space="preserve"> </w:t>
      </w:r>
      <w:r>
        <w:rPr>
          <w:rFonts w:eastAsia="Calibri"/>
          <w:sz w:val="8"/>
        </w:rPr>
        <w:t>biodiversity</w:t>
      </w:r>
      <w:r>
        <w:rPr>
          <w:sz w:val="8"/>
        </w:rPr>
        <w:t xml:space="preserve"> </w:t>
      </w:r>
      <w:r>
        <w:rPr>
          <w:rFonts w:eastAsia="Calibri"/>
          <w:sz w:val="8"/>
        </w:rPr>
        <w:t>are</w:t>
      </w:r>
      <w:r>
        <w:rPr>
          <w:sz w:val="8"/>
        </w:rPr>
        <w:t xml:space="preserve"> </w:t>
      </w:r>
      <w:r>
        <w:rPr>
          <w:rFonts w:eastAsia="Calibri"/>
          <w:sz w:val="8"/>
        </w:rPr>
        <w:t>per</w:t>
      </w:r>
      <w:r>
        <w:rPr>
          <w:sz w:val="8"/>
        </w:rPr>
        <w:t xml:space="preserve"> </w:t>
      </w:r>
      <w:r>
        <w:rPr>
          <w:rFonts w:eastAsia="Calibri"/>
          <w:sz w:val="8"/>
        </w:rPr>
        <w:t>se</w:t>
      </w:r>
      <w:r>
        <w:rPr>
          <w:sz w:val="8"/>
        </w:rPr>
        <w:t xml:space="preserve"> </w:t>
      </w:r>
      <w:r>
        <w:rPr>
          <w:rFonts w:eastAsia="Calibri"/>
          <w:sz w:val="8"/>
        </w:rPr>
        <w:t>impersonal</w:t>
      </w:r>
      <w:r>
        <w:rPr>
          <w:sz w:val="8"/>
        </w:rPr>
        <w:t xml:space="preserve"> </w:t>
      </w:r>
      <w:r>
        <w:rPr>
          <w:rFonts w:eastAsia="Calibri"/>
          <w:sz w:val="8"/>
        </w:rPr>
        <w:t>reasons</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no</w:t>
      </w:r>
      <w:r>
        <w:rPr>
          <w:sz w:val="8"/>
        </w:rPr>
        <w:t xml:space="preserve"> </w:t>
      </w:r>
      <w:r>
        <w:rPr>
          <w:rFonts w:eastAsia="Calibri"/>
          <w:sz w:val="8"/>
        </w:rPr>
        <w:t>standpoint</w:t>
      </w:r>
      <w:r>
        <w:rPr>
          <w:sz w:val="8"/>
        </w:rPr>
        <w:t xml:space="preserve"> </w:t>
      </w:r>
      <w:r>
        <w:rPr>
          <w:rFonts w:eastAsia="Calibri"/>
          <w:sz w:val="8"/>
        </w:rPr>
        <w:t>from</w:t>
      </w:r>
      <w:r>
        <w:rPr>
          <w:sz w:val="8"/>
        </w:rPr>
        <w:t xml:space="preserve"> </w:t>
      </w:r>
      <w:r>
        <w:rPr>
          <w:rFonts w:eastAsia="Calibri"/>
          <w:sz w:val="8"/>
        </w:rPr>
        <w:t>which</w:t>
      </w:r>
      <w:r>
        <w:rPr>
          <w:sz w:val="8"/>
        </w:rPr>
        <w:t xml:space="preserve"> </w:t>
      </w:r>
      <w:r>
        <w:rPr>
          <w:rFonts w:eastAsia="Calibri"/>
          <w:sz w:val="8"/>
        </w:rPr>
        <w:t>these</w:t>
      </w:r>
      <w:r>
        <w:rPr>
          <w:sz w:val="8"/>
        </w:rPr>
        <w:t xml:space="preserve"> </w:t>
      </w:r>
      <w:r>
        <w:rPr>
          <w:rFonts w:eastAsia="Calibri"/>
          <w:sz w:val="8"/>
        </w:rPr>
        <w:t>reasons</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used</w:t>
      </w:r>
      <w:r>
        <w:rPr>
          <w:sz w:val="8"/>
        </w:rPr>
        <w:t xml:space="preserve"> </w:t>
      </w:r>
      <w:r>
        <w:rPr>
          <w:rFonts w:eastAsia="Calibri"/>
          <w:sz w:val="8"/>
        </w:rPr>
        <w:t>to</w:t>
      </w:r>
      <w:r>
        <w:rPr>
          <w:sz w:val="8"/>
        </w:rPr>
        <w:t xml:space="preserve"> </w:t>
      </w:r>
      <w:r>
        <w:rPr>
          <w:rFonts w:eastAsia="Calibri"/>
          <w:sz w:val="8"/>
        </w:rPr>
        <w:t>reasonably</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permitted</w:t>
      </w:r>
      <w:r>
        <w:rPr>
          <w:sz w:val="8"/>
        </w:rPr>
        <w:t xml:space="preserve"> </w:t>
      </w:r>
      <w:r>
        <w:rPr>
          <w:rFonts w:eastAsia="Calibri"/>
          <w:sz w:val="8"/>
        </w:rPr>
        <w:t>extinction</w:t>
      </w:r>
      <w:r>
        <w:rPr>
          <w:sz w:val="8"/>
        </w:rPr>
        <w:t xml:space="preserve">. </w:t>
      </w:r>
      <w:r>
        <w:rPr>
          <w:rFonts w:eastAsia="Calibri"/>
          <w:sz w:val="8"/>
        </w:rPr>
        <w:t>Therefore</w:t>
      </w:r>
      <w:r>
        <w:rPr>
          <w:sz w:val="8"/>
        </w:rPr>
        <w:t xml:space="preserve">, </w:t>
      </w:r>
      <w:r>
        <w:rPr>
          <w:rFonts w:eastAsia="Calibri"/>
          <w:sz w:val="8"/>
        </w:rPr>
        <w:t>causing</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grounds</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loss</w:t>
      </w:r>
      <w:r>
        <w:rPr>
          <w:sz w:val="8"/>
        </w:rPr>
        <w:t xml:space="preserve"> </w:t>
      </w:r>
      <w:r>
        <w:rPr>
          <w:rFonts w:eastAsia="Calibri"/>
          <w:sz w:val="8"/>
        </w:rPr>
        <w:t>of</w:t>
      </w:r>
      <w:r>
        <w:rPr>
          <w:sz w:val="8"/>
        </w:rPr>
        <w:t xml:space="preserve"> </w:t>
      </w:r>
      <w:r>
        <w:rPr>
          <w:rFonts w:eastAsia="Calibri"/>
          <w:sz w:val="8"/>
        </w:rPr>
        <w:t>civilization</w:t>
      </w:r>
      <w:r>
        <w:rPr>
          <w:sz w:val="8"/>
        </w:rPr>
        <w:t xml:space="preserve">, </w:t>
      </w:r>
      <w:r>
        <w:rPr>
          <w:rFonts w:eastAsia="Calibri"/>
          <w:sz w:val="8"/>
        </w:rPr>
        <w:t>rational</w:t>
      </w:r>
      <w:r>
        <w:rPr>
          <w:sz w:val="8"/>
        </w:rPr>
        <w:t xml:space="preserve"> </w:t>
      </w:r>
      <w:r>
        <w:rPr>
          <w:rFonts w:eastAsia="Calibri"/>
          <w:sz w:val="8"/>
        </w:rPr>
        <w:t>life</w:t>
      </w:r>
      <w:r>
        <w:rPr>
          <w:sz w:val="8"/>
        </w:rPr>
        <w:t xml:space="preserve"> </w:t>
      </w:r>
      <w:r>
        <w:rPr>
          <w:rFonts w:eastAsia="Calibri"/>
          <w:sz w:val="8"/>
        </w:rPr>
        <w:t>or</w:t>
      </w:r>
      <w:r>
        <w:rPr>
          <w:sz w:val="8"/>
        </w:rPr>
        <w:t xml:space="preserve"> </w:t>
      </w:r>
      <w:r>
        <w:rPr>
          <w:rFonts w:eastAsia="Calibri"/>
          <w:sz w:val="8"/>
        </w:rPr>
        <w:t>biodiversity</w:t>
      </w:r>
      <w:r>
        <w:rPr>
          <w:sz w:val="8"/>
        </w:rPr>
        <w:t xml:space="preserve"> </w:t>
      </w:r>
      <w:r>
        <w:rPr>
          <w:rFonts w:eastAsia="Calibri"/>
          <w:sz w:val="8"/>
        </w:rPr>
        <w:t>would</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wrong</w:t>
      </w:r>
      <w:r>
        <w:rPr>
          <w:sz w:val="8"/>
        </w:rPr>
        <w:t xml:space="preserve">. 2.3. </w:t>
      </w:r>
      <w:r>
        <w:rPr>
          <w:rStyle w:val="Emphasis"/>
          <w:rFonts w:eastAsia="Calibri"/>
          <w:highlight w:val="cyan"/>
        </w:rPr>
        <w:t>Existing</w:t>
      </w:r>
      <w:r>
        <w:rPr>
          <w:rStyle w:val="Emphasis"/>
          <w:highlight w:val="cyan"/>
        </w:rPr>
        <w:t xml:space="preserve"> </w:t>
      </w:r>
      <w:r>
        <w:rPr>
          <w:rStyle w:val="Emphasis"/>
          <w:rFonts w:eastAsia="Calibri"/>
          <w:highlight w:val="cyan"/>
        </w:rPr>
        <w:t>people</w:t>
      </w:r>
      <w:r>
        <w:rPr>
          <w:rStyle w:val="Emphasis"/>
          <w:highlight w:val="cyan"/>
        </w:rPr>
        <w:t xml:space="preserve"> </w:t>
      </w:r>
      <w:r>
        <w:rPr>
          <w:rStyle w:val="Emphasis"/>
          <w:rFonts w:eastAsia="Calibri"/>
          <w:highlight w:val="cyan"/>
        </w:rPr>
        <w:t>would</w:t>
      </w:r>
      <w:r>
        <w:rPr>
          <w:rStyle w:val="Emphasis"/>
          <w:highlight w:val="cyan"/>
        </w:rPr>
        <w:t xml:space="preserve"> </w:t>
      </w:r>
      <w:r>
        <w:rPr>
          <w:rStyle w:val="Emphasis"/>
          <w:rFonts w:eastAsia="Calibri"/>
          <w:highlight w:val="cyan"/>
        </w:rPr>
        <w:t>endure</w:t>
      </w:r>
      <w:r>
        <w:rPr>
          <w:rStyle w:val="Emphasis"/>
          <w:highlight w:val="cyan"/>
        </w:rPr>
        <w:t xml:space="preserve"> </w:t>
      </w:r>
      <w:r>
        <w:rPr>
          <w:rStyle w:val="Emphasis"/>
          <w:rFonts w:eastAsia="Calibri"/>
          <w:highlight w:val="cyan"/>
        </w:rPr>
        <w:t>physical</w:t>
      </w:r>
      <w:r>
        <w:rPr>
          <w:rStyle w:val="Emphasis"/>
          <w:highlight w:val="cyan"/>
        </w:rPr>
        <w:t xml:space="preserve"> </w:t>
      </w:r>
      <w:r>
        <w:rPr>
          <w:rStyle w:val="Emphasis"/>
          <w:rFonts w:eastAsia="Calibri"/>
          <w:highlight w:val="cyan"/>
        </w:rPr>
        <w:t>pain</w:t>
      </w:r>
      <w:r>
        <w:rPr>
          <w:rStyle w:val="Emphasis"/>
          <w:highlight w:val="cyan"/>
        </w:rPr>
        <w:t xml:space="preserve"> </w:t>
      </w:r>
      <w:r>
        <w:rPr>
          <w:rStyle w:val="Emphasis"/>
          <w:rFonts w:eastAsia="Calibri"/>
          <w:highlight w:val="cyan"/>
        </w:rPr>
        <w:t>and</w:t>
      </w:r>
      <w:r>
        <w:rPr>
          <w:rStyle w:val="Emphasis"/>
        </w:rPr>
        <w:t>/</w:t>
      </w:r>
      <w:r>
        <w:rPr>
          <w:rStyle w:val="Emphasis"/>
          <w:rFonts w:eastAsia="Calibri"/>
        </w:rPr>
        <w:t>or</w:t>
      </w:r>
      <w:r>
        <w:rPr>
          <w:rStyle w:val="Emphasis"/>
        </w:rPr>
        <w:t xml:space="preserve"> </w:t>
      </w:r>
      <w:r>
        <w:rPr>
          <w:rStyle w:val="Emphasis"/>
          <w:rFonts w:eastAsia="Calibri"/>
          <w:highlight w:val="cyan"/>
        </w:rPr>
        <w:t>painful</w:t>
      </w:r>
      <w:r>
        <w:rPr>
          <w:rStyle w:val="Emphasis"/>
          <w:highlight w:val="cyan"/>
        </w:rPr>
        <w:t xml:space="preserve"> </w:t>
      </w:r>
      <w:r>
        <w:rPr>
          <w:rStyle w:val="Emphasis"/>
          <w:rFonts w:eastAsia="Calibri"/>
        </w:rPr>
        <w:t>and</w:t>
      </w:r>
      <w:r>
        <w:rPr>
          <w:rStyle w:val="Emphasis"/>
        </w:rPr>
        <w:t>/</w:t>
      </w:r>
      <w:r>
        <w:rPr>
          <w:rStyle w:val="Emphasis"/>
          <w:rFonts w:eastAsia="Calibri"/>
        </w:rPr>
        <w:t>or</w:t>
      </w:r>
      <w:r>
        <w:rPr>
          <w:rStyle w:val="Emphasis"/>
        </w:rPr>
        <w:t xml:space="preserve"> </w:t>
      </w:r>
      <w:r>
        <w:rPr>
          <w:rStyle w:val="Emphasis"/>
          <w:rFonts w:eastAsia="Calibri"/>
          <w:highlight w:val="cyan"/>
        </w:rPr>
        <w:t>premature</w:t>
      </w:r>
      <w:r>
        <w:rPr>
          <w:rStyle w:val="Emphasis"/>
          <w:highlight w:val="cyan"/>
        </w:rPr>
        <w:t xml:space="preserve"> </w:t>
      </w:r>
      <w:r>
        <w:rPr>
          <w:rStyle w:val="Emphasis"/>
          <w:rFonts w:eastAsia="Calibri"/>
          <w:highlight w:val="cyan"/>
        </w:rPr>
        <w:t>deaths</w:t>
      </w:r>
      <w:r>
        <w:rPr>
          <w:sz w:val="8"/>
          <w:highlight w:val="cyan"/>
        </w:rPr>
        <w:t xml:space="preserve"> </w:t>
      </w:r>
      <w:r>
        <w:rPr>
          <w:rFonts w:eastAsia="Calibri"/>
          <w:sz w:val="8"/>
        </w:rPr>
        <w:t>Thinking</w:t>
      </w:r>
      <w:r>
        <w:rPr>
          <w:sz w:val="8"/>
        </w:rPr>
        <w:t xml:space="preserve"> </w:t>
      </w:r>
      <w:r>
        <w:rPr>
          <w:rFonts w:eastAsia="Calibri"/>
          <w:sz w:val="8"/>
        </w:rPr>
        <w:t>about</w:t>
      </w:r>
      <w:r>
        <w:rPr>
          <w:sz w:val="8"/>
        </w:rPr>
        <w:t xml:space="preserve"> </w:t>
      </w:r>
      <w:r>
        <w:rPr>
          <w:rFonts w:eastAsia="Calibri"/>
          <w:sz w:val="8"/>
        </w:rPr>
        <w:t>the</w:t>
      </w:r>
      <w:r>
        <w:rPr>
          <w:sz w:val="8"/>
        </w:rPr>
        <w:t xml:space="preserve"> </w:t>
      </w:r>
      <w:r>
        <w:rPr>
          <w:rFonts w:eastAsia="Calibri"/>
          <w:sz w:val="8"/>
        </w:rPr>
        <w:t>ways</w:t>
      </w:r>
      <w:r>
        <w:rPr>
          <w:sz w:val="8"/>
        </w:rPr>
        <w:t xml:space="preserve"> </w:t>
      </w:r>
      <w:r>
        <w:rPr>
          <w:rFonts w:eastAsia="Calibri"/>
          <w:sz w:val="8"/>
        </w:rPr>
        <w:t>in</w:t>
      </w:r>
      <w:r>
        <w:rPr>
          <w:sz w:val="8"/>
        </w:rPr>
        <w:t xml:space="preserve"> </w:t>
      </w:r>
      <w:r>
        <w:rPr>
          <w:rFonts w:eastAsia="Calibri"/>
          <w:sz w:val="8"/>
        </w:rPr>
        <w:t>which</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might</w:t>
      </w:r>
      <w:r>
        <w:rPr>
          <w:sz w:val="8"/>
        </w:rPr>
        <w:t xml:space="preserve"> </w:t>
      </w:r>
      <w:r>
        <w:rPr>
          <w:rFonts w:eastAsia="Calibri"/>
          <w:sz w:val="8"/>
        </w:rPr>
        <w:t>come</w:t>
      </w:r>
      <w:r>
        <w:rPr>
          <w:sz w:val="8"/>
        </w:rPr>
        <w:t xml:space="preserve"> </w:t>
      </w:r>
      <w:r>
        <w:rPr>
          <w:rFonts w:eastAsia="Calibri"/>
          <w:sz w:val="8"/>
        </w:rPr>
        <w:t>about</w:t>
      </w:r>
      <w:r>
        <w:rPr>
          <w:sz w:val="8"/>
        </w:rPr>
        <w:t xml:space="preserve"> </w:t>
      </w:r>
      <w:r>
        <w:rPr>
          <w:rFonts w:eastAsia="Calibri"/>
          <w:sz w:val="8"/>
        </w:rPr>
        <w:t>brings</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fore</w:t>
      </w:r>
      <w:r>
        <w:rPr>
          <w:sz w:val="8"/>
        </w:rPr>
        <w:t xml:space="preserve"> </w:t>
      </w:r>
      <w:r>
        <w:rPr>
          <w:rFonts w:eastAsia="Calibri"/>
          <w:sz w:val="8"/>
        </w:rPr>
        <w:t>two</w:t>
      </w:r>
      <w:r>
        <w:rPr>
          <w:sz w:val="8"/>
        </w:rPr>
        <w:t xml:space="preserve"> </w:t>
      </w:r>
      <w:r>
        <w:rPr>
          <w:rFonts w:eastAsia="Calibri"/>
          <w:sz w:val="8"/>
        </w:rPr>
        <w:t>more</w:t>
      </w:r>
      <w:r>
        <w:rPr>
          <w:sz w:val="8"/>
        </w:rPr>
        <w:t xml:space="preserve"> </w:t>
      </w:r>
      <w:r>
        <w:rPr>
          <w:rFonts w:eastAsia="Calibri"/>
          <w:sz w:val="8"/>
        </w:rPr>
        <w:t>reasons</w:t>
      </w:r>
      <w:r>
        <w:rPr>
          <w:sz w:val="8"/>
        </w:rPr>
        <w:t xml:space="preserve"> </w:t>
      </w:r>
      <w:r>
        <w:rPr>
          <w:rFonts w:eastAsia="Calibri"/>
          <w:sz w:val="8"/>
        </w:rPr>
        <w:t>it</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It</w:t>
      </w:r>
      <w:r>
        <w:rPr>
          <w:sz w:val="8"/>
        </w:rPr>
        <w:t xml:space="preserve"> </w:t>
      </w:r>
      <w:r>
        <w:rPr>
          <w:rFonts w:eastAsia="Calibri"/>
          <w:sz w:val="8"/>
        </w:rPr>
        <w:t>could</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occur</w:t>
      </w:r>
      <w:r>
        <w:rPr>
          <w:sz w:val="8"/>
        </w:rPr>
        <w:t xml:space="preserve"> </w:t>
      </w:r>
      <w:r>
        <w:rPr>
          <w:rFonts w:eastAsia="Calibri"/>
          <w:sz w:val="8"/>
        </w:rPr>
        <w:t>if</w:t>
      </w:r>
      <w:r>
        <w:rPr>
          <w:sz w:val="8"/>
        </w:rPr>
        <w:t xml:space="preserve"> </w:t>
      </w:r>
      <w:r>
        <w:rPr>
          <w:rFonts w:eastAsia="Calibri"/>
          <w:sz w:val="8"/>
        </w:rPr>
        <w:t>all</w:t>
      </w:r>
      <w:r>
        <w:rPr>
          <w:sz w:val="8"/>
        </w:rPr>
        <w:t xml:space="preserve"> </w:t>
      </w:r>
      <w:r>
        <w:rPr>
          <w:rFonts w:eastAsia="Calibri"/>
          <w:sz w:val="8"/>
        </w:rPr>
        <w:t>humans</w:t>
      </w:r>
      <w:r>
        <w:rPr>
          <w:sz w:val="8"/>
        </w:rPr>
        <w:t xml:space="preserve"> (</w:t>
      </w:r>
      <w:r>
        <w:rPr>
          <w:rFonts w:eastAsia="Calibri"/>
          <w:sz w:val="8"/>
        </w:rPr>
        <w:t>or</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the</w:t>
      </w:r>
      <w:r>
        <w:rPr>
          <w:sz w:val="8"/>
        </w:rPr>
        <w:t xml:space="preserve"> </w:t>
      </w:r>
      <w:r>
        <w:rPr>
          <w:rFonts w:eastAsia="Calibri"/>
          <w:sz w:val="8"/>
        </w:rPr>
        <w:t>critical</w:t>
      </w:r>
      <w:r>
        <w:rPr>
          <w:sz w:val="8"/>
        </w:rPr>
        <w:t xml:space="preserve"> </w:t>
      </w:r>
      <w:r>
        <w:rPr>
          <w:rFonts w:eastAsia="Calibri"/>
          <w:sz w:val="8"/>
        </w:rPr>
        <w:t>number</w:t>
      </w:r>
      <w:r>
        <w:rPr>
          <w:sz w:val="8"/>
        </w:rPr>
        <w:t xml:space="preserve"> </w:t>
      </w:r>
      <w:r>
        <w:rPr>
          <w:rFonts w:eastAsia="Calibri"/>
          <w:sz w:val="8"/>
        </w:rPr>
        <w:t>needed</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unable</w:t>
      </w:r>
      <w:r>
        <w:rPr>
          <w:sz w:val="8"/>
        </w:rPr>
        <w:t xml:space="preserve"> </w:t>
      </w:r>
      <w:r>
        <w:rPr>
          <w:rFonts w:eastAsia="Calibri"/>
          <w:sz w:val="8"/>
        </w:rPr>
        <w:t>to</w:t>
      </w:r>
      <w:r>
        <w:rPr>
          <w:sz w:val="8"/>
        </w:rPr>
        <w:t xml:space="preserve"> </w:t>
      </w:r>
      <w:r>
        <w:rPr>
          <w:rFonts w:eastAsia="Calibri"/>
          <w:sz w:val="8"/>
        </w:rPr>
        <w:t>replenish</w:t>
      </w:r>
      <w:r>
        <w:rPr>
          <w:sz w:val="8"/>
        </w:rPr>
        <w:t xml:space="preserve"> </w:t>
      </w:r>
      <w:r>
        <w:rPr>
          <w:rFonts w:eastAsia="Calibri"/>
          <w:sz w:val="8"/>
        </w:rPr>
        <w:t>the</w:t>
      </w:r>
      <w:r>
        <w:rPr>
          <w:sz w:val="8"/>
        </w:rPr>
        <w:t xml:space="preserve"> </w:t>
      </w:r>
      <w:r>
        <w:rPr>
          <w:rFonts w:eastAsia="Calibri"/>
          <w:sz w:val="8"/>
        </w:rPr>
        <w:t>population</w:t>
      </w:r>
      <w:r>
        <w:rPr>
          <w:sz w:val="8"/>
        </w:rPr>
        <w:t xml:space="preserve">, </w:t>
      </w:r>
      <w:r>
        <w:rPr>
          <w:rFonts w:eastAsia="Calibri"/>
          <w:sz w:val="8"/>
        </w:rPr>
        <w:t>leading</w:t>
      </w:r>
      <w:r>
        <w:rPr>
          <w:sz w:val="8"/>
        </w:rPr>
        <w:t xml:space="preserve"> </w:t>
      </w:r>
      <w:r>
        <w:rPr>
          <w:rFonts w:eastAsia="Calibri"/>
          <w:sz w:val="8"/>
        </w:rPr>
        <w:t>to</w:t>
      </w:r>
      <w:r>
        <w:rPr>
          <w:sz w:val="8"/>
        </w:rPr>
        <w:t xml:space="preserve"> </w:t>
      </w:r>
      <w:r>
        <w:rPr>
          <w:rFonts w:eastAsia="Calibri"/>
          <w:sz w:val="8"/>
        </w:rPr>
        <w:t>eventual</w:t>
      </w:r>
      <w:r>
        <w:rPr>
          <w:sz w:val="8"/>
        </w:rPr>
        <w:t xml:space="preserve"> </w:t>
      </w:r>
      <w:r>
        <w:rPr>
          <w:rFonts w:eastAsia="Calibri"/>
          <w:sz w:val="8"/>
        </w:rPr>
        <w:t>extinction</w:t>
      </w:r>
      <w:r>
        <w:rPr>
          <w:sz w:val="8"/>
        </w:rPr>
        <w:t xml:space="preserve">) </w:t>
      </w:r>
      <w:r>
        <w:rPr>
          <w:rFonts w:eastAsia="Calibri"/>
          <w:sz w:val="8"/>
        </w:rPr>
        <w:t>underwent</w:t>
      </w:r>
      <w:r>
        <w:rPr>
          <w:sz w:val="8"/>
        </w:rPr>
        <w:t xml:space="preserve"> </w:t>
      </w:r>
      <w:r>
        <w:rPr>
          <w:rFonts w:eastAsia="Calibri"/>
          <w:sz w:val="8"/>
        </w:rPr>
        <w:t>a</w:t>
      </w:r>
      <w:r>
        <w:rPr>
          <w:sz w:val="8"/>
        </w:rPr>
        <w:t xml:space="preserve"> </w:t>
      </w:r>
      <w:r>
        <w:rPr>
          <w:rFonts w:eastAsia="Calibri"/>
          <w:sz w:val="8"/>
        </w:rPr>
        <w:t>sterilization</w:t>
      </w:r>
      <w:r>
        <w:rPr>
          <w:sz w:val="8"/>
        </w:rPr>
        <w:t xml:space="preserve"> </w:t>
      </w:r>
      <w:r>
        <w:rPr>
          <w:rFonts w:eastAsia="Calibri"/>
          <w:sz w:val="8"/>
        </w:rPr>
        <w:t>procedure</w:t>
      </w:r>
      <w:r>
        <w:rPr>
          <w:sz w:val="8"/>
        </w:rPr>
        <w:t xml:space="preserve">. </w:t>
      </w:r>
      <w:r>
        <w:rPr>
          <w:rFonts w:eastAsia="Calibri"/>
          <w:sz w:val="8"/>
        </w:rPr>
        <w:t>Or</w:t>
      </w:r>
      <w:r>
        <w:rPr>
          <w:sz w:val="8"/>
        </w:rPr>
        <w:t xml:space="preserve"> </w:t>
      </w:r>
      <w:r>
        <w:rPr>
          <w:rFonts w:eastAsia="Calibri"/>
          <w:sz w:val="8"/>
        </w:rPr>
        <w:t>perhaps</w:t>
      </w:r>
      <w:r>
        <w:rPr>
          <w:sz w:val="8"/>
        </w:rPr>
        <w:t xml:space="preserve"> </w:t>
      </w:r>
      <w:r>
        <w:rPr>
          <w:rFonts w:eastAsia="Calibri"/>
          <w:sz w:val="8"/>
        </w:rPr>
        <w:t>it</w:t>
      </w:r>
      <w:r>
        <w:rPr>
          <w:sz w:val="8"/>
        </w:rPr>
        <w:t xml:space="preserve"> </w:t>
      </w:r>
      <w:r>
        <w:rPr>
          <w:rFonts w:eastAsia="Calibri"/>
          <w:sz w:val="8"/>
        </w:rPr>
        <w:t>could</w:t>
      </w:r>
      <w:r>
        <w:rPr>
          <w:sz w:val="8"/>
        </w:rPr>
        <w:t xml:space="preserve"> </w:t>
      </w:r>
      <w:r>
        <w:rPr>
          <w:rFonts w:eastAsia="Calibri"/>
          <w:sz w:val="8"/>
        </w:rPr>
        <w:t>come</w:t>
      </w:r>
      <w:r>
        <w:rPr>
          <w:sz w:val="8"/>
        </w:rPr>
        <w:t xml:space="preserve"> </w:t>
      </w:r>
      <w:r>
        <w:rPr>
          <w:rFonts w:eastAsia="Calibri"/>
          <w:sz w:val="8"/>
        </w:rPr>
        <w:t>about</w:t>
      </w:r>
      <w:r>
        <w:rPr>
          <w:sz w:val="8"/>
        </w:rPr>
        <w:t xml:space="preserve"> </w:t>
      </w:r>
      <w:r>
        <w:rPr>
          <w:rFonts w:eastAsia="Calibri"/>
          <w:sz w:val="8"/>
        </w:rPr>
        <w:t>due</w:t>
      </w:r>
      <w:r>
        <w:rPr>
          <w:sz w:val="8"/>
        </w:rPr>
        <w:t xml:space="preserve"> </w:t>
      </w:r>
      <w:r>
        <w:rPr>
          <w:rFonts w:eastAsia="Calibri"/>
          <w:sz w:val="8"/>
        </w:rPr>
        <w:t>to</w:t>
      </w:r>
      <w:r>
        <w:rPr>
          <w:sz w:val="8"/>
        </w:rPr>
        <w:t xml:space="preserve"> </w:t>
      </w:r>
      <w:r>
        <w:rPr>
          <w:rFonts w:eastAsia="Calibri"/>
          <w:sz w:val="8"/>
        </w:rPr>
        <w:t>anthropogenic</w:t>
      </w:r>
      <w:r>
        <w:rPr>
          <w:sz w:val="8"/>
        </w:rPr>
        <w:t xml:space="preserve"> </w:t>
      </w:r>
      <w:r>
        <w:rPr>
          <w:rFonts w:eastAsia="Calibri"/>
          <w:sz w:val="8"/>
        </w:rPr>
        <w:t>climate</w:t>
      </w:r>
      <w:r>
        <w:rPr>
          <w:sz w:val="8"/>
        </w:rPr>
        <w:t xml:space="preserve"> </w:t>
      </w:r>
      <w:r>
        <w:rPr>
          <w:rFonts w:eastAsia="Calibri"/>
          <w:sz w:val="8"/>
        </w:rPr>
        <w:t>change</w:t>
      </w:r>
      <w:r>
        <w:rPr>
          <w:sz w:val="8"/>
        </w:rPr>
        <w:t xml:space="preserve"> </w:t>
      </w:r>
      <w:r>
        <w:rPr>
          <w:rFonts w:eastAsia="Calibri"/>
          <w:sz w:val="8"/>
        </w:rPr>
        <w:t>or</w:t>
      </w:r>
      <w:r>
        <w:rPr>
          <w:sz w:val="8"/>
        </w:rPr>
        <w:t xml:space="preserve"> </w:t>
      </w:r>
      <w:r>
        <w:rPr>
          <w:rFonts w:eastAsia="Calibri"/>
          <w:sz w:val="8"/>
        </w:rPr>
        <w:t>a</w:t>
      </w:r>
      <w:r>
        <w:rPr>
          <w:sz w:val="8"/>
        </w:rPr>
        <w:t xml:space="preserve"> </w:t>
      </w:r>
      <w:r>
        <w:rPr>
          <w:rFonts w:eastAsia="Calibri"/>
          <w:sz w:val="8"/>
        </w:rPr>
        <w:t>massive</w:t>
      </w:r>
      <w:r>
        <w:rPr>
          <w:sz w:val="8"/>
        </w:rPr>
        <w:t xml:space="preserve"> </w:t>
      </w:r>
      <w:r>
        <w:rPr>
          <w:rFonts w:eastAsia="Calibri"/>
          <w:sz w:val="8"/>
        </w:rPr>
        <w:t>asteroid</w:t>
      </w:r>
      <w:r>
        <w:rPr>
          <w:sz w:val="8"/>
        </w:rPr>
        <w:t xml:space="preserve"> </w:t>
      </w:r>
      <w:r>
        <w:rPr>
          <w:rFonts w:eastAsia="Calibri"/>
          <w:sz w:val="8"/>
        </w:rPr>
        <w:t>hitting</w:t>
      </w:r>
      <w:r>
        <w:rPr>
          <w:sz w:val="8"/>
        </w:rPr>
        <w:t xml:space="preserve"> </w:t>
      </w:r>
      <w:r>
        <w:rPr>
          <w:rFonts w:eastAsia="Calibri"/>
          <w:sz w:val="8"/>
        </w:rPr>
        <w:t>the</w:t>
      </w:r>
      <w:r>
        <w:rPr>
          <w:sz w:val="8"/>
        </w:rPr>
        <w:t xml:space="preserve"> </w:t>
      </w:r>
      <w:r>
        <w:rPr>
          <w:rFonts w:eastAsia="Calibri"/>
          <w:sz w:val="8"/>
        </w:rPr>
        <w:t>Earth</w:t>
      </w:r>
      <w:r>
        <w:rPr>
          <w:sz w:val="8"/>
        </w:rPr>
        <w:t xml:space="preserve"> </w:t>
      </w:r>
      <w:r>
        <w:rPr>
          <w:rFonts w:eastAsia="Calibri"/>
          <w:sz w:val="8"/>
        </w:rPr>
        <w:t>and</w:t>
      </w:r>
      <w:r>
        <w:rPr>
          <w:sz w:val="8"/>
        </w:rPr>
        <w:t xml:space="preserve"> </w:t>
      </w:r>
      <w:r>
        <w:rPr>
          <w:rFonts w:eastAsia="Calibri"/>
          <w:sz w:val="8"/>
        </w:rPr>
        <w:t>wiping</w:t>
      </w:r>
      <w:r>
        <w:rPr>
          <w:sz w:val="8"/>
        </w:rPr>
        <w:t xml:space="preserve"> </w:t>
      </w:r>
      <w:r>
        <w:rPr>
          <w:rFonts w:eastAsia="Calibri"/>
          <w:sz w:val="8"/>
        </w:rPr>
        <w:t>out</w:t>
      </w:r>
      <w:r>
        <w:rPr>
          <w:sz w:val="8"/>
        </w:rPr>
        <w:t xml:space="preserve"> </w:t>
      </w:r>
      <w:r>
        <w:rPr>
          <w:rFonts w:eastAsia="Calibri"/>
          <w:sz w:val="8"/>
        </w:rPr>
        <w:t>the</w:t>
      </w:r>
      <w:r>
        <w:rPr>
          <w:sz w:val="8"/>
        </w:rPr>
        <w:t xml:space="preserve"> </w:t>
      </w:r>
      <w:r>
        <w:rPr>
          <w:rFonts w:eastAsia="Calibri"/>
          <w:sz w:val="8"/>
        </w:rPr>
        <w:t>species</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same</w:t>
      </w:r>
      <w:r>
        <w:rPr>
          <w:sz w:val="8"/>
        </w:rPr>
        <w:t xml:space="preserve"> </w:t>
      </w:r>
      <w:r>
        <w:rPr>
          <w:rFonts w:eastAsia="Calibri"/>
          <w:sz w:val="8"/>
        </w:rPr>
        <w:t>way</w:t>
      </w:r>
      <w:r>
        <w:rPr>
          <w:sz w:val="8"/>
        </w:rPr>
        <w:t xml:space="preserve"> </w:t>
      </w:r>
      <w:r>
        <w:rPr>
          <w:rFonts w:eastAsia="Calibri"/>
          <w:sz w:val="8"/>
        </w:rPr>
        <w:t>it</w:t>
      </w:r>
      <w:r>
        <w:rPr>
          <w:sz w:val="8"/>
        </w:rPr>
        <w:t xml:space="preserve"> </w:t>
      </w:r>
      <w:r>
        <w:rPr>
          <w:rFonts w:eastAsia="Calibri"/>
          <w:sz w:val="8"/>
        </w:rPr>
        <w:t>did</w:t>
      </w:r>
      <w:r>
        <w:rPr>
          <w:sz w:val="8"/>
        </w:rPr>
        <w:t xml:space="preserve"> </w:t>
      </w:r>
      <w:r>
        <w:rPr>
          <w:rFonts w:eastAsia="Calibri"/>
          <w:sz w:val="8"/>
        </w:rPr>
        <w:t>the</w:t>
      </w:r>
      <w:r>
        <w:rPr>
          <w:sz w:val="8"/>
        </w:rPr>
        <w:t xml:space="preserve"> </w:t>
      </w:r>
      <w:r>
        <w:rPr>
          <w:rFonts w:eastAsia="Calibri"/>
          <w:sz w:val="8"/>
        </w:rPr>
        <w:t>dinosaurs</w:t>
      </w:r>
      <w:r>
        <w:rPr>
          <w:sz w:val="8"/>
        </w:rPr>
        <w:t xml:space="preserve"> </w:t>
      </w:r>
      <w:r>
        <w:rPr>
          <w:rFonts w:eastAsia="Calibri"/>
          <w:sz w:val="8"/>
        </w:rPr>
        <w:t>millions</w:t>
      </w:r>
      <w:r>
        <w:rPr>
          <w:sz w:val="8"/>
        </w:rPr>
        <w:t xml:space="preserve"> </w:t>
      </w:r>
      <w:r>
        <w:rPr>
          <w:rFonts w:eastAsia="Calibri"/>
          <w:sz w:val="8"/>
        </w:rPr>
        <w:t>of</w:t>
      </w:r>
      <w:r>
        <w:rPr>
          <w:sz w:val="8"/>
        </w:rPr>
        <w:t xml:space="preserve"> </w:t>
      </w:r>
      <w:r>
        <w:rPr>
          <w:rFonts w:eastAsia="Calibri"/>
          <w:sz w:val="8"/>
        </w:rPr>
        <w:t>years</w:t>
      </w:r>
      <w:r>
        <w:rPr>
          <w:sz w:val="8"/>
        </w:rPr>
        <w:t xml:space="preserve"> </w:t>
      </w:r>
      <w:r>
        <w:rPr>
          <w:rFonts w:eastAsia="Calibri"/>
          <w:sz w:val="8"/>
        </w:rPr>
        <w:t>ago</w:t>
      </w:r>
      <w:r>
        <w:rPr>
          <w:sz w:val="8"/>
        </w:rPr>
        <w:t xml:space="preserve">. </w:t>
      </w:r>
      <w:r>
        <w:rPr>
          <w:rStyle w:val="StyleUnderline"/>
          <w:rFonts w:eastAsia="Calibri"/>
        </w:rPr>
        <w:t>Each</w:t>
      </w:r>
      <w:r>
        <w:rPr>
          <w:sz w:val="8"/>
        </w:rPr>
        <w:t xml:space="preserve"> </w:t>
      </w:r>
      <w:r>
        <w:rPr>
          <w:rFonts w:eastAsia="Calibri"/>
          <w:sz w:val="8"/>
        </w:rPr>
        <w:t>of</w:t>
      </w:r>
      <w:r>
        <w:rPr>
          <w:sz w:val="8"/>
        </w:rPr>
        <w:t xml:space="preserve"> </w:t>
      </w:r>
      <w:r>
        <w:rPr>
          <w:rFonts w:eastAsia="Calibri"/>
          <w:sz w:val="8"/>
        </w:rPr>
        <w:t>these</w:t>
      </w:r>
      <w:r>
        <w:rPr>
          <w:sz w:val="8"/>
        </w:rPr>
        <w:t xml:space="preserve"> </w:t>
      </w:r>
      <w:r>
        <w:rPr>
          <w:rStyle w:val="StyleUnderline"/>
          <w:rFonts w:eastAsia="Calibri"/>
        </w:rPr>
        <w:t>scenario</w:t>
      </w:r>
      <w:r>
        <w:rPr>
          <w:rFonts w:eastAsia="Calibri"/>
          <w:sz w:val="8"/>
        </w:rPr>
        <w:t>s</w:t>
      </w:r>
      <w:r>
        <w:rPr>
          <w:sz w:val="8"/>
        </w:rPr>
        <w:t xml:space="preserve"> </w:t>
      </w:r>
      <w:r>
        <w:rPr>
          <w:rStyle w:val="StyleUnderline"/>
          <w:rFonts w:eastAsia="Calibri"/>
        </w:rPr>
        <w:t>would</w:t>
      </w:r>
      <w:r>
        <w:rPr>
          <w:rStyle w:val="StyleUnderline"/>
        </w:rPr>
        <w:t xml:space="preserve"> </w:t>
      </w:r>
      <w:r>
        <w:rPr>
          <w:rStyle w:val="StyleUnderline"/>
          <w:rFonts w:eastAsia="Calibri"/>
        </w:rPr>
        <w:t>involve</w:t>
      </w:r>
      <w:r>
        <w:rPr>
          <w:rStyle w:val="StyleUnderline"/>
        </w:rPr>
        <w:t xml:space="preserve"> </w:t>
      </w:r>
      <w:r>
        <w:rPr>
          <w:rStyle w:val="StyleUnderline"/>
          <w:rFonts w:eastAsia="Calibri"/>
        </w:rPr>
        <w:t>significant</w:t>
      </w:r>
      <w:r>
        <w:rPr>
          <w:rStyle w:val="StyleUnderline"/>
        </w:rPr>
        <w:t xml:space="preserve"> </w:t>
      </w:r>
      <w:r>
        <w:rPr>
          <w:rStyle w:val="StyleUnderline"/>
          <w:rFonts w:eastAsia="Calibri"/>
        </w:rPr>
        <w:t>physical</w:t>
      </w:r>
      <w:r>
        <w:rPr>
          <w:sz w:val="8"/>
        </w:rPr>
        <w:t xml:space="preserve"> </w:t>
      </w:r>
      <w:r>
        <w:rPr>
          <w:rStyle w:val="StyleUnderline"/>
          <w:rFonts w:eastAsia="Calibri"/>
        </w:rPr>
        <w:t>and</w:t>
      </w:r>
      <w:r>
        <w:rPr>
          <w:rStyle w:val="StyleUnderline"/>
        </w:rPr>
        <w:t>/</w:t>
      </w:r>
      <w:r>
        <w:rPr>
          <w:rFonts w:eastAsia="Calibri"/>
          <w:sz w:val="8"/>
        </w:rPr>
        <w:t>or</w:t>
      </w:r>
      <w:r>
        <w:rPr>
          <w:sz w:val="8"/>
        </w:rPr>
        <w:t xml:space="preserve"> </w:t>
      </w:r>
      <w:r>
        <w:rPr>
          <w:rStyle w:val="StyleUnderline"/>
          <w:rFonts w:eastAsia="Calibri"/>
        </w:rPr>
        <w:t>non</w:t>
      </w:r>
      <w:r>
        <w:rPr>
          <w:rStyle w:val="StyleUnderline"/>
        </w:rPr>
        <w:t>-</w:t>
      </w:r>
      <w:r>
        <w:rPr>
          <w:rStyle w:val="StyleUnderline"/>
          <w:rFonts w:eastAsia="Calibri"/>
        </w:rPr>
        <w:t>physical</w:t>
      </w:r>
      <w:r>
        <w:rPr>
          <w:rStyle w:val="StyleUnderline"/>
        </w:rPr>
        <w:t xml:space="preserve"> </w:t>
      </w:r>
      <w:r>
        <w:rPr>
          <w:rStyle w:val="StyleUnderline"/>
          <w:rFonts w:eastAsia="Calibri"/>
        </w:rPr>
        <w:t>harms</w:t>
      </w:r>
      <w:r>
        <w:rPr>
          <w:sz w:val="8"/>
        </w:rPr>
        <w:t xml:space="preserve"> </w:t>
      </w:r>
      <w:r>
        <w:rPr>
          <w:rFonts w:eastAsia="Calibri"/>
          <w:sz w:val="8"/>
        </w:rPr>
        <w:t>to</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and</w:t>
      </w:r>
      <w:r>
        <w:rPr>
          <w:sz w:val="8"/>
        </w:rPr>
        <w:t xml:space="preserve"> </w:t>
      </w:r>
      <w:r>
        <w:rPr>
          <w:rFonts w:eastAsia="Calibri"/>
          <w:sz w:val="8"/>
        </w:rPr>
        <w:t>their</w:t>
      </w:r>
      <w:r>
        <w:rPr>
          <w:sz w:val="8"/>
        </w:rPr>
        <w:t xml:space="preserve"> </w:t>
      </w:r>
      <w:r>
        <w:rPr>
          <w:rFonts w:eastAsia="Calibri"/>
          <w:sz w:val="8"/>
        </w:rPr>
        <w:t>interests</w:t>
      </w:r>
      <w:r>
        <w:rPr>
          <w:sz w:val="8"/>
        </w:rPr>
        <w:t xml:space="preserve">. </w:t>
      </w:r>
      <w:r>
        <w:rPr>
          <w:rFonts w:eastAsia="Calibri"/>
          <w:sz w:val="8"/>
        </w:rPr>
        <w:t>Physically</w:t>
      </w:r>
      <w:r>
        <w:rPr>
          <w:sz w:val="8"/>
        </w:rPr>
        <w:t xml:space="preserve">, </w:t>
      </w:r>
      <w:r>
        <w:rPr>
          <w:rFonts w:eastAsia="Calibri"/>
          <w:sz w:val="8"/>
        </w:rPr>
        <w:t>people</w:t>
      </w:r>
      <w:r>
        <w:rPr>
          <w:sz w:val="8"/>
        </w:rPr>
        <w:t xml:space="preserve"> </w:t>
      </w:r>
      <w:r>
        <w:rPr>
          <w:rFonts w:eastAsia="Calibri"/>
          <w:sz w:val="8"/>
        </w:rPr>
        <w:t>might</w:t>
      </w:r>
      <w:r>
        <w:rPr>
          <w:sz w:val="8"/>
        </w:rPr>
        <w:t xml:space="preserve"> </w:t>
      </w:r>
      <w:r>
        <w:rPr>
          <w:rFonts w:eastAsia="Calibri"/>
          <w:sz w:val="8"/>
        </w:rPr>
        <w:t>suffer</w:t>
      </w:r>
      <w:r>
        <w:rPr>
          <w:sz w:val="8"/>
        </w:rPr>
        <w:t xml:space="preserve"> </w:t>
      </w:r>
      <w:r>
        <w:rPr>
          <w:rFonts w:eastAsia="Calibri"/>
          <w:sz w:val="8"/>
        </w:rPr>
        <w:t>premature</w:t>
      </w:r>
      <w:r>
        <w:rPr>
          <w:sz w:val="8"/>
        </w:rPr>
        <w:t xml:space="preserve"> </w:t>
      </w:r>
      <w:r>
        <w:rPr>
          <w:rFonts w:eastAsia="Calibri"/>
          <w:sz w:val="8"/>
        </w:rPr>
        <w:t>and</w:t>
      </w:r>
      <w:r>
        <w:rPr>
          <w:sz w:val="8"/>
        </w:rPr>
        <w:t xml:space="preserve"> </w:t>
      </w:r>
      <w:r>
        <w:rPr>
          <w:rFonts w:eastAsia="Calibri"/>
          <w:sz w:val="8"/>
        </w:rPr>
        <w:t>possibly</w:t>
      </w:r>
      <w:r>
        <w:rPr>
          <w:sz w:val="8"/>
        </w:rPr>
        <w:t xml:space="preserve"> </w:t>
      </w:r>
      <w:r>
        <w:rPr>
          <w:rFonts w:eastAsia="Calibri"/>
          <w:sz w:val="8"/>
        </w:rPr>
        <w:t>also</w:t>
      </w:r>
      <w:r>
        <w:rPr>
          <w:sz w:val="8"/>
        </w:rPr>
        <w:t xml:space="preserve"> </w:t>
      </w:r>
      <w:r>
        <w:rPr>
          <w:rFonts w:eastAsia="Calibri"/>
          <w:sz w:val="8"/>
        </w:rPr>
        <w:t>painful</w:t>
      </w:r>
      <w:r>
        <w:rPr>
          <w:sz w:val="8"/>
        </w:rPr>
        <w:t xml:space="preserve"> </w:t>
      </w:r>
      <w:r>
        <w:rPr>
          <w:rFonts w:eastAsia="Calibri"/>
          <w:sz w:val="8"/>
        </w:rPr>
        <w:t>deaths</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hard</w:t>
      </w:r>
      <w:r>
        <w:rPr>
          <w:sz w:val="8"/>
        </w:rPr>
        <w:t xml:space="preserve"> </w:t>
      </w:r>
      <w:r>
        <w:rPr>
          <w:rFonts w:eastAsia="Calibri"/>
          <w:sz w:val="8"/>
        </w:rPr>
        <w:t>to</w:t>
      </w:r>
      <w:r>
        <w:rPr>
          <w:sz w:val="8"/>
        </w:rPr>
        <w:t xml:space="preserve"> </w:t>
      </w:r>
      <w:r>
        <w:rPr>
          <w:rFonts w:eastAsia="Calibri"/>
          <w:sz w:val="8"/>
        </w:rPr>
        <w:t>imagine</w:t>
      </w:r>
      <w:r>
        <w:rPr>
          <w:sz w:val="8"/>
        </w:rPr>
        <w:t xml:space="preserve"> </w:t>
      </w:r>
      <w:r>
        <w:rPr>
          <w:rFonts w:eastAsia="Calibri"/>
          <w:sz w:val="8"/>
        </w:rPr>
        <w:t>examples</w:t>
      </w:r>
      <w:r>
        <w:rPr>
          <w:sz w:val="8"/>
        </w:rPr>
        <w:t xml:space="preserve"> </w:t>
      </w:r>
      <w:r>
        <w:rPr>
          <w:rFonts w:eastAsia="Calibri"/>
          <w:sz w:val="8"/>
        </w:rPr>
        <w:t>in</w:t>
      </w:r>
      <w:r>
        <w:rPr>
          <w:sz w:val="8"/>
        </w:rPr>
        <w:t xml:space="preserve"> </w:t>
      </w:r>
      <w:r>
        <w:rPr>
          <w:rFonts w:eastAsia="Calibri"/>
          <w:sz w:val="8"/>
        </w:rPr>
        <w:t>which</w:t>
      </w:r>
      <w:r>
        <w:rPr>
          <w:sz w:val="8"/>
        </w:rPr>
        <w:t xml:space="preserve"> </w:t>
      </w:r>
      <w:r>
        <w:rPr>
          <w:rFonts w:eastAsia="Calibri"/>
          <w:sz w:val="8"/>
        </w:rPr>
        <w:t>the</w:t>
      </w:r>
      <w:r>
        <w:rPr>
          <w:sz w:val="8"/>
        </w:rPr>
        <w:t xml:space="preserve"> </w:t>
      </w:r>
      <w:r>
        <w:rPr>
          <w:rFonts w:eastAsia="Calibri"/>
          <w:sz w:val="8"/>
        </w:rPr>
        <w:t>process</w:t>
      </w:r>
      <w:r>
        <w:rPr>
          <w:sz w:val="8"/>
        </w:rPr>
        <w:t xml:space="preserve"> </w:t>
      </w:r>
      <w:r>
        <w:rPr>
          <w:rFonts w:eastAsia="Calibri"/>
          <w:sz w:val="8"/>
        </w:rPr>
        <w:t>of</w:t>
      </w:r>
      <w:r>
        <w:rPr>
          <w:sz w:val="8"/>
        </w:rPr>
        <w:t xml:space="preserve"> </w:t>
      </w:r>
      <w:r>
        <w:rPr>
          <w:rStyle w:val="StyleUnderline"/>
          <w:rFonts w:eastAsia="Calibri"/>
        </w:rPr>
        <w:t>extinction</w:t>
      </w:r>
      <w:r>
        <w:rPr>
          <w:rStyle w:val="StyleUnderline"/>
        </w:rPr>
        <w:t xml:space="preserve"> </w:t>
      </w:r>
      <w:r>
        <w:rPr>
          <w:rStyle w:val="StyleUnderline"/>
          <w:rFonts w:eastAsia="Calibri"/>
        </w:rPr>
        <w:t>could</w:t>
      </w:r>
      <w:r>
        <w:rPr>
          <w:rStyle w:val="StyleUnderline"/>
        </w:rPr>
        <w:t xml:space="preserve"> </w:t>
      </w:r>
      <w:r>
        <w:rPr>
          <w:rStyle w:val="StyleUnderline"/>
          <w:rFonts w:eastAsia="Calibri"/>
        </w:rPr>
        <w:t>cause</w:t>
      </w:r>
      <w:r>
        <w:rPr>
          <w:sz w:val="8"/>
        </w:rPr>
        <w:t xml:space="preserve"> </w:t>
      </w:r>
      <w:r>
        <w:rPr>
          <w:rStyle w:val="StyleUnderline"/>
          <w:rFonts w:eastAsia="Calibri"/>
        </w:rPr>
        <w:t>premature</w:t>
      </w:r>
      <w:r>
        <w:rPr>
          <w:rStyle w:val="StyleUnderline"/>
        </w:rPr>
        <w:t xml:space="preserve"> </w:t>
      </w:r>
      <w:r>
        <w:rPr>
          <w:rStyle w:val="StyleUnderline"/>
          <w:rFonts w:eastAsia="Calibri"/>
        </w:rPr>
        <w:t>death</w:t>
      </w:r>
      <w:r>
        <w:rPr>
          <w:sz w:val="8"/>
        </w:rPr>
        <w:t xml:space="preserve">. </w:t>
      </w:r>
      <w:r>
        <w:rPr>
          <w:rStyle w:val="StyleUnderline"/>
          <w:rFonts w:eastAsia="Calibri"/>
        </w:rPr>
        <w:t>A</w:t>
      </w:r>
      <w:r>
        <w:rPr>
          <w:rStyle w:val="StyleUnderline"/>
        </w:rPr>
        <w:t xml:space="preserve"> </w:t>
      </w:r>
      <w:r>
        <w:rPr>
          <w:rStyle w:val="StyleUnderline"/>
          <w:rFonts w:eastAsia="Calibri"/>
        </w:rPr>
        <w:t>nuclear</w:t>
      </w:r>
      <w:r>
        <w:rPr>
          <w:rStyle w:val="StyleUnderline"/>
        </w:rPr>
        <w:t xml:space="preserve"> </w:t>
      </w:r>
      <w:r>
        <w:rPr>
          <w:rStyle w:val="StyleUnderline"/>
          <w:rFonts w:eastAsia="Calibri"/>
        </w:rPr>
        <w:t>winter</w:t>
      </w:r>
      <w:r>
        <w:rPr>
          <w:sz w:val="8"/>
        </w:rPr>
        <w:t xml:space="preserve"> </w:t>
      </w:r>
      <w:r>
        <w:rPr>
          <w:rStyle w:val="StyleUnderline"/>
          <w:rFonts w:eastAsia="Calibri"/>
        </w:rPr>
        <w:t>that</w:t>
      </w:r>
      <w:r>
        <w:rPr>
          <w:rStyle w:val="StyleUnderline"/>
        </w:rPr>
        <w:t xml:space="preserve"> </w:t>
      </w:r>
      <w:r>
        <w:rPr>
          <w:rStyle w:val="StyleUnderline"/>
          <w:rFonts w:eastAsia="Calibri"/>
        </w:rPr>
        <w:t>killed</w:t>
      </w:r>
      <w:r>
        <w:rPr>
          <w:rStyle w:val="StyleUnderline"/>
        </w:rPr>
        <w:t xml:space="preserve"> </w:t>
      </w:r>
      <w:r>
        <w:rPr>
          <w:rStyle w:val="StyleUnderline"/>
          <w:rFonts w:eastAsia="Calibri"/>
        </w:rPr>
        <w:t>everyone</w:t>
      </w:r>
      <w:r>
        <w:rPr>
          <w:rStyle w:val="StyleUnderline"/>
        </w:rPr>
        <w:t xml:space="preserve"> </w:t>
      </w:r>
      <w:r>
        <w:rPr>
          <w:rStyle w:val="StyleUnderline"/>
          <w:rFonts w:eastAsia="Calibri"/>
        </w:rPr>
        <w:t>or</w:t>
      </w:r>
      <w:r>
        <w:rPr>
          <w:rStyle w:val="StyleUnderline"/>
        </w:rPr>
        <w:t xml:space="preserve"> </w:t>
      </w:r>
      <w:r>
        <w:rPr>
          <w:rStyle w:val="StyleUnderline"/>
          <w:rFonts w:eastAsia="Calibri"/>
        </w:rPr>
        <w:t>even</w:t>
      </w:r>
      <w:r>
        <w:rPr>
          <w:rStyle w:val="StyleUnderline"/>
        </w:rPr>
        <w:t xml:space="preserve"> </w:t>
      </w:r>
      <w:r>
        <w:rPr>
          <w:rStyle w:val="StyleUnderline"/>
          <w:rFonts w:eastAsia="Calibri"/>
        </w:rPr>
        <w:t>just</w:t>
      </w:r>
      <w:r>
        <w:rPr>
          <w:rStyle w:val="StyleUnderline"/>
        </w:rPr>
        <w:t xml:space="preserve"> </w:t>
      </w:r>
      <w:r>
        <w:rPr>
          <w:rStyle w:val="StyleUnderline"/>
          <w:rFonts w:eastAsia="Calibri"/>
        </w:rPr>
        <w:t>every</w:t>
      </w:r>
      <w:r>
        <w:rPr>
          <w:rStyle w:val="StyleUnderline"/>
        </w:rPr>
        <w:t xml:space="preserve"> </w:t>
      </w:r>
      <w:r>
        <w:rPr>
          <w:rStyle w:val="StyleUnderline"/>
          <w:rFonts w:eastAsia="Calibri"/>
        </w:rPr>
        <w:t>woman</w:t>
      </w:r>
      <w:r>
        <w:rPr>
          <w:rStyle w:val="StyleUnderline"/>
        </w:rPr>
        <w:t xml:space="preserve"> </w:t>
      </w:r>
      <w:r>
        <w:rPr>
          <w:rStyle w:val="StyleUnderline"/>
          <w:rFonts w:eastAsia="Calibri"/>
        </w:rPr>
        <w:t>under</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age</w:t>
      </w:r>
      <w:r>
        <w:rPr>
          <w:rStyle w:val="StyleUnderline"/>
        </w:rPr>
        <w:t xml:space="preserve"> </w:t>
      </w:r>
      <w:r>
        <w:rPr>
          <w:rStyle w:val="StyleUnderline"/>
          <w:rFonts w:eastAsia="Calibri"/>
        </w:rPr>
        <w:t>of</w:t>
      </w:r>
      <w:r>
        <w:rPr>
          <w:rStyle w:val="StyleUnderline"/>
        </w:rPr>
        <w:t xml:space="preserve"> 50 </w:t>
      </w:r>
      <w:r>
        <w:rPr>
          <w:rStyle w:val="StyleUnderline"/>
          <w:rFonts w:eastAsia="Calibri"/>
        </w:rPr>
        <w:t>is</w:t>
      </w:r>
      <w:r>
        <w:rPr>
          <w:rStyle w:val="StyleUnderline"/>
        </w:rPr>
        <w:t xml:space="preserve"> </w:t>
      </w:r>
      <w:r>
        <w:rPr>
          <w:rStyle w:val="StyleUnderline"/>
          <w:rFonts w:eastAsia="Calibri"/>
        </w:rPr>
        <w:t>a</w:t>
      </w:r>
      <w:r>
        <w:rPr>
          <w:rStyle w:val="StyleUnderline"/>
        </w:rPr>
        <w:t xml:space="preserve"> </w:t>
      </w:r>
      <w:r>
        <w:rPr>
          <w:rStyle w:val="StyleUnderline"/>
          <w:rFonts w:eastAsia="Calibri"/>
        </w:rPr>
        <w:t>clear</w:t>
      </w:r>
      <w:r>
        <w:rPr>
          <w:rStyle w:val="StyleUnderline"/>
        </w:rPr>
        <w:t xml:space="preserve"> </w:t>
      </w:r>
      <w:r>
        <w:rPr>
          <w:rStyle w:val="StyleUnderline"/>
          <w:rFonts w:eastAsia="Calibri"/>
        </w:rPr>
        <w:t>example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such</w:t>
      </w:r>
      <w:r>
        <w:rPr>
          <w:rStyle w:val="StyleUnderline"/>
        </w:rPr>
        <w:t xml:space="preserve"> </w:t>
      </w:r>
      <w:r>
        <w:rPr>
          <w:rStyle w:val="StyleUnderline"/>
          <w:rFonts w:eastAsia="Calibri"/>
        </w:rPr>
        <w:t>a</w:t>
      </w:r>
      <w:r>
        <w:rPr>
          <w:rStyle w:val="StyleUnderline"/>
        </w:rPr>
        <w:t xml:space="preserve"> </w:t>
      </w:r>
      <w:r>
        <w:rPr>
          <w:rStyle w:val="StyleUnderline"/>
          <w:rFonts w:eastAsia="Calibri"/>
        </w:rPr>
        <w:t>case</w:t>
      </w:r>
      <w:r>
        <w:rPr>
          <w:sz w:val="8"/>
        </w:rPr>
        <w:t xml:space="preserve">. </w:t>
      </w:r>
      <w:r>
        <w:rPr>
          <w:rFonts w:eastAsia="Calibri"/>
          <w:sz w:val="8"/>
        </w:rPr>
        <w:t>Obviously</w:t>
      </w:r>
      <w:r>
        <w:rPr>
          <w:sz w:val="8"/>
        </w:rPr>
        <w:t xml:space="preserve">, </w:t>
      </w:r>
      <w:r>
        <w:rPr>
          <w:rFonts w:eastAsia="Calibri"/>
          <w:sz w:val="8"/>
        </w:rPr>
        <w:t>some</w:t>
      </w:r>
      <w:r>
        <w:rPr>
          <w:sz w:val="8"/>
        </w:rPr>
        <w:t xml:space="preserve"> </w:t>
      </w:r>
      <w:r>
        <w:rPr>
          <w:rFonts w:eastAsia="Calibri"/>
          <w:sz w:val="8"/>
        </w:rPr>
        <w:t>types</w:t>
      </w:r>
      <w:r>
        <w:rPr>
          <w:sz w:val="8"/>
        </w:rPr>
        <w:t xml:space="preserve"> </w:t>
      </w:r>
      <w:r>
        <w:rPr>
          <w:rFonts w:eastAsia="Calibri"/>
          <w:sz w:val="8"/>
        </w:rPr>
        <w:t>of</w:t>
      </w:r>
      <w:r>
        <w:rPr>
          <w:sz w:val="8"/>
        </w:rPr>
        <w:t xml:space="preserve"> </w:t>
      </w:r>
      <w:r>
        <w:rPr>
          <w:rFonts w:eastAsia="Calibri"/>
          <w:sz w:val="8"/>
        </w:rPr>
        <w:t>premature</w:t>
      </w:r>
      <w:r>
        <w:rPr>
          <w:sz w:val="8"/>
        </w:rPr>
        <w:t xml:space="preserve"> </w:t>
      </w:r>
      <w:r>
        <w:rPr>
          <w:rFonts w:eastAsia="Calibri"/>
          <w:sz w:val="8"/>
        </w:rPr>
        <w:t>death</w:t>
      </w:r>
      <w:r>
        <w:rPr>
          <w:sz w:val="8"/>
        </w:rPr>
        <w:t xml:space="preserve"> </w:t>
      </w:r>
      <w:r>
        <w:rPr>
          <w:rFonts w:eastAsia="Calibri"/>
          <w:sz w:val="8"/>
        </w:rPr>
        <w:t>themselves</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reasons</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Every</w:t>
      </w:r>
      <w:r>
        <w:rPr>
          <w:sz w:val="8"/>
        </w:rPr>
        <w:t xml:space="preserve"> </w:t>
      </w:r>
      <w:r>
        <w:rPr>
          <w:rFonts w:eastAsia="Calibri"/>
          <w:sz w:val="8"/>
        </w:rPr>
        <w:t>person</w:t>
      </w:r>
      <w:r>
        <w:rPr>
          <w:sz w:val="8"/>
        </w:rPr>
        <w:t xml:space="preserve"> </w:t>
      </w:r>
      <w:r>
        <w:rPr>
          <w:rFonts w:eastAsia="Calibri"/>
          <w:sz w:val="8"/>
        </w:rPr>
        <w:t>dies</w:t>
      </w:r>
      <w:r>
        <w:rPr>
          <w:sz w:val="8"/>
        </w:rPr>
        <w:t xml:space="preserve"> </w:t>
      </w:r>
      <w:r>
        <w:rPr>
          <w:rFonts w:eastAsia="Calibri"/>
          <w:sz w:val="8"/>
        </w:rPr>
        <w:t>eventually</w:t>
      </w:r>
      <w:r>
        <w:rPr>
          <w:sz w:val="8"/>
        </w:rPr>
        <w:t xml:space="preserve">, </w:t>
      </w:r>
      <w:r>
        <w:rPr>
          <w:rFonts w:eastAsia="Calibri"/>
          <w:sz w:val="8"/>
        </w:rPr>
        <w:t>sometimes</w:t>
      </w:r>
      <w:r>
        <w:rPr>
          <w:sz w:val="8"/>
        </w:rPr>
        <w:t xml:space="preserve"> </w:t>
      </w:r>
      <w:r>
        <w:rPr>
          <w:rFonts w:eastAsia="Calibri"/>
          <w:sz w:val="8"/>
        </w:rPr>
        <w:t>earlier</w:t>
      </w:r>
      <w:r>
        <w:rPr>
          <w:sz w:val="8"/>
        </w:rPr>
        <w:t xml:space="preserve"> </w:t>
      </w:r>
      <w:r>
        <w:rPr>
          <w:rFonts w:eastAsia="Calibri"/>
          <w:sz w:val="8"/>
        </w:rPr>
        <w:t>than</w:t>
      </w:r>
      <w:r>
        <w:rPr>
          <w:sz w:val="8"/>
        </w:rPr>
        <w:t xml:space="preserve"> </w:t>
      </w:r>
      <w:r>
        <w:rPr>
          <w:rFonts w:eastAsia="Calibri"/>
          <w:sz w:val="8"/>
        </w:rPr>
        <w:t>the</w:t>
      </w:r>
      <w:r>
        <w:rPr>
          <w:sz w:val="8"/>
        </w:rPr>
        <w:t xml:space="preserve"> </w:t>
      </w:r>
      <w:r>
        <w:rPr>
          <w:rFonts w:eastAsia="Calibri"/>
          <w:sz w:val="8"/>
        </w:rPr>
        <w:t>standard</w:t>
      </w:r>
      <w:r>
        <w:rPr>
          <w:sz w:val="8"/>
        </w:rPr>
        <w:t xml:space="preserve"> </w:t>
      </w:r>
      <w:r>
        <w:rPr>
          <w:rFonts w:eastAsia="Calibri"/>
          <w:sz w:val="8"/>
        </w:rPr>
        <w:t>expected</w:t>
      </w:r>
      <w:r>
        <w:rPr>
          <w:sz w:val="8"/>
        </w:rPr>
        <w:t xml:space="preserve"> </w:t>
      </w:r>
      <w:r>
        <w:rPr>
          <w:rFonts w:eastAsia="Calibri"/>
          <w:sz w:val="8"/>
        </w:rPr>
        <w:t>lifespan</w:t>
      </w:r>
      <w:r>
        <w:rPr>
          <w:sz w:val="8"/>
        </w:rPr>
        <w:t xml:space="preserve"> </w:t>
      </w:r>
      <w:r>
        <w:rPr>
          <w:rFonts w:eastAsia="Calibri"/>
          <w:sz w:val="8"/>
        </w:rPr>
        <w:t>due</w:t>
      </w:r>
      <w:r>
        <w:rPr>
          <w:sz w:val="8"/>
        </w:rPr>
        <w:t xml:space="preserve"> </w:t>
      </w:r>
      <w:r>
        <w:rPr>
          <w:rFonts w:eastAsia="Calibri"/>
          <w:sz w:val="8"/>
        </w:rPr>
        <w:t>to</w:t>
      </w:r>
      <w:r>
        <w:rPr>
          <w:sz w:val="8"/>
        </w:rPr>
        <w:t xml:space="preserve"> </w:t>
      </w:r>
      <w:r>
        <w:rPr>
          <w:rFonts w:eastAsia="Calibri"/>
          <w:sz w:val="8"/>
        </w:rPr>
        <w:t>accidents</w:t>
      </w:r>
      <w:r>
        <w:rPr>
          <w:sz w:val="8"/>
        </w:rPr>
        <w:t xml:space="preserve"> </w:t>
      </w:r>
      <w:r>
        <w:rPr>
          <w:rFonts w:eastAsia="Calibri"/>
          <w:sz w:val="8"/>
        </w:rPr>
        <w:t>or</w:t>
      </w:r>
      <w:r>
        <w:rPr>
          <w:sz w:val="8"/>
        </w:rPr>
        <w:t xml:space="preserve"> </w:t>
      </w:r>
      <w:r>
        <w:rPr>
          <w:rFonts w:eastAsia="Calibri"/>
          <w:sz w:val="8"/>
        </w:rPr>
        <w:t>causes</w:t>
      </w:r>
      <w:r>
        <w:rPr>
          <w:sz w:val="8"/>
        </w:rPr>
        <w:t xml:space="preserve"> </w:t>
      </w:r>
      <w:r>
        <w:rPr>
          <w:rFonts w:eastAsia="Calibri"/>
          <w:sz w:val="8"/>
        </w:rPr>
        <w:t>like</w:t>
      </w:r>
      <w:r>
        <w:rPr>
          <w:sz w:val="8"/>
        </w:rPr>
        <w:t xml:space="preserve"> </w:t>
      </w:r>
      <w:r>
        <w:rPr>
          <w:rFonts w:eastAsia="Calibri"/>
          <w:sz w:val="8"/>
        </w:rPr>
        <w:t>spontaneously</w:t>
      </w:r>
      <w:r>
        <w:rPr>
          <w:sz w:val="8"/>
        </w:rPr>
        <w:t xml:space="preserve"> </w:t>
      </w:r>
      <w:r>
        <w:rPr>
          <w:rFonts w:eastAsia="Calibri"/>
          <w:sz w:val="8"/>
        </w:rPr>
        <w:t>occurring</w:t>
      </w:r>
      <w:r>
        <w:rPr>
          <w:sz w:val="8"/>
        </w:rPr>
        <w:t xml:space="preserve"> </w:t>
      </w:r>
      <w:r>
        <w:rPr>
          <w:rFonts w:eastAsia="Calibri"/>
          <w:sz w:val="8"/>
        </w:rPr>
        <w:t>incurable</w:t>
      </w:r>
      <w:r>
        <w:rPr>
          <w:sz w:val="8"/>
        </w:rPr>
        <w:t xml:space="preserve"> </w:t>
      </w:r>
      <w:r>
        <w:rPr>
          <w:rFonts w:eastAsia="Calibri"/>
          <w:sz w:val="8"/>
        </w:rPr>
        <w:t>cancers</w:t>
      </w:r>
      <w:r>
        <w:rPr>
          <w:sz w:val="8"/>
        </w:rPr>
        <w:t xml:space="preserve">. </w:t>
      </w:r>
      <w:r>
        <w:rPr>
          <w:rFonts w:eastAsia="Calibri"/>
          <w:sz w:val="8"/>
        </w:rPr>
        <w:t>A</w:t>
      </w:r>
      <w:r>
        <w:rPr>
          <w:sz w:val="8"/>
        </w:rPr>
        <w:t xml:space="preserve"> </w:t>
      </w:r>
      <w:r>
        <w:rPr>
          <w:rFonts w:eastAsia="Calibri"/>
          <w:sz w:val="8"/>
        </w:rPr>
        <w:t>cause</w:t>
      </w:r>
      <w:r>
        <w:rPr>
          <w:sz w:val="8"/>
        </w:rPr>
        <w:t xml:space="preserve"> </w:t>
      </w:r>
      <w:r>
        <w:rPr>
          <w:rFonts w:eastAsia="Calibri"/>
          <w:sz w:val="8"/>
        </w:rPr>
        <w:t>such</w:t>
      </w:r>
      <w:r>
        <w:rPr>
          <w:sz w:val="8"/>
        </w:rPr>
        <w:t xml:space="preserve"> </w:t>
      </w:r>
      <w:r>
        <w:rPr>
          <w:rFonts w:eastAsia="Calibri"/>
          <w:sz w:val="8"/>
        </w:rPr>
        <w:t>as</w:t>
      </w:r>
      <w:r>
        <w:rPr>
          <w:sz w:val="8"/>
        </w:rPr>
        <w:t xml:space="preserve"> </w:t>
      </w:r>
      <w:r>
        <w:rPr>
          <w:rFonts w:eastAsia="Calibri"/>
          <w:sz w:val="8"/>
        </w:rPr>
        <w:t>disease</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a</w:t>
      </w:r>
      <w:r>
        <w:rPr>
          <w:sz w:val="8"/>
        </w:rPr>
        <w:t xml:space="preserve"> </w:t>
      </w:r>
      <w:r>
        <w:rPr>
          <w:rFonts w:eastAsia="Calibri"/>
          <w:sz w:val="8"/>
        </w:rPr>
        <w:t>moral</w:t>
      </w:r>
      <w:r>
        <w:rPr>
          <w:sz w:val="8"/>
        </w:rPr>
        <w:t xml:space="preserve"> </w:t>
      </w:r>
      <w:r>
        <w:rPr>
          <w:rFonts w:eastAsia="Calibri"/>
          <w:sz w:val="8"/>
        </w:rPr>
        <w:t>agent</w:t>
      </w:r>
      <w:r>
        <w:rPr>
          <w:sz w:val="8"/>
        </w:rPr>
        <w:t xml:space="preserve"> </w:t>
      </w:r>
      <w:r>
        <w:rPr>
          <w:rFonts w:eastAsia="Calibri"/>
          <w:sz w:val="8"/>
        </w:rPr>
        <w:t>and</w:t>
      </w:r>
      <w:r>
        <w:rPr>
          <w:sz w:val="8"/>
        </w:rPr>
        <w:t xml:space="preserve"> </w:t>
      </w:r>
      <w:r>
        <w:rPr>
          <w:rFonts w:eastAsia="Calibri"/>
          <w:sz w:val="8"/>
        </w:rPr>
        <w:t>therefore</w:t>
      </w:r>
      <w:r>
        <w:rPr>
          <w:sz w:val="8"/>
        </w:rPr>
        <w:t xml:space="preserve"> </w:t>
      </w:r>
      <w:r>
        <w:rPr>
          <w:rFonts w:eastAsia="Calibri"/>
          <w:sz w:val="8"/>
        </w:rPr>
        <w:t>it</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if</w:t>
      </w:r>
      <w:r>
        <w:rPr>
          <w:sz w:val="8"/>
        </w:rPr>
        <w:t xml:space="preserve"> </w:t>
      </w:r>
      <w:r>
        <w:rPr>
          <w:rFonts w:eastAsia="Calibri"/>
          <w:sz w:val="8"/>
        </w:rPr>
        <w:t>it</w:t>
      </w:r>
      <w:r>
        <w:rPr>
          <w:sz w:val="8"/>
        </w:rPr>
        <w:t xml:space="preserve"> </w:t>
      </w:r>
      <w:r>
        <w:rPr>
          <w:rFonts w:eastAsia="Calibri"/>
          <w:sz w:val="8"/>
        </w:rPr>
        <w:t>unavoidably</w:t>
      </w:r>
      <w:r>
        <w:rPr>
          <w:sz w:val="8"/>
        </w:rPr>
        <w:t xml:space="preserve"> </w:t>
      </w:r>
      <w:r>
        <w:rPr>
          <w:rFonts w:eastAsia="Calibri"/>
          <w:sz w:val="8"/>
        </w:rPr>
        <w:t>kills</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prematurely</w:t>
      </w:r>
      <w:r>
        <w:rPr>
          <w:sz w:val="8"/>
        </w:rPr>
        <w:t xml:space="preserve">. </w:t>
      </w:r>
      <w:r>
        <w:rPr>
          <w:rFonts w:eastAsia="Calibri"/>
          <w:sz w:val="8"/>
        </w:rPr>
        <w:t>Scanlon</w:t>
      </w:r>
      <w:r>
        <w:rPr>
          <w:sz w:val="8"/>
        </w:rPr>
        <w:t xml:space="preserve"> </w:t>
      </w:r>
      <w:r>
        <w:rPr>
          <w:rFonts w:eastAsia="Calibri"/>
          <w:sz w:val="8"/>
        </w:rPr>
        <w:t>says</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would</w:t>
      </w:r>
      <w:r>
        <w:rPr>
          <w:sz w:val="8"/>
        </w:rPr>
        <w:t xml:space="preserve"> </w:t>
      </w:r>
      <w:r>
        <w:rPr>
          <w:rFonts w:eastAsia="Calibri"/>
          <w:sz w:val="8"/>
        </w:rPr>
        <w:t>reduce</w:t>
      </w:r>
      <w:r>
        <w:rPr>
          <w:sz w:val="8"/>
        </w:rPr>
        <w:t xml:space="preserve"> </w:t>
      </w:r>
      <w:r>
        <w:rPr>
          <w:rFonts w:eastAsia="Calibri"/>
          <w:sz w:val="8"/>
        </w:rPr>
        <w:t>a</w:t>
      </w:r>
      <w:r>
        <w:rPr>
          <w:sz w:val="8"/>
        </w:rPr>
        <w:t xml:space="preserve"> </w:t>
      </w:r>
      <w:r>
        <w:rPr>
          <w:rFonts w:eastAsia="Calibri"/>
          <w:sz w:val="8"/>
        </w:rPr>
        <w:t>person</w:t>
      </w:r>
      <w:r>
        <w:rPr>
          <w:sz w:val="8"/>
        </w:rPr>
        <w:t>’</w:t>
      </w:r>
      <w:r>
        <w:rPr>
          <w:rFonts w:eastAsia="Calibri"/>
          <w:sz w:val="8"/>
        </w:rPr>
        <w:t>s</w:t>
      </w:r>
      <w:r>
        <w:rPr>
          <w:sz w:val="8"/>
        </w:rPr>
        <w:t xml:space="preserve"> </w:t>
      </w:r>
      <w:r>
        <w:rPr>
          <w:rFonts w:eastAsia="Calibri"/>
          <w:sz w:val="8"/>
        </w:rPr>
        <w:t>well</w:t>
      </w:r>
      <w:r>
        <w:rPr>
          <w:sz w:val="8"/>
        </w:rPr>
        <w:t>-</w:t>
      </w:r>
      <w:r>
        <w:rPr>
          <w:rFonts w:eastAsia="Calibri"/>
          <w:sz w:val="8"/>
        </w:rPr>
        <w:t>being</w:t>
      </w:r>
      <w:r>
        <w:rPr>
          <w:sz w:val="8"/>
        </w:rPr>
        <w:t xml:space="preserve"> </w:t>
      </w:r>
      <w:r>
        <w:rPr>
          <w:rFonts w:eastAsia="Calibri"/>
          <w:sz w:val="8"/>
        </w:rPr>
        <w:t>gives</w:t>
      </w:r>
      <w:r>
        <w:rPr>
          <w:sz w:val="8"/>
        </w:rPr>
        <w:t xml:space="preserve"> </w:t>
      </w:r>
      <w:r>
        <w:rPr>
          <w:rFonts w:eastAsia="Calibri"/>
          <w:sz w:val="8"/>
        </w:rPr>
        <w:t>that</w:t>
      </w:r>
      <w:r>
        <w:rPr>
          <w:sz w:val="8"/>
        </w:rPr>
        <w:t xml:space="preserve"> </w:t>
      </w:r>
      <w:r>
        <w:rPr>
          <w:rFonts w:eastAsia="Calibri"/>
          <w:sz w:val="8"/>
        </w:rPr>
        <w:t>person</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the</w:t>
      </w:r>
      <w:r>
        <w:rPr>
          <w:sz w:val="8"/>
        </w:rPr>
        <w:t xml:space="preserve"> </w:t>
      </w:r>
      <w:r>
        <w:rPr>
          <w:rFonts w:eastAsia="Calibri"/>
          <w:sz w:val="8"/>
        </w:rPr>
        <w:t>principle</w:t>
      </w:r>
      <w:r>
        <w:rPr>
          <w:sz w:val="8"/>
        </w:rPr>
        <w:t>: ‘</w:t>
      </w:r>
      <w:r>
        <w:rPr>
          <w:rFonts w:eastAsia="Calibri"/>
          <w:sz w:val="8"/>
        </w:rPr>
        <w:t>components</w:t>
      </w:r>
      <w:r>
        <w:rPr>
          <w:sz w:val="8"/>
        </w:rPr>
        <w:t xml:space="preserve"> </w:t>
      </w:r>
      <w:r>
        <w:rPr>
          <w:rFonts w:eastAsia="Calibri"/>
          <w:sz w:val="8"/>
        </w:rPr>
        <w:t>of</w:t>
      </w:r>
      <w:r>
        <w:rPr>
          <w:sz w:val="8"/>
        </w:rPr>
        <w:t xml:space="preserve"> </w:t>
      </w:r>
      <w:r>
        <w:rPr>
          <w:rFonts w:eastAsia="Calibri"/>
          <w:sz w:val="8"/>
        </w:rPr>
        <w:t>well</w:t>
      </w:r>
      <w:r>
        <w:rPr>
          <w:sz w:val="8"/>
        </w:rPr>
        <w:t>-</w:t>
      </w:r>
      <w:r>
        <w:rPr>
          <w:rFonts w:eastAsia="Calibri"/>
          <w:sz w:val="8"/>
        </w:rPr>
        <w:t>being</w:t>
      </w:r>
      <w:r>
        <w:rPr>
          <w:sz w:val="8"/>
        </w:rPr>
        <w:t xml:space="preserve"> </w:t>
      </w:r>
      <w:r>
        <w:rPr>
          <w:rFonts w:eastAsia="Calibri"/>
          <w:sz w:val="8"/>
        </w:rPr>
        <w:t>figure</w:t>
      </w:r>
      <w:r>
        <w:rPr>
          <w:sz w:val="8"/>
        </w:rPr>
        <w:t xml:space="preserve"> </w:t>
      </w:r>
      <w:r>
        <w:rPr>
          <w:rFonts w:eastAsia="Calibri"/>
          <w:sz w:val="8"/>
        </w:rPr>
        <w:t>prominently</w:t>
      </w:r>
      <w:r>
        <w:rPr>
          <w:sz w:val="8"/>
        </w:rPr>
        <w:t xml:space="preserve"> </w:t>
      </w:r>
      <w:r>
        <w:rPr>
          <w:rFonts w:eastAsia="Calibri"/>
          <w:sz w:val="8"/>
        </w:rPr>
        <w:t>as</w:t>
      </w:r>
      <w:r>
        <w:rPr>
          <w:sz w:val="8"/>
        </w:rPr>
        <w:t xml:space="preserve"> </w:t>
      </w:r>
      <w:r>
        <w:rPr>
          <w:rFonts w:eastAsia="Calibri"/>
          <w:sz w:val="8"/>
        </w:rPr>
        <w:t>grounds</w:t>
      </w:r>
      <w:r>
        <w:rPr>
          <w:sz w:val="8"/>
        </w:rPr>
        <w:t xml:space="preserve"> </w:t>
      </w:r>
      <w:r>
        <w:rPr>
          <w:rFonts w:eastAsia="Calibri"/>
          <w:sz w:val="8"/>
        </w:rPr>
        <w:t>for</w:t>
      </w:r>
      <w:r>
        <w:rPr>
          <w:sz w:val="8"/>
        </w:rPr>
        <w:t xml:space="preserve"> </w:t>
      </w:r>
      <w:r>
        <w:rPr>
          <w:rFonts w:eastAsia="Calibri"/>
          <w:sz w:val="8"/>
        </w:rPr>
        <w:t>reasonable</w:t>
      </w:r>
      <w:r>
        <w:rPr>
          <w:sz w:val="8"/>
        </w:rPr>
        <w:t xml:space="preserve"> </w:t>
      </w:r>
      <w:r>
        <w:rPr>
          <w:rFonts w:eastAsia="Calibri"/>
          <w:sz w:val="8"/>
        </w:rPr>
        <w:t>rejection</w:t>
      </w:r>
      <w:r>
        <w:rPr>
          <w:sz w:val="8"/>
        </w:rPr>
        <w:t>’ (</w:t>
      </w:r>
      <w:r>
        <w:rPr>
          <w:rFonts w:eastAsia="Calibri"/>
          <w:sz w:val="8"/>
        </w:rPr>
        <w:t>Scanlon</w:t>
      </w:r>
      <w:r>
        <w:rPr>
          <w:sz w:val="8"/>
        </w:rPr>
        <w:t xml:space="preserve"> 1998, 214). </w:t>
      </w:r>
      <w:r>
        <w:rPr>
          <w:rFonts w:eastAsia="Calibri"/>
          <w:sz w:val="8"/>
        </w:rPr>
        <w:t>However</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settled</w:t>
      </w:r>
      <w:r>
        <w:rPr>
          <w:sz w:val="8"/>
        </w:rPr>
        <w:t xml:space="preserve"> </w:t>
      </w:r>
      <w:r>
        <w:rPr>
          <w:rFonts w:eastAsia="Calibri"/>
          <w:sz w:val="8"/>
        </w:rPr>
        <w:t>yet</w:t>
      </w:r>
      <w:r>
        <w:rPr>
          <w:sz w:val="8"/>
        </w:rPr>
        <w:t xml:space="preserve"> </w:t>
      </w:r>
      <w:r>
        <w:rPr>
          <w:rFonts w:eastAsia="Calibri"/>
          <w:sz w:val="8"/>
        </w:rPr>
        <w:t>whether</w:t>
      </w:r>
      <w:r>
        <w:rPr>
          <w:sz w:val="8"/>
        </w:rPr>
        <w:t xml:space="preserve"> </w:t>
      </w:r>
      <w:r>
        <w:rPr>
          <w:rFonts w:eastAsia="Calibri"/>
          <w:sz w:val="8"/>
        </w:rPr>
        <w:t>premature</w:t>
      </w:r>
      <w:r>
        <w:rPr>
          <w:sz w:val="8"/>
        </w:rPr>
        <w:t xml:space="preserve"> </w:t>
      </w:r>
      <w:r>
        <w:rPr>
          <w:rFonts w:eastAsia="Calibri"/>
          <w:sz w:val="8"/>
        </w:rPr>
        <w:t>death</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setback</w:t>
      </w:r>
      <w:r>
        <w:rPr>
          <w:sz w:val="8"/>
        </w:rPr>
        <w:t xml:space="preserve"> </w:t>
      </w:r>
      <w:r>
        <w:rPr>
          <w:rFonts w:eastAsia="Calibri"/>
          <w:sz w:val="8"/>
        </w:rPr>
        <w:t>to</w:t>
      </w:r>
      <w:r>
        <w:rPr>
          <w:sz w:val="8"/>
        </w:rPr>
        <w:t xml:space="preserve"> </w:t>
      </w:r>
      <w:r>
        <w:rPr>
          <w:rFonts w:eastAsia="Calibri"/>
          <w:sz w:val="8"/>
        </w:rPr>
        <w:t>well</w:t>
      </w:r>
      <w:r>
        <w:rPr>
          <w:sz w:val="8"/>
        </w:rPr>
        <w:t>-</w:t>
      </w:r>
      <w:r>
        <w:rPr>
          <w:rFonts w:eastAsia="Calibri"/>
          <w:sz w:val="8"/>
        </w:rPr>
        <w:t>being</w:t>
      </w:r>
      <w:r>
        <w:rPr>
          <w:sz w:val="8"/>
        </w:rPr>
        <w:t xml:space="preserve">. </w:t>
      </w:r>
      <w:r>
        <w:rPr>
          <w:rFonts w:eastAsia="Calibri"/>
          <w:sz w:val="8"/>
        </w:rPr>
        <w:t>Some</w:t>
      </w:r>
      <w:r>
        <w:rPr>
          <w:sz w:val="8"/>
        </w:rPr>
        <w:t xml:space="preserve"> </w:t>
      </w:r>
      <w:r>
        <w:rPr>
          <w:rFonts w:eastAsia="Calibri"/>
          <w:sz w:val="8"/>
        </w:rPr>
        <w:t>philosophers</w:t>
      </w:r>
      <w:r>
        <w:rPr>
          <w:sz w:val="8"/>
        </w:rPr>
        <w:t xml:space="preserve"> </w:t>
      </w:r>
      <w:r>
        <w:rPr>
          <w:rFonts w:eastAsia="Calibri"/>
          <w:sz w:val="8"/>
        </w:rPr>
        <w:t>hold</w:t>
      </w:r>
      <w:r>
        <w:rPr>
          <w:sz w:val="8"/>
        </w:rPr>
        <w:t xml:space="preserve"> </w:t>
      </w:r>
      <w:r>
        <w:rPr>
          <w:rFonts w:eastAsia="Calibri"/>
          <w:sz w:val="8"/>
        </w:rPr>
        <w:t>that</w:t>
      </w:r>
      <w:r>
        <w:rPr>
          <w:sz w:val="8"/>
        </w:rPr>
        <w:t xml:space="preserve"> </w:t>
      </w:r>
      <w:r>
        <w:rPr>
          <w:rFonts w:eastAsia="Calibri"/>
          <w:sz w:val="8"/>
        </w:rPr>
        <w:t>death</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harm</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person</w:t>
      </w:r>
      <w:r>
        <w:rPr>
          <w:sz w:val="8"/>
        </w:rPr>
        <w:t xml:space="preserve"> </w:t>
      </w:r>
      <w:r>
        <w:rPr>
          <w:rFonts w:eastAsia="Calibri"/>
          <w:sz w:val="8"/>
        </w:rPr>
        <w:t>who</w:t>
      </w:r>
      <w:r>
        <w:rPr>
          <w:sz w:val="8"/>
        </w:rPr>
        <w:t xml:space="preserve"> </w:t>
      </w:r>
      <w:r>
        <w:rPr>
          <w:rFonts w:eastAsia="Calibri"/>
          <w:sz w:val="8"/>
        </w:rPr>
        <w:t>dies</w:t>
      </w:r>
      <w:r>
        <w:rPr>
          <w:sz w:val="8"/>
        </w:rPr>
        <w:t xml:space="preserve">, </w:t>
      </w:r>
      <w:r>
        <w:rPr>
          <w:rFonts w:eastAsia="Calibri"/>
          <w:sz w:val="8"/>
        </w:rPr>
        <w:t>whilst</w:t>
      </w:r>
      <w:r>
        <w:rPr>
          <w:sz w:val="8"/>
        </w:rPr>
        <w:t xml:space="preserve"> </w:t>
      </w:r>
      <w:r>
        <w:rPr>
          <w:rFonts w:eastAsia="Calibri"/>
          <w:sz w:val="8"/>
        </w:rPr>
        <w:t>others</w:t>
      </w:r>
      <w:r>
        <w:rPr>
          <w:sz w:val="8"/>
        </w:rPr>
        <w:t xml:space="preserve"> </w:t>
      </w:r>
      <w:r>
        <w:rPr>
          <w:rFonts w:eastAsia="Calibri"/>
          <w:sz w:val="8"/>
        </w:rPr>
        <w:t>argue</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.7 </w:t>
      </w:r>
      <w:r>
        <w:rPr>
          <w:rFonts w:eastAsia="Calibri"/>
          <w:sz w:val="8"/>
        </w:rPr>
        <w:t>I</w:t>
      </w:r>
      <w:r>
        <w:rPr>
          <w:sz w:val="8"/>
        </w:rPr>
        <w:t xml:space="preserve"> </w:t>
      </w:r>
      <w:r>
        <w:rPr>
          <w:rFonts w:eastAsia="Calibri"/>
          <w:sz w:val="8"/>
        </w:rPr>
        <w:t>will</w:t>
      </w:r>
      <w:r>
        <w:rPr>
          <w:sz w:val="8"/>
        </w:rPr>
        <w:t xml:space="preserve"> </w:t>
      </w:r>
      <w:r>
        <w:rPr>
          <w:rFonts w:eastAsia="Calibri"/>
          <w:sz w:val="8"/>
        </w:rPr>
        <w:t>argue</w:t>
      </w:r>
      <w:r>
        <w:rPr>
          <w:sz w:val="8"/>
        </w:rPr>
        <w:t xml:space="preserve">, </w:t>
      </w:r>
      <w:r>
        <w:rPr>
          <w:rFonts w:eastAsia="Calibri"/>
          <w:sz w:val="8"/>
        </w:rPr>
        <w:t>however</w:t>
      </w:r>
      <w:r>
        <w:rPr>
          <w:sz w:val="8"/>
        </w:rPr>
        <w:t xml:space="preserve">, </w:t>
      </w:r>
      <w:r>
        <w:rPr>
          <w:rFonts w:eastAsia="Calibri"/>
          <w:sz w:val="8"/>
        </w:rPr>
        <w:t>that</w:t>
      </w:r>
      <w:r>
        <w:rPr>
          <w:sz w:val="8"/>
        </w:rPr>
        <w:t xml:space="preserve"> </w:t>
      </w:r>
      <w:r>
        <w:rPr>
          <w:rFonts w:eastAsia="Calibri"/>
          <w:sz w:val="8"/>
        </w:rPr>
        <w:t>regardless</w:t>
      </w:r>
      <w:r>
        <w:rPr>
          <w:sz w:val="8"/>
        </w:rPr>
        <w:t xml:space="preserve"> </w:t>
      </w:r>
      <w:r>
        <w:rPr>
          <w:rFonts w:eastAsia="Calibri"/>
          <w:sz w:val="8"/>
        </w:rPr>
        <w:t>of</w:t>
      </w:r>
      <w:r>
        <w:rPr>
          <w:sz w:val="8"/>
        </w:rPr>
        <w:t xml:space="preserve"> </w:t>
      </w:r>
      <w:r>
        <w:rPr>
          <w:rFonts w:eastAsia="Calibri"/>
          <w:sz w:val="8"/>
        </w:rPr>
        <w:t>who</w:t>
      </w:r>
      <w:r>
        <w:rPr>
          <w:sz w:val="8"/>
        </w:rPr>
        <w:t xml:space="preserve"> </w:t>
      </w:r>
      <w:r>
        <w:rPr>
          <w:rFonts w:eastAsia="Calibri"/>
          <w:sz w:val="8"/>
        </w:rPr>
        <w:t>is</w:t>
      </w:r>
      <w:r>
        <w:rPr>
          <w:sz w:val="8"/>
        </w:rPr>
        <w:t xml:space="preserve"> </w:t>
      </w:r>
      <w:r>
        <w:rPr>
          <w:rFonts w:eastAsia="Calibri"/>
          <w:sz w:val="8"/>
        </w:rPr>
        <w:t>correct</w:t>
      </w:r>
      <w:r>
        <w:rPr>
          <w:sz w:val="8"/>
        </w:rPr>
        <w:t xml:space="preserve"> </w:t>
      </w:r>
      <w:r>
        <w:rPr>
          <w:rFonts w:eastAsia="Calibri"/>
          <w:sz w:val="8"/>
        </w:rPr>
        <w:t>in</w:t>
      </w:r>
      <w:r>
        <w:rPr>
          <w:sz w:val="8"/>
        </w:rPr>
        <w:t xml:space="preserve"> </w:t>
      </w:r>
      <w:r>
        <w:rPr>
          <w:rFonts w:eastAsia="Calibri"/>
          <w:sz w:val="8"/>
        </w:rPr>
        <w:t>that</w:t>
      </w:r>
      <w:r>
        <w:rPr>
          <w:sz w:val="8"/>
        </w:rPr>
        <w:t xml:space="preserve"> </w:t>
      </w:r>
      <w:r>
        <w:rPr>
          <w:rFonts w:eastAsia="Calibri"/>
          <w:sz w:val="8"/>
        </w:rPr>
        <w:t>debate</w:t>
      </w:r>
      <w:r>
        <w:rPr>
          <w:sz w:val="8"/>
        </w:rPr>
        <w:t xml:space="preserve">, </w:t>
      </w:r>
      <w:r>
        <w:rPr>
          <w:rStyle w:val="StyleUnderline"/>
          <w:rFonts w:eastAsia="Calibri"/>
        </w:rPr>
        <w:t>being</w:t>
      </w:r>
      <w:r>
        <w:rPr>
          <w:rStyle w:val="StyleUnderline"/>
        </w:rPr>
        <w:t xml:space="preserve"> </w:t>
      </w:r>
      <w:r>
        <w:rPr>
          <w:rStyle w:val="StyleUnderline"/>
          <w:rFonts w:eastAsia="Calibri"/>
        </w:rPr>
        <w:t>caused</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die</w:t>
      </w:r>
      <w:r>
        <w:rPr>
          <w:rStyle w:val="StyleUnderline"/>
        </w:rPr>
        <w:t xml:space="preserve"> </w:t>
      </w:r>
      <w:r>
        <w:rPr>
          <w:rStyle w:val="StyleUnderline"/>
          <w:rFonts w:eastAsia="Calibri"/>
        </w:rPr>
        <w:t>prematurely</w:t>
      </w:r>
      <w:r>
        <w:rPr>
          <w:rStyle w:val="StyleUnderline"/>
        </w:rPr>
        <w:t xml:space="preserve"> </w:t>
      </w:r>
      <w:r>
        <w:rPr>
          <w:rStyle w:val="StyleUnderline"/>
          <w:rFonts w:eastAsia="Calibri"/>
        </w:rPr>
        <w:t>can</w:t>
      </w:r>
      <w:r>
        <w:rPr>
          <w:rStyle w:val="StyleUnderline"/>
        </w:rPr>
        <w:t xml:space="preserve"> </w:t>
      </w:r>
      <w:r>
        <w:rPr>
          <w:rStyle w:val="StyleUnderline"/>
          <w:rFonts w:eastAsia="Calibri"/>
        </w:rPr>
        <w:t>be</w:t>
      </w:r>
      <w:r>
        <w:rPr>
          <w:rStyle w:val="StyleUnderline"/>
        </w:rPr>
        <w:t xml:space="preserve"> </w:t>
      </w:r>
      <w:r>
        <w:rPr>
          <w:rStyle w:val="StyleUnderline"/>
          <w:rFonts w:eastAsia="Calibri"/>
        </w:rPr>
        <w:t>reason</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reject</w:t>
      </w:r>
      <w:r>
        <w:rPr>
          <w:rStyle w:val="StyleUnderline"/>
        </w:rPr>
        <w:t xml:space="preserve"> </w:t>
      </w:r>
      <w:r>
        <w:rPr>
          <w:rStyle w:val="StyleUnderline"/>
          <w:rFonts w:eastAsia="Calibri"/>
        </w:rPr>
        <w:t>a</w:t>
      </w:r>
      <w:r>
        <w:rPr>
          <w:rStyle w:val="StyleUnderline"/>
        </w:rPr>
        <w:t xml:space="preserve"> </w:t>
      </w:r>
      <w:r>
        <w:rPr>
          <w:rStyle w:val="StyleUnderline"/>
          <w:rFonts w:eastAsia="Calibri"/>
        </w:rPr>
        <w:t>principle</w:t>
      </w:r>
      <w:r>
        <w:rPr>
          <w:rStyle w:val="StyleUnderline"/>
        </w:rPr>
        <w:t xml:space="preserve"> </w:t>
      </w:r>
      <w:r>
        <w:rPr>
          <w:rStyle w:val="StyleUnderline"/>
          <w:rFonts w:eastAsia="Calibri"/>
        </w:rPr>
        <w:t>when</w:t>
      </w:r>
      <w:r>
        <w:rPr>
          <w:rStyle w:val="StyleUnderline"/>
        </w:rPr>
        <w:t xml:space="preserve"> </w:t>
      </w:r>
      <w:r>
        <w:rPr>
          <w:rStyle w:val="StyleUnderline"/>
          <w:rFonts w:eastAsia="Calibri"/>
        </w:rPr>
        <w:t>it</w:t>
      </w:r>
      <w:r>
        <w:rPr>
          <w:rStyle w:val="StyleUnderline"/>
        </w:rPr>
        <w:t xml:space="preserve"> </w:t>
      </w:r>
      <w:r>
        <w:rPr>
          <w:rStyle w:val="StyleUnderline"/>
          <w:rFonts w:eastAsia="Calibri"/>
        </w:rPr>
        <w:t>fails</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show</w:t>
      </w:r>
      <w:r>
        <w:rPr>
          <w:rStyle w:val="StyleUnderline"/>
        </w:rPr>
        <w:t xml:space="preserve"> </w:t>
      </w:r>
      <w:r>
        <w:rPr>
          <w:rStyle w:val="StyleUnderline"/>
          <w:rFonts w:eastAsia="Calibri"/>
        </w:rPr>
        <w:t>respect</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person</w:t>
      </w:r>
      <w:r>
        <w:rPr>
          <w:rStyle w:val="StyleUnderline"/>
        </w:rPr>
        <w:t xml:space="preserve"> </w:t>
      </w:r>
      <w:r>
        <w:rPr>
          <w:rStyle w:val="StyleUnderline"/>
          <w:rFonts w:eastAsia="Calibri"/>
        </w:rPr>
        <w:t>as</w:t>
      </w:r>
      <w:r>
        <w:rPr>
          <w:rStyle w:val="StyleUnderline"/>
        </w:rPr>
        <w:t xml:space="preserve"> </w:t>
      </w:r>
      <w:r>
        <w:rPr>
          <w:rStyle w:val="StyleUnderline"/>
          <w:rFonts w:eastAsia="Calibri"/>
        </w:rPr>
        <w:t>a</w:t>
      </w:r>
      <w:r>
        <w:rPr>
          <w:rStyle w:val="StyleUnderline"/>
        </w:rPr>
        <w:t xml:space="preserve"> </w:t>
      </w:r>
      <w:r>
        <w:rPr>
          <w:rStyle w:val="StyleUnderline"/>
          <w:rFonts w:eastAsia="Calibri"/>
        </w:rPr>
        <w:t>rational</w:t>
      </w:r>
      <w:r>
        <w:rPr>
          <w:rStyle w:val="StyleUnderline"/>
        </w:rPr>
        <w:t xml:space="preserve"> </w:t>
      </w:r>
      <w:r>
        <w:rPr>
          <w:rStyle w:val="StyleUnderline"/>
          <w:rFonts w:eastAsia="Calibri"/>
        </w:rPr>
        <w:t>agent</w:t>
      </w:r>
      <w:r>
        <w:rPr>
          <w:sz w:val="8"/>
        </w:rPr>
        <w:t xml:space="preserve">. </w:t>
      </w:r>
      <w:r>
        <w:rPr>
          <w:rFonts w:eastAsia="Calibri"/>
          <w:sz w:val="8"/>
        </w:rPr>
        <w:t>Scanlon</w:t>
      </w:r>
      <w:r>
        <w:rPr>
          <w:sz w:val="8"/>
        </w:rPr>
        <w:t xml:space="preserve"> </w:t>
      </w:r>
      <w:r>
        <w:rPr>
          <w:rFonts w:eastAsia="Calibri"/>
          <w:sz w:val="8"/>
        </w:rPr>
        <w:t>says</w:t>
      </w:r>
      <w:r>
        <w:rPr>
          <w:sz w:val="8"/>
        </w:rPr>
        <w:t xml:space="preserve"> </w:t>
      </w:r>
      <w:r>
        <w:rPr>
          <w:rFonts w:eastAsia="Calibri"/>
          <w:sz w:val="8"/>
        </w:rPr>
        <w:t>that</w:t>
      </w:r>
      <w:r>
        <w:rPr>
          <w:sz w:val="8"/>
        </w:rPr>
        <w:t xml:space="preserve"> </w:t>
      </w:r>
      <w:r>
        <w:rPr>
          <w:rFonts w:eastAsia="Calibri"/>
          <w:sz w:val="8"/>
        </w:rPr>
        <w:t>recognizing</w:t>
      </w:r>
      <w:r>
        <w:rPr>
          <w:sz w:val="8"/>
        </w:rPr>
        <w:t xml:space="preserve"> </w:t>
      </w:r>
      <w:r>
        <w:rPr>
          <w:rFonts w:eastAsia="Calibri"/>
          <w:sz w:val="8"/>
        </w:rPr>
        <w:t>others</w:t>
      </w:r>
      <w:r>
        <w:rPr>
          <w:sz w:val="8"/>
        </w:rPr>
        <w:t xml:space="preserve"> </w:t>
      </w:r>
      <w:r>
        <w:rPr>
          <w:rFonts w:eastAsia="Calibri"/>
          <w:sz w:val="8"/>
        </w:rPr>
        <w:t>as</w:t>
      </w:r>
      <w:r>
        <w:rPr>
          <w:sz w:val="8"/>
        </w:rPr>
        <w:t xml:space="preserve"> </w:t>
      </w:r>
      <w:r>
        <w:rPr>
          <w:rFonts w:eastAsia="Calibri"/>
          <w:sz w:val="8"/>
        </w:rPr>
        <w:t>rational</w:t>
      </w:r>
      <w:r>
        <w:rPr>
          <w:sz w:val="8"/>
        </w:rPr>
        <w:t xml:space="preserve"> </w:t>
      </w:r>
      <w:r>
        <w:rPr>
          <w:rFonts w:eastAsia="Calibri"/>
          <w:sz w:val="8"/>
        </w:rPr>
        <w:t>beings</w:t>
      </w:r>
      <w:r>
        <w:rPr>
          <w:sz w:val="8"/>
        </w:rPr>
        <w:t xml:space="preserve"> </w:t>
      </w:r>
      <w:r>
        <w:rPr>
          <w:rFonts w:eastAsia="Calibri"/>
          <w:sz w:val="8"/>
        </w:rPr>
        <w:t>with</w:t>
      </w:r>
      <w:r>
        <w:rPr>
          <w:sz w:val="8"/>
        </w:rPr>
        <w:t xml:space="preserve"> </w:t>
      </w:r>
      <w:r>
        <w:rPr>
          <w:rFonts w:eastAsia="Calibri"/>
          <w:sz w:val="8"/>
        </w:rPr>
        <w:t>interests</w:t>
      </w:r>
      <w:r>
        <w:rPr>
          <w:sz w:val="8"/>
        </w:rPr>
        <w:t xml:space="preserve"> </w:t>
      </w:r>
      <w:r>
        <w:rPr>
          <w:rFonts w:eastAsia="Calibri"/>
          <w:sz w:val="8"/>
        </w:rPr>
        <w:t>involves</w:t>
      </w:r>
      <w:r>
        <w:rPr>
          <w:sz w:val="8"/>
        </w:rPr>
        <w:t xml:space="preserve"> </w:t>
      </w:r>
      <w:r>
        <w:rPr>
          <w:rFonts w:eastAsia="Calibri"/>
          <w:sz w:val="8"/>
        </w:rPr>
        <w:t>seeing</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preserve</w:t>
      </w:r>
      <w:r>
        <w:rPr>
          <w:sz w:val="8"/>
        </w:rPr>
        <w:t xml:space="preserve"> </w:t>
      </w:r>
      <w:r>
        <w:rPr>
          <w:rFonts w:eastAsia="Calibri"/>
          <w:sz w:val="8"/>
        </w:rPr>
        <w:t>life</w:t>
      </w:r>
      <w:r>
        <w:rPr>
          <w:sz w:val="8"/>
        </w:rPr>
        <w:t xml:space="preserve"> </w:t>
      </w:r>
      <w:r>
        <w:rPr>
          <w:rFonts w:eastAsia="Calibri"/>
          <w:sz w:val="8"/>
        </w:rPr>
        <w:t>and</w:t>
      </w:r>
      <w:r>
        <w:rPr>
          <w:sz w:val="8"/>
        </w:rPr>
        <w:t xml:space="preserve"> </w:t>
      </w:r>
      <w:r>
        <w:rPr>
          <w:rFonts w:eastAsia="Calibri"/>
          <w:sz w:val="8"/>
        </w:rPr>
        <w:t>prevent</w:t>
      </w:r>
      <w:r>
        <w:rPr>
          <w:sz w:val="8"/>
        </w:rPr>
        <w:t xml:space="preserve"> </w:t>
      </w:r>
      <w:r>
        <w:rPr>
          <w:rFonts w:eastAsia="Calibri"/>
          <w:sz w:val="8"/>
        </w:rPr>
        <w:t>death</w:t>
      </w:r>
      <w:r>
        <w:rPr>
          <w:sz w:val="8"/>
        </w:rPr>
        <w:t>: ‘</w:t>
      </w:r>
      <w:r>
        <w:rPr>
          <w:rStyle w:val="StyleUnderline"/>
          <w:rFonts w:eastAsia="Calibri"/>
        </w:rPr>
        <w:t>appreciating</w:t>
      </w:r>
      <w:r>
        <w:rPr>
          <w:sz w:val="8"/>
        </w:rPr>
        <w:t xml:space="preserve"> </w:t>
      </w:r>
      <w:r>
        <w:rPr>
          <w:rStyle w:val="StyleUnderline"/>
          <w:rFonts w:eastAsia="Calibri"/>
        </w:rPr>
        <w:t>the</w:t>
      </w:r>
      <w:r>
        <w:rPr>
          <w:rStyle w:val="StyleUnderline"/>
        </w:rPr>
        <w:t xml:space="preserve"> </w:t>
      </w:r>
      <w:r>
        <w:rPr>
          <w:rStyle w:val="StyleUnderline"/>
          <w:rFonts w:eastAsia="Calibri"/>
        </w:rPr>
        <w:t>value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human</w:t>
      </w:r>
      <w:r>
        <w:rPr>
          <w:rStyle w:val="StyleUnderline"/>
        </w:rPr>
        <w:t xml:space="preserve"> </w:t>
      </w:r>
      <w:r>
        <w:rPr>
          <w:rStyle w:val="StyleUnderline"/>
          <w:rFonts w:eastAsia="Calibri"/>
        </w:rPr>
        <w:t>life</w:t>
      </w:r>
      <w:r>
        <w:rPr>
          <w:rStyle w:val="StyleUnderline"/>
        </w:rPr>
        <w:t xml:space="preserve"> </w:t>
      </w:r>
      <w:r>
        <w:rPr>
          <w:rStyle w:val="StyleUnderline"/>
          <w:rFonts w:eastAsia="Calibri"/>
        </w:rPr>
        <w:t>is</w:t>
      </w:r>
      <w:r>
        <w:rPr>
          <w:rStyle w:val="StyleUnderline"/>
        </w:rPr>
        <w:t xml:space="preserve"> </w:t>
      </w:r>
      <w:r>
        <w:rPr>
          <w:rStyle w:val="StyleUnderline"/>
          <w:rFonts w:eastAsia="Calibri"/>
        </w:rPr>
        <w:t>primarily</w:t>
      </w:r>
      <w:r>
        <w:rPr>
          <w:rStyle w:val="StyleUnderline"/>
        </w:rPr>
        <w:t xml:space="preserve"> </w:t>
      </w:r>
      <w:r>
        <w:rPr>
          <w:rStyle w:val="StyleUnderline"/>
          <w:rFonts w:eastAsia="Calibri"/>
        </w:rPr>
        <w:t>a</w:t>
      </w:r>
      <w:r>
        <w:rPr>
          <w:rStyle w:val="StyleUnderline"/>
        </w:rPr>
        <w:t xml:space="preserve"> </w:t>
      </w:r>
      <w:r>
        <w:rPr>
          <w:rStyle w:val="StyleUnderline"/>
          <w:rFonts w:eastAsia="Calibri"/>
        </w:rPr>
        <w:t>matter</w:t>
      </w:r>
      <w:r>
        <w:rPr>
          <w:rStyle w:val="StyleUnderline"/>
        </w:rPr>
        <w:t xml:space="preserve"> </w:t>
      </w:r>
      <w:r>
        <w:rPr>
          <w:rStyle w:val="StyleUnderline"/>
          <w:rFonts w:eastAsia="Calibri"/>
        </w:rPr>
        <w:t>of</w:t>
      </w:r>
      <w:r>
        <w:rPr>
          <w:sz w:val="8"/>
        </w:rPr>
        <w:t xml:space="preserve"> </w:t>
      </w:r>
      <w:r>
        <w:rPr>
          <w:rStyle w:val="StyleUnderline"/>
          <w:rFonts w:eastAsia="Calibri"/>
        </w:rPr>
        <w:t>seeing</w:t>
      </w:r>
      <w:r>
        <w:rPr>
          <w:rStyle w:val="StyleUnderline"/>
        </w:rPr>
        <w:t xml:space="preserve"> </w:t>
      </w:r>
      <w:r>
        <w:rPr>
          <w:rStyle w:val="StyleUnderline"/>
          <w:rFonts w:eastAsia="Calibri"/>
        </w:rPr>
        <w:t>human</w:t>
      </w:r>
      <w:r>
        <w:rPr>
          <w:rStyle w:val="StyleUnderline"/>
        </w:rPr>
        <w:t xml:space="preserve"> </w:t>
      </w:r>
      <w:r>
        <w:rPr>
          <w:rStyle w:val="StyleUnderline"/>
          <w:rFonts w:eastAsia="Calibri"/>
        </w:rPr>
        <w:t>lives</w:t>
      </w:r>
      <w:r>
        <w:rPr>
          <w:rStyle w:val="StyleUnderline"/>
        </w:rPr>
        <w:t xml:space="preserve"> </w:t>
      </w:r>
      <w:r>
        <w:rPr>
          <w:rStyle w:val="StyleUnderline"/>
          <w:rFonts w:eastAsia="Calibri"/>
        </w:rPr>
        <w:t>as</w:t>
      </w:r>
      <w:r>
        <w:rPr>
          <w:sz w:val="8"/>
        </w:rPr>
        <w:t xml:space="preserve"> </w:t>
      </w:r>
      <w:r>
        <w:rPr>
          <w:rFonts w:eastAsia="Calibri"/>
          <w:sz w:val="8"/>
        </w:rPr>
        <w:t>something</w:t>
      </w:r>
      <w:r>
        <w:rPr>
          <w:sz w:val="8"/>
        </w:rPr>
        <w:t xml:space="preserve"> </w:t>
      </w:r>
      <w:r>
        <w:rPr>
          <w:rStyle w:val="StyleUnderline"/>
          <w:rFonts w:eastAsia="Calibri"/>
        </w:rPr>
        <w:t>to</w:t>
      </w:r>
      <w:r>
        <w:rPr>
          <w:rStyle w:val="StyleUnderline"/>
        </w:rPr>
        <w:t xml:space="preserve"> </w:t>
      </w:r>
      <w:r>
        <w:rPr>
          <w:rStyle w:val="StyleUnderline"/>
          <w:rFonts w:eastAsia="Calibri"/>
        </w:rPr>
        <w:t>be</w:t>
      </w:r>
      <w:r>
        <w:rPr>
          <w:rStyle w:val="StyleUnderline"/>
        </w:rPr>
        <w:t xml:space="preserve"> </w:t>
      </w:r>
      <w:r>
        <w:rPr>
          <w:rStyle w:val="StyleUnderline"/>
          <w:rFonts w:eastAsia="Calibri"/>
        </w:rPr>
        <w:t>respected</w:t>
      </w:r>
      <w:r>
        <w:rPr>
          <w:sz w:val="8"/>
        </w:rPr>
        <w:t xml:space="preserve">, </w:t>
      </w:r>
      <w:r>
        <w:rPr>
          <w:rFonts w:eastAsia="Calibri"/>
          <w:sz w:val="8"/>
        </w:rPr>
        <w:t>where</w:t>
      </w:r>
      <w:r>
        <w:rPr>
          <w:sz w:val="8"/>
        </w:rPr>
        <w:t xml:space="preserve"> </w:t>
      </w:r>
      <w:r>
        <w:rPr>
          <w:rFonts w:eastAsia="Calibri"/>
          <w:sz w:val="8"/>
        </w:rPr>
        <w:t>this</w:t>
      </w:r>
      <w:r>
        <w:rPr>
          <w:sz w:val="8"/>
        </w:rPr>
        <w:t xml:space="preserve"> </w:t>
      </w:r>
      <w:r>
        <w:rPr>
          <w:rFonts w:eastAsia="Calibri"/>
          <w:sz w:val="8"/>
        </w:rPr>
        <w:t>involves</w:t>
      </w:r>
      <w:r>
        <w:rPr>
          <w:sz w:val="8"/>
        </w:rPr>
        <w:t xml:space="preserve"> </w:t>
      </w:r>
      <w:r>
        <w:rPr>
          <w:rFonts w:eastAsia="Calibri"/>
          <w:sz w:val="8"/>
        </w:rPr>
        <w:t>seeing</w:t>
      </w:r>
      <w:r>
        <w:rPr>
          <w:sz w:val="8"/>
        </w:rPr>
        <w:t xml:space="preserve"> </w:t>
      </w:r>
      <w:r>
        <w:rPr>
          <w:rFonts w:eastAsia="Calibri"/>
          <w:sz w:val="8"/>
        </w:rPr>
        <w:t>reasons</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destroy</w:t>
      </w:r>
      <w:r>
        <w:rPr>
          <w:sz w:val="8"/>
        </w:rPr>
        <w:t xml:space="preserve"> </w:t>
      </w:r>
      <w:r>
        <w:rPr>
          <w:rFonts w:eastAsia="Calibri"/>
          <w:sz w:val="8"/>
        </w:rPr>
        <w:t>them</w:t>
      </w:r>
      <w:r>
        <w:rPr>
          <w:sz w:val="8"/>
        </w:rPr>
        <w:t xml:space="preserve">, </w:t>
      </w:r>
      <w:r>
        <w:rPr>
          <w:rFonts w:eastAsia="Calibri"/>
          <w:sz w:val="8"/>
        </w:rPr>
        <w:t>reasons</w:t>
      </w:r>
      <w:r>
        <w:rPr>
          <w:sz w:val="8"/>
        </w:rPr>
        <w:t xml:space="preserve"> </w:t>
      </w:r>
      <w:r>
        <w:rPr>
          <w:rFonts w:eastAsia="Calibri"/>
          <w:sz w:val="8"/>
        </w:rPr>
        <w:t>to</w:t>
      </w:r>
      <w:r>
        <w:rPr>
          <w:sz w:val="8"/>
        </w:rPr>
        <w:t xml:space="preserve"> </w:t>
      </w:r>
      <w:r>
        <w:rPr>
          <w:rFonts w:eastAsia="Calibri"/>
          <w:sz w:val="8"/>
        </w:rPr>
        <w:t>protect</w:t>
      </w:r>
      <w:r>
        <w:rPr>
          <w:sz w:val="8"/>
        </w:rPr>
        <w:t xml:space="preserve"> </w:t>
      </w:r>
      <w:r>
        <w:rPr>
          <w:rFonts w:eastAsia="Calibri"/>
          <w:sz w:val="8"/>
        </w:rPr>
        <w:t>them</w:t>
      </w:r>
      <w:r>
        <w:rPr>
          <w:sz w:val="8"/>
        </w:rPr>
        <w:t xml:space="preserve">, </w:t>
      </w:r>
      <w:r>
        <w:rPr>
          <w:rFonts w:eastAsia="Calibri"/>
          <w:sz w:val="8"/>
        </w:rPr>
        <w:t>and</w:t>
      </w:r>
      <w:r>
        <w:rPr>
          <w:sz w:val="8"/>
        </w:rPr>
        <w:t xml:space="preserve"> </w:t>
      </w:r>
      <w:r>
        <w:rPr>
          <w:rFonts w:eastAsia="Calibri"/>
          <w:sz w:val="8"/>
        </w:rPr>
        <w:t>reasons</w:t>
      </w:r>
      <w:r>
        <w:rPr>
          <w:sz w:val="8"/>
        </w:rPr>
        <w:t xml:space="preserve"> </w:t>
      </w:r>
      <w:r>
        <w:rPr>
          <w:rFonts w:eastAsia="Calibri"/>
          <w:sz w:val="8"/>
        </w:rPr>
        <w:t>to</w:t>
      </w:r>
      <w:r>
        <w:rPr>
          <w:sz w:val="8"/>
        </w:rPr>
        <w:t xml:space="preserve"> </w:t>
      </w:r>
      <w:r>
        <w:rPr>
          <w:rFonts w:eastAsia="Calibri"/>
          <w:sz w:val="8"/>
        </w:rPr>
        <w:t>want</w:t>
      </w:r>
      <w:r>
        <w:rPr>
          <w:sz w:val="8"/>
        </w:rPr>
        <w:t xml:space="preserve"> </w:t>
      </w:r>
      <w:r>
        <w:rPr>
          <w:rFonts w:eastAsia="Calibri"/>
          <w:sz w:val="8"/>
        </w:rPr>
        <w:t>them</w:t>
      </w:r>
      <w:r>
        <w:rPr>
          <w:sz w:val="8"/>
        </w:rPr>
        <w:t xml:space="preserve"> </w:t>
      </w:r>
      <w:r>
        <w:rPr>
          <w:rFonts w:eastAsia="Calibri"/>
          <w:sz w:val="8"/>
        </w:rPr>
        <w:t>to</w:t>
      </w:r>
      <w:r>
        <w:rPr>
          <w:sz w:val="8"/>
        </w:rPr>
        <w:t xml:space="preserve"> </w:t>
      </w:r>
      <w:r>
        <w:rPr>
          <w:rFonts w:eastAsia="Calibri"/>
          <w:sz w:val="8"/>
        </w:rPr>
        <w:t>go</w:t>
      </w:r>
      <w:r>
        <w:rPr>
          <w:sz w:val="8"/>
        </w:rPr>
        <w:t xml:space="preserve"> </w:t>
      </w:r>
      <w:r>
        <w:rPr>
          <w:rFonts w:eastAsia="Calibri"/>
          <w:sz w:val="8"/>
        </w:rPr>
        <w:t>well</w:t>
      </w:r>
      <w:r>
        <w:rPr>
          <w:sz w:val="8"/>
        </w:rPr>
        <w:t>’ (</w:t>
      </w:r>
      <w:r>
        <w:rPr>
          <w:rFonts w:eastAsia="Calibri"/>
          <w:sz w:val="8"/>
        </w:rPr>
        <w:t>Scanlon</w:t>
      </w:r>
      <w:r>
        <w:rPr>
          <w:sz w:val="8"/>
        </w:rPr>
        <w:t xml:space="preserve"> 1998, 104). </w:t>
      </w:r>
      <w:r>
        <w:rPr>
          <w:rFonts w:eastAsia="Calibri"/>
          <w:sz w:val="8"/>
        </w:rPr>
        <w:t>The</w:t>
      </w:r>
      <w:r>
        <w:rPr>
          <w:sz w:val="8"/>
        </w:rPr>
        <w:t xml:space="preserve"> ‘</w:t>
      </w:r>
      <w:r>
        <w:rPr>
          <w:rFonts w:eastAsia="Calibri"/>
          <w:sz w:val="8"/>
        </w:rPr>
        <w:t>respect</w:t>
      </w:r>
      <w:r>
        <w:rPr>
          <w:sz w:val="8"/>
        </w:rPr>
        <w:t xml:space="preserve"> </w:t>
      </w:r>
      <w:r>
        <w:rPr>
          <w:rFonts w:eastAsia="Calibri"/>
          <w:sz w:val="8"/>
        </w:rPr>
        <w:t>for</w:t>
      </w:r>
      <w:r>
        <w:rPr>
          <w:sz w:val="8"/>
        </w:rPr>
        <w:t xml:space="preserve"> </w:t>
      </w:r>
      <w:r>
        <w:rPr>
          <w:rFonts w:eastAsia="Calibri"/>
          <w:sz w:val="8"/>
        </w:rPr>
        <w:t>life</w:t>
      </w:r>
      <w:r>
        <w:rPr>
          <w:sz w:val="8"/>
        </w:rPr>
        <w:t xml:space="preserve">’ </w:t>
      </w:r>
      <w:r>
        <w:rPr>
          <w:rFonts w:eastAsia="Calibri"/>
          <w:sz w:val="8"/>
        </w:rPr>
        <w:t>in</w:t>
      </w:r>
      <w:r>
        <w:rPr>
          <w:sz w:val="8"/>
        </w:rPr>
        <w:t xml:space="preserve"> </w:t>
      </w:r>
      <w:r>
        <w:rPr>
          <w:rFonts w:eastAsia="Calibri"/>
          <w:sz w:val="8"/>
        </w:rPr>
        <w:t>this</w:t>
      </w:r>
      <w:r>
        <w:rPr>
          <w:sz w:val="8"/>
        </w:rPr>
        <w:t xml:space="preserve"> </w:t>
      </w:r>
      <w:r>
        <w:rPr>
          <w:rFonts w:eastAsia="Calibri"/>
          <w:sz w:val="8"/>
        </w:rPr>
        <w:t>case</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respect</w:t>
      </w:r>
      <w:r>
        <w:rPr>
          <w:sz w:val="8"/>
        </w:rPr>
        <w:t xml:space="preserve"> </w:t>
      </w:r>
      <w:r>
        <w:rPr>
          <w:rFonts w:eastAsia="Calibri"/>
          <w:sz w:val="8"/>
        </w:rPr>
        <w:t>for</w:t>
      </w:r>
      <w:r>
        <w:rPr>
          <w:sz w:val="8"/>
        </w:rPr>
        <w:t xml:space="preserve"> </w:t>
      </w:r>
      <w:r>
        <w:rPr>
          <w:rFonts w:eastAsia="Calibri"/>
          <w:sz w:val="8"/>
        </w:rPr>
        <w:t>the</w:t>
      </w:r>
      <w:r>
        <w:rPr>
          <w:sz w:val="8"/>
        </w:rPr>
        <w:t xml:space="preserve"> </w:t>
      </w:r>
      <w:r>
        <w:rPr>
          <w:rFonts w:eastAsia="Calibri"/>
          <w:sz w:val="8"/>
        </w:rPr>
        <w:t>person</w:t>
      </w:r>
      <w:r>
        <w:rPr>
          <w:sz w:val="8"/>
        </w:rPr>
        <w:t xml:space="preserve"> </w:t>
      </w:r>
      <w:r>
        <w:rPr>
          <w:rFonts w:eastAsia="Calibri"/>
          <w:sz w:val="8"/>
        </w:rPr>
        <w:t>living</w:t>
      </w:r>
      <w:r>
        <w:rPr>
          <w:sz w:val="8"/>
        </w:rPr>
        <w:t xml:space="preserve">, </w:t>
      </w:r>
      <w:r>
        <w:rPr>
          <w:rFonts w:eastAsia="Calibri"/>
          <w:sz w:val="8"/>
        </w:rPr>
        <w:t>not</w:t>
      </w:r>
      <w:r>
        <w:rPr>
          <w:sz w:val="8"/>
        </w:rPr>
        <w:t xml:space="preserve"> </w:t>
      </w:r>
      <w:r>
        <w:rPr>
          <w:rFonts w:eastAsia="Calibri"/>
          <w:sz w:val="8"/>
        </w:rPr>
        <w:t>respect</w:t>
      </w:r>
      <w:r>
        <w:rPr>
          <w:sz w:val="8"/>
        </w:rPr>
        <w:t xml:space="preserve"> </w:t>
      </w:r>
      <w:r>
        <w:rPr>
          <w:rFonts w:eastAsia="Calibri"/>
          <w:sz w:val="8"/>
        </w:rPr>
        <w:t>for</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abstract</w:t>
      </w:r>
      <w:r>
        <w:rPr>
          <w:sz w:val="8"/>
        </w:rPr>
        <w:t xml:space="preserve">. </w:t>
      </w:r>
      <w:r>
        <w:rPr>
          <w:rFonts w:eastAsia="Calibri"/>
          <w:sz w:val="8"/>
        </w:rPr>
        <w:t>This</w:t>
      </w:r>
      <w:r>
        <w:rPr>
          <w:sz w:val="8"/>
        </w:rPr>
        <w:t xml:space="preserve"> </w:t>
      </w:r>
      <w:r>
        <w:rPr>
          <w:rFonts w:eastAsia="Calibri"/>
          <w:sz w:val="8"/>
        </w:rPr>
        <w:t>means</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can</w:t>
      </w:r>
      <w:r>
        <w:rPr>
          <w:sz w:val="8"/>
        </w:rPr>
        <w:t xml:space="preserve"> </w:t>
      </w:r>
      <w:r>
        <w:rPr>
          <w:rFonts w:eastAsia="Calibri"/>
          <w:sz w:val="8"/>
        </w:rPr>
        <w:t>sometimes</w:t>
      </w:r>
      <w:r>
        <w:rPr>
          <w:sz w:val="8"/>
        </w:rPr>
        <w:t xml:space="preserve"> </w:t>
      </w:r>
      <w:r>
        <w:rPr>
          <w:rFonts w:eastAsia="Calibri"/>
          <w:sz w:val="8"/>
        </w:rPr>
        <w:t>fail</w:t>
      </w:r>
      <w:r>
        <w:rPr>
          <w:sz w:val="8"/>
        </w:rPr>
        <w:t xml:space="preserve"> </w:t>
      </w:r>
      <w:r>
        <w:rPr>
          <w:rFonts w:eastAsia="Calibri"/>
          <w:sz w:val="8"/>
        </w:rPr>
        <w:t>to</w:t>
      </w:r>
      <w:r>
        <w:rPr>
          <w:sz w:val="8"/>
        </w:rPr>
        <w:t xml:space="preserve"> </w:t>
      </w:r>
      <w:r>
        <w:rPr>
          <w:rFonts w:eastAsia="Calibri"/>
          <w:sz w:val="8"/>
        </w:rPr>
        <w:t>protect</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without</w:t>
      </w:r>
      <w:r>
        <w:rPr>
          <w:sz w:val="8"/>
        </w:rPr>
        <w:t xml:space="preserve"> </w:t>
      </w:r>
      <w:r>
        <w:rPr>
          <w:rFonts w:eastAsia="Calibri"/>
          <w:sz w:val="8"/>
        </w:rPr>
        <w:t>acting</w:t>
      </w:r>
      <w:r>
        <w:rPr>
          <w:sz w:val="8"/>
        </w:rPr>
        <w:t xml:space="preserve"> </w:t>
      </w:r>
      <w:r>
        <w:rPr>
          <w:rFonts w:eastAsia="Calibri"/>
          <w:sz w:val="8"/>
        </w:rPr>
        <w:t>wrongfully</w:t>
      </w:r>
      <w:r>
        <w:rPr>
          <w:sz w:val="8"/>
        </w:rPr>
        <w:t xml:space="preserve"> </w:t>
      </w:r>
      <w:r>
        <w:rPr>
          <w:rFonts w:eastAsia="Calibri"/>
          <w:sz w:val="8"/>
        </w:rPr>
        <w:t>if</w:t>
      </w:r>
      <w:r>
        <w:rPr>
          <w:sz w:val="8"/>
        </w:rPr>
        <w:t xml:space="preserve"> </w:t>
      </w:r>
      <w:r>
        <w:rPr>
          <w:rFonts w:eastAsia="Calibri"/>
          <w:sz w:val="8"/>
        </w:rPr>
        <w:t>we</w:t>
      </w:r>
      <w:r>
        <w:rPr>
          <w:sz w:val="8"/>
        </w:rPr>
        <w:t xml:space="preserve"> </w:t>
      </w:r>
      <w:r>
        <w:rPr>
          <w:rFonts w:eastAsia="Calibri"/>
          <w:sz w:val="8"/>
        </w:rPr>
        <w:t>still</w:t>
      </w:r>
      <w:r>
        <w:rPr>
          <w:sz w:val="8"/>
        </w:rPr>
        <w:t xml:space="preserve"> </w:t>
      </w:r>
      <w:r>
        <w:rPr>
          <w:rFonts w:eastAsia="Calibri"/>
          <w:sz w:val="8"/>
        </w:rPr>
        <w:t>respect</w:t>
      </w:r>
      <w:r>
        <w:rPr>
          <w:sz w:val="8"/>
        </w:rPr>
        <w:t xml:space="preserve"> </w:t>
      </w:r>
      <w:r>
        <w:rPr>
          <w:rFonts w:eastAsia="Calibri"/>
          <w:sz w:val="8"/>
        </w:rPr>
        <w:t>the</w:t>
      </w:r>
      <w:r>
        <w:rPr>
          <w:sz w:val="8"/>
        </w:rPr>
        <w:t xml:space="preserve"> </w:t>
      </w:r>
      <w:r>
        <w:rPr>
          <w:rFonts w:eastAsia="Calibri"/>
          <w:sz w:val="8"/>
        </w:rPr>
        <w:t>person</w:t>
      </w:r>
      <w:r>
        <w:rPr>
          <w:sz w:val="8"/>
        </w:rPr>
        <w:t xml:space="preserve"> </w:t>
      </w:r>
      <w:r>
        <w:rPr>
          <w:rFonts w:eastAsia="Calibri"/>
          <w:sz w:val="8"/>
        </w:rPr>
        <w:t>living</w:t>
      </w:r>
      <w:r>
        <w:rPr>
          <w:sz w:val="8"/>
        </w:rPr>
        <w:t xml:space="preserve">. </w:t>
      </w:r>
      <w:r>
        <w:rPr>
          <w:rFonts w:eastAsia="Calibri"/>
          <w:sz w:val="8"/>
        </w:rPr>
        <w:t>Scanlon</w:t>
      </w:r>
      <w:r>
        <w:rPr>
          <w:sz w:val="8"/>
        </w:rPr>
        <w:t xml:space="preserve"> </w:t>
      </w:r>
      <w:r>
        <w:rPr>
          <w:rFonts w:eastAsia="Calibri"/>
          <w:sz w:val="8"/>
        </w:rPr>
        <w:t>gives</w:t>
      </w:r>
      <w:r>
        <w:rPr>
          <w:sz w:val="8"/>
        </w:rPr>
        <w:t xml:space="preserve"> </w:t>
      </w:r>
      <w:r>
        <w:rPr>
          <w:rFonts w:eastAsia="Calibri"/>
          <w:sz w:val="8"/>
        </w:rPr>
        <w:t>the</w:t>
      </w:r>
      <w:r>
        <w:rPr>
          <w:sz w:val="8"/>
        </w:rPr>
        <w:t xml:space="preserve"> </w:t>
      </w:r>
      <w:r>
        <w:rPr>
          <w:rFonts w:eastAsia="Calibri"/>
          <w:sz w:val="8"/>
        </w:rPr>
        <w:t>example</w:t>
      </w:r>
      <w:r>
        <w:rPr>
          <w:sz w:val="8"/>
        </w:rPr>
        <w:t xml:space="preserve"> </w:t>
      </w:r>
      <w:r>
        <w:rPr>
          <w:rFonts w:eastAsia="Calibri"/>
          <w:sz w:val="8"/>
        </w:rPr>
        <w:t>of</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who</w:t>
      </w:r>
      <w:r>
        <w:rPr>
          <w:sz w:val="8"/>
        </w:rPr>
        <w:t xml:space="preserve"> </w:t>
      </w:r>
      <w:r>
        <w:rPr>
          <w:rFonts w:eastAsia="Calibri"/>
          <w:sz w:val="8"/>
        </w:rPr>
        <w:t>faces</w:t>
      </w:r>
      <w:r>
        <w:rPr>
          <w:sz w:val="8"/>
        </w:rPr>
        <w:t xml:space="preserve"> </w:t>
      </w:r>
      <w:r>
        <w:rPr>
          <w:rFonts w:eastAsia="Calibri"/>
          <w:sz w:val="8"/>
        </w:rPr>
        <w:t>a</w:t>
      </w:r>
      <w:r>
        <w:rPr>
          <w:sz w:val="8"/>
        </w:rPr>
        <w:t xml:space="preserve"> </w:t>
      </w:r>
      <w:r>
        <w:rPr>
          <w:rFonts w:eastAsia="Calibri"/>
          <w:sz w:val="8"/>
        </w:rPr>
        <w:t>life</w:t>
      </w:r>
      <w:r>
        <w:rPr>
          <w:sz w:val="8"/>
        </w:rPr>
        <w:t xml:space="preserve"> </w:t>
      </w:r>
      <w:r>
        <w:rPr>
          <w:rFonts w:eastAsia="Calibri"/>
          <w:sz w:val="8"/>
        </w:rPr>
        <w:t>of</w:t>
      </w:r>
      <w:r>
        <w:rPr>
          <w:sz w:val="8"/>
        </w:rPr>
        <w:t xml:space="preserve"> </w:t>
      </w:r>
      <w:r>
        <w:rPr>
          <w:rFonts w:eastAsia="Calibri"/>
          <w:sz w:val="8"/>
        </w:rPr>
        <w:t>unending</w:t>
      </w:r>
      <w:r>
        <w:rPr>
          <w:sz w:val="8"/>
        </w:rPr>
        <w:t xml:space="preserve"> </w:t>
      </w:r>
      <w:r>
        <w:rPr>
          <w:rFonts w:eastAsia="Calibri"/>
          <w:sz w:val="8"/>
        </w:rPr>
        <w:t>and</w:t>
      </w:r>
      <w:r>
        <w:rPr>
          <w:sz w:val="8"/>
        </w:rPr>
        <w:t xml:space="preserve"> </w:t>
      </w:r>
      <w:r>
        <w:rPr>
          <w:rFonts w:eastAsia="Calibri"/>
          <w:sz w:val="8"/>
        </w:rPr>
        <w:t>extreme</w:t>
      </w:r>
      <w:r>
        <w:rPr>
          <w:sz w:val="8"/>
        </w:rPr>
        <w:t xml:space="preserve"> </w:t>
      </w:r>
      <w:r>
        <w:rPr>
          <w:rFonts w:eastAsia="Calibri"/>
          <w:sz w:val="8"/>
        </w:rPr>
        <w:t>pain</w:t>
      </w:r>
      <w:r>
        <w:rPr>
          <w:sz w:val="8"/>
        </w:rPr>
        <w:t xml:space="preserve"> </w:t>
      </w:r>
      <w:r>
        <w:rPr>
          <w:rFonts w:eastAsia="Calibri"/>
          <w:sz w:val="8"/>
        </w:rPr>
        <w:t>such</w:t>
      </w:r>
      <w:r>
        <w:rPr>
          <w:sz w:val="8"/>
        </w:rPr>
        <w:t xml:space="preserve"> </w:t>
      </w:r>
      <w:r>
        <w:rPr>
          <w:rFonts w:eastAsia="Calibri"/>
          <w:sz w:val="8"/>
        </w:rPr>
        <w:t>that</w:t>
      </w:r>
      <w:r>
        <w:rPr>
          <w:sz w:val="8"/>
        </w:rPr>
        <w:t xml:space="preserve"> </w:t>
      </w:r>
      <w:r>
        <w:rPr>
          <w:rFonts w:eastAsia="Calibri"/>
          <w:sz w:val="8"/>
        </w:rPr>
        <w:t>she</w:t>
      </w:r>
      <w:r>
        <w:rPr>
          <w:sz w:val="8"/>
        </w:rPr>
        <w:t xml:space="preserve"> </w:t>
      </w:r>
      <w:r>
        <w:rPr>
          <w:rFonts w:eastAsia="Calibri"/>
          <w:sz w:val="8"/>
        </w:rPr>
        <w:t>wishes</w:t>
      </w:r>
      <w:r>
        <w:rPr>
          <w:sz w:val="8"/>
        </w:rPr>
        <w:t xml:space="preserve"> </w:t>
      </w:r>
      <w:r>
        <w:rPr>
          <w:rFonts w:eastAsia="Calibri"/>
          <w:sz w:val="8"/>
        </w:rPr>
        <w:t>to</w:t>
      </w:r>
      <w:r>
        <w:rPr>
          <w:sz w:val="8"/>
        </w:rPr>
        <w:t xml:space="preserve"> </w:t>
      </w:r>
      <w:r>
        <w:rPr>
          <w:rFonts w:eastAsia="Calibri"/>
          <w:sz w:val="8"/>
        </w:rPr>
        <w:t>end</w:t>
      </w:r>
      <w:r>
        <w:rPr>
          <w:sz w:val="8"/>
        </w:rPr>
        <w:t xml:space="preserve"> </w:t>
      </w:r>
      <w:r>
        <w:rPr>
          <w:rFonts w:eastAsia="Calibri"/>
          <w:sz w:val="8"/>
        </w:rPr>
        <w:t>it</w:t>
      </w:r>
      <w:r>
        <w:rPr>
          <w:sz w:val="8"/>
        </w:rPr>
        <w:t xml:space="preserve"> </w:t>
      </w:r>
      <w:r>
        <w:rPr>
          <w:rFonts w:eastAsia="Calibri"/>
          <w:sz w:val="8"/>
        </w:rPr>
        <w:t>by</w:t>
      </w:r>
      <w:r>
        <w:rPr>
          <w:sz w:val="8"/>
        </w:rPr>
        <w:t xml:space="preserve"> </w:t>
      </w:r>
      <w:r>
        <w:rPr>
          <w:rFonts w:eastAsia="Calibri"/>
          <w:sz w:val="8"/>
        </w:rPr>
        <w:t>committing</w:t>
      </w:r>
      <w:r>
        <w:rPr>
          <w:sz w:val="8"/>
        </w:rPr>
        <w:t xml:space="preserve"> </w:t>
      </w:r>
      <w:r>
        <w:rPr>
          <w:rFonts w:eastAsia="Calibri"/>
          <w:sz w:val="8"/>
        </w:rPr>
        <w:t>suicide</w:t>
      </w:r>
      <w:r>
        <w:rPr>
          <w:sz w:val="8"/>
        </w:rPr>
        <w:t xml:space="preserve">. </w:t>
      </w:r>
      <w:r>
        <w:rPr>
          <w:rFonts w:eastAsia="Calibri"/>
          <w:sz w:val="8"/>
        </w:rPr>
        <w:t>Scanlon</w:t>
      </w:r>
      <w:r>
        <w:rPr>
          <w:sz w:val="8"/>
        </w:rPr>
        <w:t xml:space="preserve"> </w:t>
      </w:r>
      <w:r>
        <w:rPr>
          <w:rFonts w:eastAsia="Calibri"/>
          <w:sz w:val="8"/>
        </w:rPr>
        <w:t>does</w:t>
      </w:r>
      <w:r>
        <w:rPr>
          <w:sz w:val="8"/>
        </w:rPr>
        <w:t xml:space="preserve"> </w:t>
      </w:r>
      <w:r>
        <w:rPr>
          <w:rFonts w:eastAsia="Calibri"/>
          <w:sz w:val="8"/>
        </w:rPr>
        <w:t>not</w:t>
      </w:r>
      <w:r>
        <w:rPr>
          <w:sz w:val="8"/>
        </w:rPr>
        <w:t xml:space="preserve"> </w:t>
      </w:r>
      <w:r>
        <w:rPr>
          <w:rFonts w:eastAsia="Calibri"/>
          <w:sz w:val="8"/>
        </w:rPr>
        <w:t>think</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suicidal</w:t>
      </w:r>
      <w:r>
        <w:rPr>
          <w:sz w:val="8"/>
        </w:rPr>
        <w:t xml:space="preserve"> </w:t>
      </w:r>
      <w:r>
        <w:rPr>
          <w:rFonts w:eastAsia="Calibri"/>
          <w:sz w:val="8"/>
        </w:rPr>
        <w:t>person</w:t>
      </w:r>
      <w:r>
        <w:rPr>
          <w:sz w:val="8"/>
        </w:rPr>
        <w:t xml:space="preserve"> </w:t>
      </w:r>
      <w:r>
        <w:rPr>
          <w:rFonts w:eastAsia="Calibri"/>
          <w:sz w:val="8"/>
        </w:rPr>
        <w:t>shows</w:t>
      </w:r>
      <w:r>
        <w:rPr>
          <w:sz w:val="8"/>
        </w:rPr>
        <w:t xml:space="preserve"> </w:t>
      </w:r>
      <w:r>
        <w:rPr>
          <w:rFonts w:eastAsia="Calibri"/>
          <w:sz w:val="8"/>
        </w:rPr>
        <w:t>a</w:t>
      </w:r>
      <w:r>
        <w:rPr>
          <w:sz w:val="8"/>
        </w:rPr>
        <w:t xml:space="preserve"> </w:t>
      </w:r>
      <w:r>
        <w:rPr>
          <w:rFonts w:eastAsia="Calibri"/>
          <w:sz w:val="8"/>
        </w:rPr>
        <w:t>lack</w:t>
      </w:r>
      <w:r>
        <w:rPr>
          <w:sz w:val="8"/>
        </w:rPr>
        <w:t xml:space="preserve"> </w:t>
      </w:r>
      <w:r>
        <w:rPr>
          <w:rFonts w:eastAsia="Calibri"/>
          <w:sz w:val="8"/>
        </w:rPr>
        <w:t>of</w:t>
      </w:r>
      <w:r>
        <w:rPr>
          <w:sz w:val="8"/>
        </w:rPr>
        <w:t xml:space="preserve"> </w:t>
      </w:r>
      <w:r>
        <w:rPr>
          <w:rFonts w:eastAsia="Calibri"/>
          <w:sz w:val="8"/>
        </w:rPr>
        <w:t>respect</w:t>
      </w:r>
      <w:r>
        <w:rPr>
          <w:sz w:val="8"/>
        </w:rPr>
        <w:t xml:space="preserve"> </w:t>
      </w:r>
      <w:r>
        <w:rPr>
          <w:rFonts w:eastAsia="Calibri"/>
          <w:sz w:val="8"/>
        </w:rPr>
        <w:t>for</w:t>
      </w:r>
      <w:r>
        <w:rPr>
          <w:sz w:val="8"/>
        </w:rPr>
        <w:t xml:space="preserve"> </w:t>
      </w:r>
      <w:r>
        <w:rPr>
          <w:rFonts w:eastAsia="Calibri"/>
          <w:sz w:val="8"/>
        </w:rPr>
        <w:t>her</w:t>
      </w:r>
      <w:r>
        <w:rPr>
          <w:sz w:val="8"/>
        </w:rPr>
        <w:t xml:space="preserve"> </w:t>
      </w:r>
      <w:r>
        <w:rPr>
          <w:rFonts w:eastAsia="Calibri"/>
          <w:sz w:val="8"/>
        </w:rPr>
        <w:t>own</w:t>
      </w:r>
      <w:r>
        <w:rPr>
          <w:sz w:val="8"/>
        </w:rPr>
        <w:t xml:space="preserve"> </w:t>
      </w:r>
      <w:r>
        <w:rPr>
          <w:rFonts w:eastAsia="Calibri"/>
          <w:sz w:val="8"/>
        </w:rPr>
        <w:t>life</w:t>
      </w:r>
      <w:r>
        <w:rPr>
          <w:sz w:val="8"/>
        </w:rPr>
        <w:t xml:space="preserve"> </w:t>
      </w:r>
      <w:r>
        <w:rPr>
          <w:rFonts w:eastAsia="Calibri"/>
          <w:sz w:val="8"/>
        </w:rPr>
        <w:t>by</w:t>
      </w:r>
      <w:r>
        <w:rPr>
          <w:sz w:val="8"/>
        </w:rPr>
        <w:t xml:space="preserve"> </w:t>
      </w:r>
      <w:r>
        <w:rPr>
          <w:rFonts w:eastAsia="Calibri"/>
          <w:sz w:val="8"/>
        </w:rPr>
        <w:t>seeking</w:t>
      </w:r>
      <w:r>
        <w:rPr>
          <w:sz w:val="8"/>
        </w:rPr>
        <w:t xml:space="preserve"> </w:t>
      </w:r>
      <w:r>
        <w:rPr>
          <w:rFonts w:eastAsia="Calibri"/>
          <w:sz w:val="8"/>
        </w:rPr>
        <w:t>to</w:t>
      </w:r>
      <w:r>
        <w:rPr>
          <w:sz w:val="8"/>
        </w:rPr>
        <w:t xml:space="preserve"> </w:t>
      </w:r>
      <w:r>
        <w:rPr>
          <w:rFonts w:eastAsia="Calibri"/>
          <w:sz w:val="8"/>
        </w:rPr>
        <w:t>end</w:t>
      </w:r>
      <w:r>
        <w:rPr>
          <w:sz w:val="8"/>
        </w:rPr>
        <w:t xml:space="preserve"> </w:t>
      </w:r>
      <w:r>
        <w:rPr>
          <w:rFonts w:eastAsia="Calibri"/>
          <w:sz w:val="8"/>
        </w:rPr>
        <w:t>it</w:t>
      </w:r>
      <w:r>
        <w:rPr>
          <w:sz w:val="8"/>
        </w:rPr>
        <w:t xml:space="preserve"> </w:t>
      </w:r>
      <w:r>
        <w:rPr>
          <w:rFonts w:eastAsia="Calibri"/>
          <w:sz w:val="8"/>
        </w:rPr>
        <w:t>because</w:t>
      </w:r>
      <w:r>
        <w:rPr>
          <w:sz w:val="8"/>
        </w:rPr>
        <w:t xml:space="preserve"> </w:t>
      </w:r>
      <w:r>
        <w:rPr>
          <w:rFonts w:eastAsia="Calibri"/>
          <w:sz w:val="8"/>
        </w:rPr>
        <w:t>the</w:t>
      </w:r>
      <w:r>
        <w:rPr>
          <w:sz w:val="8"/>
        </w:rPr>
        <w:t xml:space="preserve"> </w:t>
      </w:r>
      <w:r>
        <w:rPr>
          <w:rFonts w:eastAsia="Calibri"/>
          <w:sz w:val="8"/>
        </w:rPr>
        <w:t>person</w:t>
      </w:r>
      <w:r>
        <w:rPr>
          <w:sz w:val="8"/>
        </w:rPr>
        <w:t xml:space="preserve"> </w:t>
      </w:r>
      <w:r>
        <w:rPr>
          <w:rFonts w:eastAsia="Calibri"/>
          <w:sz w:val="8"/>
        </w:rPr>
        <w:t>whose</w:t>
      </w:r>
      <w:r>
        <w:rPr>
          <w:sz w:val="8"/>
        </w:rPr>
        <w:t xml:space="preserve"> </w:t>
      </w:r>
      <w:r>
        <w:rPr>
          <w:rFonts w:eastAsia="Calibri"/>
          <w:sz w:val="8"/>
        </w:rPr>
        <w:t>life</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has</w:t>
      </w:r>
      <w:r>
        <w:rPr>
          <w:sz w:val="8"/>
        </w:rPr>
        <w:t xml:space="preserve"> </w:t>
      </w:r>
      <w:r>
        <w:rPr>
          <w:rFonts w:eastAsia="Calibri"/>
          <w:sz w:val="8"/>
        </w:rPr>
        <w:t>no</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want</w:t>
      </w:r>
      <w:r>
        <w:rPr>
          <w:sz w:val="8"/>
        </w:rPr>
        <w:t xml:space="preserve"> </w:t>
      </w:r>
      <w:r>
        <w:rPr>
          <w:rFonts w:eastAsia="Calibri"/>
          <w:sz w:val="8"/>
        </w:rPr>
        <w:t>it</w:t>
      </w:r>
      <w:r>
        <w:rPr>
          <w:sz w:val="8"/>
        </w:rPr>
        <w:t xml:space="preserve"> </w:t>
      </w:r>
      <w:r>
        <w:rPr>
          <w:rFonts w:eastAsia="Calibri"/>
          <w:sz w:val="8"/>
        </w:rPr>
        <w:t>to</w:t>
      </w:r>
      <w:r>
        <w:rPr>
          <w:sz w:val="8"/>
        </w:rPr>
        <w:t xml:space="preserve"> </w:t>
      </w:r>
      <w:r>
        <w:rPr>
          <w:rFonts w:eastAsia="Calibri"/>
          <w:sz w:val="8"/>
        </w:rPr>
        <w:t>go</w:t>
      </w:r>
      <w:r>
        <w:rPr>
          <w:sz w:val="8"/>
        </w:rPr>
        <w:t xml:space="preserve"> </w:t>
      </w:r>
      <w:r>
        <w:rPr>
          <w:rFonts w:eastAsia="Calibri"/>
          <w:sz w:val="8"/>
        </w:rPr>
        <w:t>on</w:t>
      </w:r>
      <w:r>
        <w:rPr>
          <w:sz w:val="8"/>
        </w:rPr>
        <w:t xml:space="preserve">. </w:t>
      </w:r>
      <w:r>
        <w:rPr>
          <w:rFonts w:eastAsia="Calibri"/>
          <w:sz w:val="8"/>
        </w:rPr>
        <w:t>This</w:t>
      </w:r>
      <w:r>
        <w:rPr>
          <w:sz w:val="8"/>
        </w:rPr>
        <w:t xml:space="preserve"> </w:t>
      </w:r>
      <w:r>
        <w:rPr>
          <w:rFonts w:eastAsia="Calibri"/>
          <w:sz w:val="8"/>
        </w:rPr>
        <w:t>is</w:t>
      </w:r>
      <w:r>
        <w:rPr>
          <w:sz w:val="8"/>
        </w:rPr>
        <w:t xml:space="preserve"> </w:t>
      </w:r>
      <w:r>
        <w:rPr>
          <w:rFonts w:eastAsia="Calibri"/>
          <w:sz w:val="8"/>
        </w:rPr>
        <w:t>important</w:t>
      </w:r>
      <w:r>
        <w:rPr>
          <w:sz w:val="8"/>
        </w:rPr>
        <w:t xml:space="preserve"> </w:t>
      </w:r>
      <w:r>
        <w:rPr>
          <w:rFonts w:eastAsia="Calibri"/>
          <w:sz w:val="8"/>
        </w:rPr>
        <w:t>to</w:t>
      </w:r>
      <w:r>
        <w:rPr>
          <w:sz w:val="8"/>
        </w:rPr>
        <w:t xml:space="preserve"> </w:t>
      </w:r>
      <w:r>
        <w:rPr>
          <w:rFonts w:eastAsia="Calibri"/>
          <w:sz w:val="8"/>
        </w:rPr>
        <w:t>note</w:t>
      </w:r>
      <w:r>
        <w:rPr>
          <w:sz w:val="8"/>
        </w:rPr>
        <w:t xml:space="preserve"> </w:t>
      </w:r>
      <w:r>
        <w:rPr>
          <w:rFonts w:eastAsia="Calibri"/>
          <w:sz w:val="8"/>
        </w:rPr>
        <w:t>because</w:t>
      </w:r>
      <w:r>
        <w:rPr>
          <w:sz w:val="8"/>
        </w:rPr>
        <w:t xml:space="preserve"> </w:t>
      </w:r>
      <w:r>
        <w:rPr>
          <w:rFonts w:eastAsia="Calibri"/>
          <w:sz w:val="8"/>
        </w:rPr>
        <w:t>it</w:t>
      </w:r>
      <w:r>
        <w:rPr>
          <w:sz w:val="8"/>
        </w:rPr>
        <w:t xml:space="preserve"> </w:t>
      </w:r>
      <w:r>
        <w:rPr>
          <w:rFonts w:eastAsia="Calibri"/>
          <w:sz w:val="8"/>
        </w:rPr>
        <w:t>emphasizes</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respect</w:t>
      </w:r>
      <w:r>
        <w:rPr>
          <w:sz w:val="8"/>
        </w:rPr>
        <w:t xml:space="preserve"> </w:t>
      </w:r>
      <w:r>
        <w:rPr>
          <w:rFonts w:eastAsia="Calibri"/>
          <w:sz w:val="8"/>
        </w:rPr>
        <w:t>for</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is</w:t>
      </w:r>
      <w:r>
        <w:rPr>
          <w:sz w:val="8"/>
        </w:rPr>
        <w:t xml:space="preserve"> </w:t>
      </w:r>
      <w:r>
        <w:rPr>
          <w:rFonts w:eastAsia="Calibri"/>
          <w:sz w:val="8"/>
        </w:rPr>
        <w:t>person</w:t>
      </w:r>
      <w:r>
        <w:rPr>
          <w:sz w:val="8"/>
        </w:rPr>
        <w:t>-</w:t>
      </w:r>
      <w:r>
        <w:rPr>
          <w:rFonts w:eastAsia="Calibri"/>
          <w:sz w:val="8"/>
        </w:rPr>
        <w:t>affecting</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murder</w:t>
      </w:r>
      <w:r>
        <w:rPr>
          <w:sz w:val="8"/>
        </w:rPr>
        <w:t xml:space="preserve"> </w:t>
      </w:r>
      <w:r>
        <w:rPr>
          <w:rFonts w:eastAsia="Calibri"/>
          <w:sz w:val="8"/>
        </w:rPr>
        <w:t>because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impersonal</w:t>
      </w:r>
      <w:r>
        <w:rPr>
          <w:sz w:val="8"/>
        </w:rPr>
        <w:t xml:space="preserve"> </w:t>
      </w:r>
      <w:r>
        <w:rPr>
          <w:rFonts w:eastAsia="Calibri"/>
          <w:sz w:val="8"/>
        </w:rPr>
        <w:t>disvalue</w:t>
      </w:r>
      <w:r>
        <w:rPr>
          <w:sz w:val="8"/>
        </w:rPr>
        <w:t xml:space="preserve"> </w:t>
      </w:r>
      <w:r>
        <w:rPr>
          <w:rFonts w:eastAsia="Calibri"/>
          <w:sz w:val="8"/>
        </w:rPr>
        <w:t>of</w:t>
      </w:r>
      <w:r>
        <w:rPr>
          <w:sz w:val="8"/>
        </w:rPr>
        <w:t xml:space="preserve"> </w:t>
      </w:r>
      <w:r>
        <w:rPr>
          <w:rFonts w:eastAsia="Calibri"/>
          <w:sz w:val="8"/>
        </w:rPr>
        <w:t>death</w:t>
      </w:r>
      <w:r>
        <w:rPr>
          <w:sz w:val="8"/>
        </w:rPr>
        <w:t xml:space="preserve"> </w:t>
      </w:r>
      <w:r>
        <w:rPr>
          <w:rFonts w:eastAsia="Calibri"/>
          <w:sz w:val="8"/>
        </w:rPr>
        <w:t>in</w:t>
      </w:r>
      <w:r>
        <w:rPr>
          <w:sz w:val="8"/>
        </w:rPr>
        <w:t xml:space="preserve"> </w:t>
      </w:r>
      <w:r>
        <w:rPr>
          <w:rFonts w:eastAsia="Calibri"/>
          <w:sz w:val="8"/>
        </w:rPr>
        <w:t>general</w:t>
      </w:r>
      <w:r>
        <w:rPr>
          <w:sz w:val="8"/>
        </w:rPr>
        <w:t xml:space="preserve">, </w:t>
      </w:r>
      <w:r>
        <w:rPr>
          <w:rFonts w:eastAsia="Calibri"/>
          <w:sz w:val="8"/>
        </w:rPr>
        <w:t>but</w:t>
      </w:r>
      <w:r>
        <w:rPr>
          <w:sz w:val="8"/>
        </w:rPr>
        <w:t xml:space="preserve"> </w:t>
      </w:r>
      <w:r>
        <w:rPr>
          <w:rFonts w:eastAsia="Calibri"/>
          <w:sz w:val="8"/>
        </w:rPr>
        <w:t>because</w:t>
      </w:r>
      <w:r>
        <w:rPr>
          <w:sz w:val="8"/>
        </w:rPr>
        <w:t xml:space="preserve"> </w:t>
      </w:r>
      <w:r>
        <w:rPr>
          <w:rStyle w:val="StyleUnderline"/>
          <w:rFonts w:eastAsia="Calibri"/>
        </w:rPr>
        <w:t>taking</w:t>
      </w:r>
      <w:r>
        <w:rPr>
          <w:rStyle w:val="StyleUnderline"/>
        </w:rPr>
        <w:t xml:space="preserve"> </w:t>
      </w:r>
      <w:r>
        <w:rPr>
          <w:rStyle w:val="StyleUnderline"/>
          <w:rFonts w:eastAsia="Calibri"/>
        </w:rPr>
        <w:t>someone</w:t>
      </w:r>
      <w:r>
        <w:rPr>
          <w:rStyle w:val="StyleUnderline"/>
        </w:rPr>
        <w:t>’</w:t>
      </w:r>
      <w:r>
        <w:rPr>
          <w:rStyle w:val="StyleUnderline"/>
          <w:rFonts w:eastAsia="Calibri"/>
        </w:rPr>
        <w:t>s</w:t>
      </w:r>
      <w:r>
        <w:rPr>
          <w:rStyle w:val="StyleUnderline"/>
        </w:rPr>
        <w:t xml:space="preserve"> </w:t>
      </w:r>
      <w:r>
        <w:rPr>
          <w:rStyle w:val="StyleUnderline"/>
          <w:rFonts w:eastAsia="Calibri"/>
        </w:rPr>
        <w:t>life</w:t>
      </w:r>
      <w:r>
        <w:rPr>
          <w:rStyle w:val="StyleUnderline"/>
        </w:rPr>
        <w:t xml:space="preserve"> </w:t>
      </w:r>
      <w:r>
        <w:rPr>
          <w:rStyle w:val="StyleUnderline"/>
          <w:rFonts w:eastAsia="Calibri"/>
        </w:rPr>
        <w:t>without</w:t>
      </w:r>
      <w:r>
        <w:rPr>
          <w:rStyle w:val="StyleUnderline"/>
        </w:rPr>
        <w:t xml:space="preserve"> </w:t>
      </w:r>
      <w:r>
        <w:rPr>
          <w:rStyle w:val="StyleUnderline"/>
          <w:rFonts w:eastAsia="Calibri"/>
        </w:rPr>
        <w:t>their</w:t>
      </w:r>
      <w:r>
        <w:rPr>
          <w:rStyle w:val="StyleUnderline"/>
        </w:rPr>
        <w:t xml:space="preserve"> </w:t>
      </w:r>
      <w:r>
        <w:rPr>
          <w:rStyle w:val="StyleUnderline"/>
          <w:rFonts w:eastAsia="Calibri"/>
        </w:rPr>
        <w:t>permission</w:t>
      </w:r>
      <w:r>
        <w:rPr>
          <w:rStyle w:val="StyleUnderline"/>
        </w:rPr>
        <w:t xml:space="preserve"> </w:t>
      </w:r>
      <w:r>
        <w:rPr>
          <w:rStyle w:val="StyleUnderline"/>
          <w:rFonts w:eastAsia="Calibri"/>
        </w:rPr>
        <w:t>shows</w:t>
      </w:r>
      <w:r>
        <w:rPr>
          <w:rStyle w:val="StyleUnderline"/>
        </w:rPr>
        <w:t xml:space="preserve"> </w:t>
      </w:r>
      <w:r>
        <w:rPr>
          <w:rStyle w:val="StyleUnderline"/>
          <w:rFonts w:eastAsia="Calibri"/>
        </w:rPr>
        <w:t>disrespect</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person</w:t>
      </w:r>
      <w:r>
        <w:rPr>
          <w:sz w:val="8"/>
        </w:rPr>
        <w:t xml:space="preserve">. </w:t>
      </w:r>
      <w:r>
        <w:rPr>
          <w:rFonts w:eastAsia="Calibri"/>
          <w:sz w:val="8"/>
        </w:rPr>
        <w:t>This</w:t>
      </w:r>
      <w:r>
        <w:rPr>
          <w:sz w:val="8"/>
        </w:rPr>
        <w:t xml:space="preserve"> </w:t>
      </w:r>
      <w:r>
        <w:rPr>
          <w:rFonts w:eastAsia="Calibri"/>
          <w:sz w:val="8"/>
        </w:rPr>
        <w:t>supports</w:t>
      </w:r>
      <w:r>
        <w:rPr>
          <w:sz w:val="8"/>
        </w:rPr>
        <w:t xml:space="preserve"> </w:t>
      </w:r>
      <w:r>
        <w:rPr>
          <w:rFonts w:eastAsia="Calibri"/>
          <w:sz w:val="8"/>
        </w:rPr>
        <w:t>its</w:t>
      </w:r>
      <w:r>
        <w:rPr>
          <w:sz w:val="8"/>
        </w:rPr>
        <w:t xml:space="preserve"> </w:t>
      </w:r>
      <w:r>
        <w:rPr>
          <w:rFonts w:eastAsia="Calibri"/>
          <w:sz w:val="8"/>
        </w:rPr>
        <w:t>inclusion</w:t>
      </w:r>
      <w:r>
        <w:rPr>
          <w:sz w:val="8"/>
        </w:rPr>
        <w:t xml:space="preserve"> </w:t>
      </w:r>
      <w:r>
        <w:rPr>
          <w:rFonts w:eastAsia="Calibri"/>
          <w:sz w:val="8"/>
        </w:rPr>
        <w:t>as</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contractualist</w:t>
      </w:r>
      <w:r>
        <w:rPr>
          <w:sz w:val="8"/>
        </w:rPr>
        <w:t xml:space="preserve"> </w:t>
      </w:r>
      <w:r>
        <w:rPr>
          <w:rFonts w:eastAsia="Calibri"/>
          <w:sz w:val="8"/>
        </w:rPr>
        <w:t>formula</w:t>
      </w:r>
      <w:r>
        <w:rPr>
          <w:sz w:val="8"/>
        </w:rPr>
        <w:t xml:space="preserve">, </w:t>
      </w:r>
      <w:r>
        <w:rPr>
          <w:rFonts w:eastAsia="Calibri"/>
          <w:sz w:val="8"/>
        </w:rPr>
        <w:t>regardless</w:t>
      </w:r>
      <w:r>
        <w:rPr>
          <w:sz w:val="8"/>
        </w:rPr>
        <w:t xml:space="preserve"> </w:t>
      </w:r>
      <w:r>
        <w:rPr>
          <w:rFonts w:eastAsia="Calibri"/>
          <w:sz w:val="8"/>
        </w:rPr>
        <w:t>of</w:t>
      </w:r>
      <w:r>
        <w:rPr>
          <w:sz w:val="8"/>
        </w:rPr>
        <w:t xml:space="preserve"> </w:t>
      </w:r>
      <w:r>
        <w:rPr>
          <w:rFonts w:eastAsia="Calibri"/>
          <w:sz w:val="8"/>
        </w:rPr>
        <w:t>what</w:t>
      </w:r>
      <w:r>
        <w:rPr>
          <w:sz w:val="8"/>
        </w:rPr>
        <w:t xml:space="preserve"> </w:t>
      </w:r>
      <w:r>
        <w:rPr>
          <w:rFonts w:eastAsia="Calibri"/>
          <w:sz w:val="8"/>
        </w:rPr>
        <w:t>side</w:t>
      </w:r>
      <w:r>
        <w:rPr>
          <w:sz w:val="8"/>
        </w:rPr>
        <w:t xml:space="preserve"> </w:t>
      </w:r>
      <w:r>
        <w:rPr>
          <w:rFonts w:eastAsia="Calibri"/>
          <w:sz w:val="8"/>
        </w:rPr>
        <w:t>ends</w:t>
      </w:r>
      <w:r>
        <w:rPr>
          <w:sz w:val="8"/>
        </w:rPr>
        <w:t xml:space="preserve"> </w:t>
      </w:r>
      <w:r>
        <w:rPr>
          <w:rFonts w:eastAsia="Calibri"/>
          <w:sz w:val="8"/>
        </w:rPr>
        <w:t>up</w:t>
      </w:r>
      <w:r>
        <w:rPr>
          <w:sz w:val="8"/>
        </w:rPr>
        <w:t xml:space="preserve"> </w:t>
      </w:r>
      <w:r>
        <w:rPr>
          <w:rFonts w:eastAsia="Calibri"/>
          <w:sz w:val="8"/>
        </w:rPr>
        <w:t>winning</w:t>
      </w:r>
      <w:r>
        <w:rPr>
          <w:sz w:val="8"/>
        </w:rPr>
        <w:t xml:space="preserve"> </w:t>
      </w:r>
      <w:r>
        <w:rPr>
          <w:rFonts w:eastAsia="Calibri"/>
          <w:sz w:val="8"/>
        </w:rPr>
        <w:t>the</w:t>
      </w:r>
      <w:r>
        <w:rPr>
          <w:sz w:val="8"/>
        </w:rPr>
        <w:t xml:space="preserve"> ‘</w:t>
      </w:r>
      <w:r>
        <w:rPr>
          <w:rFonts w:eastAsia="Calibri"/>
          <w:sz w:val="8"/>
        </w:rPr>
        <w:t>is</w:t>
      </w:r>
      <w:r>
        <w:rPr>
          <w:sz w:val="8"/>
        </w:rPr>
        <w:t xml:space="preserve"> </w:t>
      </w:r>
      <w:r>
        <w:rPr>
          <w:rFonts w:eastAsia="Calibri"/>
          <w:sz w:val="8"/>
        </w:rPr>
        <w:t>death</w:t>
      </w:r>
      <w:r>
        <w:rPr>
          <w:sz w:val="8"/>
        </w:rPr>
        <w:t xml:space="preserve"> </w:t>
      </w:r>
      <w:r>
        <w:rPr>
          <w:rFonts w:eastAsia="Calibri"/>
          <w:sz w:val="8"/>
        </w:rPr>
        <w:t>a</w:t>
      </w:r>
      <w:r>
        <w:rPr>
          <w:sz w:val="8"/>
        </w:rPr>
        <w:t xml:space="preserve"> </w:t>
      </w:r>
      <w:r>
        <w:rPr>
          <w:rFonts w:eastAsia="Calibri"/>
          <w:sz w:val="8"/>
        </w:rPr>
        <w:t>harm</w:t>
      </w:r>
      <w:r>
        <w:rPr>
          <w:sz w:val="8"/>
        </w:rPr>
        <w:t xml:space="preserve">?’ </w:t>
      </w:r>
      <w:r>
        <w:rPr>
          <w:rFonts w:eastAsia="Calibri"/>
          <w:sz w:val="8"/>
        </w:rPr>
        <w:t>debate</w:t>
      </w:r>
      <w:r>
        <w:rPr>
          <w:sz w:val="8"/>
        </w:rPr>
        <w:t xml:space="preserve"> </w:t>
      </w:r>
      <w:r>
        <w:rPr>
          <w:rFonts w:eastAsia="Calibri"/>
          <w:sz w:val="8"/>
        </w:rPr>
        <w:t>because</w:t>
      </w:r>
      <w:r>
        <w:rPr>
          <w:sz w:val="8"/>
        </w:rPr>
        <w:t xml:space="preserve"> </w:t>
      </w:r>
      <w:r>
        <w:rPr>
          <w:rFonts w:eastAsia="Calibri"/>
          <w:sz w:val="8"/>
        </w:rPr>
        <w:t>even</w:t>
      </w:r>
      <w:r>
        <w:rPr>
          <w:sz w:val="8"/>
        </w:rPr>
        <w:t xml:space="preserve"> </w:t>
      </w:r>
      <w:r>
        <w:rPr>
          <w:rFonts w:eastAsia="Calibri"/>
          <w:sz w:val="8"/>
        </w:rPr>
        <w:t>if</w:t>
      </w:r>
      <w:r>
        <w:rPr>
          <w:sz w:val="8"/>
        </w:rPr>
        <w:t xml:space="preserve"> </w:t>
      </w:r>
      <w:r>
        <w:rPr>
          <w:rFonts w:eastAsia="Calibri"/>
          <w:sz w:val="8"/>
        </w:rPr>
        <w:t>death</w:t>
      </w:r>
      <w:r>
        <w:rPr>
          <w:sz w:val="8"/>
        </w:rPr>
        <w:t xml:space="preserve"> </w:t>
      </w:r>
      <w:r>
        <w:rPr>
          <w:rFonts w:eastAsia="Calibri"/>
          <w:sz w:val="8"/>
        </w:rPr>
        <w:t>turns</w:t>
      </w:r>
      <w:r>
        <w:rPr>
          <w:sz w:val="8"/>
        </w:rPr>
        <w:t xml:space="preserve"> </w:t>
      </w:r>
      <w:r>
        <w:rPr>
          <w:rFonts w:eastAsia="Calibri"/>
          <w:sz w:val="8"/>
        </w:rPr>
        <w:t>out</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harm</w:t>
      </w:r>
      <w:r>
        <w:rPr>
          <w:sz w:val="8"/>
        </w:rPr>
        <w:t xml:space="preserve"> </w:t>
      </w:r>
      <w:r>
        <w:rPr>
          <w:rFonts w:eastAsia="Calibri"/>
          <w:sz w:val="8"/>
        </w:rPr>
        <w:t>the</w:t>
      </w:r>
      <w:r>
        <w:rPr>
          <w:sz w:val="8"/>
        </w:rPr>
        <w:t xml:space="preserve"> </w:t>
      </w:r>
      <w:r>
        <w:rPr>
          <w:rFonts w:eastAsia="Calibri"/>
          <w:sz w:val="8"/>
        </w:rPr>
        <w:t>person</w:t>
      </w:r>
      <w:r>
        <w:rPr>
          <w:sz w:val="8"/>
        </w:rPr>
        <w:t xml:space="preserve"> </w:t>
      </w:r>
      <w:r>
        <w:rPr>
          <w:rFonts w:eastAsia="Calibri"/>
          <w:sz w:val="8"/>
        </w:rPr>
        <w:t>who</w:t>
      </w:r>
      <w:r>
        <w:rPr>
          <w:sz w:val="8"/>
        </w:rPr>
        <w:t xml:space="preserve"> </w:t>
      </w:r>
      <w:r>
        <w:rPr>
          <w:rFonts w:eastAsia="Calibri"/>
          <w:sz w:val="8"/>
        </w:rPr>
        <w:t>died</w:t>
      </w:r>
      <w:r>
        <w:rPr>
          <w:sz w:val="8"/>
        </w:rPr>
        <w:t xml:space="preserve">, </w:t>
      </w:r>
      <w:r>
        <w:rPr>
          <w:rFonts w:eastAsia="Calibri"/>
          <w:sz w:val="8"/>
        </w:rPr>
        <w:t>ending</w:t>
      </w:r>
      <w:r>
        <w:rPr>
          <w:sz w:val="8"/>
        </w:rPr>
        <w:t xml:space="preserve"> </w:t>
      </w:r>
      <w:r>
        <w:rPr>
          <w:rFonts w:eastAsia="Calibri"/>
          <w:sz w:val="8"/>
        </w:rPr>
        <w:t>their</w:t>
      </w:r>
      <w:r>
        <w:rPr>
          <w:sz w:val="8"/>
        </w:rPr>
        <w:t xml:space="preserve"> </w:t>
      </w:r>
      <w:r>
        <w:rPr>
          <w:rFonts w:eastAsia="Calibri"/>
          <w:sz w:val="8"/>
        </w:rPr>
        <w:t>life</w:t>
      </w:r>
      <w:r>
        <w:rPr>
          <w:sz w:val="8"/>
        </w:rPr>
        <w:t xml:space="preserve"> </w:t>
      </w:r>
      <w:r>
        <w:rPr>
          <w:rFonts w:eastAsia="Calibri"/>
          <w:sz w:val="8"/>
        </w:rPr>
        <w:t>without</w:t>
      </w:r>
      <w:r>
        <w:rPr>
          <w:sz w:val="8"/>
        </w:rPr>
        <w:t xml:space="preserve"> </w:t>
      </w:r>
      <w:r>
        <w:rPr>
          <w:rFonts w:eastAsia="Calibri"/>
          <w:sz w:val="8"/>
        </w:rPr>
        <w:t>their</w:t>
      </w:r>
      <w:r>
        <w:rPr>
          <w:sz w:val="8"/>
        </w:rPr>
        <w:t xml:space="preserve"> </w:t>
      </w:r>
      <w:r>
        <w:rPr>
          <w:rFonts w:eastAsia="Calibri"/>
          <w:sz w:val="8"/>
        </w:rPr>
        <w:t>consent</w:t>
      </w:r>
      <w:r>
        <w:rPr>
          <w:sz w:val="8"/>
        </w:rPr>
        <w:t xml:space="preserve"> </w:t>
      </w:r>
      <w:r>
        <w:rPr>
          <w:rFonts w:eastAsia="Calibri"/>
          <w:sz w:val="8"/>
        </w:rPr>
        <w:t>shows</w:t>
      </w:r>
      <w:r>
        <w:rPr>
          <w:sz w:val="8"/>
        </w:rPr>
        <w:t xml:space="preserve"> </w:t>
      </w:r>
      <w:r>
        <w:rPr>
          <w:rFonts w:eastAsia="Calibri"/>
          <w:sz w:val="8"/>
        </w:rPr>
        <w:t>disrespect</w:t>
      </w:r>
      <w:r>
        <w:rPr>
          <w:sz w:val="8"/>
        </w:rPr>
        <w:t xml:space="preserve"> </w:t>
      </w:r>
      <w:r>
        <w:rPr>
          <w:rFonts w:eastAsia="Calibri"/>
          <w:sz w:val="8"/>
        </w:rPr>
        <w:t>to</w:t>
      </w:r>
      <w:r>
        <w:rPr>
          <w:sz w:val="8"/>
        </w:rPr>
        <w:t xml:space="preserve"> </w:t>
      </w:r>
      <w:r>
        <w:rPr>
          <w:rFonts w:eastAsia="Calibri"/>
          <w:sz w:val="8"/>
        </w:rPr>
        <w:t>that</w:t>
      </w:r>
      <w:r>
        <w:rPr>
          <w:sz w:val="8"/>
        </w:rPr>
        <w:t xml:space="preserve"> </w:t>
      </w:r>
      <w:r>
        <w:rPr>
          <w:rFonts w:eastAsia="Calibri"/>
          <w:sz w:val="8"/>
        </w:rPr>
        <w:t>person</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who</w:t>
      </w:r>
      <w:r>
        <w:rPr>
          <w:sz w:val="8"/>
        </w:rPr>
        <w:t xml:space="preserve"> </w:t>
      </w:r>
      <w:r>
        <w:rPr>
          <w:rFonts w:eastAsia="Calibri"/>
          <w:sz w:val="8"/>
        </w:rPr>
        <w:t>could</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permitting</w:t>
      </w:r>
      <w:r>
        <w:rPr>
          <w:sz w:val="8"/>
        </w:rPr>
        <w:t xml:space="preserve"> </w:t>
      </w:r>
      <w:r>
        <w:rPr>
          <w:rFonts w:eastAsia="Calibri"/>
          <w:sz w:val="8"/>
        </w:rPr>
        <w:t>another</w:t>
      </w:r>
      <w:r>
        <w:rPr>
          <w:sz w:val="8"/>
        </w:rPr>
        <w:t xml:space="preserve"> </w:t>
      </w:r>
      <w:r>
        <w:rPr>
          <w:rFonts w:eastAsia="Calibri"/>
          <w:sz w:val="8"/>
        </w:rPr>
        <w:t>to</w:t>
      </w:r>
      <w:r>
        <w:rPr>
          <w:sz w:val="8"/>
        </w:rPr>
        <w:t xml:space="preserve"> </w:t>
      </w:r>
      <w:r>
        <w:rPr>
          <w:rFonts w:eastAsia="Calibri"/>
          <w:sz w:val="8"/>
        </w:rPr>
        <w:t>cause</w:t>
      </w:r>
      <w:r>
        <w:rPr>
          <w:sz w:val="8"/>
        </w:rPr>
        <w:t xml:space="preserve"> </w:t>
      </w:r>
      <w:r>
        <w:rPr>
          <w:rFonts w:eastAsia="Calibri"/>
          <w:sz w:val="8"/>
        </w:rPr>
        <w:t>his</w:t>
      </w:r>
      <w:r>
        <w:rPr>
          <w:sz w:val="8"/>
        </w:rPr>
        <w:t xml:space="preserve"> </w:t>
      </w:r>
      <w:r>
        <w:rPr>
          <w:rFonts w:eastAsia="Calibri"/>
          <w:sz w:val="8"/>
        </w:rPr>
        <w:t>or</w:t>
      </w:r>
      <w:r>
        <w:rPr>
          <w:sz w:val="8"/>
        </w:rPr>
        <w:t xml:space="preserve"> </w:t>
      </w:r>
      <w:r>
        <w:rPr>
          <w:rFonts w:eastAsia="Calibri"/>
          <w:sz w:val="8"/>
        </w:rPr>
        <w:t>her</w:t>
      </w:r>
      <w:r>
        <w:rPr>
          <w:sz w:val="8"/>
        </w:rPr>
        <w:t xml:space="preserve"> </w:t>
      </w:r>
      <w:r>
        <w:rPr>
          <w:rFonts w:eastAsia="Calibri"/>
          <w:sz w:val="8"/>
        </w:rPr>
        <w:t>premature</w:t>
      </w:r>
      <w:r>
        <w:rPr>
          <w:sz w:val="8"/>
        </w:rPr>
        <w:t xml:space="preserve"> </w:t>
      </w:r>
      <w:r>
        <w:rPr>
          <w:rFonts w:eastAsia="Calibri"/>
          <w:sz w:val="8"/>
        </w:rPr>
        <w:t>death</w:t>
      </w:r>
      <w:r>
        <w:rPr>
          <w:sz w:val="8"/>
        </w:rPr>
        <w:t xml:space="preserve"> </w:t>
      </w:r>
      <w:r>
        <w:rPr>
          <w:rFonts w:eastAsia="Calibri"/>
          <w:sz w:val="8"/>
        </w:rPr>
        <w:t>presumably</w:t>
      </w:r>
      <w:r>
        <w:rPr>
          <w:sz w:val="8"/>
        </w:rPr>
        <w:t xml:space="preserve"> </w:t>
      </w:r>
      <w:r>
        <w:rPr>
          <w:rFonts w:eastAsia="Calibri"/>
          <w:sz w:val="8"/>
        </w:rPr>
        <w:t>does</w:t>
      </w:r>
      <w:r>
        <w:rPr>
          <w:sz w:val="8"/>
        </w:rPr>
        <w:t xml:space="preserve"> </w:t>
      </w:r>
      <w:r>
        <w:rPr>
          <w:rFonts w:eastAsia="Calibri"/>
          <w:sz w:val="8"/>
        </w:rPr>
        <w:t>not</w:t>
      </w:r>
      <w:r>
        <w:rPr>
          <w:sz w:val="8"/>
        </w:rPr>
        <w:t xml:space="preserve"> </w:t>
      </w:r>
      <w:r>
        <w:rPr>
          <w:rFonts w:eastAsia="Calibri"/>
          <w:sz w:val="8"/>
        </w:rPr>
        <w:t>wish</w:t>
      </w:r>
      <w:r>
        <w:rPr>
          <w:sz w:val="8"/>
        </w:rPr>
        <w:t xml:space="preserve"> </w:t>
      </w:r>
      <w:r>
        <w:rPr>
          <w:rFonts w:eastAsia="Calibri"/>
          <w:sz w:val="8"/>
        </w:rPr>
        <w:t>to</w:t>
      </w:r>
      <w:r>
        <w:rPr>
          <w:sz w:val="8"/>
        </w:rPr>
        <w:t xml:space="preserve"> </w:t>
      </w:r>
      <w:r>
        <w:rPr>
          <w:rFonts w:eastAsia="Calibri"/>
          <w:sz w:val="8"/>
        </w:rPr>
        <w:t>die</w:t>
      </w:r>
      <w:r>
        <w:rPr>
          <w:sz w:val="8"/>
        </w:rPr>
        <w:t xml:space="preserve"> </w:t>
      </w:r>
      <w:r>
        <w:rPr>
          <w:rFonts w:eastAsia="Calibri"/>
          <w:sz w:val="8"/>
        </w:rPr>
        <w:t>at</w:t>
      </w:r>
      <w:r>
        <w:rPr>
          <w:sz w:val="8"/>
        </w:rPr>
        <w:t xml:space="preserve"> </w:t>
      </w:r>
      <w:r>
        <w:rPr>
          <w:rFonts w:eastAsia="Calibri"/>
          <w:sz w:val="8"/>
        </w:rPr>
        <w:t>that</w:t>
      </w:r>
      <w:r>
        <w:rPr>
          <w:sz w:val="8"/>
        </w:rPr>
        <w:t xml:space="preserve"> </w:t>
      </w:r>
      <w:r>
        <w:rPr>
          <w:rFonts w:eastAsia="Calibri"/>
          <w:sz w:val="8"/>
        </w:rPr>
        <w:t>time</w:t>
      </w:r>
      <w:r>
        <w:rPr>
          <w:sz w:val="8"/>
        </w:rPr>
        <w:t xml:space="preserve">, </w:t>
      </w:r>
      <w:r>
        <w:rPr>
          <w:rFonts w:eastAsia="Calibri"/>
          <w:sz w:val="8"/>
        </w:rPr>
        <w:t>or</w:t>
      </w:r>
      <w:r>
        <w:rPr>
          <w:sz w:val="8"/>
        </w:rPr>
        <w:t xml:space="preserve"> </w:t>
      </w:r>
      <w:r>
        <w:rPr>
          <w:rFonts w:eastAsia="Calibri"/>
          <w:sz w:val="8"/>
        </w:rPr>
        <w:t>in</w:t>
      </w:r>
      <w:r>
        <w:rPr>
          <w:sz w:val="8"/>
        </w:rPr>
        <w:t xml:space="preserve"> </w:t>
      </w:r>
      <w:r>
        <w:rPr>
          <w:rFonts w:eastAsia="Calibri"/>
          <w:sz w:val="8"/>
        </w:rPr>
        <w:t>that</w:t>
      </w:r>
      <w:r>
        <w:rPr>
          <w:sz w:val="8"/>
        </w:rPr>
        <w:t xml:space="preserve"> </w:t>
      </w:r>
      <w:r>
        <w:rPr>
          <w:rFonts w:eastAsia="Calibri"/>
          <w:sz w:val="8"/>
        </w:rPr>
        <w:t>manner</w:t>
      </w:r>
      <w:r>
        <w:rPr>
          <w:sz w:val="8"/>
        </w:rPr>
        <w:t xml:space="preserve">. </w:t>
      </w:r>
      <w:r>
        <w:rPr>
          <w:rFonts w:eastAsia="Calibri"/>
          <w:sz w:val="8"/>
        </w:rPr>
        <w:t>Thus</w:t>
      </w:r>
      <w:r>
        <w:rPr>
          <w:sz w:val="8"/>
        </w:rPr>
        <w:t xml:space="preserve">, </w:t>
      </w:r>
      <w:r>
        <w:rPr>
          <w:rStyle w:val="Emphasis"/>
          <w:rFonts w:eastAsia="Calibri"/>
        </w:rPr>
        <w:t>if</w:t>
      </w:r>
      <w:r>
        <w:rPr>
          <w:rStyle w:val="Emphasis"/>
        </w:rPr>
        <w:t xml:space="preserve"> </w:t>
      </w:r>
      <w:r>
        <w:rPr>
          <w:rStyle w:val="Emphasis"/>
          <w:rFonts w:eastAsia="Calibri"/>
        </w:rPr>
        <w:t>they</w:t>
      </w:r>
      <w:r>
        <w:rPr>
          <w:rStyle w:val="Emphasis"/>
        </w:rPr>
        <w:t xml:space="preserve"> </w:t>
      </w:r>
      <w:r>
        <w:rPr>
          <w:rStyle w:val="Emphasis"/>
          <w:rFonts w:eastAsia="Calibri"/>
        </w:rPr>
        <w:t>are</w:t>
      </w:r>
      <w:r>
        <w:rPr>
          <w:rStyle w:val="Emphasis"/>
        </w:rPr>
        <w:t xml:space="preserve"> </w:t>
      </w:r>
      <w:r>
        <w:rPr>
          <w:rStyle w:val="Emphasis"/>
          <w:rFonts w:eastAsia="Calibri"/>
        </w:rPr>
        <w:t>killed</w:t>
      </w:r>
      <w:r>
        <w:rPr>
          <w:rStyle w:val="Emphasis"/>
        </w:rPr>
        <w:t xml:space="preserve"> </w:t>
      </w:r>
      <w:r>
        <w:rPr>
          <w:rStyle w:val="Emphasis"/>
          <w:rFonts w:eastAsia="Calibri"/>
        </w:rPr>
        <w:t>without</w:t>
      </w:r>
      <w:r>
        <w:rPr>
          <w:rStyle w:val="Emphasis"/>
        </w:rPr>
        <w:t xml:space="preserve"> </w:t>
      </w:r>
      <w:r>
        <w:rPr>
          <w:rStyle w:val="Emphasis"/>
          <w:rFonts w:eastAsia="Calibri"/>
        </w:rPr>
        <w:t>their</w:t>
      </w:r>
      <w:r>
        <w:rPr>
          <w:rStyle w:val="Emphasis"/>
        </w:rPr>
        <w:t xml:space="preserve"> </w:t>
      </w:r>
      <w:r>
        <w:rPr>
          <w:rStyle w:val="Emphasis"/>
          <w:rFonts w:eastAsia="Calibri"/>
        </w:rPr>
        <w:t>consent</w:t>
      </w:r>
      <w:r>
        <w:rPr>
          <w:rStyle w:val="Emphasis"/>
        </w:rPr>
        <w:t xml:space="preserve">, </w:t>
      </w:r>
      <w:r>
        <w:rPr>
          <w:rStyle w:val="Emphasis"/>
          <w:rFonts w:eastAsia="Calibri"/>
        </w:rPr>
        <w:t>their</w:t>
      </w:r>
      <w:r>
        <w:rPr>
          <w:rStyle w:val="Emphasis"/>
        </w:rPr>
        <w:t xml:space="preserve"> </w:t>
      </w:r>
      <w:r>
        <w:rPr>
          <w:rStyle w:val="Emphasis"/>
          <w:rFonts w:eastAsia="Calibri"/>
        </w:rPr>
        <w:t>interests</w:t>
      </w:r>
      <w:r>
        <w:rPr>
          <w:rStyle w:val="Emphasis"/>
        </w:rPr>
        <w:t xml:space="preserve"> </w:t>
      </w:r>
      <w:r>
        <w:rPr>
          <w:rStyle w:val="Emphasis"/>
          <w:rFonts w:eastAsia="Calibri"/>
        </w:rPr>
        <w:t>have</w:t>
      </w:r>
      <w:r>
        <w:rPr>
          <w:rStyle w:val="Emphasis"/>
        </w:rPr>
        <w:t xml:space="preserve"> </w:t>
      </w:r>
      <w:r>
        <w:rPr>
          <w:rStyle w:val="Emphasis"/>
          <w:rFonts w:eastAsia="Calibri"/>
        </w:rPr>
        <w:t>not</w:t>
      </w:r>
      <w:r>
        <w:rPr>
          <w:rStyle w:val="Emphasis"/>
        </w:rPr>
        <w:t xml:space="preserve"> </w:t>
      </w:r>
      <w:r>
        <w:rPr>
          <w:rStyle w:val="Emphasis"/>
          <w:rFonts w:eastAsia="Calibri"/>
        </w:rPr>
        <w:t>been</w:t>
      </w:r>
      <w:r>
        <w:rPr>
          <w:rStyle w:val="Emphasis"/>
        </w:rPr>
        <w:t xml:space="preserve"> </w:t>
      </w:r>
      <w:r>
        <w:rPr>
          <w:rStyle w:val="Emphasis"/>
          <w:rFonts w:eastAsia="Calibri"/>
        </w:rPr>
        <w:t>taken</w:t>
      </w:r>
      <w:r>
        <w:rPr>
          <w:rStyle w:val="Emphasis"/>
        </w:rPr>
        <w:t xml:space="preserve"> </w:t>
      </w:r>
      <w:r>
        <w:rPr>
          <w:rStyle w:val="Emphasis"/>
          <w:rFonts w:eastAsia="Calibri"/>
        </w:rPr>
        <w:t>into</w:t>
      </w:r>
      <w:r>
        <w:rPr>
          <w:rStyle w:val="Emphasis"/>
        </w:rPr>
        <w:t xml:space="preserve"> </w:t>
      </w:r>
      <w:r>
        <w:rPr>
          <w:rStyle w:val="Emphasis"/>
          <w:rFonts w:eastAsia="Calibri"/>
        </w:rPr>
        <w:t>account</w:t>
      </w:r>
      <w:r>
        <w:rPr>
          <w:sz w:val="8"/>
        </w:rPr>
        <w:t xml:space="preserve">, </w:t>
      </w:r>
      <w:r>
        <w:rPr>
          <w:rFonts w:eastAsia="Calibri"/>
          <w:sz w:val="8"/>
        </w:rPr>
        <w:t>and</w:t>
      </w:r>
      <w:r>
        <w:rPr>
          <w:sz w:val="8"/>
        </w:rPr>
        <w:t xml:space="preserve"> </w:t>
      </w:r>
      <w:r>
        <w:rPr>
          <w:rFonts w:eastAsia="Calibri"/>
          <w:sz w:val="8"/>
        </w:rPr>
        <w:t>they</w:t>
      </w:r>
      <w:r>
        <w:rPr>
          <w:sz w:val="8"/>
        </w:rPr>
        <w:t xml:space="preserve"> </w:t>
      </w:r>
      <w:r>
        <w:rPr>
          <w:rFonts w:eastAsia="Calibri"/>
          <w:sz w:val="8"/>
        </w:rPr>
        <w:t>have</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allowed</w:t>
      </w:r>
      <w:r>
        <w:rPr>
          <w:sz w:val="8"/>
        </w:rPr>
        <w:t xml:space="preserve"> </w:t>
      </w:r>
      <w:r>
        <w:rPr>
          <w:rFonts w:eastAsia="Calibri"/>
          <w:sz w:val="8"/>
        </w:rPr>
        <w:t>their</w:t>
      </w:r>
      <w:r>
        <w:rPr>
          <w:sz w:val="8"/>
        </w:rPr>
        <w:t xml:space="preserve"> </w:t>
      </w:r>
      <w:r>
        <w:rPr>
          <w:rFonts w:eastAsia="Calibri"/>
          <w:sz w:val="8"/>
        </w:rPr>
        <w:t>premature</w:t>
      </w:r>
      <w:r>
        <w:rPr>
          <w:sz w:val="8"/>
        </w:rPr>
        <w:t xml:space="preserve"> </w:t>
      </w:r>
      <w:r>
        <w:rPr>
          <w:rFonts w:eastAsia="Calibri"/>
          <w:sz w:val="8"/>
        </w:rPr>
        <w:t>death</w:t>
      </w:r>
      <w:r>
        <w:rPr>
          <w:sz w:val="8"/>
        </w:rPr>
        <w:t xml:space="preserve">.8 </w:t>
      </w:r>
      <w:r>
        <w:rPr>
          <w:rFonts w:eastAsia="Calibri"/>
          <w:sz w:val="8"/>
        </w:rPr>
        <w:t>This</w:t>
      </w:r>
      <w:r>
        <w:rPr>
          <w:sz w:val="8"/>
        </w:rPr>
        <w:t xml:space="preserve"> </w:t>
      </w:r>
      <w:r>
        <w:rPr>
          <w:rFonts w:eastAsia="Calibri"/>
          <w:sz w:val="8"/>
        </w:rPr>
        <w:t>is</w:t>
      </w:r>
      <w:r>
        <w:rPr>
          <w:sz w:val="8"/>
        </w:rPr>
        <w:t xml:space="preserve"> </w:t>
      </w:r>
      <w:r>
        <w:rPr>
          <w:rFonts w:eastAsia="Calibri"/>
          <w:sz w:val="8"/>
        </w:rPr>
        <w:t>as</w:t>
      </w:r>
      <w:r>
        <w:rPr>
          <w:sz w:val="8"/>
        </w:rPr>
        <w:t xml:space="preserve"> </w:t>
      </w:r>
      <w:r>
        <w:rPr>
          <w:rFonts w:eastAsia="Calibri"/>
          <w:sz w:val="8"/>
        </w:rPr>
        <w:t>true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case</w:t>
      </w:r>
      <w:r>
        <w:rPr>
          <w:sz w:val="8"/>
        </w:rPr>
        <w:t xml:space="preserve"> </w:t>
      </w:r>
      <w:r>
        <w:rPr>
          <w:rFonts w:eastAsia="Calibri"/>
          <w:sz w:val="8"/>
        </w:rPr>
        <w:t>of</w:t>
      </w:r>
      <w:r>
        <w:rPr>
          <w:sz w:val="8"/>
        </w:rPr>
        <w:t xml:space="preserve"> </w:t>
      </w:r>
      <w:r>
        <w:rPr>
          <w:rFonts w:eastAsia="Calibri"/>
          <w:sz w:val="8"/>
        </w:rPr>
        <w:t>death</w:t>
      </w:r>
      <w:r>
        <w:rPr>
          <w:sz w:val="8"/>
        </w:rPr>
        <w:t xml:space="preserve"> </w:t>
      </w:r>
      <w:r>
        <w:rPr>
          <w:rFonts w:eastAsia="Calibri"/>
          <w:sz w:val="8"/>
        </w:rPr>
        <w:t>due</w:t>
      </w:r>
      <w:r>
        <w:rPr>
          <w:sz w:val="8"/>
        </w:rPr>
        <w:t xml:space="preserve"> </w:t>
      </w:r>
      <w:r>
        <w:rPr>
          <w:rFonts w:eastAsia="Calibri"/>
          <w:sz w:val="8"/>
        </w:rPr>
        <w:t>to</w:t>
      </w:r>
      <w:r>
        <w:rPr>
          <w:sz w:val="8"/>
        </w:rPr>
        <w:t xml:space="preserve"> </w:t>
      </w:r>
      <w:r>
        <w:rPr>
          <w:rFonts w:eastAsia="Calibri"/>
          <w:sz w:val="8"/>
        </w:rPr>
        <w:t>extinction</w:t>
      </w:r>
      <w:r>
        <w:rPr>
          <w:sz w:val="8"/>
        </w:rPr>
        <w:t xml:space="preserve"> </w:t>
      </w:r>
      <w:r>
        <w:rPr>
          <w:rFonts w:eastAsia="Calibri"/>
          <w:sz w:val="8"/>
        </w:rPr>
        <w:t>as</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for</w:t>
      </w:r>
      <w:r>
        <w:rPr>
          <w:sz w:val="8"/>
        </w:rPr>
        <w:t xml:space="preserve"> </w:t>
      </w:r>
      <w:r>
        <w:rPr>
          <w:rFonts w:eastAsia="Calibri"/>
          <w:sz w:val="8"/>
        </w:rPr>
        <w:t>death</w:t>
      </w:r>
      <w:r>
        <w:rPr>
          <w:sz w:val="8"/>
        </w:rPr>
        <w:t xml:space="preserve"> </w:t>
      </w:r>
      <w:r>
        <w:rPr>
          <w:rFonts w:eastAsia="Calibri"/>
          <w:sz w:val="8"/>
        </w:rPr>
        <w:t>due</w:t>
      </w:r>
      <w:r>
        <w:rPr>
          <w:sz w:val="8"/>
        </w:rPr>
        <w:t xml:space="preserve"> </w:t>
      </w:r>
      <w:r>
        <w:rPr>
          <w:rFonts w:eastAsia="Calibri"/>
          <w:sz w:val="8"/>
        </w:rPr>
        <w:t>to</w:t>
      </w:r>
      <w:r>
        <w:rPr>
          <w:sz w:val="8"/>
        </w:rPr>
        <w:t xml:space="preserve"> </w:t>
      </w:r>
      <w:r>
        <w:rPr>
          <w:rFonts w:eastAsia="Calibri"/>
          <w:sz w:val="8"/>
        </w:rPr>
        <w:t>murder</w:t>
      </w:r>
      <w:r>
        <w:rPr>
          <w:sz w:val="8"/>
        </w:rPr>
        <w:t xml:space="preserve">. </w:t>
      </w:r>
      <w:r>
        <w:rPr>
          <w:rFonts w:eastAsia="Calibri"/>
          <w:sz w:val="8"/>
        </w:rPr>
        <w:t>However</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may</w:t>
      </w:r>
      <w:r>
        <w:rPr>
          <w:sz w:val="8"/>
        </w:rPr>
        <w:t xml:space="preserve"> </w:t>
      </w:r>
      <w:r>
        <w:rPr>
          <w:rFonts w:eastAsia="Calibri"/>
          <w:sz w:val="8"/>
        </w:rPr>
        <w:t>also</w:t>
      </w:r>
      <w:r>
        <w:rPr>
          <w:sz w:val="8"/>
        </w:rPr>
        <w:t xml:space="preserve"> </w:t>
      </w:r>
      <w:r>
        <w:rPr>
          <w:rFonts w:eastAsia="Calibri"/>
          <w:sz w:val="8"/>
        </w:rPr>
        <w:t>be</w:t>
      </w:r>
      <w:r>
        <w:rPr>
          <w:sz w:val="8"/>
        </w:rPr>
        <w:t xml:space="preserve"> </w:t>
      </w:r>
      <w:r>
        <w:rPr>
          <w:rFonts w:eastAsia="Calibri"/>
          <w:sz w:val="8"/>
        </w:rPr>
        <w:t>caused</w:t>
      </w:r>
      <w:r>
        <w:rPr>
          <w:sz w:val="8"/>
        </w:rPr>
        <w:t xml:space="preserve"> </w:t>
      </w:r>
      <w:r>
        <w:rPr>
          <w:rFonts w:eastAsia="Calibri"/>
          <w:sz w:val="8"/>
        </w:rPr>
        <w:t>to</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without</w:t>
      </w:r>
      <w:r>
        <w:rPr>
          <w:sz w:val="8"/>
        </w:rPr>
        <w:t xml:space="preserve"> </w:t>
      </w:r>
      <w:r>
        <w:rPr>
          <w:rFonts w:eastAsia="Calibri"/>
          <w:sz w:val="8"/>
        </w:rPr>
        <w:t>killing</w:t>
      </w:r>
      <w:r>
        <w:rPr>
          <w:sz w:val="8"/>
        </w:rPr>
        <w:t xml:space="preserve"> </w:t>
      </w:r>
      <w:r>
        <w:rPr>
          <w:rFonts w:eastAsia="Calibri"/>
          <w:sz w:val="8"/>
        </w:rPr>
        <w:t>them</w:t>
      </w:r>
      <w:r>
        <w:rPr>
          <w:sz w:val="8"/>
        </w:rPr>
        <w:t xml:space="preserve">, </w:t>
      </w:r>
      <w:r>
        <w:rPr>
          <w:rFonts w:eastAsia="Calibri"/>
          <w:sz w:val="8"/>
        </w:rPr>
        <w:t>but</w:t>
      </w:r>
      <w:r>
        <w:rPr>
          <w:sz w:val="8"/>
        </w:rPr>
        <w:t xml:space="preserve"> </w:t>
      </w:r>
      <w:r>
        <w:rPr>
          <w:rFonts w:eastAsia="Calibri"/>
          <w:sz w:val="8"/>
        </w:rPr>
        <w:t>still</w:t>
      </w:r>
      <w:r>
        <w:rPr>
          <w:sz w:val="8"/>
        </w:rPr>
        <w:t xml:space="preserve"> </w:t>
      </w:r>
      <w:r>
        <w:rPr>
          <w:rFonts w:eastAsia="Calibri"/>
          <w:sz w:val="8"/>
        </w:rPr>
        <w:t>resulting</w:t>
      </w:r>
      <w:r>
        <w:rPr>
          <w:sz w:val="8"/>
        </w:rPr>
        <w:t xml:space="preserve"> </w:t>
      </w:r>
      <w:r>
        <w:rPr>
          <w:rFonts w:eastAsia="Calibri"/>
          <w:sz w:val="8"/>
        </w:rPr>
        <w:t>in</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Imagine</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surgically</w:t>
      </w:r>
      <w:r>
        <w:rPr>
          <w:sz w:val="8"/>
        </w:rPr>
        <w:t xml:space="preserve"> </w:t>
      </w:r>
      <w:r>
        <w:rPr>
          <w:rFonts w:eastAsia="Calibri"/>
          <w:sz w:val="8"/>
        </w:rPr>
        <w:t>removing</w:t>
      </w:r>
      <w:r>
        <w:rPr>
          <w:sz w:val="8"/>
        </w:rPr>
        <w:t xml:space="preserve"> </w:t>
      </w:r>
      <w:r>
        <w:rPr>
          <w:rFonts w:eastAsia="Calibri"/>
          <w:sz w:val="8"/>
        </w:rPr>
        <w:t>everyone</w:t>
      </w:r>
      <w:r>
        <w:rPr>
          <w:sz w:val="8"/>
        </w:rPr>
        <w:t>’</w:t>
      </w:r>
      <w:r>
        <w:rPr>
          <w:rFonts w:eastAsia="Calibri"/>
          <w:sz w:val="8"/>
        </w:rPr>
        <w:t>s</w:t>
      </w:r>
      <w:r>
        <w:rPr>
          <w:sz w:val="8"/>
        </w:rPr>
        <w:t xml:space="preserve"> </w:t>
      </w:r>
      <w:r>
        <w:rPr>
          <w:rFonts w:eastAsia="Calibri"/>
          <w:sz w:val="8"/>
        </w:rPr>
        <w:t>reproductive</w:t>
      </w:r>
      <w:r>
        <w:rPr>
          <w:sz w:val="8"/>
        </w:rPr>
        <w:t xml:space="preserve"> </w:t>
      </w:r>
      <w:r>
        <w:rPr>
          <w:rFonts w:eastAsia="Calibri"/>
          <w:sz w:val="8"/>
        </w:rPr>
        <w:t>organs</w:t>
      </w:r>
      <w:r>
        <w:rPr>
          <w:sz w:val="8"/>
        </w:rPr>
        <w:t xml:space="preserve"> </w:t>
      </w:r>
      <w:r>
        <w:rPr>
          <w:rFonts w:eastAsia="Calibri"/>
          <w:sz w:val="8"/>
        </w:rPr>
        <w:t>in</w:t>
      </w:r>
      <w:r>
        <w:rPr>
          <w:sz w:val="8"/>
        </w:rPr>
        <w:t xml:space="preserve"> </w:t>
      </w:r>
      <w:r>
        <w:rPr>
          <w:rFonts w:eastAsia="Calibri"/>
          <w:sz w:val="8"/>
        </w:rPr>
        <w:t>order</w:t>
      </w:r>
      <w:r>
        <w:rPr>
          <w:sz w:val="8"/>
        </w:rPr>
        <w:t xml:space="preserve"> </w:t>
      </w:r>
      <w:r>
        <w:rPr>
          <w:rFonts w:eastAsia="Calibri"/>
          <w:sz w:val="8"/>
        </w:rPr>
        <w:t>to</w:t>
      </w:r>
      <w:r>
        <w:rPr>
          <w:sz w:val="8"/>
        </w:rPr>
        <w:t xml:space="preserve"> </w:t>
      </w:r>
      <w:r>
        <w:rPr>
          <w:rFonts w:eastAsia="Calibri"/>
          <w:sz w:val="8"/>
        </w:rPr>
        <w:t>prevent</w:t>
      </w:r>
      <w:r>
        <w:rPr>
          <w:sz w:val="8"/>
        </w:rPr>
        <w:t xml:space="preserve"> </w:t>
      </w:r>
      <w:r>
        <w:rPr>
          <w:rFonts w:eastAsia="Calibri"/>
          <w:sz w:val="8"/>
        </w:rPr>
        <w:t>the</w:t>
      </w:r>
      <w:r>
        <w:rPr>
          <w:sz w:val="8"/>
        </w:rPr>
        <w:t xml:space="preserve"> </w:t>
      </w:r>
      <w:r>
        <w:rPr>
          <w:rFonts w:eastAsia="Calibri"/>
          <w:sz w:val="8"/>
        </w:rPr>
        <w:t>creation</w:t>
      </w:r>
      <w:r>
        <w:rPr>
          <w:sz w:val="8"/>
        </w:rPr>
        <w:t xml:space="preserve"> </w:t>
      </w:r>
      <w:r>
        <w:rPr>
          <w:rFonts w:eastAsia="Calibri"/>
          <w:sz w:val="8"/>
        </w:rPr>
        <w:t>of</w:t>
      </w:r>
      <w:r>
        <w:rPr>
          <w:sz w:val="8"/>
        </w:rPr>
        <w:t xml:space="preserve"> </w:t>
      </w:r>
      <w:r>
        <w:rPr>
          <w:rFonts w:eastAsia="Calibri"/>
          <w:sz w:val="8"/>
        </w:rPr>
        <w:t>any</w:t>
      </w:r>
      <w:r>
        <w:rPr>
          <w:sz w:val="8"/>
        </w:rPr>
        <w:t xml:space="preserve"> </w:t>
      </w:r>
      <w:r>
        <w:rPr>
          <w:rFonts w:eastAsia="Calibri"/>
          <w:sz w:val="8"/>
        </w:rPr>
        <w:t>future</w:t>
      </w:r>
      <w:r>
        <w:rPr>
          <w:sz w:val="8"/>
        </w:rPr>
        <w:t xml:space="preserve"> </w:t>
      </w:r>
      <w:r>
        <w:rPr>
          <w:rFonts w:eastAsia="Calibri"/>
          <w:sz w:val="8"/>
        </w:rPr>
        <w:t>people</w:t>
      </w:r>
      <w:r>
        <w:rPr>
          <w:sz w:val="8"/>
        </w:rPr>
        <w:t xml:space="preserve">. </w:t>
      </w:r>
      <w:r>
        <w:rPr>
          <w:rFonts w:eastAsia="Calibri"/>
          <w:sz w:val="8"/>
        </w:rPr>
        <w:t>Another</w:t>
      </w:r>
      <w:r>
        <w:rPr>
          <w:sz w:val="8"/>
        </w:rPr>
        <w:t xml:space="preserve"> </w:t>
      </w:r>
      <w:r>
        <w:rPr>
          <w:rFonts w:eastAsia="Calibri"/>
          <w:sz w:val="8"/>
        </w:rPr>
        <w:t>example</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Style w:val="StyleUnderline"/>
          <w:rFonts w:eastAsia="Calibri"/>
        </w:rPr>
        <w:t>a</w:t>
      </w:r>
      <w:r>
        <w:rPr>
          <w:rStyle w:val="StyleUnderline"/>
        </w:rPr>
        <w:t xml:space="preserve"> </w:t>
      </w:r>
      <w:r>
        <w:rPr>
          <w:rStyle w:val="StyleUnderline"/>
          <w:rFonts w:eastAsia="Calibri"/>
        </w:rPr>
        <w:t>nuclear</w:t>
      </w:r>
      <w:r>
        <w:rPr>
          <w:rStyle w:val="StyleUnderline"/>
        </w:rPr>
        <w:t xml:space="preserve"> </w:t>
      </w:r>
      <w:r>
        <w:rPr>
          <w:rStyle w:val="StyleUnderline"/>
          <w:rFonts w:eastAsia="Calibri"/>
        </w:rPr>
        <w:t>bomb</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did</w:t>
      </w:r>
      <w:r>
        <w:rPr>
          <w:rStyle w:val="StyleUnderline"/>
        </w:rPr>
        <w:t xml:space="preserve"> </w:t>
      </w:r>
      <w:r>
        <w:rPr>
          <w:rStyle w:val="StyleUnderline"/>
          <w:rFonts w:eastAsia="Calibri"/>
        </w:rPr>
        <w:t>not</w:t>
      </w:r>
      <w:r>
        <w:rPr>
          <w:rStyle w:val="StyleUnderline"/>
        </w:rPr>
        <w:t xml:space="preserve"> </w:t>
      </w:r>
      <w:r>
        <w:rPr>
          <w:rStyle w:val="StyleUnderline"/>
          <w:rFonts w:eastAsia="Calibri"/>
        </w:rPr>
        <w:t>kill</w:t>
      </w:r>
      <w:r>
        <w:rPr>
          <w:rStyle w:val="StyleUnderline"/>
        </w:rPr>
        <w:t xml:space="preserve"> </w:t>
      </w:r>
      <w:r>
        <w:rPr>
          <w:rStyle w:val="StyleUnderline"/>
          <w:rFonts w:eastAsia="Calibri"/>
        </w:rPr>
        <w:t>anyone</w:t>
      </w:r>
      <w:r>
        <w:rPr>
          <w:rStyle w:val="StyleUnderline"/>
        </w:rPr>
        <w:t xml:space="preserve">, </w:t>
      </w:r>
      <w:r>
        <w:rPr>
          <w:rStyle w:val="StyleUnderline"/>
          <w:rFonts w:eastAsia="Calibri"/>
        </w:rPr>
        <w:t>but</w:t>
      </w:r>
      <w:r>
        <w:rPr>
          <w:rStyle w:val="StyleUnderline"/>
        </w:rPr>
        <w:t xml:space="preserve"> </w:t>
      </w:r>
      <w:r>
        <w:rPr>
          <w:rStyle w:val="StyleUnderline"/>
          <w:rFonts w:eastAsia="Calibri"/>
        </w:rPr>
        <w:t>did</w:t>
      </w:r>
      <w:r>
        <w:rPr>
          <w:rStyle w:val="StyleUnderline"/>
        </w:rPr>
        <w:t xml:space="preserve"> </w:t>
      </w:r>
      <w:r>
        <w:rPr>
          <w:rStyle w:val="StyleUnderline"/>
          <w:rFonts w:eastAsia="Calibri"/>
        </w:rPr>
        <w:t>painfully</w:t>
      </w:r>
      <w:r>
        <w:rPr>
          <w:rStyle w:val="StyleUnderline"/>
        </w:rPr>
        <w:t xml:space="preserve"> </w:t>
      </w:r>
      <w:r>
        <w:rPr>
          <w:rStyle w:val="StyleUnderline"/>
          <w:rFonts w:eastAsia="Calibri"/>
        </w:rPr>
        <w:t>render</w:t>
      </w:r>
      <w:r>
        <w:rPr>
          <w:rStyle w:val="StyleUnderline"/>
        </w:rPr>
        <w:t xml:space="preserve"> </w:t>
      </w:r>
      <w:r>
        <w:rPr>
          <w:rStyle w:val="StyleUnderline"/>
          <w:rFonts w:eastAsia="Calibri"/>
        </w:rPr>
        <w:t>them</w:t>
      </w:r>
      <w:r>
        <w:rPr>
          <w:rStyle w:val="StyleUnderline"/>
        </w:rPr>
        <w:t xml:space="preserve"> </w:t>
      </w:r>
      <w:r>
        <w:rPr>
          <w:rStyle w:val="StyleUnderline"/>
          <w:rFonts w:eastAsia="Calibri"/>
        </w:rPr>
        <w:t>infertile</w:t>
      </w:r>
      <w:r>
        <w:rPr>
          <w:rStyle w:val="StyleUnderline"/>
        </w:rPr>
        <w:t xml:space="preserve"> </w:t>
      </w:r>
      <w:r>
        <w:rPr>
          <w:rStyle w:val="StyleUnderline"/>
          <w:rFonts w:eastAsia="Calibri"/>
        </w:rPr>
        <w:t>through</w:t>
      </w:r>
      <w:r>
        <w:rPr>
          <w:rStyle w:val="StyleUnderline"/>
        </w:rPr>
        <w:t xml:space="preserve"> </w:t>
      </w:r>
      <w:r>
        <w:rPr>
          <w:rStyle w:val="StyleUnderline"/>
          <w:rFonts w:eastAsia="Calibri"/>
        </w:rPr>
        <w:t>illness</w:t>
      </w:r>
      <w:r>
        <w:rPr>
          <w:rStyle w:val="StyleUnderline"/>
        </w:rPr>
        <w:t xml:space="preserve"> </w:t>
      </w:r>
      <w:r>
        <w:rPr>
          <w:rStyle w:val="StyleUnderline"/>
          <w:rFonts w:eastAsia="Calibri"/>
        </w:rPr>
        <w:t>or</w:t>
      </w:r>
      <w:r>
        <w:rPr>
          <w:rStyle w:val="StyleUnderline"/>
        </w:rPr>
        <w:t xml:space="preserve"> </w:t>
      </w:r>
      <w:r>
        <w:rPr>
          <w:rStyle w:val="StyleUnderline"/>
          <w:rFonts w:eastAsia="Calibri"/>
        </w:rPr>
        <w:t>injury</w:t>
      </w:r>
      <w:r>
        <w:rPr>
          <w:sz w:val="8"/>
        </w:rPr>
        <w:t xml:space="preserve">. </w:t>
      </w:r>
      <w:r>
        <w:rPr>
          <w:rFonts w:eastAsia="Calibri"/>
          <w:sz w:val="8"/>
        </w:rPr>
        <w:t>These</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cases</w:t>
      </w:r>
      <w:r>
        <w:rPr>
          <w:sz w:val="8"/>
        </w:rPr>
        <w:t xml:space="preserve"> </w:t>
      </w:r>
      <w:r>
        <w:rPr>
          <w:rFonts w:eastAsia="Calibri"/>
          <w:sz w:val="8"/>
        </w:rPr>
        <w:t>in</w:t>
      </w:r>
      <w:r>
        <w:rPr>
          <w:sz w:val="8"/>
        </w:rPr>
        <w:t xml:space="preserve"> </w:t>
      </w:r>
      <w:r>
        <w:rPr>
          <w:rFonts w:eastAsia="Calibri"/>
          <w:sz w:val="8"/>
        </w:rPr>
        <w:t>which</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through</w:t>
      </w:r>
      <w:r>
        <w:rPr>
          <w:sz w:val="8"/>
        </w:rPr>
        <w:t xml:space="preserve"> </w:t>
      </w:r>
      <w:r>
        <w:rPr>
          <w:rFonts w:eastAsia="Calibri"/>
          <w:sz w:val="8"/>
        </w:rPr>
        <w:t>surgery</w:t>
      </w:r>
      <w:r>
        <w:rPr>
          <w:sz w:val="8"/>
        </w:rPr>
        <w:t xml:space="preserve"> </w:t>
      </w:r>
      <w:r>
        <w:rPr>
          <w:rFonts w:eastAsia="Calibri"/>
          <w:sz w:val="8"/>
        </w:rPr>
        <w:t>or</w:t>
      </w:r>
      <w:r>
        <w:rPr>
          <w:sz w:val="8"/>
        </w:rPr>
        <w:t xml:space="preserve"> </w:t>
      </w:r>
      <w:r>
        <w:rPr>
          <w:rFonts w:eastAsia="Calibri"/>
          <w:sz w:val="8"/>
        </w:rPr>
        <w:t>bombs</w:t>
      </w:r>
      <w:r>
        <w:rPr>
          <w:sz w:val="8"/>
        </w:rPr>
        <w:t xml:space="preserve">) </w:t>
      </w:r>
      <w:r>
        <w:rPr>
          <w:rFonts w:eastAsia="Calibri"/>
          <w:sz w:val="8"/>
        </w:rPr>
        <w:t>was</w:t>
      </w:r>
      <w:r>
        <w:rPr>
          <w:sz w:val="8"/>
        </w:rPr>
        <w:t xml:space="preserve"> </w:t>
      </w:r>
      <w:r>
        <w:rPr>
          <w:rFonts w:eastAsia="Calibri"/>
          <w:sz w:val="8"/>
        </w:rPr>
        <w:t>inflicted</w:t>
      </w:r>
      <w:r>
        <w:rPr>
          <w:sz w:val="8"/>
        </w:rPr>
        <w:t xml:space="preserve"> </w:t>
      </w:r>
      <w:r>
        <w:rPr>
          <w:rFonts w:eastAsia="Calibri"/>
          <w:sz w:val="8"/>
        </w:rPr>
        <w:t>on</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and</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came</w:t>
      </w:r>
      <w:r>
        <w:rPr>
          <w:sz w:val="8"/>
        </w:rPr>
        <w:t xml:space="preserve"> </w:t>
      </w:r>
      <w:r>
        <w:rPr>
          <w:rFonts w:eastAsia="Calibri"/>
          <w:sz w:val="8"/>
        </w:rPr>
        <w:t>about</w:t>
      </w:r>
      <w:r>
        <w:rPr>
          <w:sz w:val="8"/>
        </w:rPr>
        <w:t xml:space="preserve"> </w:t>
      </w:r>
      <w:r>
        <w:rPr>
          <w:rFonts w:eastAsia="Calibri"/>
          <w:sz w:val="8"/>
        </w:rPr>
        <w:t>as</w:t>
      </w:r>
      <w:r>
        <w:rPr>
          <w:sz w:val="8"/>
        </w:rPr>
        <w:t xml:space="preserve"> </w:t>
      </w:r>
      <w:r>
        <w:rPr>
          <w:rFonts w:eastAsia="Calibri"/>
          <w:sz w:val="8"/>
        </w:rPr>
        <w:t>a</w:t>
      </w:r>
      <w:r>
        <w:rPr>
          <w:sz w:val="8"/>
        </w:rPr>
        <w:t xml:space="preserve"> </w:t>
      </w:r>
      <w:r>
        <w:rPr>
          <w:rFonts w:eastAsia="Calibri"/>
          <w:sz w:val="8"/>
        </w:rPr>
        <w:t>result</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painful</w:t>
      </w:r>
      <w:r>
        <w:rPr>
          <w:sz w:val="8"/>
        </w:rPr>
        <w:t xml:space="preserve"> </w:t>
      </w:r>
      <w:r>
        <w:rPr>
          <w:rFonts w:eastAsia="Calibri"/>
          <w:sz w:val="8"/>
        </w:rPr>
        <w:t>incident</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through</w:t>
      </w:r>
      <w:r>
        <w:rPr>
          <w:sz w:val="8"/>
        </w:rPr>
        <w:t xml:space="preserve"> </w:t>
      </w:r>
      <w:r>
        <w:rPr>
          <w:rFonts w:eastAsia="Calibri"/>
          <w:sz w:val="8"/>
        </w:rPr>
        <w:t>death</w:t>
      </w:r>
      <w:r>
        <w:rPr>
          <w:sz w:val="8"/>
        </w:rPr>
        <w:t xml:space="preserve">. </w:t>
      </w:r>
      <w:r>
        <w:rPr>
          <w:rFonts w:eastAsia="Calibri"/>
          <w:sz w:val="8"/>
        </w:rPr>
        <w:t>Furthermore</w:t>
      </w:r>
      <w:r>
        <w:rPr>
          <w:sz w:val="8"/>
        </w:rPr>
        <w:t xml:space="preserve">, </w:t>
      </w:r>
      <w:r>
        <w:rPr>
          <w:rFonts w:eastAsia="Calibri"/>
          <w:sz w:val="8"/>
        </w:rPr>
        <w:t>one</w:t>
      </w:r>
      <w:r>
        <w:rPr>
          <w:sz w:val="8"/>
        </w:rPr>
        <w:t xml:space="preserve"> </w:t>
      </w:r>
      <w:r>
        <w:rPr>
          <w:rFonts w:eastAsia="Calibri"/>
          <w:sz w:val="8"/>
        </w:rPr>
        <w:t>could</w:t>
      </w:r>
      <w:r>
        <w:rPr>
          <w:sz w:val="8"/>
        </w:rPr>
        <w:t xml:space="preserve"> </w:t>
      </w:r>
      <w:r>
        <w:rPr>
          <w:rFonts w:eastAsia="Calibri"/>
          <w:sz w:val="8"/>
        </w:rPr>
        <w:t>imagine</w:t>
      </w:r>
      <w:r>
        <w:rPr>
          <w:sz w:val="8"/>
        </w:rPr>
        <w:t xml:space="preserve"> </w:t>
      </w:r>
      <w:r>
        <w:rPr>
          <w:rFonts w:eastAsia="Calibri"/>
          <w:sz w:val="8"/>
        </w:rPr>
        <w:t>a</w:t>
      </w:r>
      <w:r>
        <w:rPr>
          <w:sz w:val="8"/>
        </w:rPr>
        <w:t xml:space="preserve"> </w:t>
      </w:r>
      <w:r>
        <w:rPr>
          <w:rFonts w:eastAsia="Calibri"/>
          <w:sz w:val="8"/>
        </w:rPr>
        <w:t>situation</w:t>
      </w:r>
      <w:r>
        <w:rPr>
          <w:sz w:val="8"/>
        </w:rPr>
        <w:t xml:space="preserve"> </w:t>
      </w:r>
      <w:r>
        <w:rPr>
          <w:rFonts w:eastAsia="Calibri"/>
          <w:sz w:val="8"/>
        </w:rPr>
        <w:t>in</w:t>
      </w:r>
      <w:r>
        <w:rPr>
          <w:sz w:val="8"/>
        </w:rPr>
        <w:t xml:space="preserve"> </w:t>
      </w:r>
      <w:r>
        <w:rPr>
          <w:rFonts w:eastAsia="Calibri"/>
          <w:sz w:val="8"/>
        </w:rPr>
        <w:t>which</w:t>
      </w:r>
      <w:r>
        <w:rPr>
          <w:sz w:val="8"/>
        </w:rPr>
        <w:t xml:space="preserve"> </w:t>
      </w:r>
      <w:r>
        <w:rPr>
          <w:rFonts w:eastAsia="Calibri"/>
          <w:sz w:val="8"/>
        </w:rPr>
        <w:t>a</w:t>
      </w:r>
      <w:r>
        <w:rPr>
          <w:sz w:val="8"/>
        </w:rPr>
        <w:t xml:space="preserve"> </w:t>
      </w:r>
      <w:r>
        <w:rPr>
          <w:rFonts w:eastAsia="Calibri"/>
          <w:sz w:val="8"/>
        </w:rPr>
        <w:t>bomb</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killed</w:t>
      </w:r>
      <w:r>
        <w:rPr>
          <w:sz w:val="8"/>
        </w:rPr>
        <w:t xml:space="preserve"> </w:t>
      </w:r>
      <w:r>
        <w:rPr>
          <w:rFonts w:eastAsia="Calibri"/>
          <w:sz w:val="8"/>
        </w:rPr>
        <w:t>enough</w:t>
      </w:r>
      <w:r>
        <w:rPr>
          <w:sz w:val="8"/>
        </w:rPr>
        <w:t xml:space="preserve"> </w:t>
      </w:r>
      <w:r>
        <w:rPr>
          <w:rFonts w:eastAsia="Calibri"/>
          <w:sz w:val="8"/>
        </w:rPr>
        <w:t>people</w:t>
      </w:r>
      <w:r>
        <w:rPr>
          <w:sz w:val="8"/>
        </w:rPr>
        <w:t xml:space="preserve"> </w:t>
      </w:r>
      <w:r>
        <w:rPr>
          <w:rFonts w:eastAsia="Calibri"/>
          <w:sz w:val="8"/>
        </w:rPr>
        <w:t>to</w:t>
      </w:r>
      <w:r>
        <w:rPr>
          <w:sz w:val="8"/>
        </w:rPr>
        <w:t xml:space="preserve"> </w:t>
      </w:r>
      <w:r>
        <w:rPr>
          <w:rFonts w:eastAsia="Calibri"/>
          <w:sz w:val="8"/>
        </w:rPr>
        <w:t>cause</w:t>
      </w:r>
      <w:r>
        <w:rPr>
          <w:sz w:val="8"/>
        </w:rPr>
        <w:t xml:space="preserve"> </w:t>
      </w:r>
      <w:r>
        <w:rPr>
          <w:rFonts w:eastAsia="Calibri"/>
          <w:sz w:val="8"/>
        </w:rPr>
        <w:t>extinction</w:t>
      </w:r>
      <w:r>
        <w:rPr>
          <w:sz w:val="8"/>
        </w:rPr>
        <w:t xml:space="preserve">, </w:t>
      </w:r>
      <w:r>
        <w:rPr>
          <w:rFonts w:eastAsia="Calibri"/>
          <w:sz w:val="8"/>
        </w:rPr>
        <w:t>but</w:t>
      </w:r>
      <w:r>
        <w:rPr>
          <w:sz w:val="8"/>
        </w:rPr>
        <w:t xml:space="preserve"> </w:t>
      </w:r>
      <w:r>
        <w:rPr>
          <w:rFonts w:eastAsia="Calibri"/>
          <w:sz w:val="8"/>
        </w:rPr>
        <w:t>some</w:t>
      </w:r>
      <w:r>
        <w:rPr>
          <w:sz w:val="8"/>
        </w:rPr>
        <w:t xml:space="preserve"> </w:t>
      </w:r>
      <w:r>
        <w:rPr>
          <w:rFonts w:eastAsia="Calibri"/>
          <w:sz w:val="8"/>
        </w:rPr>
        <w:t>people</w:t>
      </w:r>
      <w:r>
        <w:rPr>
          <w:sz w:val="8"/>
        </w:rPr>
        <w:t xml:space="preserve"> </w:t>
      </w:r>
      <w:r>
        <w:rPr>
          <w:rFonts w:eastAsia="Calibri"/>
          <w:sz w:val="8"/>
        </w:rPr>
        <w:t>remained</w:t>
      </w:r>
      <w:r>
        <w:rPr>
          <w:sz w:val="8"/>
        </w:rPr>
        <w:t xml:space="preserve"> </w:t>
      </w:r>
      <w:r>
        <w:rPr>
          <w:rFonts w:eastAsia="Calibri"/>
          <w:sz w:val="8"/>
        </w:rPr>
        <w:t>alive</w:t>
      </w:r>
      <w:r>
        <w:rPr>
          <w:sz w:val="8"/>
        </w:rPr>
        <w:t xml:space="preserve">, </w:t>
      </w:r>
      <w:r>
        <w:rPr>
          <w:rFonts w:eastAsia="Calibri"/>
          <w:sz w:val="8"/>
        </w:rPr>
        <w:t>but</w:t>
      </w:r>
      <w:r>
        <w:rPr>
          <w:sz w:val="8"/>
        </w:rPr>
        <w:t xml:space="preserve"> </w:t>
      </w:r>
      <w:r>
        <w:rPr>
          <w:rFonts w:eastAsia="Calibri"/>
          <w:sz w:val="8"/>
        </w:rPr>
        <w:t>in</w:t>
      </w:r>
      <w:r>
        <w:rPr>
          <w:sz w:val="8"/>
        </w:rPr>
        <w:t xml:space="preserve"> </w:t>
      </w:r>
      <w:r>
        <w:rPr>
          <w:rFonts w:eastAsia="Calibri"/>
          <w:sz w:val="8"/>
        </w:rPr>
        <w:t>terrible</w:t>
      </w:r>
      <w:r>
        <w:rPr>
          <w:sz w:val="8"/>
        </w:rPr>
        <w:t xml:space="preserve"> </w:t>
      </w:r>
      <w:r>
        <w:rPr>
          <w:rFonts w:eastAsia="Calibri"/>
          <w:sz w:val="8"/>
        </w:rPr>
        <w:t>pain</w:t>
      </w:r>
      <w:r>
        <w:rPr>
          <w:sz w:val="8"/>
        </w:rPr>
        <w:t xml:space="preserve"> </w:t>
      </w:r>
      <w:r>
        <w:rPr>
          <w:rFonts w:eastAsia="Calibri"/>
          <w:sz w:val="8"/>
        </w:rPr>
        <w:t>from</w:t>
      </w:r>
      <w:r>
        <w:rPr>
          <w:sz w:val="8"/>
        </w:rPr>
        <w:t xml:space="preserve"> </w:t>
      </w:r>
      <w:r>
        <w:rPr>
          <w:rFonts w:eastAsia="Calibri"/>
          <w:sz w:val="8"/>
        </w:rPr>
        <w:t>injuries</w:t>
      </w:r>
      <w:r>
        <w:rPr>
          <w:sz w:val="8"/>
        </w:rPr>
        <w:t xml:space="preserve">. </w:t>
      </w:r>
      <w:r>
        <w:rPr>
          <w:rFonts w:eastAsia="Calibri"/>
          <w:sz w:val="8"/>
        </w:rPr>
        <w:t>It</w:t>
      </w:r>
      <w:r>
        <w:rPr>
          <w:sz w:val="8"/>
        </w:rPr>
        <w:t xml:space="preserve"> </w:t>
      </w:r>
      <w:r>
        <w:rPr>
          <w:rFonts w:eastAsia="Calibri"/>
          <w:sz w:val="8"/>
        </w:rPr>
        <w:t>seems</w:t>
      </w:r>
      <w:r>
        <w:rPr>
          <w:sz w:val="8"/>
        </w:rPr>
        <w:t xml:space="preserve"> </w:t>
      </w:r>
      <w:r>
        <w:rPr>
          <w:rFonts w:eastAsia="Calibri"/>
          <w:sz w:val="8"/>
        </w:rPr>
        <w:t>uncontroversial</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infliction</w:t>
      </w:r>
      <w:r>
        <w:rPr>
          <w:sz w:val="8"/>
        </w:rPr>
        <w:t xml:space="preserve"> </w:t>
      </w:r>
      <w:r>
        <w:rPr>
          <w:rFonts w:eastAsia="Calibri"/>
          <w:sz w:val="8"/>
        </w:rPr>
        <w:t>of</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Although</w:t>
      </w:r>
      <w:r>
        <w:rPr>
          <w:sz w:val="8"/>
        </w:rPr>
        <w:t xml:space="preserve"> </w:t>
      </w:r>
      <w:r>
        <w:rPr>
          <w:rFonts w:eastAsia="Calibri"/>
          <w:sz w:val="8"/>
        </w:rPr>
        <w:t>Scanlon</w:t>
      </w:r>
      <w:r>
        <w:rPr>
          <w:sz w:val="8"/>
        </w:rPr>
        <w:t xml:space="preserve"> </w:t>
      </w:r>
      <w:r>
        <w:rPr>
          <w:rFonts w:eastAsia="Calibri"/>
          <w:sz w:val="8"/>
        </w:rPr>
        <w:t>says</w:t>
      </w:r>
      <w:r>
        <w:rPr>
          <w:sz w:val="8"/>
        </w:rPr>
        <w:t xml:space="preserve"> </w:t>
      </w:r>
      <w:r>
        <w:rPr>
          <w:rFonts w:eastAsia="Calibri"/>
          <w:sz w:val="8"/>
        </w:rPr>
        <w:t>that</w:t>
      </w:r>
      <w:r>
        <w:rPr>
          <w:sz w:val="8"/>
        </w:rPr>
        <w:t xml:space="preserve"> </w:t>
      </w:r>
      <w:r>
        <w:rPr>
          <w:rFonts w:eastAsia="Calibri"/>
          <w:sz w:val="8"/>
        </w:rPr>
        <w:t>an</w:t>
      </w:r>
      <w:r>
        <w:rPr>
          <w:sz w:val="8"/>
        </w:rPr>
        <w:t xml:space="preserve"> </w:t>
      </w:r>
      <w:r>
        <w:rPr>
          <w:rFonts w:eastAsia="Calibri"/>
          <w:sz w:val="8"/>
        </w:rPr>
        <w:t>impact</w:t>
      </w:r>
      <w:r>
        <w:rPr>
          <w:sz w:val="8"/>
        </w:rPr>
        <w:t xml:space="preserve"> </w:t>
      </w:r>
      <w:r>
        <w:rPr>
          <w:rFonts w:eastAsia="Calibri"/>
          <w:sz w:val="8"/>
        </w:rPr>
        <w:t>on</w:t>
      </w:r>
      <w:r>
        <w:rPr>
          <w:sz w:val="8"/>
        </w:rPr>
        <w:t xml:space="preserve"> </w:t>
      </w:r>
      <w:r>
        <w:rPr>
          <w:rFonts w:eastAsia="Calibri"/>
          <w:sz w:val="8"/>
        </w:rPr>
        <w:t>well</w:t>
      </w:r>
      <w:r>
        <w:rPr>
          <w:sz w:val="8"/>
        </w:rPr>
        <w:t>-</w:t>
      </w:r>
      <w:r>
        <w:rPr>
          <w:rFonts w:eastAsia="Calibri"/>
          <w:sz w:val="8"/>
        </w:rPr>
        <w:t>being</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the</w:t>
      </w:r>
      <w:r>
        <w:rPr>
          <w:sz w:val="8"/>
        </w:rPr>
        <w:t xml:space="preserve"> </w:t>
      </w:r>
      <w:r>
        <w:rPr>
          <w:rFonts w:eastAsia="Calibri"/>
          <w:sz w:val="8"/>
        </w:rPr>
        <w:t>only</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principles</w:t>
      </w:r>
      <w:r>
        <w:rPr>
          <w:sz w:val="8"/>
        </w:rPr>
        <w:t xml:space="preserve">, </w:t>
      </w:r>
      <w:r>
        <w:rPr>
          <w:rFonts w:eastAsia="Calibri"/>
          <w:sz w:val="8"/>
        </w:rPr>
        <w:t>it</w:t>
      </w:r>
      <w:r>
        <w:rPr>
          <w:sz w:val="8"/>
        </w:rPr>
        <w:t xml:space="preserve"> </w:t>
      </w:r>
      <w:r>
        <w:rPr>
          <w:rFonts w:eastAsia="Calibri"/>
          <w:sz w:val="8"/>
        </w:rPr>
        <w:t>plays</w:t>
      </w:r>
      <w:r>
        <w:rPr>
          <w:sz w:val="8"/>
        </w:rPr>
        <w:t xml:space="preserve"> </w:t>
      </w:r>
      <w:r>
        <w:rPr>
          <w:rFonts w:eastAsia="Calibri"/>
          <w:sz w:val="8"/>
        </w:rPr>
        <w:t>a</w:t>
      </w:r>
      <w:r>
        <w:rPr>
          <w:sz w:val="8"/>
        </w:rPr>
        <w:t xml:space="preserve"> </w:t>
      </w:r>
      <w:r>
        <w:rPr>
          <w:rFonts w:eastAsia="Calibri"/>
          <w:sz w:val="8"/>
        </w:rPr>
        <w:t>significant</w:t>
      </w:r>
      <w:r>
        <w:rPr>
          <w:sz w:val="8"/>
        </w:rPr>
        <w:t xml:space="preserve"> </w:t>
      </w:r>
      <w:r>
        <w:rPr>
          <w:rFonts w:eastAsia="Calibri"/>
          <w:sz w:val="8"/>
        </w:rPr>
        <w:t>role</w:t>
      </w:r>
      <w:r>
        <w:rPr>
          <w:sz w:val="8"/>
        </w:rPr>
        <w:t xml:space="preserve">, </w:t>
      </w:r>
      <w:r>
        <w:rPr>
          <w:rFonts w:eastAsia="Calibri"/>
          <w:sz w:val="8"/>
        </w:rPr>
        <w:t>and</w:t>
      </w:r>
      <w:r>
        <w:rPr>
          <w:sz w:val="8"/>
        </w:rPr>
        <w:t xml:space="preserve"> </w:t>
      </w:r>
      <w:r>
        <w:rPr>
          <w:rFonts w:eastAsia="Calibri"/>
          <w:sz w:val="8"/>
        </w:rPr>
        <w:t>indeed</w:t>
      </w:r>
      <w:r>
        <w:rPr>
          <w:sz w:val="8"/>
        </w:rPr>
        <w:t xml:space="preserve">, </w:t>
      </w:r>
      <w:r>
        <w:rPr>
          <w:rFonts w:eastAsia="Calibri"/>
          <w:sz w:val="8"/>
        </w:rPr>
        <w:t>most</w:t>
      </w:r>
      <w:r>
        <w:rPr>
          <w:sz w:val="8"/>
        </w:rPr>
        <w:t xml:space="preserve"> </w:t>
      </w:r>
      <w:r>
        <w:rPr>
          <w:rFonts w:eastAsia="Calibri"/>
          <w:sz w:val="8"/>
        </w:rPr>
        <w:t>principles</w:t>
      </w:r>
      <w:r>
        <w:rPr>
          <w:sz w:val="8"/>
        </w:rPr>
        <w:t xml:space="preserve"> </w:t>
      </w:r>
      <w:r>
        <w:rPr>
          <w:rFonts w:eastAsia="Calibri"/>
          <w:sz w:val="8"/>
        </w:rPr>
        <w:t>are</w:t>
      </w:r>
      <w:r>
        <w:rPr>
          <w:sz w:val="8"/>
        </w:rPr>
        <w:t xml:space="preserve"> </w:t>
      </w:r>
      <w:r>
        <w:rPr>
          <w:rFonts w:eastAsia="Calibri"/>
          <w:sz w:val="8"/>
        </w:rPr>
        <w:t>likely</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rejected</w:t>
      </w:r>
      <w:r>
        <w:rPr>
          <w:sz w:val="8"/>
        </w:rPr>
        <w:t xml:space="preserve"> </w:t>
      </w:r>
      <w:r>
        <w:rPr>
          <w:rFonts w:eastAsia="Calibri"/>
          <w:sz w:val="8"/>
        </w:rPr>
        <w:t>due</w:t>
      </w:r>
      <w:r>
        <w:rPr>
          <w:sz w:val="8"/>
        </w:rPr>
        <w:t xml:space="preserve"> </w:t>
      </w:r>
      <w:r>
        <w:rPr>
          <w:rFonts w:eastAsia="Calibri"/>
          <w:sz w:val="8"/>
        </w:rPr>
        <w:t>to</w:t>
      </w:r>
      <w:r>
        <w:rPr>
          <w:sz w:val="8"/>
        </w:rPr>
        <w:t xml:space="preserve"> </w:t>
      </w:r>
      <w:r>
        <w:rPr>
          <w:rFonts w:eastAsia="Calibri"/>
          <w:sz w:val="8"/>
        </w:rPr>
        <w:t>a</w:t>
      </w:r>
      <w:r>
        <w:rPr>
          <w:sz w:val="8"/>
        </w:rPr>
        <w:t xml:space="preserve"> </w:t>
      </w:r>
      <w:r>
        <w:rPr>
          <w:rFonts w:eastAsia="Calibri"/>
          <w:sz w:val="8"/>
        </w:rPr>
        <w:t>negative</w:t>
      </w:r>
      <w:r>
        <w:rPr>
          <w:sz w:val="8"/>
        </w:rPr>
        <w:t xml:space="preserve"> </w:t>
      </w:r>
      <w:r>
        <w:rPr>
          <w:rFonts w:eastAsia="Calibri"/>
          <w:sz w:val="8"/>
        </w:rPr>
        <w:t>impact</w:t>
      </w:r>
      <w:r>
        <w:rPr>
          <w:sz w:val="8"/>
        </w:rPr>
        <w:t xml:space="preserve"> </w:t>
      </w:r>
      <w:r>
        <w:rPr>
          <w:rFonts w:eastAsia="Calibri"/>
          <w:sz w:val="8"/>
        </w:rPr>
        <w:t>on</w:t>
      </w:r>
      <w:r>
        <w:rPr>
          <w:sz w:val="8"/>
        </w:rPr>
        <w:t xml:space="preserve"> </w:t>
      </w:r>
      <w:r>
        <w:rPr>
          <w:rFonts w:eastAsia="Calibri"/>
          <w:sz w:val="8"/>
        </w:rPr>
        <w:t>a</w:t>
      </w:r>
      <w:r>
        <w:rPr>
          <w:sz w:val="8"/>
        </w:rPr>
        <w:t xml:space="preserve"> </w:t>
      </w:r>
      <w:r>
        <w:rPr>
          <w:rFonts w:eastAsia="Calibri"/>
          <w:sz w:val="8"/>
        </w:rPr>
        <w:t>person</w:t>
      </w:r>
      <w:r>
        <w:rPr>
          <w:sz w:val="8"/>
        </w:rPr>
        <w:t>’</w:t>
      </w:r>
      <w:r>
        <w:rPr>
          <w:rFonts w:eastAsia="Calibri"/>
          <w:sz w:val="8"/>
        </w:rPr>
        <w:t>s</w:t>
      </w:r>
      <w:r>
        <w:rPr>
          <w:sz w:val="8"/>
        </w:rPr>
        <w:t xml:space="preserve"> </w:t>
      </w:r>
      <w:r>
        <w:rPr>
          <w:rFonts w:eastAsia="Calibri"/>
          <w:sz w:val="8"/>
        </w:rPr>
        <w:t>well</w:t>
      </w:r>
      <w:r>
        <w:rPr>
          <w:sz w:val="8"/>
        </w:rPr>
        <w:t>-</w:t>
      </w:r>
      <w:r>
        <w:rPr>
          <w:rFonts w:eastAsia="Calibri"/>
          <w:sz w:val="8"/>
        </w:rPr>
        <w:t>being</w:t>
      </w:r>
      <w:r>
        <w:rPr>
          <w:sz w:val="8"/>
        </w:rPr>
        <w:t xml:space="preserve">, </w:t>
      </w:r>
      <w:r>
        <w:rPr>
          <w:rFonts w:eastAsia="Calibri"/>
          <w:sz w:val="8"/>
        </w:rPr>
        <w:t>physical</w:t>
      </w:r>
      <w:r>
        <w:rPr>
          <w:sz w:val="8"/>
        </w:rPr>
        <w:t xml:space="preserve"> </w:t>
      </w:r>
      <w:r>
        <w:rPr>
          <w:rFonts w:eastAsia="Calibri"/>
          <w:sz w:val="8"/>
        </w:rPr>
        <w:t>or</w:t>
      </w:r>
      <w:r>
        <w:rPr>
          <w:sz w:val="8"/>
        </w:rPr>
        <w:t xml:space="preserve"> </w:t>
      </w:r>
      <w:r>
        <w:rPr>
          <w:rFonts w:eastAsia="Calibri"/>
          <w:sz w:val="8"/>
        </w:rPr>
        <w:t>otherwise</w:t>
      </w:r>
      <w:r>
        <w:rPr>
          <w:sz w:val="8"/>
        </w:rPr>
        <w:t xml:space="preserve">. </w:t>
      </w:r>
      <w:r>
        <w:rPr>
          <w:rFonts w:eastAsia="Calibri"/>
          <w:sz w:val="8"/>
        </w:rPr>
        <w:t>It</w:t>
      </w:r>
      <w:r>
        <w:rPr>
          <w:sz w:val="8"/>
        </w:rPr>
        <w:t xml:space="preserve"> </w:t>
      </w:r>
      <w:r>
        <w:rPr>
          <w:rFonts w:eastAsia="Calibri"/>
          <w:sz w:val="8"/>
        </w:rPr>
        <w:t>may</w:t>
      </w:r>
      <w:r>
        <w:rPr>
          <w:sz w:val="8"/>
        </w:rPr>
        <w:t xml:space="preserve"> </w:t>
      </w:r>
      <w:r>
        <w:rPr>
          <w:rFonts w:eastAsia="Calibri"/>
          <w:sz w:val="8"/>
        </w:rPr>
        <w:t>be</w:t>
      </w:r>
      <w:r>
        <w:rPr>
          <w:sz w:val="8"/>
        </w:rPr>
        <w:t xml:space="preserve"> </w:t>
      </w:r>
      <w:r>
        <w:rPr>
          <w:rFonts w:eastAsia="Calibri"/>
          <w:sz w:val="8"/>
        </w:rPr>
        <w:t>queried</w:t>
      </w:r>
      <w:r>
        <w:rPr>
          <w:sz w:val="8"/>
        </w:rPr>
        <w:t xml:space="preserve"> </w:t>
      </w:r>
      <w:r>
        <w:rPr>
          <w:rFonts w:eastAsia="Calibri"/>
          <w:sz w:val="8"/>
        </w:rPr>
        <w:t>here</w:t>
      </w:r>
      <w:r>
        <w:rPr>
          <w:sz w:val="8"/>
        </w:rPr>
        <w:t xml:space="preserve"> </w:t>
      </w:r>
      <w:r>
        <w:rPr>
          <w:rFonts w:eastAsia="Calibri"/>
          <w:sz w:val="8"/>
        </w:rPr>
        <w:t>whether</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actually</w:t>
      </w:r>
      <w:r>
        <w:rPr>
          <w:sz w:val="8"/>
        </w:rPr>
        <w:t xml:space="preserve"> </w:t>
      </w:r>
      <w:r>
        <w:rPr>
          <w:rFonts w:eastAsia="Calibri"/>
          <w:sz w:val="8"/>
        </w:rPr>
        <w:t>the</w:t>
      </w:r>
      <w:r>
        <w:rPr>
          <w:sz w:val="8"/>
        </w:rPr>
        <w:t xml:space="preserve"> </w:t>
      </w:r>
      <w:r>
        <w:rPr>
          <w:rFonts w:eastAsia="Calibri"/>
          <w:sz w:val="8"/>
        </w:rPr>
        <w:t>involuntariness</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pain</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grounds</w:t>
      </w:r>
      <w:r>
        <w:rPr>
          <w:sz w:val="8"/>
        </w:rPr>
        <w:t xml:space="preserve"> </w:t>
      </w:r>
      <w:r>
        <w:rPr>
          <w:rFonts w:eastAsia="Calibri"/>
          <w:sz w:val="8"/>
        </w:rPr>
        <w:t>for</w:t>
      </w:r>
      <w:r>
        <w:rPr>
          <w:sz w:val="8"/>
        </w:rPr>
        <w:t xml:space="preserve"> </w:t>
      </w:r>
      <w:r>
        <w:rPr>
          <w:rFonts w:eastAsia="Calibri"/>
          <w:sz w:val="8"/>
        </w:rPr>
        <w:t>reasonable</w:t>
      </w:r>
      <w:r>
        <w:rPr>
          <w:sz w:val="8"/>
        </w:rPr>
        <w:t xml:space="preserve"> </w:t>
      </w:r>
      <w:r>
        <w:rPr>
          <w:rFonts w:eastAsia="Calibri"/>
          <w:sz w:val="8"/>
        </w:rPr>
        <w:t>rejection</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the</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itself</w:t>
      </w:r>
      <w:r>
        <w:rPr>
          <w:sz w:val="8"/>
        </w:rPr>
        <w:t xml:space="preserve"> </w:t>
      </w:r>
      <w:r>
        <w:rPr>
          <w:rFonts w:eastAsia="Calibri"/>
          <w:sz w:val="8"/>
        </w:rPr>
        <w:t>because</w:t>
      </w:r>
      <w:r>
        <w:rPr>
          <w:sz w:val="8"/>
        </w:rPr>
        <w:t xml:space="preserve"> </w:t>
      </w:r>
      <w:r>
        <w:rPr>
          <w:rFonts w:eastAsia="Calibri"/>
          <w:sz w:val="8"/>
        </w:rPr>
        <w:t>not</w:t>
      </w:r>
      <w:r>
        <w:rPr>
          <w:sz w:val="8"/>
        </w:rPr>
        <w:t xml:space="preserve"> </w:t>
      </w:r>
      <w:r>
        <w:rPr>
          <w:rFonts w:eastAsia="Calibri"/>
          <w:sz w:val="8"/>
        </w:rPr>
        <w:t>all</w:t>
      </w:r>
      <w:r>
        <w:rPr>
          <w:sz w:val="8"/>
        </w:rPr>
        <w:t xml:space="preserve"> </w:t>
      </w:r>
      <w:r>
        <w:rPr>
          <w:rFonts w:eastAsia="Calibri"/>
          <w:sz w:val="8"/>
        </w:rPr>
        <w:t>pain</w:t>
      </w:r>
      <w:r>
        <w:rPr>
          <w:sz w:val="8"/>
        </w:rPr>
        <w:t xml:space="preserve"> </w:t>
      </w:r>
      <w:r>
        <w:rPr>
          <w:rFonts w:eastAsia="Calibri"/>
          <w:sz w:val="8"/>
        </w:rPr>
        <w:t>that</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suffers</w:t>
      </w:r>
      <w:r>
        <w:rPr>
          <w:sz w:val="8"/>
        </w:rPr>
        <w:t xml:space="preserve"> </w:t>
      </w:r>
      <w:r>
        <w:rPr>
          <w:rFonts w:eastAsia="Calibri"/>
          <w:sz w:val="8"/>
        </w:rPr>
        <w:t>is</w:t>
      </w:r>
      <w:r>
        <w:rPr>
          <w:sz w:val="8"/>
        </w:rPr>
        <w:t xml:space="preserve"> </w:t>
      </w:r>
      <w:r>
        <w:rPr>
          <w:rFonts w:eastAsia="Calibri"/>
          <w:sz w:val="8"/>
        </w:rPr>
        <w:t>involuntary</w:t>
      </w:r>
      <w:r>
        <w:rPr>
          <w:sz w:val="8"/>
        </w:rPr>
        <w:t xml:space="preserve">. </w:t>
      </w:r>
      <w:r>
        <w:rPr>
          <w:rFonts w:eastAsia="Calibri"/>
          <w:sz w:val="8"/>
        </w:rPr>
        <w:t>One</w:t>
      </w:r>
      <w:r>
        <w:rPr>
          <w:sz w:val="8"/>
        </w:rPr>
        <w:t xml:space="preserve"> </w:t>
      </w:r>
      <w:r>
        <w:rPr>
          <w:rFonts w:eastAsia="Calibri"/>
          <w:sz w:val="8"/>
        </w:rPr>
        <w:t>can</w:t>
      </w:r>
      <w:r>
        <w:rPr>
          <w:sz w:val="8"/>
        </w:rPr>
        <w:t xml:space="preserve"> </w:t>
      </w:r>
      <w:r>
        <w:rPr>
          <w:rFonts w:eastAsia="Calibri"/>
          <w:sz w:val="8"/>
        </w:rPr>
        <w:t>imagine</w:t>
      </w:r>
      <w:r>
        <w:rPr>
          <w:sz w:val="8"/>
        </w:rPr>
        <w:t xml:space="preserve"> </w:t>
      </w:r>
      <w:r>
        <w:rPr>
          <w:rFonts w:eastAsia="Calibri"/>
          <w:sz w:val="8"/>
        </w:rPr>
        <w:t>acts</w:t>
      </w:r>
      <w:r>
        <w:rPr>
          <w:sz w:val="8"/>
        </w:rPr>
        <w:t xml:space="preserve"> </w:t>
      </w:r>
      <w:r>
        <w:rPr>
          <w:rFonts w:eastAsia="Calibri"/>
          <w:sz w:val="8"/>
        </w:rPr>
        <w:t>that</w:t>
      </w:r>
      <w:r>
        <w:rPr>
          <w:sz w:val="8"/>
        </w:rPr>
        <w:t xml:space="preserve"> </w:t>
      </w:r>
      <w:r>
        <w:rPr>
          <w:rFonts w:eastAsia="Calibri"/>
          <w:sz w:val="8"/>
        </w:rPr>
        <w:t>can</w:t>
      </w:r>
      <w:r>
        <w:rPr>
          <w:sz w:val="8"/>
        </w:rPr>
        <w:t xml:space="preserve"> </w:t>
      </w:r>
      <w:r>
        <w:rPr>
          <w:rFonts w:eastAsia="Calibri"/>
          <w:sz w:val="8"/>
        </w:rPr>
        <w:t>cause</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that</w:t>
      </w:r>
      <w:r>
        <w:rPr>
          <w:sz w:val="8"/>
        </w:rPr>
        <w:t xml:space="preserve"> </w:t>
      </w:r>
      <w:r>
        <w:rPr>
          <w:rFonts w:eastAsia="Calibri"/>
          <w:sz w:val="8"/>
        </w:rPr>
        <w:t>are</w:t>
      </w:r>
      <w:r>
        <w:rPr>
          <w:sz w:val="8"/>
        </w:rPr>
        <w:t xml:space="preserve"> </w:t>
      </w:r>
      <w:r>
        <w:rPr>
          <w:rFonts w:eastAsia="Calibri"/>
          <w:sz w:val="8"/>
        </w:rPr>
        <w:t>not</w:t>
      </w:r>
      <w:r>
        <w:rPr>
          <w:sz w:val="8"/>
        </w:rPr>
        <w:t xml:space="preserve"> </w:t>
      </w:r>
      <w:r>
        <w:rPr>
          <w:rFonts w:eastAsia="Calibri"/>
          <w:sz w:val="8"/>
        </w:rPr>
        <w:t>rejectable</w:t>
      </w:r>
      <w:r>
        <w:rPr>
          <w:sz w:val="8"/>
        </w:rPr>
        <w:t xml:space="preserve"> — </w:t>
      </w:r>
      <w:r>
        <w:rPr>
          <w:rFonts w:eastAsia="Calibri"/>
          <w:sz w:val="8"/>
        </w:rPr>
        <w:t>base</w:t>
      </w:r>
      <w:r>
        <w:rPr>
          <w:sz w:val="8"/>
        </w:rPr>
        <w:t xml:space="preserve"> </w:t>
      </w:r>
      <w:r>
        <w:rPr>
          <w:rFonts w:eastAsia="Calibri"/>
          <w:sz w:val="8"/>
        </w:rPr>
        <w:t>jumping</w:t>
      </w:r>
      <w:r>
        <w:rPr>
          <w:sz w:val="8"/>
        </w:rPr>
        <w:t xml:space="preserve"> </w:t>
      </w:r>
      <w:r>
        <w:rPr>
          <w:rFonts w:eastAsia="Calibri"/>
          <w:sz w:val="8"/>
        </w:rPr>
        <w:t>or</w:t>
      </w:r>
      <w:r>
        <w:rPr>
          <w:sz w:val="8"/>
        </w:rPr>
        <w:t xml:space="preserve"> </w:t>
      </w:r>
      <w:r>
        <w:rPr>
          <w:rFonts w:eastAsia="Calibri"/>
          <w:sz w:val="8"/>
        </w:rPr>
        <w:t>life</w:t>
      </w:r>
      <w:r>
        <w:rPr>
          <w:sz w:val="8"/>
        </w:rPr>
        <w:t>-</w:t>
      </w:r>
      <w:r>
        <w:rPr>
          <w:rFonts w:eastAsia="Calibri"/>
          <w:sz w:val="8"/>
        </w:rPr>
        <w:t>saving</w:t>
      </w:r>
      <w:r>
        <w:rPr>
          <w:sz w:val="8"/>
        </w:rPr>
        <w:t xml:space="preserve"> </w:t>
      </w:r>
      <w:r>
        <w:rPr>
          <w:rFonts w:eastAsia="Calibri"/>
          <w:sz w:val="8"/>
        </w:rPr>
        <w:t>or</w:t>
      </w:r>
      <w:r>
        <w:rPr>
          <w:sz w:val="8"/>
        </w:rPr>
        <w:t xml:space="preserve"> </w:t>
      </w:r>
      <w:r>
        <w:rPr>
          <w:rFonts w:eastAsia="Calibri"/>
          <w:sz w:val="8"/>
        </w:rPr>
        <w:t>improving</w:t>
      </w:r>
      <w:r>
        <w:rPr>
          <w:sz w:val="8"/>
        </w:rPr>
        <w:t xml:space="preserve"> </w:t>
      </w:r>
      <w:r>
        <w:rPr>
          <w:rFonts w:eastAsia="Calibri"/>
          <w:sz w:val="8"/>
        </w:rPr>
        <w:t>surgery</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other</w:t>
      </w:r>
      <w:r>
        <w:rPr>
          <w:sz w:val="8"/>
        </w:rPr>
        <w:t xml:space="preserve"> </w:t>
      </w:r>
      <w:r>
        <w:rPr>
          <w:rFonts w:eastAsia="Calibri"/>
          <w:sz w:val="8"/>
        </w:rPr>
        <w:t>hand</w:t>
      </w:r>
      <w:r>
        <w:rPr>
          <w:sz w:val="8"/>
        </w:rPr>
        <w:t xml:space="preserve">, </w:t>
      </w:r>
      <w:r>
        <w:rPr>
          <w:rFonts w:eastAsia="Calibri"/>
          <w:sz w:val="8"/>
        </w:rPr>
        <w:t>pushing</w:t>
      </w:r>
      <w:r>
        <w:rPr>
          <w:sz w:val="8"/>
        </w:rPr>
        <w:t xml:space="preserve"> </w:t>
      </w:r>
      <w:r>
        <w:rPr>
          <w:rFonts w:eastAsia="Calibri"/>
          <w:sz w:val="8"/>
        </w:rPr>
        <w:t>someone</w:t>
      </w:r>
      <w:r>
        <w:rPr>
          <w:sz w:val="8"/>
        </w:rPr>
        <w:t xml:space="preserve"> </w:t>
      </w:r>
      <w:r>
        <w:rPr>
          <w:rFonts w:eastAsia="Calibri"/>
          <w:sz w:val="8"/>
        </w:rPr>
        <w:t>off</w:t>
      </w:r>
      <w:r>
        <w:rPr>
          <w:sz w:val="8"/>
        </w:rPr>
        <w:t xml:space="preserve"> </w:t>
      </w:r>
      <w:r>
        <w:rPr>
          <w:rFonts w:eastAsia="Calibri"/>
          <w:sz w:val="8"/>
        </w:rPr>
        <w:t>a</w:t>
      </w:r>
      <w:r>
        <w:rPr>
          <w:sz w:val="8"/>
        </w:rPr>
        <w:t xml:space="preserve"> </w:t>
      </w:r>
      <w:r>
        <w:rPr>
          <w:rFonts w:eastAsia="Calibri"/>
          <w:sz w:val="8"/>
        </w:rPr>
        <w:t>cliff</w:t>
      </w:r>
      <w:r>
        <w:rPr>
          <w:sz w:val="8"/>
        </w:rPr>
        <w:t xml:space="preserve"> </w:t>
      </w:r>
      <w:r>
        <w:rPr>
          <w:rFonts w:eastAsia="Calibri"/>
          <w:sz w:val="8"/>
        </w:rPr>
        <w:t>or</w:t>
      </w:r>
      <w:r>
        <w:rPr>
          <w:sz w:val="8"/>
        </w:rPr>
        <w:t xml:space="preserve"> </w:t>
      </w:r>
      <w:r>
        <w:rPr>
          <w:rFonts w:eastAsia="Calibri"/>
          <w:sz w:val="8"/>
        </w:rPr>
        <w:t>cutting</w:t>
      </w:r>
      <w:r>
        <w:rPr>
          <w:sz w:val="8"/>
        </w:rPr>
        <w:t xml:space="preserve"> </w:t>
      </w:r>
      <w:r>
        <w:rPr>
          <w:rFonts w:eastAsia="Calibri"/>
          <w:sz w:val="8"/>
        </w:rPr>
        <w:t>him</w:t>
      </w:r>
      <w:r>
        <w:rPr>
          <w:sz w:val="8"/>
        </w:rPr>
        <w:t xml:space="preserve"> </w:t>
      </w:r>
      <w:r>
        <w:rPr>
          <w:rFonts w:eastAsia="Calibri"/>
          <w:sz w:val="8"/>
        </w:rPr>
        <w:t>with</w:t>
      </w:r>
      <w:r>
        <w:rPr>
          <w:sz w:val="8"/>
        </w:rPr>
        <w:t xml:space="preserve"> </w:t>
      </w:r>
      <w:r>
        <w:rPr>
          <w:rFonts w:eastAsia="Calibri"/>
          <w:sz w:val="8"/>
        </w:rPr>
        <w:t>a</w:t>
      </w:r>
      <w:r>
        <w:rPr>
          <w:sz w:val="8"/>
        </w:rPr>
        <w:t xml:space="preserve"> </w:t>
      </w:r>
      <w:r>
        <w:rPr>
          <w:rFonts w:eastAsia="Calibri"/>
          <w:sz w:val="8"/>
        </w:rPr>
        <w:t>scalpel</w:t>
      </w:r>
      <w:r>
        <w:rPr>
          <w:sz w:val="8"/>
        </w:rPr>
        <w:t xml:space="preserve"> </w:t>
      </w:r>
      <w:r>
        <w:rPr>
          <w:rFonts w:eastAsia="Calibri"/>
          <w:sz w:val="8"/>
        </w:rPr>
        <w:t>against</w:t>
      </w:r>
      <w:r>
        <w:rPr>
          <w:sz w:val="8"/>
        </w:rPr>
        <w:t xml:space="preserve"> </w:t>
      </w:r>
      <w:r>
        <w:rPr>
          <w:rFonts w:eastAsia="Calibri"/>
          <w:sz w:val="8"/>
        </w:rPr>
        <w:t>his</w:t>
      </w:r>
      <w:r>
        <w:rPr>
          <w:sz w:val="8"/>
        </w:rPr>
        <w:t xml:space="preserve"> </w:t>
      </w:r>
      <w:r>
        <w:rPr>
          <w:rFonts w:eastAsia="Calibri"/>
          <w:sz w:val="8"/>
        </w:rPr>
        <w:t>will</w:t>
      </w:r>
      <w:r>
        <w:rPr>
          <w:sz w:val="8"/>
        </w:rPr>
        <w:t xml:space="preserve"> </w:t>
      </w:r>
      <w:r>
        <w:rPr>
          <w:rFonts w:eastAsia="Calibri"/>
          <w:sz w:val="8"/>
        </w:rPr>
        <w:t>are</w:t>
      </w:r>
      <w:r>
        <w:rPr>
          <w:sz w:val="8"/>
        </w:rPr>
        <w:t xml:space="preserve"> </w:t>
      </w:r>
      <w:r>
        <w:rPr>
          <w:rFonts w:eastAsia="Calibri"/>
          <w:sz w:val="8"/>
        </w:rPr>
        <w:t>clearly</w:t>
      </w:r>
      <w:r>
        <w:rPr>
          <w:sz w:val="8"/>
        </w:rPr>
        <w:t xml:space="preserve"> </w:t>
      </w:r>
      <w:r>
        <w:rPr>
          <w:rFonts w:eastAsia="Calibri"/>
          <w:sz w:val="8"/>
        </w:rPr>
        <w:t>rejectable</w:t>
      </w:r>
      <w:r>
        <w:rPr>
          <w:sz w:val="8"/>
        </w:rPr>
        <w:t xml:space="preserve"> </w:t>
      </w:r>
      <w:r>
        <w:rPr>
          <w:rFonts w:eastAsia="Calibri"/>
          <w:sz w:val="8"/>
        </w:rPr>
        <w:t>acts</w:t>
      </w:r>
      <w:r>
        <w:rPr>
          <w:sz w:val="8"/>
        </w:rPr>
        <w:t xml:space="preserve">. </w:t>
      </w:r>
      <w:r>
        <w:rPr>
          <w:rFonts w:eastAsia="Calibri"/>
          <w:sz w:val="8"/>
        </w:rPr>
        <w:t>The</w:t>
      </w:r>
      <w:r>
        <w:rPr>
          <w:sz w:val="8"/>
        </w:rPr>
        <w:t xml:space="preserve"> </w:t>
      </w:r>
      <w:r>
        <w:rPr>
          <w:rFonts w:eastAsia="Calibri"/>
          <w:sz w:val="8"/>
        </w:rPr>
        <w:t>difference</w:t>
      </w:r>
      <w:r>
        <w:rPr>
          <w:sz w:val="8"/>
        </w:rPr>
        <w:t xml:space="preserve"> </w:t>
      </w:r>
      <w:r>
        <w:rPr>
          <w:rFonts w:eastAsia="Calibri"/>
          <w:sz w:val="8"/>
        </w:rPr>
        <w:t>between</w:t>
      </w:r>
      <w:r>
        <w:rPr>
          <w:sz w:val="8"/>
        </w:rPr>
        <w:t xml:space="preserve"> </w:t>
      </w:r>
      <w:r>
        <w:rPr>
          <w:rFonts w:eastAsia="Calibri"/>
          <w:sz w:val="8"/>
        </w:rPr>
        <w:t>the</w:t>
      </w:r>
      <w:r>
        <w:rPr>
          <w:sz w:val="8"/>
        </w:rPr>
        <w:t xml:space="preserve"> </w:t>
      </w:r>
      <w:r>
        <w:rPr>
          <w:rFonts w:eastAsia="Calibri"/>
          <w:sz w:val="8"/>
        </w:rPr>
        <w:t>two</w:t>
      </w:r>
      <w:r>
        <w:rPr>
          <w:sz w:val="8"/>
        </w:rPr>
        <w:t xml:space="preserve"> </w:t>
      </w:r>
      <w:r>
        <w:rPr>
          <w:rFonts w:eastAsia="Calibri"/>
          <w:sz w:val="8"/>
        </w:rPr>
        <w:t>cases</w:t>
      </w:r>
      <w:r>
        <w:rPr>
          <w:sz w:val="8"/>
        </w:rPr>
        <w:t xml:space="preserve"> </w:t>
      </w:r>
      <w:r>
        <w:rPr>
          <w:rFonts w:eastAsia="Calibri"/>
          <w:sz w:val="8"/>
        </w:rPr>
        <w:t>is</w:t>
      </w:r>
      <w:r>
        <w:rPr>
          <w:sz w:val="8"/>
        </w:rPr>
        <w:t xml:space="preserve"> </w:t>
      </w:r>
      <w:r>
        <w:rPr>
          <w:rFonts w:eastAsia="Calibri"/>
          <w:sz w:val="8"/>
        </w:rPr>
        <w:t>that</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former</w:t>
      </w:r>
      <w:r>
        <w:rPr>
          <w:sz w:val="8"/>
        </w:rPr>
        <w:t xml:space="preserve">, </w:t>
      </w:r>
      <w:r>
        <w:rPr>
          <w:rFonts w:eastAsia="Calibri"/>
          <w:sz w:val="8"/>
        </w:rPr>
        <w:t>the</w:t>
      </w:r>
      <w:r>
        <w:rPr>
          <w:sz w:val="8"/>
        </w:rPr>
        <w:t xml:space="preserve"> </w:t>
      </w:r>
      <w:r>
        <w:rPr>
          <w:rFonts w:eastAsia="Calibri"/>
          <w:sz w:val="8"/>
        </w:rPr>
        <w:t>person</w:t>
      </w:r>
      <w:r>
        <w:rPr>
          <w:sz w:val="8"/>
        </w:rPr>
        <w:t xml:space="preserve"> </w:t>
      </w:r>
      <w:r>
        <w:rPr>
          <w:rFonts w:eastAsia="Calibri"/>
          <w:sz w:val="8"/>
        </w:rPr>
        <w:t>having</w:t>
      </w:r>
      <w:r>
        <w:rPr>
          <w:sz w:val="8"/>
        </w:rPr>
        <w:t xml:space="preserve"> </w:t>
      </w:r>
      <w:r>
        <w:rPr>
          <w:rFonts w:eastAsia="Calibri"/>
          <w:sz w:val="8"/>
        </w:rPr>
        <w:t>the</w:t>
      </w:r>
      <w:r>
        <w:rPr>
          <w:sz w:val="8"/>
        </w:rPr>
        <w:t xml:space="preserve"> </w:t>
      </w:r>
      <w:r>
        <w:rPr>
          <w:rFonts w:eastAsia="Calibri"/>
          <w:sz w:val="8"/>
        </w:rPr>
        <w:t>pain</w:t>
      </w:r>
      <w:r>
        <w:rPr>
          <w:sz w:val="8"/>
        </w:rPr>
        <w:t xml:space="preserve"> </w:t>
      </w:r>
      <w:r>
        <w:rPr>
          <w:rFonts w:eastAsia="Calibri"/>
          <w:sz w:val="8"/>
        </w:rPr>
        <w:t>inflicted</w:t>
      </w:r>
      <w:r>
        <w:rPr>
          <w:sz w:val="8"/>
        </w:rPr>
        <w:t xml:space="preserve"> </w:t>
      </w:r>
      <w:r>
        <w:rPr>
          <w:rFonts w:eastAsia="Calibri"/>
          <w:sz w:val="8"/>
        </w:rPr>
        <w:t>has</w:t>
      </w:r>
      <w:r>
        <w:rPr>
          <w:sz w:val="8"/>
        </w:rPr>
        <w:t xml:space="preserve"> </w:t>
      </w:r>
      <w:r>
        <w:rPr>
          <w:rFonts w:eastAsia="Calibri"/>
          <w:sz w:val="8"/>
        </w:rPr>
        <w:t>consented</w:t>
      </w:r>
      <w:r>
        <w:rPr>
          <w:sz w:val="8"/>
        </w:rPr>
        <w:t xml:space="preserve"> </w:t>
      </w:r>
      <w:r>
        <w:rPr>
          <w:rFonts w:eastAsia="Calibri"/>
          <w:sz w:val="8"/>
        </w:rPr>
        <w:t>to</w:t>
      </w:r>
      <w:r>
        <w:rPr>
          <w:sz w:val="8"/>
        </w:rPr>
        <w:t xml:space="preserve"> </w:t>
      </w:r>
      <w:r>
        <w:rPr>
          <w:rFonts w:eastAsia="Calibri"/>
          <w:sz w:val="8"/>
        </w:rPr>
        <w:t>that</w:t>
      </w:r>
      <w:r>
        <w:rPr>
          <w:sz w:val="8"/>
        </w:rPr>
        <w:t xml:space="preserve"> </w:t>
      </w:r>
      <w:r>
        <w:rPr>
          <w:rFonts w:eastAsia="Calibri"/>
          <w:sz w:val="8"/>
        </w:rPr>
        <w:t>pain</w:t>
      </w:r>
      <w:r>
        <w:rPr>
          <w:sz w:val="8"/>
        </w:rPr>
        <w:t xml:space="preserve"> </w:t>
      </w:r>
      <w:r>
        <w:rPr>
          <w:rFonts w:eastAsia="Calibri"/>
          <w:sz w:val="8"/>
        </w:rPr>
        <w:t>or</w:t>
      </w:r>
      <w:r>
        <w:rPr>
          <w:sz w:val="8"/>
        </w:rPr>
        <w:t xml:space="preserve"> </w:t>
      </w:r>
      <w:r>
        <w:rPr>
          <w:rFonts w:eastAsia="Calibri"/>
          <w:sz w:val="8"/>
        </w:rPr>
        <w:t>risk</w:t>
      </w:r>
      <w:r>
        <w:rPr>
          <w:sz w:val="8"/>
        </w:rPr>
        <w:t xml:space="preserve"> </w:t>
      </w:r>
      <w:r>
        <w:rPr>
          <w:rFonts w:eastAsia="Calibri"/>
          <w:sz w:val="8"/>
        </w:rPr>
        <w:t>of</w:t>
      </w:r>
      <w:r>
        <w:rPr>
          <w:sz w:val="8"/>
        </w:rPr>
        <w:t xml:space="preserve"> </w:t>
      </w:r>
      <w:r>
        <w:rPr>
          <w:rFonts w:eastAsia="Calibri"/>
          <w:sz w:val="8"/>
        </w:rPr>
        <w:t>pain</w:t>
      </w:r>
      <w:r>
        <w:rPr>
          <w:sz w:val="8"/>
        </w:rPr>
        <w:t xml:space="preserve">. </w:t>
      </w:r>
      <w:r>
        <w:rPr>
          <w:rFonts w:eastAsia="Calibri"/>
          <w:sz w:val="8"/>
        </w:rPr>
        <w:t>My</w:t>
      </w:r>
      <w:r>
        <w:rPr>
          <w:sz w:val="8"/>
        </w:rPr>
        <w:t xml:space="preserve"> </w:t>
      </w:r>
      <w:r>
        <w:rPr>
          <w:rFonts w:eastAsia="Calibri"/>
          <w:sz w:val="8"/>
        </w:rPr>
        <w:t>view</w:t>
      </w:r>
      <w:r>
        <w:rPr>
          <w:sz w:val="8"/>
        </w:rPr>
        <w:t xml:space="preserve"> </w:t>
      </w:r>
      <w:r>
        <w:rPr>
          <w:rFonts w:eastAsia="Calibri"/>
          <w:sz w:val="8"/>
        </w:rPr>
        <w:t>is</w:t>
      </w:r>
      <w:r>
        <w:rPr>
          <w:sz w:val="8"/>
        </w:rPr>
        <w:t xml:space="preserve"> </w:t>
      </w:r>
      <w:r>
        <w:rPr>
          <w:rFonts w:eastAsia="Calibri"/>
          <w:sz w:val="8"/>
        </w:rPr>
        <w:t>that</w:t>
      </w:r>
      <w:r>
        <w:rPr>
          <w:sz w:val="8"/>
        </w:rPr>
        <w:t xml:space="preserve"> </w:t>
      </w:r>
      <w:r>
        <w:rPr>
          <w:rFonts w:eastAsia="Calibri"/>
          <w:sz w:val="8"/>
        </w:rPr>
        <w:t>they</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separated</w:t>
      </w:r>
      <w:r>
        <w:rPr>
          <w:sz w:val="8"/>
        </w:rPr>
        <w:t xml:space="preserve"> </w:t>
      </w:r>
      <w:r>
        <w:rPr>
          <w:rFonts w:eastAsia="Calibri"/>
          <w:sz w:val="8"/>
        </w:rPr>
        <w:t>in</w:t>
      </w:r>
      <w:r>
        <w:rPr>
          <w:sz w:val="8"/>
        </w:rPr>
        <w:t xml:space="preserve"> </w:t>
      </w:r>
      <w:r>
        <w:rPr>
          <w:rFonts w:eastAsia="Calibri"/>
          <w:sz w:val="8"/>
        </w:rPr>
        <w:t>these</w:t>
      </w:r>
      <w:r>
        <w:rPr>
          <w:sz w:val="8"/>
        </w:rPr>
        <w:t xml:space="preserve"> </w:t>
      </w:r>
      <w:r>
        <w:rPr>
          <w:rFonts w:eastAsia="Calibri"/>
          <w:sz w:val="8"/>
        </w:rPr>
        <w:t>cases</w:t>
      </w:r>
      <w:r>
        <w:rPr>
          <w:sz w:val="8"/>
        </w:rPr>
        <w:t xml:space="preserve"> </w:t>
      </w:r>
      <w:r>
        <w:rPr>
          <w:rFonts w:eastAsia="Calibri"/>
          <w:sz w:val="8"/>
        </w:rPr>
        <w:t>and</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involuntary</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the</w:t>
      </w:r>
      <w:r>
        <w:rPr>
          <w:sz w:val="8"/>
        </w:rPr>
        <w:t xml:space="preserve"> </w:t>
      </w:r>
      <w:r>
        <w:rPr>
          <w:rFonts w:eastAsia="Calibri"/>
          <w:sz w:val="8"/>
        </w:rPr>
        <w:t>grounds</w:t>
      </w:r>
      <w:r>
        <w:rPr>
          <w:sz w:val="8"/>
        </w:rPr>
        <w:t xml:space="preserve"> </w:t>
      </w:r>
      <w:r>
        <w:rPr>
          <w:rFonts w:eastAsia="Calibri"/>
          <w:sz w:val="8"/>
        </w:rPr>
        <w:t>for</w:t>
      </w:r>
      <w:r>
        <w:rPr>
          <w:sz w:val="8"/>
        </w:rPr>
        <w:t xml:space="preserve"> </w:t>
      </w:r>
      <w:r>
        <w:rPr>
          <w:rFonts w:eastAsia="Calibri"/>
          <w:sz w:val="8"/>
        </w:rPr>
        <w:t>reasonable</w:t>
      </w:r>
      <w:r>
        <w:rPr>
          <w:sz w:val="8"/>
        </w:rPr>
        <w:t xml:space="preserve"> </w:t>
      </w:r>
      <w:r>
        <w:rPr>
          <w:rFonts w:eastAsia="Calibri"/>
          <w:sz w:val="8"/>
        </w:rPr>
        <w:t>rejection</w:t>
      </w:r>
      <w:r>
        <w:rPr>
          <w:sz w:val="8"/>
        </w:rPr>
        <w:t xml:space="preserve">. </w:t>
      </w:r>
      <w:r>
        <w:rPr>
          <w:rFonts w:eastAsia="Calibri"/>
          <w:sz w:val="8"/>
        </w:rPr>
        <w:t>Thus</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would</w:t>
      </w:r>
      <w:r>
        <w:rPr>
          <w:sz w:val="8"/>
        </w:rPr>
        <w:t xml:space="preserve"> </w:t>
      </w:r>
      <w:r>
        <w:rPr>
          <w:rFonts w:eastAsia="Calibri"/>
          <w:sz w:val="8"/>
        </w:rPr>
        <w:t>allow</w:t>
      </w:r>
      <w:r>
        <w:rPr>
          <w:sz w:val="8"/>
        </w:rPr>
        <w:t xml:space="preserve"> </w:t>
      </w:r>
      <w:r>
        <w:rPr>
          <w:rFonts w:eastAsia="Calibri"/>
          <w:sz w:val="8"/>
        </w:rPr>
        <w:t>unwanted</w:t>
      </w:r>
      <w:r>
        <w:rPr>
          <w:sz w:val="8"/>
        </w:rPr>
        <w:t xml:space="preserve"> </w:t>
      </w:r>
      <w:r>
        <w:rPr>
          <w:rFonts w:eastAsia="Calibri"/>
          <w:sz w:val="8"/>
        </w:rPr>
        <w:t>physical</w:t>
      </w:r>
      <w:r>
        <w:rPr>
          <w:sz w:val="8"/>
        </w:rPr>
        <w:t xml:space="preserve"> </w:t>
      </w:r>
      <w:r>
        <w:rPr>
          <w:rFonts w:eastAsia="Calibri"/>
          <w:sz w:val="8"/>
        </w:rPr>
        <w:t>harm</w:t>
      </w:r>
      <w:r>
        <w:rPr>
          <w:sz w:val="8"/>
        </w:rPr>
        <w:t xml:space="preserve"> </w:t>
      </w:r>
      <w:r>
        <w:rPr>
          <w:rFonts w:eastAsia="Calibri"/>
          <w:sz w:val="8"/>
        </w:rPr>
        <w:t>gives</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who</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subjected</w:t>
      </w:r>
      <w:r>
        <w:rPr>
          <w:sz w:val="8"/>
        </w:rPr>
        <w:t xml:space="preserve"> </w:t>
      </w:r>
      <w:r>
        <w:rPr>
          <w:rFonts w:eastAsia="Calibri"/>
          <w:sz w:val="8"/>
        </w:rPr>
        <w:t>to</w:t>
      </w:r>
      <w:r>
        <w:rPr>
          <w:sz w:val="8"/>
        </w:rPr>
        <w:t xml:space="preserve"> </w:t>
      </w:r>
      <w:r>
        <w:rPr>
          <w:rFonts w:eastAsia="Calibri"/>
          <w:sz w:val="8"/>
        </w:rPr>
        <w:t>that</w:t>
      </w:r>
      <w:r>
        <w:rPr>
          <w:sz w:val="8"/>
        </w:rPr>
        <w:t xml:space="preserve"> </w:t>
      </w:r>
      <w:r>
        <w:rPr>
          <w:rFonts w:eastAsia="Calibri"/>
          <w:sz w:val="8"/>
        </w:rPr>
        <w:t>harm</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Of</w:t>
      </w:r>
      <w:r>
        <w:rPr>
          <w:sz w:val="8"/>
        </w:rPr>
        <w:t xml:space="preserve"> </w:t>
      </w:r>
      <w:r>
        <w:rPr>
          <w:rFonts w:eastAsia="Calibri"/>
          <w:sz w:val="8"/>
        </w:rPr>
        <w:t>course</w:t>
      </w:r>
      <w:r>
        <w:rPr>
          <w:sz w:val="8"/>
        </w:rPr>
        <w:t xml:space="preserve"> </w:t>
      </w:r>
      <w:r>
        <w:rPr>
          <w:rFonts w:eastAsia="Calibri"/>
          <w:sz w:val="8"/>
        </w:rPr>
        <w:t>the</w:t>
      </w:r>
      <w:r>
        <w:rPr>
          <w:sz w:val="8"/>
        </w:rPr>
        <w:t xml:space="preserve"> </w:t>
      </w:r>
      <w:r>
        <w:rPr>
          <w:rFonts w:eastAsia="Calibri"/>
          <w:sz w:val="8"/>
        </w:rPr>
        <w:t>mere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causes</w:t>
      </w:r>
      <w:r>
        <w:rPr>
          <w:sz w:val="8"/>
        </w:rPr>
        <w:t xml:space="preserve"> </w:t>
      </w:r>
      <w:r>
        <w:rPr>
          <w:rFonts w:eastAsia="Calibri"/>
          <w:sz w:val="8"/>
        </w:rPr>
        <w:t>involuntary</w:t>
      </w:r>
      <w:r>
        <w:rPr>
          <w:sz w:val="8"/>
        </w:rPr>
        <w:t xml:space="preserve"> </w:t>
      </w:r>
      <w:r>
        <w:rPr>
          <w:rFonts w:eastAsia="Calibri"/>
          <w:sz w:val="8"/>
        </w:rPr>
        <w:t>physical</w:t>
      </w:r>
      <w:r>
        <w:rPr>
          <w:sz w:val="8"/>
        </w:rPr>
        <w:t xml:space="preserve"> </w:t>
      </w:r>
      <w:r>
        <w:rPr>
          <w:rFonts w:eastAsia="Calibri"/>
          <w:sz w:val="8"/>
        </w:rPr>
        <w:t>harm</w:t>
      </w:r>
      <w:r>
        <w:rPr>
          <w:sz w:val="8"/>
        </w:rPr>
        <w:t xml:space="preserve"> </w:t>
      </w:r>
      <w:r>
        <w:rPr>
          <w:rFonts w:eastAsia="Calibri"/>
          <w:sz w:val="8"/>
        </w:rPr>
        <w:t>or</w:t>
      </w:r>
      <w:r>
        <w:rPr>
          <w:sz w:val="8"/>
        </w:rPr>
        <w:t xml:space="preserve"> </w:t>
      </w:r>
      <w:r>
        <w:rPr>
          <w:rFonts w:eastAsia="Calibri"/>
          <w:sz w:val="8"/>
        </w:rPr>
        <w:t>premature</w:t>
      </w:r>
      <w:r>
        <w:rPr>
          <w:sz w:val="8"/>
        </w:rPr>
        <w:t xml:space="preserve"> </w:t>
      </w:r>
      <w:r>
        <w:rPr>
          <w:rFonts w:eastAsia="Calibri"/>
          <w:sz w:val="8"/>
        </w:rPr>
        <w:t>death</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sufficient</w:t>
      </w:r>
      <w:r>
        <w:rPr>
          <w:sz w:val="8"/>
        </w:rPr>
        <w:t xml:space="preserve"> </w:t>
      </w:r>
      <w:r>
        <w:rPr>
          <w:rFonts w:eastAsia="Calibri"/>
          <w:sz w:val="8"/>
        </w:rPr>
        <w:t>to</w:t>
      </w:r>
      <w:r>
        <w:rPr>
          <w:sz w:val="8"/>
        </w:rPr>
        <w:t xml:space="preserve"> </w:t>
      </w:r>
      <w:r>
        <w:rPr>
          <w:rFonts w:eastAsia="Calibri"/>
          <w:sz w:val="8"/>
        </w:rPr>
        <w:t>declare</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is</w:t>
      </w:r>
      <w:r>
        <w:rPr>
          <w:sz w:val="8"/>
        </w:rPr>
        <w:t xml:space="preserve"> </w:t>
      </w:r>
      <w:r>
        <w:rPr>
          <w:rFonts w:eastAsia="Calibri"/>
          <w:sz w:val="8"/>
        </w:rPr>
        <w:t>rejectable</w:t>
      </w:r>
      <w:r>
        <w:rPr>
          <w:sz w:val="8"/>
        </w:rPr>
        <w:t xml:space="preserve"> — </w:t>
      </w:r>
      <w:r>
        <w:rPr>
          <w:rFonts w:eastAsia="Calibri"/>
          <w:sz w:val="8"/>
        </w:rPr>
        <w:t>there</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countervailing</w:t>
      </w:r>
      <w:r>
        <w:rPr>
          <w:sz w:val="8"/>
        </w:rPr>
        <w:t xml:space="preserve"> </w:t>
      </w:r>
      <w:r>
        <w:rPr>
          <w:rFonts w:eastAsia="Calibri"/>
          <w:sz w:val="8"/>
        </w:rPr>
        <w:t>reasons</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case</w:t>
      </w:r>
      <w:r>
        <w:rPr>
          <w:sz w:val="8"/>
        </w:rPr>
        <w:t xml:space="preserve"> </w:t>
      </w:r>
      <w:r>
        <w:rPr>
          <w:rFonts w:eastAsia="Calibri"/>
          <w:sz w:val="8"/>
        </w:rPr>
        <w:t>of</w:t>
      </w:r>
      <w:r>
        <w:rPr>
          <w:sz w:val="8"/>
        </w:rPr>
        <w:t xml:space="preserve"> </w:t>
      </w:r>
      <w:r>
        <w:rPr>
          <w:rFonts w:eastAsia="Calibri"/>
          <w:sz w:val="8"/>
        </w:rPr>
        <w:t>extinction</w:t>
      </w:r>
      <w:r>
        <w:rPr>
          <w:sz w:val="8"/>
        </w:rPr>
        <w:t xml:space="preserve">, </w:t>
      </w:r>
      <w:r>
        <w:rPr>
          <w:rFonts w:eastAsia="Calibri"/>
          <w:sz w:val="8"/>
        </w:rPr>
        <w:t>what</w:t>
      </w:r>
      <w:r>
        <w:rPr>
          <w:sz w:val="8"/>
        </w:rPr>
        <w:t xml:space="preserve"> </w:t>
      </w:r>
      <w:r>
        <w:rPr>
          <w:rFonts w:eastAsia="Calibri"/>
          <w:sz w:val="8"/>
        </w:rPr>
        <w:t>countervailing</w:t>
      </w:r>
      <w:r>
        <w:rPr>
          <w:sz w:val="8"/>
        </w:rPr>
        <w:t xml:space="preserve"> </w:t>
      </w:r>
      <w:r>
        <w:rPr>
          <w:rFonts w:eastAsia="Calibri"/>
          <w:sz w:val="8"/>
        </w:rPr>
        <w:t>reasons</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offered</w:t>
      </w:r>
      <w:r>
        <w:rPr>
          <w:sz w:val="8"/>
        </w:rPr>
        <w:t xml:space="preserve"> </w:t>
      </w:r>
      <w:r>
        <w:rPr>
          <w:rFonts w:eastAsia="Calibri"/>
          <w:sz w:val="8"/>
        </w:rPr>
        <w:t>in</w:t>
      </w:r>
      <w:r>
        <w:rPr>
          <w:sz w:val="8"/>
        </w:rPr>
        <w:t xml:space="preserve"> </w:t>
      </w:r>
      <w:r>
        <w:rPr>
          <w:rFonts w:eastAsia="Calibri"/>
          <w:sz w:val="8"/>
        </w:rPr>
        <w:t>favour</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involuntary</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death</w:t>
      </w:r>
      <w:r>
        <w:rPr>
          <w:sz w:val="8"/>
        </w:rPr>
        <w:t>-</w:t>
      </w:r>
      <w:r>
        <w:rPr>
          <w:rFonts w:eastAsia="Calibri"/>
          <w:sz w:val="8"/>
        </w:rPr>
        <w:t>inducing</w:t>
      </w:r>
      <w:r>
        <w:rPr>
          <w:sz w:val="8"/>
        </w:rPr>
        <w:t xml:space="preserve"> </w:t>
      </w:r>
      <w:r>
        <w:rPr>
          <w:rFonts w:eastAsia="Calibri"/>
          <w:sz w:val="8"/>
        </w:rPr>
        <w:t>harm</w:t>
      </w:r>
      <w:r>
        <w:rPr>
          <w:sz w:val="8"/>
        </w:rPr>
        <w:t xml:space="preserve">? </w:t>
      </w:r>
      <w:r>
        <w:rPr>
          <w:rFonts w:eastAsia="Calibri"/>
          <w:sz w:val="8"/>
        </w:rPr>
        <w:t>One</w:t>
      </w:r>
      <w:r>
        <w:rPr>
          <w:sz w:val="8"/>
        </w:rPr>
        <w:t xml:space="preserve"> </w:t>
      </w:r>
      <w:r>
        <w:rPr>
          <w:rFonts w:eastAsia="Calibri"/>
          <w:sz w:val="8"/>
        </w:rPr>
        <w:t>such</w:t>
      </w:r>
      <w:r>
        <w:rPr>
          <w:sz w:val="8"/>
        </w:rPr>
        <w:t xml:space="preserve"> </w:t>
      </w:r>
      <w:r>
        <w:rPr>
          <w:rFonts w:eastAsia="Calibri"/>
          <w:sz w:val="8"/>
        </w:rPr>
        <w:t>reason</w:t>
      </w:r>
      <w:r>
        <w:rPr>
          <w:sz w:val="8"/>
        </w:rPr>
        <w:t xml:space="preserve"> </w:t>
      </w:r>
      <w:r>
        <w:rPr>
          <w:rFonts w:eastAsia="Calibri"/>
          <w:sz w:val="8"/>
        </w:rPr>
        <w:t>that</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offered</w:t>
      </w:r>
      <w:r>
        <w:rPr>
          <w:sz w:val="8"/>
        </w:rPr>
        <w:t xml:space="preserve"> </w:t>
      </w:r>
      <w:r>
        <w:rPr>
          <w:rFonts w:eastAsia="Calibri"/>
          <w:sz w:val="8"/>
        </w:rPr>
        <w:t>is</w:t>
      </w:r>
      <w:r>
        <w:rPr>
          <w:sz w:val="8"/>
        </w:rPr>
        <w:t xml:space="preserve"> </w:t>
      </w:r>
      <w:r>
        <w:rPr>
          <w:rFonts w:eastAsia="Calibri"/>
          <w:sz w:val="8"/>
        </w:rPr>
        <w:t>that</w:t>
      </w:r>
      <w:r>
        <w:rPr>
          <w:sz w:val="8"/>
        </w:rPr>
        <w:t xml:space="preserve"> </w:t>
      </w:r>
      <w:r>
        <w:rPr>
          <w:rFonts w:eastAsia="Calibri"/>
          <w:sz w:val="8"/>
        </w:rPr>
        <w:t>humans</w:t>
      </w:r>
      <w:r>
        <w:rPr>
          <w:sz w:val="8"/>
        </w:rPr>
        <w:t xml:space="preserve"> </w:t>
      </w:r>
      <w:r>
        <w:rPr>
          <w:rFonts w:eastAsia="Calibri"/>
          <w:sz w:val="8"/>
        </w:rPr>
        <w:t>are</w:t>
      </w:r>
      <w:r>
        <w:rPr>
          <w:sz w:val="8"/>
        </w:rPr>
        <w:t xml:space="preserve"> </w:t>
      </w:r>
      <w:r>
        <w:rPr>
          <w:rFonts w:eastAsia="Calibri"/>
          <w:sz w:val="8"/>
        </w:rPr>
        <w:t>a</w:t>
      </w:r>
      <w:r>
        <w:rPr>
          <w:sz w:val="8"/>
        </w:rPr>
        <w:t xml:space="preserve"> </w:t>
      </w:r>
      <w:r>
        <w:rPr>
          <w:rFonts w:eastAsia="Calibri"/>
          <w:sz w:val="8"/>
        </w:rPr>
        <w:t>harm</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natural</w:t>
      </w:r>
      <w:r>
        <w:rPr>
          <w:sz w:val="8"/>
        </w:rPr>
        <w:t xml:space="preserve"> </w:t>
      </w:r>
      <w:r>
        <w:rPr>
          <w:rFonts w:eastAsia="Calibri"/>
          <w:sz w:val="8"/>
        </w:rPr>
        <w:t>environment</w:t>
      </w:r>
      <w:r>
        <w:rPr>
          <w:sz w:val="8"/>
        </w:rPr>
        <w:t xml:space="preserve"> </w:t>
      </w:r>
      <w:r>
        <w:rPr>
          <w:rFonts w:eastAsia="Calibri"/>
          <w:sz w:val="8"/>
        </w:rPr>
        <w:t>and</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world</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better</w:t>
      </w:r>
      <w:r>
        <w:rPr>
          <w:sz w:val="8"/>
        </w:rPr>
        <w:t xml:space="preserve"> </w:t>
      </w:r>
      <w:r>
        <w:rPr>
          <w:rFonts w:eastAsia="Calibri"/>
          <w:sz w:val="8"/>
        </w:rPr>
        <w:t>place</w:t>
      </w:r>
      <w:r>
        <w:rPr>
          <w:sz w:val="8"/>
        </w:rPr>
        <w:t xml:space="preserve"> </w:t>
      </w:r>
      <w:r>
        <w:rPr>
          <w:rFonts w:eastAsia="Calibri"/>
          <w:sz w:val="8"/>
        </w:rPr>
        <w:t>if</w:t>
      </w:r>
      <w:r>
        <w:rPr>
          <w:sz w:val="8"/>
        </w:rPr>
        <w:t xml:space="preserve"> </w:t>
      </w:r>
      <w:r>
        <w:rPr>
          <w:rFonts w:eastAsia="Calibri"/>
          <w:sz w:val="8"/>
        </w:rPr>
        <w:t>there</w:t>
      </w:r>
      <w:r>
        <w:rPr>
          <w:sz w:val="8"/>
        </w:rPr>
        <w:t xml:space="preserve"> </w:t>
      </w:r>
      <w:r>
        <w:rPr>
          <w:rFonts w:eastAsia="Calibri"/>
          <w:sz w:val="8"/>
        </w:rPr>
        <w:t>were</w:t>
      </w:r>
      <w:r>
        <w:rPr>
          <w:sz w:val="8"/>
        </w:rPr>
        <w:t xml:space="preserve"> </w:t>
      </w:r>
      <w:r>
        <w:rPr>
          <w:rFonts w:eastAsia="Calibri"/>
          <w:sz w:val="8"/>
        </w:rPr>
        <w:t>no</w:t>
      </w:r>
      <w:r>
        <w:rPr>
          <w:sz w:val="8"/>
        </w:rPr>
        <w:t xml:space="preserve"> </w:t>
      </w:r>
      <w:r>
        <w:rPr>
          <w:rFonts w:eastAsia="Calibri"/>
          <w:sz w:val="8"/>
        </w:rPr>
        <w:t>humans</w:t>
      </w:r>
      <w:r>
        <w:rPr>
          <w:sz w:val="8"/>
        </w:rPr>
        <w:t xml:space="preserve"> </w:t>
      </w:r>
      <w:r>
        <w:rPr>
          <w:rFonts w:eastAsia="Calibri"/>
          <w:sz w:val="8"/>
        </w:rPr>
        <w:t>in</w:t>
      </w:r>
      <w:r>
        <w:rPr>
          <w:sz w:val="8"/>
        </w:rPr>
        <w:t xml:space="preserve"> </w:t>
      </w:r>
      <w:r>
        <w:rPr>
          <w:rFonts w:eastAsia="Calibri"/>
          <w:sz w:val="8"/>
        </w:rPr>
        <w:t>it</w:t>
      </w:r>
      <w:r>
        <w:rPr>
          <w:sz w:val="8"/>
        </w:rPr>
        <w:t xml:space="preserve">. </w:t>
      </w:r>
      <w:r>
        <w:rPr>
          <w:rFonts w:eastAsia="Calibri"/>
          <w:sz w:val="8"/>
        </w:rPr>
        <w:t>It</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that</w:t>
      </w:r>
      <w:r>
        <w:rPr>
          <w:sz w:val="8"/>
        </w:rPr>
        <w:t xml:space="preserve"> </w:t>
      </w:r>
      <w:r>
        <w:rPr>
          <w:rFonts w:eastAsia="Calibri"/>
          <w:sz w:val="8"/>
        </w:rPr>
        <w:t>humans</w:t>
      </w:r>
      <w:r>
        <w:rPr>
          <w:sz w:val="8"/>
        </w:rPr>
        <w:t xml:space="preserve"> </w:t>
      </w:r>
      <w:r>
        <w:rPr>
          <w:rFonts w:eastAsia="Calibri"/>
          <w:sz w:val="8"/>
        </w:rPr>
        <w:t>might</w:t>
      </w:r>
      <w:r>
        <w:rPr>
          <w:sz w:val="8"/>
        </w:rPr>
        <w:t xml:space="preserve"> </w:t>
      </w:r>
      <w:r>
        <w:rPr>
          <w:rFonts w:eastAsia="Calibri"/>
          <w:sz w:val="8"/>
        </w:rPr>
        <w:t>rightfully</w:t>
      </w:r>
      <w:r>
        <w:rPr>
          <w:sz w:val="8"/>
        </w:rPr>
        <w:t xml:space="preserve"> </w:t>
      </w:r>
      <w:r>
        <w:rPr>
          <w:rFonts w:eastAsia="Calibri"/>
          <w:sz w:val="8"/>
        </w:rPr>
        <w:t>be</w:t>
      </w:r>
      <w:r>
        <w:rPr>
          <w:sz w:val="8"/>
        </w:rPr>
        <w:t xml:space="preserve"> </w:t>
      </w:r>
      <w:r>
        <w:rPr>
          <w:rFonts w:eastAsia="Calibri"/>
          <w:sz w:val="8"/>
        </w:rPr>
        <w:t>considered</w:t>
      </w:r>
      <w:r>
        <w:rPr>
          <w:sz w:val="8"/>
        </w:rPr>
        <w:t xml:space="preserve"> </w:t>
      </w:r>
      <w:r>
        <w:rPr>
          <w:rFonts w:eastAsia="Calibri"/>
          <w:sz w:val="8"/>
        </w:rPr>
        <w:t>an</w:t>
      </w:r>
      <w:r>
        <w:rPr>
          <w:sz w:val="8"/>
        </w:rPr>
        <w:t xml:space="preserve"> </w:t>
      </w:r>
      <w:r>
        <w:rPr>
          <w:rFonts w:eastAsia="Calibri"/>
          <w:sz w:val="8"/>
        </w:rPr>
        <w:t>all</w:t>
      </w:r>
      <w:r>
        <w:rPr>
          <w:sz w:val="8"/>
        </w:rPr>
        <w:t>-</w:t>
      </w:r>
      <w:r>
        <w:rPr>
          <w:rFonts w:eastAsia="Calibri"/>
          <w:sz w:val="8"/>
        </w:rPr>
        <w:t>things</w:t>
      </w:r>
      <w:r>
        <w:rPr>
          <w:sz w:val="8"/>
        </w:rPr>
        <w:t>-</w:t>
      </w:r>
      <w:r>
        <w:rPr>
          <w:rFonts w:eastAsia="Calibri"/>
          <w:sz w:val="8"/>
        </w:rPr>
        <w:t>considered</w:t>
      </w:r>
      <w:r>
        <w:rPr>
          <w:sz w:val="8"/>
        </w:rPr>
        <w:t xml:space="preserve"> </w:t>
      </w:r>
      <w:r>
        <w:rPr>
          <w:rFonts w:eastAsia="Calibri"/>
          <w:sz w:val="8"/>
        </w:rPr>
        <w:t>hindrance</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world</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a</w:t>
      </w:r>
      <w:r>
        <w:rPr>
          <w:sz w:val="8"/>
        </w:rPr>
        <w:t xml:space="preserve"> </w:t>
      </w:r>
      <w:r>
        <w:rPr>
          <w:rFonts w:eastAsia="Calibri"/>
          <w:sz w:val="8"/>
        </w:rPr>
        <w:t>benefit</w:t>
      </w:r>
      <w:r>
        <w:rPr>
          <w:sz w:val="8"/>
        </w:rPr>
        <w:t xml:space="preserve"> </w:t>
      </w:r>
      <w:r>
        <w:rPr>
          <w:rFonts w:eastAsia="Calibri"/>
          <w:sz w:val="8"/>
        </w:rPr>
        <w:t>to</w:t>
      </w:r>
      <w:r>
        <w:rPr>
          <w:sz w:val="8"/>
        </w:rPr>
        <w:t xml:space="preserve"> </w:t>
      </w:r>
      <w:r>
        <w:rPr>
          <w:rFonts w:eastAsia="Calibri"/>
          <w:sz w:val="8"/>
        </w:rPr>
        <w:t>it</w:t>
      </w:r>
      <w:r>
        <w:rPr>
          <w:sz w:val="8"/>
        </w:rPr>
        <w:t xml:space="preserve"> </w:t>
      </w:r>
      <w:r>
        <w:rPr>
          <w:rFonts w:eastAsia="Calibri"/>
          <w:sz w:val="8"/>
        </w:rPr>
        <w:t>given</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have</w:t>
      </w:r>
      <w:r>
        <w:rPr>
          <w:sz w:val="8"/>
        </w:rPr>
        <w:t xml:space="preserve"> </w:t>
      </w:r>
      <w:r>
        <w:rPr>
          <w:rFonts w:eastAsia="Calibri"/>
          <w:sz w:val="8"/>
        </w:rPr>
        <w:t>been</w:t>
      </w:r>
      <w:r>
        <w:rPr>
          <w:sz w:val="8"/>
        </w:rPr>
        <w:t xml:space="preserve"> </w:t>
      </w:r>
      <w:r>
        <w:rPr>
          <w:rFonts w:eastAsia="Calibri"/>
          <w:sz w:val="8"/>
        </w:rPr>
        <w:t>largely</w:t>
      </w:r>
      <w:r>
        <w:rPr>
          <w:sz w:val="8"/>
        </w:rPr>
        <w:t xml:space="preserve"> </w:t>
      </w:r>
      <w:r>
        <w:rPr>
          <w:rFonts w:eastAsia="Calibri"/>
          <w:sz w:val="8"/>
        </w:rPr>
        <w:t>responsible</w:t>
      </w:r>
      <w:r>
        <w:rPr>
          <w:sz w:val="8"/>
        </w:rPr>
        <w:t xml:space="preserve"> </w:t>
      </w:r>
      <w:r>
        <w:rPr>
          <w:rFonts w:eastAsia="Calibri"/>
          <w:sz w:val="8"/>
        </w:rPr>
        <w:t>for</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of</w:t>
      </w:r>
      <w:r>
        <w:rPr>
          <w:sz w:val="8"/>
        </w:rPr>
        <w:t xml:space="preserve"> </w:t>
      </w:r>
      <w:r>
        <w:rPr>
          <w:rFonts w:eastAsia="Calibri"/>
          <w:sz w:val="8"/>
        </w:rPr>
        <w:t>many</w:t>
      </w:r>
      <w:r>
        <w:rPr>
          <w:sz w:val="8"/>
        </w:rPr>
        <w:t xml:space="preserve"> </w:t>
      </w:r>
      <w:r>
        <w:rPr>
          <w:rFonts w:eastAsia="Calibri"/>
          <w:sz w:val="8"/>
        </w:rPr>
        <w:t>species</w:t>
      </w:r>
      <w:r>
        <w:rPr>
          <w:sz w:val="8"/>
        </w:rPr>
        <w:t xml:space="preserve">, </w:t>
      </w:r>
      <w:r>
        <w:rPr>
          <w:rFonts w:eastAsia="Calibri"/>
          <w:sz w:val="8"/>
        </w:rPr>
        <w:t>pollution</w:t>
      </w:r>
      <w:r>
        <w:rPr>
          <w:sz w:val="8"/>
        </w:rPr>
        <w:t xml:space="preserve"> </w:t>
      </w:r>
      <w:r>
        <w:rPr>
          <w:rFonts w:eastAsia="Calibri"/>
          <w:sz w:val="8"/>
        </w:rPr>
        <w:t>and</w:t>
      </w:r>
      <w:r>
        <w:rPr>
          <w:sz w:val="8"/>
        </w:rPr>
        <w:t xml:space="preserve">, </w:t>
      </w:r>
      <w:r>
        <w:rPr>
          <w:rFonts w:eastAsia="Calibri"/>
          <w:sz w:val="8"/>
        </w:rPr>
        <w:t>most</w:t>
      </w:r>
      <w:r>
        <w:rPr>
          <w:sz w:val="8"/>
        </w:rPr>
        <w:t xml:space="preserve"> </w:t>
      </w:r>
      <w:r>
        <w:rPr>
          <w:rFonts w:eastAsia="Calibri"/>
          <w:sz w:val="8"/>
        </w:rPr>
        <w:t>recently</w:t>
      </w:r>
      <w:r>
        <w:rPr>
          <w:sz w:val="8"/>
        </w:rPr>
        <w:t xml:space="preserve">, </w:t>
      </w:r>
      <w:r>
        <w:rPr>
          <w:rFonts w:eastAsia="Calibri"/>
          <w:sz w:val="8"/>
        </w:rPr>
        <w:t>climate</w:t>
      </w:r>
      <w:r>
        <w:rPr>
          <w:sz w:val="8"/>
        </w:rPr>
        <w:t xml:space="preserve"> </w:t>
      </w:r>
      <w:r>
        <w:rPr>
          <w:rFonts w:eastAsia="Calibri"/>
          <w:sz w:val="8"/>
        </w:rPr>
        <w:t>change</w:t>
      </w:r>
      <w:r>
        <w:rPr>
          <w:sz w:val="8"/>
        </w:rPr>
        <w:t xml:space="preserve"> </w:t>
      </w:r>
      <w:r>
        <w:rPr>
          <w:rFonts w:eastAsia="Calibri"/>
          <w:sz w:val="8"/>
        </w:rPr>
        <w:t>which</w:t>
      </w:r>
      <w:r>
        <w:rPr>
          <w:sz w:val="8"/>
        </w:rPr>
        <w:t xml:space="preserve"> </w:t>
      </w:r>
      <w:r>
        <w:rPr>
          <w:rFonts w:eastAsia="Calibri"/>
          <w:sz w:val="8"/>
        </w:rPr>
        <w:t>have</w:t>
      </w:r>
      <w:r>
        <w:rPr>
          <w:sz w:val="8"/>
        </w:rPr>
        <w:t xml:space="preserve"> </w:t>
      </w:r>
      <w:r>
        <w:rPr>
          <w:rFonts w:eastAsia="Calibri"/>
          <w:sz w:val="8"/>
        </w:rPr>
        <w:t>all</w:t>
      </w:r>
      <w:r>
        <w:rPr>
          <w:sz w:val="8"/>
        </w:rPr>
        <w:t xml:space="preserve"> </w:t>
      </w:r>
      <w:r>
        <w:rPr>
          <w:rFonts w:eastAsia="Calibri"/>
          <w:sz w:val="8"/>
        </w:rPr>
        <w:t>negatively</w:t>
      </w:r>
      <w:r>
        <w:rPr>
          <w:sz w:val="8"/>
        </w:rPr>
        <w:t xml:space="preserve"> </w:t>
      </w:r>
      <w:r>
        <w:rPr>
          <w:rFonts w:eastAsia="Calibri"/>
          <w:sz w:val="8"/>
        </w:rPr>
        <w:t>affected</w:t>
      </w:r>
      <w:r>
        <w:rPr>
          <w:sz w:val="8"/>
        </w:rPr>
        <w:t xml:space="preserve"> </w:t>
      </w:r>
      <w:r>
        <w:rPr>
          <w:rFonts w:eastAsia="Calibri"/>
          <w:sz w:val="8"/>
        </w:rPr>
        <w:t>the</w:t>
      </w:r>
      <w:r>
        <w:rPr>
          <w:sz w:val="8"/>
        </w:rPr>
        <w:t xml:space="preserve"> </w:t>
      </w:r>
      <w:r>
        <w:rPr>
          <w:rFonts w:eastAsia="Calibri"/>
          <w:sz w:val="8"/>
        </w:rPr>
        <w:t>natural</w:t>
      </w:r>
      <w:r>
        <w:rPr>
          <w:sz w:val="8"/>
        </w:rPr>
        <w:t xml:space="preserve"> </w:t>
      </w:r>
      <w:r>
        <w:rPr>
          <w:rFonts w:eastAsia="Calibri"/>
          <w:sz w:val="8"/>
        </w:rPr>
        <w:t>environment</w:t>
      </w:r>
      <w:r>
        <w:rPr>
          <w:sz w:val="8"/>
        </w:rPr>
        <w:t xml:space="preserve"> </w:t>
      </w:r>
      <w:r>
        <w:rPr>
          <w:rFonts w:eastAsia="Calibri"/>
          <w:sz w:val="8"/>
        </w:rPr>
        <w:t>in</w:t>
      </w:r>
      <w:r>
        <w:rPr>
          <w:sz w:val="8"/>
        </w:rPr>
        <w:t xml:space="preserve"> </w:t>
      </w:r>
      <w:r>
        <w:rPr>
          <w:rFonts w:eastAsia="Calibri"/>
          <w:sz w:val="8"/>
        </w:rPr>
        <w:t>ways</w:t>
      </w:r>
      <w:r>
        <w:rPr>
          <w:sz w:val="8"/>
        </w:rPr>
        <w:t xml:space="preserve"> </w:t>
      </w:r>
      <w:r>
        <w:rPr>
          <w:rFonts w:eastAsia="Calibri"/>
          <w:sz w:val="8"/>
        </w:rPr>
        <w:t>we</w:t>
      </w:r>
      <w:r>
        <w:rPr>
          <w:sz w:val="8"/>
        </w:rPr>
        <w:t xml:space="preserve"> </w:t>
      </w:r>
      <w:r>
        <w:rPr>
          <w:rFonts w:eastAsia="Calibri"/>
          <w:sz w:val="8"/>
        </w:rPr>
        <w:t>are</w:t>
      </w:r>
      <w:r>
        <w:rPr>
          <w:sz w:val="8"/>
        </w:rPr>
        <w:t xml:space="preserve"> </w:t>
      </w:r>
      <w:r>
        <w:rPr>
          <w:rFonts w:eastAsia="Calibri"/>
          <w:sz w:val="8"/>
        </w:rPr>
        <w:t>only</w:t>
      </w:r>
      <w:r>
        <w:rPr>
          <w:sz w:val="8"/>
        </w:rPr>
        <w:t xml:space="preserve"> </w:t>
      </w:r>
      <w:r>
        <w:rPr>
          <w:rFonts w:eastAsia="Calibri"/>
          <w:sz w:val="8"/>
        </w:rPr>
        <w:t>just</w:t>
      </w:r>
      <w:r>
        <w:rPr>
          <w:sz w:val="8"/>
        </w:rPr>
        <w:t xml:space="preserve"> </w:t>
      </w:r>
      <w:r>
        <w:rPr>
          <w:rFonts w:eastAsia="Calibri"/>
          <w:sz w:val="8"/>
        </w:rPr>
        <w:t>beginning</w:t>
      </w:r>
      <w:r>
        <w:rPr>
          <w:sz w:val="8"/>
        </w:rPr>
        <w:t xml:space="preserve"> </w:t>
      </w:r>
      <w:r>
        <w:rPr>
          <w:rFonts w:eastAsia="Calibri"/>
          <w:sz w:val="8"/>
        </w:rPr>
        <w:t>to</w:t>
      </w:r>
      <w:r>
        <w:rPr>
          <w:sz w:val="8"/>
        </w:rPr>
        <w:t xml:space="preserve"> </w:t>
      </w:r>
      <w:r>
        <w:rPr>
          <w:rFonts w:eastAsia="Calibri"/>
          <w:sz w:val="8"/>
        </w:rPr>
        <w:t>understand</w:t>
      </w:r>
      <w:r>
        <w:rPr>
          <w:sz w:val="8"/>
        </w:rPr>
        <w:t xml:space="preserve">. </w:t>
      </w:r>
      <w:r>
        <w:rPr>
          <w:rFonts w:eastAsia="Calibri"/>
          <w:sz w:val="8"/>
        </w:rPr>
        <w:t>Thus</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improve</w:t>
      </w:r>
      <w:r>
        <w:rPr>
          <w:sz w:val="8"/>
        </w:rPr>
        <w:t xml:space="preserve"> </w:t>
      </w:r>
      <w:r>
        <w:rPr>
          <w:rFonts w:eastAsia="Calibri"/>
          <w:sz w:val="8"/>
        </w:rPr>
        <w:t>the</w:t>
      </w:r>
      <w:r>
        <w:rPr>
          <w:sz w:val="8"/>
        </w:rPr>
        <w:t xml:space="preserve"> </w:t>
      </w:r>
      <w:r>
        <w:rPr>
          <w:rFonts w:eastAsia="Calibri"/>
          <w:sz w:val="8"/>
        </w:rPr>
        <w:t>natural</w:t>
      </w:r>
      <w:r>
        <w:rPr>
          <w:sz w:val="8"/>
        </w:rPr>
        <w:t xml:space="preserve"> </w:t>
      </w:r>
      <w:r>
        <w:rPr>
          <w:rFonts w:eastAsia="Calibri"/>
          <w:sz w:val="8"/>
        </w:rPr>
        <w:t>environment</w:t>
      </w:r>
      <w:r>
        <w:rPr>
          <w:sz w:val="8"/>
        </w:rPr>
        <w:t xml:space="preserve"> (</w:t>
      </w:r>
      <w:r>
        <w:rPr>
          <w:rFonts w:eastAsia="Calibri"/>
          <w:sz w:val="8"/>
        </w:rPr>
        <w:t>or</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prevent</w:t>
      </w:r>
      <w:r>
        <w:rPr>
          <w:sz w:val="8"/>
        </w:rPr>
        <w:t xml:space="preserve"> </w:t>
      </w:r>
      <w:r>
        <w:rPr>
          <w:rFonts w:eastAsia="Calibri"/>
          <w:sz w:val="8"/>
        </w:rPr>
        <w:t>it</w:t>
      </w:r>
      <w:r>
        <w:rPr>
          <w:sz w:val="8"/>
        </w:rPr>
        <w:t xml:space="preserve"> </w:t>
      </w:r>
      <w:r>
        <w:rPr>
          <w:rFonts w:eastAsia="Calibri"/>
          <w:sz w:val="8"/>
        </w:rPr>
        <w:t>from</w:t>
      </w:r>
      <w:r>
        <w:rPr>
          <w:sz w:val="8"/>
        </w:rPr>
        <w:t xml:space="preserve"> </w:t>
      </w:r>
      <w:r>
        <w:rPr>
          <w:rFonts w:eastAsia="Calibri"/>
          <w:sz w:val="8"/>
        </w:rPr>
        <w:t>degrading</w:t>
      </w:r>
      <w:r>
        <w:rPr>
          <w:sz w:val="8"/>
        </w:rPr>
        <w:t xml:space="preserve"> </w:t>
      </w:r>
      <w:r>
        <w:rPr>
          <w:rFonts w:eastAsia="Calibri"/>
          <w:sz w:val="8"/>
        </w:rPr>
        <w:t>further</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countervailing</w:t>
      </w:r>
      <w:r>
        <w:rPr>
          <w:sz w:val="8"/>
        </w:rPr>
        <w:t xml:space="preserve"> </w:t>
      </w:r>
      <w:r>
        <w:rPr>
          <w:rFonts w:eastAsia="Calibri"/>
          <w:sz w:val="8"/>
        </w:rPr>
        <w:t>reason</w:t>
      </w:r>
      <w:r>
        <w:rPr>
          <w:sz w:val="8"/>
        </w:rPr>
        <w:t xml:space="preserve"> </w:t>
      </w:r>
      <w:r>
        <w:rPr>
          <w:rFonts w:eastAsia="Calibri"/>
          <w:sz w:val="8"/>
        </w:rPr>
        <w:t>in</w:t>
      </w:r>
      <w:r>
        <w:rPr>
          <w:sz w:val="8"/>
        </w:rPr>
        <w:t xml:space="preserve"> </w:t>
      </w:r>
      <w:r>
        <w:rPr>
          <w:rFonts w:eastAsia="Calibri"/>
          <w:sz w:val="8"/>
        </w:rPr>
        <w:t>favour</w:t>
      </w:r>
      <w:r>
        <w:rPr>
          <w:sz w:val="8"/>
        </w:rPr>
        <w:t xml:space="preserve"> </w:t>
      </w:r>
      <w:r>
        <w:rPr>
          <w:rFonts w:eastAsia="Calibri"/>
          <w:sz w:val="8"/>
        </w:rPr>
        <w:t>of</w:t>
      </w:r>
      <w:r>
        <w:rPr>
          <w:sz w:val="8"/>
        </w:rPr>
        <w:t xml:space="preserve"> </w:t>
      </w:r>
      <w:r>
        <w:rPr>
          <w:rFonts w:eastAsia="Calibri"/>
          <w:sz w:val="8"/>
        </w:rPr>
        <w:t>extinction</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weighed</w:t>
      </w:r>
      <w:r>
        <w:rPr>
          <w:sz w:val="8"/>
        </w:rPr>
        <w:t xml:space="preserve"> </w:t>
      </w:r>
      <w:r>
        <w:rPr>
          <w:rFonts w:eastAsia="Calibri"/>
          <w:sz w:val="8"/>
        </w:rPr>
        <w:t>against</w:t>
      </w:r>
      <w:r>
        <w:rPr>
          <w:sz w:val="8"/>
        </w:rPr>
        <w:t xml:space="preserve"> </w:t>
      </w:r>
      <w:r>
        <w:rPr>
          <w:rFonts w:eastAsia="Calibri"/>
          <w:sz w:val="8"/>
        </w:rPr>
        <w:t>the</w:t>
      </w:r>
      <w:r>
        <w:rPr>
          <w:sz w:val="8"/>
        </w:rPr>
        <w:t xml:space="preserve"> </w:t>
      </w:r>
      <w:r>
        <w:rPr>
          <w:rFonts w:eastAsia="Calibri"/>
          <w:sz w:val="8"/>
        </w:rPr>
        <w:t>reasons</w:t>
      </w:r>
      <w:r>
        <w:rPr>
          <w:sz w:val="8"/>
        </w:rPr>
        <w:t xml:space="preserve"> </w:t>
      </w:r>
      <w:r>
        <w:rPr>
          <w:rFonts w:eastAsia="Calibri"/>
          <w:sz w:val="8"/>
        </w:rPr>
        <w:t>held</w:t>
      </w:r>
      <w:r>
        <w:rPr>
          <w:sz w:val="8"/>
        </w:rPr>
        <w:t xml:space="preserve"> </w:t>
      </w:r>
      <w:r>
        <w:rPr>
          <w:rFonts w:eastAsia="Calibri"/>
          <w:sz w:val="8"/>
        </w:rPr>
        <w:t>by</w:t>
      </w:r>
      <w:r>
        <w:rPr>
          <w:sz w:val="8"/>
        </w:rPr>
        <w:t xml:space="preserve"> </w:t>
      </w:r>
      <w:r>
        <w:rPr>
          <w:rFonts w:eastAsia="Calibri"/>
          <w:sz w:val="8"/>
        </w:rPr>
        <w:t>humans</w:t>
      </w:r>
      <w:r>
        <w:rPr>
          <w:sz w:val="8"/>
        </w:rPr>
        <w:t xml:space="preserve"> </w:t>
      </w:r>
      <w:r>
        <w:rPr>
          <w:rFonts w:eastAsia="Calibri"/>
          <w:sz w:val="8"/>
        </w:rPr>
        <w:t>who</w:t>
      </w:r>
      <w:r>
        <w:rPr>
          <w:sz w:val="8"/>
        </w:rPr>
        <w:t xml:space="preserve"> </w:t>
      </w:r>
      <w:r>
        <w:rPr>
          <w:rFonts w:eastAsia="Calibri"/>
          <w:sz w:val="8"/>
        </w:rPr>
        <w:t>would</w:t>
      </w:r>
      <w:r>
        <w:rPr>
          <w:sz w:val="8"/>
        </w:rPr>
        <w:t xml:space="preserve"> </w:t>
      </w:r>
      <w:r>
        <w:rPr>
          <w:rFonts w:eastAsia="Calibri"/>
          <w:sz w:val="8"/>
        </w:rPr>
        <w:t>experience</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or</w:t>
      </w:r>
      <w:r>
        <w:rPr>
          <w:sz w:val="8"/>
        </w:rPr>
        <w:t xml:space="preserve"> </w:t>
      </w:r>
      <w:r>
        <w:rPr>
          <w:rFonts w:eastAsia="Calibri"/>
          <w:sz w:val="8"/>
        </w:rPr>
        <w:t>premature</w:t>
      </w:r>
      <w:r>
        <w:rPr>
          <w:sz w:val="8"/>
        </w:rPr>
        <w:t xml:space="preserve"> </w:t>
      </w:r>
      <w:r>
        <w:rPr>
          <w:rFonts w:eastAsia="Calibri"/>
          <w:sz w:val="8"/>
        </w:rPr>
        <w:t>death</w:t>
      </w:r>
      <w:r>
        <w:rPr>
          <w:sz w:val="8"/>
        </w:rPr>
        <w:t xml:space="preserve">. </w:t>
      </w:r>
      <w:r>
        <w:rPr>
          <w:rFonts w:eastAsia="Calibri"/>
          <w:sz w:val="8"/>
        </w:rPr>
        <w:t>However</w:t>
      </w:r>
      <w:r>
        <w:rPr>
          <w:sz w:val="8"/>
        </w:rPr>
        <w:t xml:space="preserve">, </w:t>
      </w:r>
      <w:r>
        <w:rPr>
          <w:rFonts w:eastAsia="Calibri"/>
          <w:sz w:val="8"/>
        </w:rPr>
        <w:t>the</w:t>
      </w:r>
      <w:r>
        <w:rPr>
          <w:sz w:val="8"/>
        </w:rPr>
        <w:t xml:space="preserve"> </w:t>
      </w:r>
      <w:r>
        <w:rPr>
          <w:rFonts w:eastAsia="Calibri"/>
          <w:sz w:val="8"/>
        </w:rPr>
        <w:t>good</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environment</w:t>
      </w:r>
      <w:r>
        <w:rPr>
          <w:sz w:val="8"/>
        </w:rPr>
        <w:t xml:space="preserve"> </w:t>
      </w:r>
      <w:r>
        <w:rPr>
          <w:rFonts w:eastAsia="Calibri"/>
          <w:sz w:val="8"/>
        </w:rPr>
        <w:t>as</w:t>
      </w:r>
      <w:r>
        <w:rPr>
          <w:sz w:val="8"/>
        </w:rPr>
        <w:t xml:space="preserve"> </w:t>
      </w:r>
      <w:r>
        <w:rPr>
          <w:rFonts w:eastAsia="Calibri"/>
          <w:sz w:val="8"/>
        </w:rPr>
        <w:t>described</w:t>
      </w:r>
      <w:r>
        <w:rPr>
          <w:sz w:val="8"/>
        </w:rPr>
        <w:t xml:space="preserve"> </w:t>
      </w:r>
      <w:r>
        <w:rPr>
          <w:rFonts w:eastAsia="Calibri"/>
          <w:sz w:val="8"/>
        </w:rPr>
        <w:t>above</w:t>
      </w:r>
      <w:r>
        <w:rPr>
          <w:sz w:val="8"/>
        </w:rPr>
        <w:t xml:space="preserve"> </w:t>
      </w:r>
      <w:r>
        <w:rPr>
          <w:rFonts w:eastAsia="Calibri"/>
          <w:sz w:val="8"/>
        </w:rPr>
        <w:t>is</w:t>
      </w:r>
      <w:r>
        <w:rPr>
          <w:sz w:val="8"/>
        </w:rPr>
        <w:t xml:space="preserve"> </w:t>
      </w:r>
      <w:r>
        <w:rPr>
          <w:rFonts w:eastAsia="Calibri"/>
          <w:sz w:val="8"/>
        </w:rPr>
        <w:t>by</w:t>
      </w:r>
      <w:r>
        <w:rPr>
          <w:sz w:val="8"/>
        </w:rPr>
        <w:t xml:space="preserve"> </w:t>
      </w:r>
      <w:r>
        <w:rPr>
          <w:rFonts w:eastAsia="Calibri"/>
          <w:sz w:val="8"/>
        </w:rPr>
        <w:t>definition</w:t>
      </w:r>
      <w:r>
        <w:rPr>
          <w:sz w:val="8"/>
        </w:rPr>
        <w:t xml:space="preserve"> </w:t>
      </w:r>
      <w:r>
        <w:rPr>
          <w:rFonts w:eastAsia="Calibri"/>
          <w:sz w:val="8"/>
        </w:rPr>
        <w:t>not</w:t>
      </w:r>
      <w:r>
        <w:rPr>
          <w:sz w:val="8"/>
        </w:rPr>
        <w:t xml:space="preserve"> </w:t>
      </w:r>
      <w:r>
        <w:rPr>
          <w:rFonts w:eastAsia="Calibri"/>
          <w:sz w:val="8"/>
        </w:rPr>
        <w:t>a</w:t>
      </w:r>
      <w:r>
        <w:rPr>
          <w:sz w:val="8"/>
        </w:rPr>
        <w:t xml:space="preserve"> </w:t>
      </w:r>
      <w:r>
        <w:rPr>
          <w:rFonts w:eastAsia="Calibri"/>
          <w:sz w:val="8"/>
        </w:rPr>
        <w:t>personal</w:t>
      </w:r>
      <w:r>
        <w:rPr>
          <w:sz w:val="8"/>
        </w:rPr>
        <w:t xml:space="preserve"> </w:t>
      </w:r>
      <w:r>
        <w:rPr>
          <w:rFonts w:eastAsia="Calibri"/>
          <w:sz w:val="8"/>
        </w:rPr>
        <w:t>reason</w:t>
      </w:r>
      <w:r>
        <w:rPr>
          <w:sz w:val="8"/>
        </w:rPr>
        <w:t xml:space="preserve">. </w:t>
      </w:r>
      <w:r>
        <w:rPr>
          <w:rFonts w:eastAsia="Calibri"/>
          <w:sz w:val="8"/>
        </w:rPr>
        <w:t>Just</w:t>
      </w:r>
      <w:r>
        <w:rPr>
          <w:sz w:val="8"/>
        </w:rPr>
        <w:t xml:space="preserve"> </w:t>
      </w:r>
      <w:r>
        <w:rPr>
          <w:rFonts w:eastAsia="Calibri"/>
          <w:sz w:val="8"/>
        </w:rPr>
        <w:t>like</w:t>
      </w:r>
      <w:r>
        <w:rPr>
          <w:sz w:val="8"/>
        </w:rPr>
        <w:t xml:space="preserve"> </w:t>
      </w:r>
      <w:r>
        <w:rPr>
          <w:rFonts w:eastAsia="Calibri"/>
          <w:sz w:val="8"/>
        </w:rPr>
        <w:t>the</w:t>
      </w:r>
      <w:r>
        <w:rPr>
          <w:sz w:val="8"/>
        </w:rPr>
        <w:t xml:space="preserve"> </w:t>
      </w:r>
      <w:r>
        <w:rPr>
          <w:rFonts w:eastAsia="Calibri"/>
          <w:sz w:val="8"/>
        </w:rPr>
        <w:t>loss</w:t>
      </w:r>
      <w:r>
        <w:rPr>
          <w:sz w:val="8"/>
        </w:rPr>
        <w:t xml:space="preserve"> </w:t>
      </w:r>
      <w:r>
        <w:rPr>
          <w:rFonts w:eastAsia="Calibri"/>
          <w:sz w:val="8"/>
        </w:rPr>
        <w:t>of</w:t>
      </w:r>
      <w:r>
        <w:rPr>
          <w:sz w:val="8"/>
        </w:rPr>
        <w:t xml:space="preserve"> </w:t>
      </w:r>
      <w:r>
        <w:rPr>
          <w:rFonts w:eastAsia="Calibri"/>
          <w:sz w:val="8"/>
        </w:rPr>
        <w:t>rational</w:t>
      </w:r>
      <w:r>
        <w:rPr>
          <w:sz w:val="8"/>
        </w:rPr>
        <w:t xml:space="preserve"> </w:t>
      </w:r>
      <w:r>
        <w:rPr>
          <w:rFonts w:eastAsia="Calibri"/>
          <w:sz w:val="8"/>
        </w:rPr>
        <w:t>life</w:t>
      </w:r>
      <w:r>
        <w:rPr>
          <w:sz w:val="8"/>
        </w:rPr>
        <w:t xml:space="preserve"> </w:t>
      </w:r>
      <w:r>
        <w:rPr>
          <w:rFonts w:eastAsia="Calibri"/>
          <w:sz w:val="8"/>
        </w:rPr>
        <w:t>and</w:t>
      </w:r>
      <w:r>
        <w:rPr>
          <w:sz w:val="8"/>
        </w:rPr>
        <w:t xml:space="preserve"> </w:t>
      </w:r>
      <w:r>
        <w:rPr>
          <w:rFonts w:eastAsia="Calibri"/>
          <w:sz w:val="8"/>
        </w:rPr>
        <w:t>civilization</w:t>
      </w:r>
      <w:r>
        <w:rPr>
          <w:sz w:val="8"/>
        </w:rPr>
        <w:t xml:space="preserve">, </w:t>
      </w:r>
      <w:r>
        <w:rPr>
          <w:rFonts w:eastAsia="Calibri"/>
          <w:sz w:val="8"/>
        </w:rPr>
        <w:t>therefore</w:t>
      </w:r>
      <w:r>
        <w:rPr>
          <w:sz w:val="8"/>
        </w:rPr>
        <w:t xml:space="preserve">, </w:t>
      </w:r>
      <w:r>
        <w:rPr>
          <w:rFonts w:eastAsia="Calibri"/>
          <w:sz w:val="8"/>
        </w:rPr>
        <w:t>it</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on</w:t>
      </w:r>
      <w:r>
        <w:rPr>
          <w:sz w:val="8"/>
        </w:rPr>
        <w:t xml:space="preserve"> </w:t>
      </w:r>
      <w:r>
        <w:rPr>
          <w:rFonts w:eastAsia="Calibri"/>
          <w:sz w:val="8"/>
        </w:rPr>
        <w:t>its</w:t>
      </w:r>
      <w:r>
        <w:rPr>
          <w:sz w:val="8"/>
        </w:rPr>
        <w:t xml:space="preserve"> </w:t>
      </w:r>
      <w:r>
        <w:rPr>
          <w:rFonts w:eastAsia="Calibri"/>
          <w:sz w:val="8"/>
        </w:rPr>
        <w:t>own</w:t>
      </w:r>
      <w:r>
        <w:rPr>
          <w:sz w:val="8"/>
        </w:rPr>
        <w:t xml:space="preserve"> </w:t>
      </w:r>
      <w:r>
        <w:rPr>
          <w:rFonts w:eastAsia="Calibri"/>
          <w:sz w:val="8"/>
        </w:rPr>
        <w:t>when</w:t>
      </w:r>
      <w:r>
        <w:rPr>
          <w:sz w:val="8"/>
        </w:rPr>
        <w:t xml:space="preserve"> </w:t>
      </w:r>
      <w:r>
        <w:rPr>
          <w:rFonts w:eastAsia="Calibri"/>
          <w:sz w:val="8"/>
        </w:rPr>
        <w:t>determining</w:t>
      </w:r>
      <w:r>
        <w:rPr>
          <w:sz w:val="8"/>
        </w:rPr>
        <w:t xml:space="preserve"> </w:t>
      </w:r>
      <w:r>
        <w:rPr>
          <w:rFonts w:eastAsia="Calibri"/>
          <w:sz w:val="8"/>
        </w:rPr>
        <w:t>what</w:t>
      </w:r>
      <w:r>
        <w:rPr>
          <w:sz w:val="8"/>
        </w:rPr>
        <w:t xml:space="preserve"> </w:t>
      </w:r>
      <w:r>
        <w:rPr>
          <w:rFonts w:eastAsia="Calibri"/>
          <w:sz w:val="8"/>
        </w:rPr>
        <w:t>is</w:t>
      </w:r>
      <w:r>
        <w:rPr>
          <w:sz w:val="8"/>
        </w:rPr>
        <w:t xml:space="preserve"> </w:t>
      </w:r>
      <w:r>
        <w:rPr>
          <w:rFonts w:eastAsia="Calibri"/>
          <w:sz w:val="8"/>
        </w:rPr>
        <w:t>wrong</w:t>
      </w:r>
      <w:r>
        <w:rPr>
          <w:sz w:val="8"/>
        </w:rPr>
        <w:t xml:space="preserve"> </w:t>
      </w:r>
      <w:r>
        <w:rPr>
          <w:rFonts w:eastAsia="Calibri"/>
          <w:sz w:val="8"/>
        </w:rPr>
        <w:t>and</w:t>
      </w:r>
      <w:r>
        <w:rPr>
          <w:sz w:val="8"/>
        </w:rPr>
        <w:t xml:space="preserve"> </w:t>
      </w:r>
      <w:r>
        <w:rPr>
          <w:rFonts w:eastAsia="Calibri"/>
          <w:sz w:val="8"/>
        </w:rPr>
        <w:t>countervail</w:t>
      </w:r>
      <w:r>
        <w:rPr>
          <w:sz w:val="8"/>
        </w:rPr>
        <w:t xml:space="preserve"> </w:t>
      </w:r>
      <w:r>
        <w:rPr>
          <w:rFonts w:eastAsia="Calibri"/>
          <w:sz w:val="8"/>
        </w:rPr>
        <w:t>the</w:t>
      </w:r>
      <w:r>
        <w:rPr>
          <w:sz w:val="8"/>
        </w:rPr>
        <w:t xml:space="preserve"> </w:t>
      </w:r>
      <w:r>
        <w:rPr>
          <w:rFonts w:eastAsia="Calibri"/>
          <w:sz w:val="8"/>
        </w:rPr>
        <w:t>strong</w:t>
      </w:r>
      <w:r>
        <w:rPr>
          <w:sz w:val="8"/>
        </w:rPr>
        <w:t xml:space="preserve"> </w:t>
      </w:r>
      <w:r>
        <w:rPr>
          <w:rFonts w:eastAsia="Calibri"/>
          <w:sz w:val="8"/>
        </w:rPr>
        <w:t>personal</w:t>
      </w:r>
      <w:r>
        <w:rPr>
          <w:sz w:val="8"/>
        </w:rPr>
        <w:t xml:space="preserve"> </w:t>
      </w:r>
      <w:r>
        <w:rPr>
          <w:rFonts w:eastAsia="Calibri"/>
          <w:sz w:val="8"/>
        </w:rPr>
        <w:t>reasons</w:t>
      </w:r>
      <w:r>
        <w:rPr>
          <w:sz w:val="8"/>
        </w:rPr>
        <w:t xml:space="preserve"> </w:t>
      </w:r>
      <w:r>
        <w:rPr>
          <w:rFonts w:eastAsia="Calibri"/>
          <w:sz w:val="8"/>
        </w:rPr>
        <w:t>to</w:t>
      </w:r>
      <w:r>
        <w:rPr>
          <w:sz w:val="8"/>
        </w:rPr>
        <w:t xml:space="preserve"> </w:t>
      </w:r>
      <w:r>
        <w:rPr>
          <w:rFonts w:eastAsia="Calibri"/>
          <w:sz w:val="8"/>
        </w:rPr>
        <w:t>avoid</w:t>
      </w:r>
      <w:r>
        <w:rPr>
          <w:sz w:val="8"/>
        </w:rPr>
        <w:t xml:space="preserve"> </w:t>
      </w:r>
      <w:r>
        <w:rPr>
          <w:rFonts w:eastAsia="Calibri"/>
          <w:sz w:val="8"/>
        </w:rPr>
        <w:t>pain</w:t>
      </w:r>
      <w:r>
        <w:rPr>
          <w:sz w:val="8"/>
        </w:rPr>
        <w:t>/</w:t>
      </w:r>
      <w:r>
        <w:rPr>
          <w:rFonts w:eastAsia="Calibri"/>
          <w:sz w:val="8"/>
        </w:rPr>
        <w:t>death</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held</w:t>
      </w:r>
      <w:r>
        <w:rPr>
          <w:sz w:val="8"/>
        </w:rPr>
        <w:t xml:space="preserve"> </w:t>
      </w:r>
      <w:r>
        <w:rPr>
          <w:rFonts w:eastAsia="Calibri"/>
          <w:sz w:val="8"/>
        </w:rPr>
        <w:t>by</w:t>
      </w:r>
      <w:r>
        <w:rPr>
          <w:sz w:val="8"/>
        </w:rPr>
        <w:t xml:space="preserve"> </w:t>
      </w:r>
      <w:r>
        <w:rPr>
          <w:rFonts w:eastAsia="Calibri"/>
          <w:sz w:val="8"/>
        </w:rPr>
        <w:t>the</w:t>
      </w:r>
      <w:r>
        <w:rPr>
          <w:sz w:val="8"/>
        </w:rPr>
        <w:t xml:space="preserve"> </w:t>
      </w:r>
      <w:r>
        <w:rPr>
          <w:rFonts w:eastAsia="Calibri"/>
          <w:sz w:val="8"/>
        </w:rPr>
        <w:t>people</w:t>
      </w:r>
      <w:r>
        <w:rPr>
          <w:sz w:val="8"/>
        </w:rPr>
        <w:t xml:space="preserve"> </w:t>
      </w:r>
      <w:r>
        <w:rPr>
          <w:rFonts w:eastAsia="Calibri"/>
          <w:sz w:val="8"/>
        </w:rPr>
        <w:t>who</w:t>
      </w:r>
      <w:r>
        <w:rPr>
          <w:sz w:val="8"/>
        </w:rPr>
        <w:t xml:space="preserve"> </w:t>
      </w:r>
      <w:r>
        <w:rPr>
          <w:rFonts w:eastAsia="Calibri"/>
          <w:sz w:val="8"/>
        </w:rPr>
        <w:t>would</w:t>
      </w:r>
      <w:r>
        <w:rPr>
          <w:sz w:val="8"/>
        </w:rPr>
        <w:t xml:space="preserve"> </w:t>
      </w:r>
      <w:r>
        <w:rPr>
          <w:rFonts w:eastAsia="Calibri"/>
          <w:sz w:val="8"/>
        </w:rPr>
        <w:t>suffer</w:t>
      </w:r>
      <w:r>
        <w:rPr>
          <w:sz w:val="8"/>
        </w:rPr>
        <w:t xml:space="preserve"> </w:t>
      </w:r>
      <w:r>
        <w:rPr>
          <w:rFonts w:eastAsia="Calibri"/>
          <w:sz w:val="8"/>
        </w:rPr>
        <w:t>from</w:t>
      </w:r>
      <w:r>
        <w:rPr>
          <w:sz w:val="8"/>
        </w:rPr>
        <w:t xml:space="preserve"> </w:t>
      </w:r>
      <w:r>
        <w:rPr>
          <w:rFonts w:eastAsia="Calibri"/>
          <w:sz w:val="8"/>
        </w:rPr>
        <w:t>it</w:t>
      </w:r>
      <w:r>
        <w:rPr>
          <w:sz w:val="8"/>
        </w:rPr>
        <w:t xml:space="preserve">.9 </w:t>
      </w:r>
      <w:r>
        <w:rPr>
          <w:rFonts w:eastAsia="Calibri"/>
          <w:sz w:val="8"/>
        </w:rPr>
        <w:t>Every</w:t>
      </w:r>
      <w:r>
        <w:rPr>
          <w:sz w:val="8"/>
        </w:rPr>
        <w:t xml:space="preserve"> </w:t>
      </w:r>
      <w:r>
        <w:rPr>
          <w:rFonts w:eastAsia="Calibri"/>
          <w:sz w:val="8"/>
        </w:rPr>
        <w:t>person</w:t>
      </w:r>
      <w:r>
        <w:rPr>
          <w:sz w:val="8"/>
        </w:rPr>
        <w:t xml:space="preserve"> </w:t>
      </w:r>
      <w:r>
        <w:rPr>
          <w:rFonts w:eastAsia="Calibri"/>
          <w:sz w:val="8"/>
        </w:rPr>
        <w:t>existing</w:t>
      </w:r>
      <w:r>
        <w:rPr>
          <w:sz w:val="8"/>
        </w:rPr>
        <w:t xml:space="preserve"> </w:t>
      </w:r>
      <w:r>
        <w:rPr>
          <w:rFonts w:eastAsia="Calibri"/>
          <w:sz w:val="8"/>
        </w:rPr>
        <w:t>at</w:t>
      </w:r>
      <w:r>
        <w:rPr>
          <w:sz w:val="8"/>
        </w:rPr>
        <w:t xml:space="preserve"> </w:t>
      </w:r>
      <w:r>
        <w:rPr>
          <w:rFonts w:eastAsia="Calibri"/>
          <w:sz w:val="8"/>
        </w:rPr>
        <w:t>the</w:t>
      </w:r>
      <w:r>
        <w:rPr>
          <w:sz w:val="8"/>
        </w:rPr>
        <w:t xml:space="preserve"> </w:t>
      </w:r>
      <w:r>
        <w:rPr>
          <w:rFonts w:eastAsia="Calibri"/>
          <w:sz w:val="8"/>
        </w:rPr>
        <w:t>time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have</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that</w:t>
      </w:r>
      <w:r>
        <w:rPr>
          <w:sz w:val="8"/>
        </w:rPr>
        <w:t xml:space="preserve"> </w:t>
      </w:r>
      <w:r>
        <w:rPr>
          <w:rFonts w:eastAsia="Calibri"/>
          <w:sz w:val="8"/>
        </w:rPr>
        <w:t>principle</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grounds</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they</w:t>
      </w:r>
      <w:r>
        <w:rPr>
          <w:sz w:val="8"/>
        </w:rPr>
        <w:t xml:space="preserve"> </w:t>
      </w:r>
      <w:r>
        <w:rPr>
          <w:rFonts w:eastAsia="Calibri"/>
          <w:sz w:val="8"/>
        </w:rPr>
        <w:t>are</w:t>
      </w:r>
      <w:r>
        <w:rPr>
          <w:sz w:val="8"/>
        </w:rPr>
        <w:t xml:space="preserve"> </w:t>
      </w:r>
      <w:r>
        <w:rPr>
          <w:rFonts w:eastAsia="Calibri"/>
          <w:sz w:val="8"/>
        </w:rPr>
        <w:t>being</w:t>
      </w:r>
      <w:r>
        <w:rPr>
          <w:sz w:val="8"/>
        </w:rPr>
        <w:t xml:space="preserve"> </w:t>
      </w:r>
      <w:r>
        <w:rPr>
          <w:rFonts w:eastAsia="Calibri"/>
          <w:sz w:val="8"/>
        </w:rPr>
        <w:t>forced</w:t>
      </w:r>
      <w:r>
        <w:rPr>
          <w:sz w:val="8"/>
        </w:rPr>
        <w:t xml:space="preserve"> </w:t>
      </w:r>
      <w:r>
        <w:rPr>
          <w:rFonts w:eastAsia="Calibri"/>
          <w:sz w:val="8"/>
        </w:rPr>
        <w:t>to</w:t>
      </w:r>
      <w:r>
        <w:rPr>
          <w:sz w:val="8"/>
        </w:rPr>
        <w:t xml:space="preserve"> </w:t>
      </w:r>
      <w:r>
        <w:rPr>
          <w:rFonts w:eastAsia="Calibri"/>
          <w:sz w:val="8"/>
        </w:rPr>
        <w:t>endure</w:t>
      </w:r>
      <w:r>
        <w:rPr>
          <w:sz w:val="8"/>
        </w:rPr>
        <w:t xml:space="preserve"> </w:t>
      </w:r>
      <w:r>
        <w:rPr>
          <w:rFonts w:eastAsia="Calibri"/>
          <w:sz w:val="8"/>
        </w:rPr>
        <w:t>against</w:t>
      </w:r>
      <w:r>
        <w:rPr>
          <w:sz w:val="8"/>
        </w:rPr>
        <w:t xml:space="preserve"> </w:t>
      </w:r>
      <w:r>
        <w:rPr>
          <w:rFonts w:eastAsia="Calibri"/>
          <w:sz w:val="8"/>
        </w:rPr>
        <w:t>their</w:t>
      </w:r>
      <w:r>
        <w:rPr>
          <w:sz w:val="8"/>
        </w:rPr>
        <w:t xml:space="preserve"> </w:t>
      </w:r>
      <w:r>
        <w:rPr>
          <w:rFonts w:eastAsia="Calibri"/>
          <w:sz w:val="8"/>
        </w:rPr>
        <w:t>will</w:t>
      </w:r>
      <w:r>
        <w:rPr>
          <w:sz w:val="8"/>
        </w:rPr>
        <w:t xml:space="preserve"> </w:t>
      </w:r>
      <w:r>
        <w:rPr>
          <w:rFonts w:eastAsia="Calibri"/>
          <w:sz w:val="8"/>
        </w:rPr>
        <w:t>that</w:t>
      </w:r>
      <w:r>
        <w:rPr>
          <w:sz w:val="8"/>
        </w:rPr>
        <w:t xml:space="preserve"> </w:t>
      </w:r>
      <w:r>
        <w:rPr>
          <w:rFonts w:eastAsia="Calibri"/>
          <w:sz w:val="8"/>
        </w:rPr>
        <w:t>could</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countervailed</w:t>
      </w:r>
      <w:r>
        <w:rPr>
          <w:sz w:val="8"/>
        </w:rPr>
        <w:t xml:space="preserve"> </w:t>
      </w:r>
      <w:r>
        <w:rPr>
          <w:rFonts w:eastAsia="Calibri"/>
          <w:sz w:val="8"/>
        </w:rPr>
        <w:t>by</w:t>
      </w:r>
      <w:r>
        <w:rPr>
          <w:sz w:val="8"/>
        </w:rPr>
        <w:t xml:space="preserve"> </w:t>
      </w:r>
      <w:r>
        <w:rPr>
          <w:rFonts w:eastAsia="Calibri"/>
          <w:sz w:val="8"/>
        </w:rPr>
        <w:t>impersonal</w:t>
      </w:r>
      <w:r>
        <w:rPr>
          <w:sz w:val="8"/>
        </w:rPr>
        <w:t xml:space="preserve"> </w:t>
      </w:r>
      <w:r>
        <w:rPr>
          <w:rFonts w:eastAsia="Calibri"/>
          <w:sz w:val="8"/>
        </w:rPr>
        <w:t>considerations</w:t>
      </w:r>
      <w:r>
        <w:rPr>
          <w:sz w:val="8"/>
        </w:rPr>
        <w:t xml:space="preserve"> </w:t>
      </w:r>
      <w:r>
        <w:rPr>
          <w:rFonts w:eastAsia="Calibri"/>
          <w:sz w:val="8"/>
        </w:rPr>
        <w:t>such</w:t>
      </w:r>
      <w:r>
        <w:rPr>
          <w:sz w:val="8"/>
        </w:rPr>
        <w:t xml:space="preserve"> </w:t>
      </w:r>
      <w:r>
        <w:rPr>
          <w:rFonts w:eastAsia="Calibri"/>
          <w:sz w:val="8"/>
        </w:rPr>
        <w:t>as</w:t>
      </w:r>
      <w:r>
        <w:rPr>
          <w:sz w:val="8"/>
        </w:rPr>
        <w:t xml:space="preserve"> </w:t>
      </w:r>
      <w:r>
        <w:rPr>
          <w:rFonts w:eastAsia="Calibri"/>
          <w:sz w:val="8"/>
        </w:rPr>
        <w:t>the</w:t>
      </w:r>
      <w:r>
        <w:rPr>
          <w:sz w:val="8"/>
        </w:rPr>
        <w:t xml:space="preserve"> </w:t>
      </w:r>
      <w:r>
        <w:rPr>
          <w:rFonts w:eastAsia="Calibri"/>
          <w:sz w:val="8"/>
        </w:rPr>
        <w:t>negative</w:t>
      </w:r>
      <w:r>
        <w:rPr>
          <w:sz w:val="8"/>
        </w:rPr>
        <w:t xml:space="preserve"> </w:t>
      </w:r>
      <w:r>
        <w:rPr>
          <w:rFonts w:eastAsia="Calibri"/>
          <w:sz w:val="8"/>
        </w:rPr>
        <w:t>impact</w:t>
      </w:r>
      <w:r>
        <w:rPr>
          <w:sz w:val="8"/>
        </w:rPr>
        <w:t xml:space="preserve"> </w:t>
      </w:r>
      <w:r>
        <w:rPr>
          <w:rFonts w:eastAsia="Calibri"/>
          <w:sz w:val="8"/>
        </w:rPr>
        <w:t>humans</w:t>
      </w:r>
      <w:r>
        <w:rPr>
          <w:sz w:val="8"/>
        </w:rPr>
        <w:t xml:space="preserve"> </w:t>
      </w:r>
      <w:r>
        <w:rPr>
          <w:rFonts w:eastAsia="Calibri"/>
          <w:sz w:val="8"/>
        </w:rPr>
        <w:t>may</w:t>
      </w:r>
      <w:r>
        <w:rPr>
          <w:sz w:val="8"/>
        </w:rPr>
        <w:t xml:space="preserve"> </w:t>
      </w:r>
      <w:r>
        <w:rPr>
          <w:rFonts w:eastAsia="Calibri"/>
          <w:sz w:val="8"/>
        </w:rPr>
        <w:t>have</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earth</w:t>
      </w:r>
      <w:r>
        <w:rPr>
          <w:sz w:val="8"/>
        </w:rPr>
        <w:t xml:space="preserve">. </w:t>
      </w:r>
      <w:r>
        <w:rPr>
          <w:rFonts w:eastAsia="Calibri"/>
          <w:sz w:val="8"/>
        </w:rPr>
        <w:t>Therefore</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permitted</w:t>
      </w:r>
      <w:r>
        <w:rPr>
          <w:sz w:val="8"/>
        </w:rPr>
        <w:t xml:space="preserve"> </w:t>
      </w:r>
      <w:r>
        <w:rPr>
          <w:rFonts w:eastAsia="Calibri"/>
          <w:sz w:val="8"/>
        </w:rPr>
        <w:t>extinction</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accomplished</w:t>
      </w:r>
      <w:r>
        <w:rPr>
          <w:sz w:val="8"/>
        </w:rPr>
        <w:t xml:space="preserve"> </w:t>
      </w:r>
      <w:r>
        <w:rPr>
          <w:rFonts w:eastAsia="Calibri"/>
          <w:sz w:val="8"/>
        </w:rPr>
        <w:t>in</w:t>
      </w:r>
      <w:r>
        <w:rPr>
          <w:sz w:val="8"/>
        </w:rPr>
        <w:t xml:space="preserve"> </w:t>
      </w:r>
      <w:r>
        <w:rPr>
          <w:rFonts w:eastAsia="Calibri"/>
          <w:sz w:val="8"/>
        </w:rPr>
        <w:t>a</w:t>
      </w:r>
      <w:r>
        <w:rPr>
          <w:sz w:val="8"/>
        </w:rPr>
        <w:t xml:space="preserve"> </w:t>
      </w:r>
      <w:r>
        <w:rPr>
          <w:rFonts w:eastAsia="Calibri"/>
          <w:sz w:val="8"/>
        </w:rPr>
        <w:t>way</w:t>
      </w:r>
      <w:r>
        <w:rPr>
          <w:sz w:val="8"/>
        </w:rPr>
        <w:t xml:space="preserve"> </w:t>
      </w:r>
      <w:r>
        <w:rPr>
          <w:rFonts w:eastAsia="Calibri"/>
          <w:sz w:val="8"/>
        </w:rPr>
        <w:t>that</w:t>
      </w:r>
      <w:r>
        <w:rPr>
          <w:sz w:val="8"/>
        </w:rPr>
        <w:t xml:space="preserve"> </w:t>
      </w:r>
      <w:r>
        <w:rPr>
          <w:rFonts w:eastAsia="Calibri"/>
          <w:sz w:val="8"/>
        </w:rPr>
        <w:t>caused</w:t>
      </w:r>
      <w:r>
        <w:rPr>
          <w:sz w:val="8"/>
        </w:rPr>
        <w:t xml:space="preserve"> </w:t>
      </w:r>
      <w:r>
        <w:rPr>
          <w:rFonts w:eastAsia="Calibri"/>
          <w:sz w:val="8"/>
        </w:rPr>
        <w:t>involuntary</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or</w:t>
      </w:r>
      <w:r>
        <w:rPr>
          <w:sz w:val="8"/>
        </w:rPr>
        <w:t xml:space="preserve"> </w:t>
      </w:r>
      <w:r>
        <w:rPr>
          <w:rFonts w:eastAsia="Calibri"/>
          <w:sz w:val="8"/>
        </w:rPr>
        <w:t>premature</w:t>
      </w:r>
      <w:r>
        <w:rPr>
          <w:sz w:val="8"/>
        </w:rPr>
        <w:t xml:space="preserve"> </w:t>
      </w:r>
      <w:r>
        <w:rPr>
          <w:rFonts w:eastAsia="Calibri"/>
          <w:sz w:val="8"/>
        </w:rPr>
        <w:t>death</w:t>
      </w:r>
      <w:r>
        <w:rPr>
          <w:sz w:val="8"/>
        </w:rPr>
        <w:t xml:space="preserve"> </w:t>
      </w:r>
      <w:r>
        <w:rPr>
          <w:rFonts w:eastAsia="Calibri"/>
          <w:sz w:val="8"/>
        </w:rPr>
        <w:t>could</w:t>
      </w:r>
      <w:r>
        <w:rPr>
          <w:sz w:val="8"/>
        </w:rPr>
        <w:t xml:space="preserve"> </w:t>
      </w:r>
      <w:r>
        <w:rPr>
          <w:rFonts w:eastAsia="Calibri"/>
          <w:sz w:val="8"/>
        </w:rPr>
        <w:t>quite</w:t>
      </w:r>
      <w:r>
        <w:rPr>
          <w:sz w:val="8"/>
        </w:rPr>
        <w:t xml:space="preserve"> </w:t>
      </w:r>
      <w:r>
        <w:rPr>
          <w:rFonts w:eastAsia="Calibri"/>
          <w:sz w:val="8"/>
        </w:rPr>
        <w:t>clearly</w:t>
      </w:r>
      <w:r>
        <w:rPr>
          <w:sz w:val="8"/>
        </w:rPr>
        <w:t xml:space="preserve"> </w:t>
      </w:r>
      <w:r>
        <w:rPr>
          <w:rFonts w:eastAsia="Calibri"/>
          <w:sz w:val="8"/>
        </w:rPr>
        <w:t>be</w:t>
      </w:r>
      <w:r>
        <w:rPr>
          <w:sz w:val="8"/>
        </w:rPr>
        <w:t xml:space="preserve"> </w:t>
      </w:r>
      <w:r>
        <w:rPr>
          <w:rFonts w:eastAsia="Calibri"/>
          <w:sz w:val="8"/>
        </w:rPr>
        <w:t>rejectable</w:t>
      </w:r>
      <w:r>
        <w:rPr>
          <w:sz w:val="8"/>
        </w:rPr>
        <w:t xml:space="preserve"> </w:t>
      </w:r>
      <w:r>
        <w:rPr>
          <w:rFonts w:eastAsia="Calibri"/>
          <w:sz w:val="8"/>
        </w:rPr>
        <w:t>by</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with</w:t>
      </w:r>
      <w:r>
        <w:rPr>
          <w:sz w:val="8"/>
        </w:rPr>
        <w:t xml:space="preserve"> </w:t>
      </w:r>
      <w:r>
        <w:rPr>
          <w:rFonts w:eastAsia="Calibri"/>
          <w:sz w:val="8"/>
        </w:rPr>
        <w:t>no</w:t>
      </w:r>
      <w:r>
        <w:rPr>
          <w:sz w:val="8"/>
        </w:rPr>
        <w:t xml:space="preserve"> </w:t>
      </w:r>
      <w:r>
        <w:rPr>
          <w:rFonts w:eastAsia="Calibri"/>
          <w:sz w:val="8"/>
        </w:rPr>
        <w:t>relevant</w:t>
      </w:r>
      <w:r>
        <w:rPr>
          <w:sz w:val="8"/>
        </w:rPr>
        <w:t xml:space="preserve"> </w:t>
      </w:r>
      <w:r>
        <w:rPr>
          <w:rFonts w:eastAsia="Calibri"/>
          <w:sz w:val="8"/>
        </w:rPr>
        <w:t>countervailing</w:t>
      </w:r>
      <w:r>
        <w:rPr>
          <w:sz w:val="8"/>
        </w:rPr>
        <w:t xml:space="preserve"> </w:t>
      </w:r>
      <w:r>
        <w:rPr>
          <w:rFonts w:eastAsia="Calibri"/>
          <w:sz w:val="8"/>
        </w:rPr>
        <w:t>reasons</w:t>
      </w:r>
      <w:r>
        <w:rPr>
          <w:sz w:val="8"/>
        </w:rPr>
        <w:t xml:space="preserve">. </w:t>
      </w:r>
      <w:r>
        <w:rPr>
          <w:rFonts w:eastAsia="Calibri"/>
          <w:sz w:val="8"/>
        </w:rPr>
        <w:t>This</w:t>
      </w:r>
      <w:r>
        <w:rPr>
          <w:sz w:val="8"/>
        </w:rPr>
        <w:t xml:space="preserve"> </w:t>
      </w:r>
      <w:r>
        <w:rPr>
          <w:rFonts w:eastAsia="Calibri"/>
          <w:sz w:val="8"/>
        </w:rPr>
        <w:t>means</w:t>
      </w:r>
      <w:r>
        <w:rPr>
          <w:sz w:val="8"/>
        </w:rPr>
        <w:t xml:space="preserve"> </w:t>
      </w:r>
      <w:r>
        <w:rPr>
          <w:rFonts w:eastAsia="Calibri"/>
          <w:sz w:val="8"/>
        </w:rPr>
        <w:t>that</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that</w:t>
      </w:r>
      <w:r>
        <w:rPr>
          <w:sz w:val="8"/>
        </w:rPr>
        <w:t xml:space="preserve"> </w:t>
      </w:r>
      <w:r>
        <w:rPr>
          <w:rFonts w:eastAsia="Calibri"/>
          <w:sz w:val="8"/>
        </w:rPr>
        <w:t>came</w:t>
      </w:r>
      <w:r>
        <w:rPr>
          <w:sz w:val="8"/>
        </w:rPr>
        <w:t xml:space="preserve"> </w:t>
      </w:r>
      <w:r>
        <w:rPr>
          <w:rFonts w:eastAsia="Calibri"/>
          <w:sz w:val="8"/>
        </w:rPr>
        <w:t>about</w:t>
      </w:r>
      <w:r>
        <w:rPr>
          <w:sz w:val="8"/>
        </w:rPr>
        <w:t xml:space="preserve"> </w:t>
      </w:r>
      <w:r>
        <w:rPr>
          <w:rFonts w:eastAsia="Calibri"/>
          <w:sz w:val="8"/>
        </w:rPr>
        <w:t>in</w:t>
      </w:r>
      <w:r>
        <w:rPr>
          <w:sz w:val="8"/>
        </w:rPr>
        <w:t xml:space="preserve"> </w:t>
      </w:r>
      <w:r>
        <w:rPr>
          <w:rFonts w:eastAsia="Calibri"/>
          <w:sz w:val="8"/>
        </w:rPr>
        <w:t>this</w:t>
      </w:r>
      <w:r>
        <w:rPr>
          <w:sz w:val="8"/>
        </w:rPr>
        <w:t xml:space="preserve"> </w:t>
      </w:r>
      <w:r>
        <w:rPr>
          <w:rFonts w:eastAsia="Calibri"/>
          <w:sz w:val="8"/>
        </w:rPr>
        <w:t>way</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There</w:t>
      </w:r>
      <w:r>
        <w:rPr>
          <w:sz w:val="8"/>
        </w:rPr>
        <w:t xml:space="preserve"> </w:t>
      </w:r>
      <w:r>
        <w:rPr>
          <w:rFonts w:eastAsia="Calibri"/>
          <w:sz w:val="8"/>
        </w:rPr>
        <w:t>are</w:t>
      </w:r>
      <w:r>
        <w:rPr>
          <w:sz w:val="8"/>
        </w:rPr>
        <w:t xml:space="preserve"> </w:t>
      </w:r>
      <w:r>
        <w:rPr>
          <w:rFonts w:eastAsia="Calibri"/>
          <w:sz w:val="8"/>
        </w:rPr>
        <w:t>of</w:t>
      </w:r>
      <w:r>
        <w:rPr>
          <w:sz w:val="8"/>
        </w:rPr>
        <w:t xml:space="preserve"> </w:t>
      </w:r>
      <w:r>
        <w:rPr>
          <w:rFonts w:eastAsia="Calibri"/>
          <w:sz w:val="8"/>
        </w:rPr>
        <w:t>course</w:t>
      </w:r>
      <w:r>
        <w:rPr>
          <w:sz w:val="8"/>
        </w:rPr>
        <w:t xml:space="preserve"> </w:t>
      </w:r>
      <w:r>
        <w:rPr>
          <w:rFonts w:eastAsia="Calibri"/>
          <w:sz w:val="8"/>
        </w:rPr>
        <w:t>also</w:t>
      </w:r>
      <w:r>
        <w:rPr>
          <w:sz w:val="8"/>
        </w:rPr>
        <w:t xml:space="preserve"> </w:t>
      </w:r>
      <w:r>
        <w:rPr>
          <w:rFonts w:eastAsia="Calibri"/>
          <w:sz w:val="8"/>
        </w:rPr>
        <w:t>additional</w:t>
      </w:r>
      <w:r>
        <w:rPr>
          <w:sz w:val="8"/>
        </w:rPr>
        <w:t xml:space="preserve"> </w:t>
      </w:r>
      <w:r>
        <w:rPr>
          <w:rFonts w:eastAsia="Calibri"/>
          <w:sz w:val="8"/>
        </w:rPr>
        <w:t>reasons</w:t>
      </w:r>
      <w:r>
        <w:rPr>
          <w:sz w:val="8"/>
        </w:rPr>
        <w:t xml:space="preserve"> </w:t>
      </w:r>
      <w:r>
        <w:rPr>
          <w:rFonts w:eastAsia="Calibri"/>
          <w:sz w:val="8"/>
        </w:rPr>
        <w:t>they</w:t>
      </w:r>
      <w:r>
        <w:rPr>
          <w:sz w:val="8"/>
        </w:rPr>
        <w:t xml:space="preserve"> </w:t>
      </w:r>
      <w:r>
        <w:rPr>
          <w:rFonts w:eastAsia="Calibri"/>
          <w:sz w:val="8"/>
        </w:rPr>
        <w:t>could</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similar</w:t>
      </w:r>
      <w:r>
        <w:rPr>
          <w:sz w:val="8"/>
        </w:rPr>
        <w:t xml:space="preserve"> </w:t>
      </w:r>
      <w:r>
        <w:rPr>
          <w:rFonts w:eastAsia="Calibri"/>
          <w:sz w:val="8"/>
        </w:rPr>
        <w:t>principle</w:t>
      </w:r>
      <w:r>
        <w:rPr>
          <w:sz w:val="8"/>
        </w:rPr>
        <w:t xml:space="preserve"> </w:t>
      </w:r>
      <w:r>
        <w:rPr>
          <w:rFonts w:eastAsia="Calibri"/>
          <w:sz w:val="8"/>
        </w:rPr>
        <w:t>which</w:t>
      </w:r>
      <w:r>
        <w:rPr>
          <w:sz w:val="8"/>
        </w:rPr>
        <w:t xml:space="preserve"> </w:t>
      </w:r>
      <w:r>
        <w:rPr>
          <w:rFonts w:eastAsia="Calibri"/>
          <w:sz w:val="8"/>
        </w:rPr>
        <w:t>I</w:t>
      </w:r>
      <w:r>
        <w:rPr>
          <w:sz w:val="8"/>
        </w:rPr>
        <w:t xml:space="preserve"> </w:t>
      </w:r>
      <w:r>
        <w:rPr>
          <w:rFonts w:eastAsia="Calibri"/>
          <w:sz w:val="8"/>
        </w:rPr>
        <w:t>now</w:t>
      </w:r>
      <w:r>
        <w:rPr>
          <w:sz w:val="8"/>
        </w:rPr>
        <w:t xml:space="preserve"> </w:t>
      </w:r>
      <w:r>
        <w:rPr>
          <w:rFonts w:eastAsia="Calibri"/>
          <w:sz w:val="8"/>
        </w:rPr>
        <w:t>turn</w:t>
      </w:r>
      <w:r>
        <w:rPr>
          <w:sz w:val="8"/>
        </w:rPr>
        <w:t xml:space="preserve"> </w:t>
      </w:r>
      <w:r>
        <w:rPr>
          <w:rFonts w:eastAsia="Calibri"/>
          <w:sz w:val="8"/>
        </w:rPr>
        <w:t>to</w:t>
      </w:r>
      <w:r>
        <w:rPr>
          <w:sz w:val="8"/>
        </w:rPr>
        <w:t xml:space="preserve"> </w:t>
      </w:r>
      <w:r>
        <w:rPr>
          <w:rFonts w:eastAsia="Calibri"/>
          <w:sz w:val="8"/>
        </w:rPr>
        <w:t>address</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next</w:t>
      </w:r>
      <w:r>
        <w:rPr>
          <w:sz w:val="8"/>
        </w:rPr>
        <w:t xml:space="preserve"> </w:t>
      </w:r>
      <w:r>
        <w:rPr>
          <w:rFonts w:eastAsia="Calibri"/>
          <w:sz w:val="8"/>
        </w:rPr>
        <w:t>section</w:t>
      </w:r>
      <w:r>
        <w:rPr>
          <w:sz w:val="8"/>
        </w:rPr>
        <w:t xml:space="preserve">. 2.4. </w:t>
      </w:r>
      <w:r>
        <w:rPr>
          <w:rStyle w:val="Emphasis"/>
          <w:rFonts w:eastAsia="Calibri"/>
        </w:rPr>
        <w:t>Existing</w:t>
      </w:r>
      <w:r>
        <w:rPr>
          <w:rStyle w:val="Emphasis"/>
        </w:rPr>
        <w:t xml:space="preserve"> </w:t>
      </w:r>
      <w:r>
        <w:rPr>
          <w:rStyle w:val="Emphasis"/>
          <w:rFonts w:eastAsia="Calibri"/>
        </w:rPr>
        <w:t>people</w:t>
      </w:r>
      <w:r>
        <w:rPr>
          <w:rStyle w:val="Emphasis"/>
        </w:rPr>
        <w:t xml:space="preserve"> </w:t>
      </w:r>
      <w:r>
        <w:rPr>
          <w:rStyle w:val="Emphasis"/>
          <w:rFonts w:eastAsia="Calibri"/>
        </w:rPr>
        <w:t>could</w:t>
      </w:r>
      <w:r>
        <w:rPr>
          <w:rStyle w:val="Emphasis"/>
        </w:rPr>
        <w:t xml:space="preserve"> </w:t>
      </w:r>
      <w:r>
        <w:rPr>
          <w:rStyle w:val="Emphasis"/>
          <w:rFonts w:eastAsia="Calibri"/>
        </w:rPr>
        <w:t>endure</w:t>
      </w:r>
      <w:r>
        <w:rPr>
          <w:rStyle w:val="Emphasis"/>
        </w:rPr>
        <w:t xml:space="preserve"> </w:t>
      </w:r>
      <w:r>
        <w:rPr>
          <w:rStyle w:val="Emphasis"/>
          <w:rFonts w:eastAsia="Calibri"/>
        </w:rPr>
        <w:t>non</w:t>
      </w:r>
      <w:r>
        <w:rPr>
          <w:rStyle w:val="Emphasis"/>
        </w:rPr>
        <w:t>-</w:t>
      </w:r>
      <w:r>
        <w:rPr>
          <w:rStyle w:val="Emphasis"/>
          <w:rFonts w:eastAsia="Calibri"/>
        </w:rPr>
        <w:t>physical</w:t>
      </w:r>
      <w:r>
        <w:rPr>
          <w:rStyle w:val="Emphasis"/>
        </w:rPr>
        <w:t xml:space="preserve"> </w:t>
      </w:r>
      <w:r>
        <w:rPr>
          <w:rStyle w:val="Emphasis"/>
          <w:rFonts w:eastAsia="Calibri"/>
        </w:rPr>
        <w:t>harms</w:t>
      </w:r>
      <w:r>
        <w:rPr>
          <w:sz w:val="8"/>
        </w:rPr>
        <w:t xml:space="preserve"> </w:t>
      </w:r>
      <w:r>
        <w:rPr>
          <w:rFonts w:eastAsia="Calibri"/>
          <w:sz w:val="8"/>
        </w:rPr>
        <w:t>I</w:t>
      </w:r>
      <w:r>
        <w:rPr>
          <w:sz w:val="8"/>
        </w:rPr>
        <w:t xml:space="preserve"> </w:t>
      </w:r>
      <w:r>
        <w:rPr>
          <w:rFonts w:eastAsia="Calibri"/>
          <w:sz w:val="8"/>
        </w:rPr>
        <w:t>said</w:t>
      </w:r>
      <w:r>
        <w:rPr>
          <w:sz w:val="8"/>
        </w:rPr>
        <w:t xml:space="preserve"> </w:t>
      </w:r>
      <w:r>
        <w:rPr>
          <w:rFonts w:eastAsia="Calibri"/>
          <w:sz w:val="8"/>
        </w:rPr>
        <w:t>earlier</w:t>
      </w:r>
      <w:r>
        <w:rPr>
          <w:sz w:val="8"/>
        </w:rPr>
        <w:t xml:space="preserve"> </w:t>
      </w:r>
      <w:r>
        <w:rPr>
          <w:rFonts w:eastAsia="Calibri"/>
          <w:sz w:val="8"/>
        </w:rPr>
        <w:t>than</w:t>
      </w:r>
      <w:r>
        <w:rPr>
          <w:sz w:val="8"/>
        </w:rPr>
        <w:t xml:space="preserve"> </w:t>
      </w:r>
      <w:r>
        <w:rPr>
          <w:rStyle w:val="StyleUnderline"/>
          <w:rFonts w:eastAsia="Calibri"/>
        </w:rPr>
        <w:t>the</w:t>
      </w:r>
      <w:r>
        <w:rPr>
          <w:rStyle w:val="StyleUnderline"/>
        </w:rPr>
        <w:t xml:space="preserve"> </w:t>
      </w:r>
      <w:r>
        <w:rPr>
          <w:rStyle w:val="StyleUnderline"/>
          <w:rFonts w:eastAsia="Calibri"/>
        </w:rPr>
        <w:t>fact</w:t>
      </w:r>
      <w:r>
        <w:rPr>
          <w:sz w:val="8"/>
        </w:rPr>
        <w:t xml:space="preserve"> </w:t>
      </w:r>
      <w:r>
        <w:rPr>
          <w:rFonts w:eastAsia="Calibri"/>
          <w:sz w:val="8"/>
        </w:rPr>
        <w:t>in</w:t>
      </w:r>
      <w:r>
        <w:rPr>
          <w:sz w:val="8"/>
        </w:rPr>
        <w:t xml:space="preserve"> </w:t>
      </w:r>
      <w:r>
        <w:rPr>
          <w:rFonts w:eastAsia="Calibri"/>
          <w:sz w:val="8"/>
        </w:rPr>
        <w:t>itself</w:t>
      </w:r>
      <w:r>
        <w:rPr>
          <w:sz w:val="8"/>
        </w:rPr>
        <w:t xml:space="preserve"> </w:t>
      </w:r>
      <w:r>
        <w:rPr>
          <w:rFonts w:eastAsia="Calibri"/>
          <w:sz w:val="8"/>
        </w:rPr>
        <w:t>that</w:t>
      </w:r>
      <w:r>
        <w:rPr>
          <w:sz w:val="8"/>
        </w:rPr>
        <w:t xml:space="preserve"> </w:t>
      </w:r>
      <w:r>
        <w:rPr>
          <w:rStyle w:val="StyleUnderline"/>
          <w:rFonts w:eastAsia="Calibri"/>
        </w:rPr>
        <w:t>there</w:t>
      </w:r>
      <w:r>
        <w:rPr>
          <w:rStyle w:val="StyleUnderline"/>
        </w:rPr>
        <w:t xml:space="preserve"> </w:t>
      </w:r>
      <w:r>
        <w:rPr>
          <w:rStyle w:val="StyleUnderline"/>
          <w:rFonts w:eastAsia="Calibri"/>
        </w:rPr>
        <w:t>would</w:t>
      </w:r>
      <w:r>
        <w:rPr>
          <w:rStyle w:val="StyleUnderline"/>
        </w:rPr>
        <w:t xml:space="preserve"> </w:t>
      </w:r>
      <w:r>
        <w:rPr>
          <w:rStyle w:val="StyleUnderline"/>
          <w:rFonts w:eastAsia="Calibri"/>
        </w:rPr>
        <w:t>not</w:t>
      </w:r>
      <w:r>
        <w:rPr>
          <w:rStyle w:val="StyleUnderline"/>
        </w:rPr>
        <w:t xml:space="preserve"> </w:t>
      </w:r>
      <w:r>
        <w:rPr>
          <w:rStyle w:val="StyleUnderline"/>
          <w:rFonts w:eastAsia="Calibri"/>
        </w:rPr>
        <w:t>be</w:t>
      </w:r>
      <w:r>
        <w:rPr>
          <w:rStyle w:val="StyleUnderline"/>
        </w:rPr>
        <w:t xml:space="preserve"> </w:t>
      </w:r>
      <w:r>
        <w:rPr>
          <w:rStyle w:val="StyleUnderline"/>
          <w:rFonts w:eastAsia="Calibri"/>
        </w:rPr>
        <w:t>any</w:t>
      </w:r>
      <w:r>
        <w:rPr>
          <w:rStyle w:val="StyleUnderline"/>
        </w:rPr>
        <w:t xml:space="preserve"> </w:t>
      </w:r>
      <w:r>
        <w:rPr>
          <w:rStyle w:val="StyleUnderline"/>
          <w:rFonts w:eastAsia="Calibri"/>
        </w:rPr>
        <w:t>future</w:t>
      </w:r>
      <w:r>
        <w:rPr>
          <w:rStyle w:val="StyleUnderline"/>
        </w:rPr>
        <w:t xml:space="preserve"> </w:t>
      </w:r>
      <w:r>
        <w:rPr>
          <w:rStyle w:val="StyleUnderline"/>
          <w:rFonts w:eastAsia="Calibri"/>
        </w:rPr>
        <w:t>people</w:t>
      </w:r>
      <w:r>
        <w:rPr>
          <w:sz w:val="8"/>
        </w:rPr>
        <w:t xml:space="preserve"> </w:t>
      </w:r>
      <w:r>
        <w:rPr>
          <w:rFonts w:eastAsia="Calibri"/>
          <w:sz w:val="8"/>
        </w:rPr>
        <w:t>is</w:t>
      </w:r>
      <w:r>
        <w:rPr>
          <w:sz w:val="8"/>
        </w:rPr>
        <w:t xml:space="preserve"> </w:t>
      </w:r>
      <w:r>
        <w:rPr>
          <w:rFonts w:eastAsia="Calibri"/>
          <w:sz w:val="8"/>
        </w:rPr>
        <w:t>an</w:t>
      </w:r>
      <w:r>
        <w:rPr>
          <w:sz w:val="8"/>
        </w:rPr>
        <w:t xml:space="preserve"> </w:t>
      </w:r>
      <w:r>
        <w:rPr>
          <w:rFonts w:eastAsia="Calibri"/>
          <w:sz w:val="8"/>
        </w:rPr>
        <w:t>impersonal</w:t>
      </w:r>
      <w:r>
        <w:rPr>
          <w:sz w:val="8"/>
        </w:rPr>
        <w:t xml:space="preserve"> </w:t>
      </w:r>
      <w:r>
        <w:rPr>
          <w:rFonts w:eastAsia="Calibri"/>
          <w:sz w:val="8"/>
        </w:rPr>
        <w:t>reason</w:t>
      </w:r>
      <w:r>
        <w:rPr>
          <w:sz w:val="8"/>
        </w:rPr>
        <w:t xml:space="preserve"> </w:t>
      </w:r>
      <w:r>
        <w:rPr>
          <w:rFonts w:eastAsia="Calibri"/>
          <w:sz w:val="8"/>
        </w:rPr>
        <w:t>and</w:t>
      </w:r>
      <w:r>
        <w:rPr>
          <w:sz w:val="8"/>
        </w:rPr>
        <w:t xml:space="preserve"> </w:t>
      </w:r>
      <w:r>
        <w:rPr>
          <w:rFonts w:eastAsia="Calibri"/>
          <w:sz w:val="8"/>
        </w:rPr>
        <w:t>can</w:t>
      </w:r>
      <w:r>
        <w:rPr>
          <w:sz w:val="8"/>
        </w:rPr>
        <w:t xml:space="preserve"> </w:t>
      </w:r>
      <w:r>
        <w:rPr>
          <w:rFonts w:eastAsia="Calibri"/>
          <w:sz w:val="8"/>
        </w:rPr>
        <w:t>therefore</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permitting</w:t>
      </w:r>
      <w:r>
        <w:rPr>
          <w:sz w:val="8"/>
        </w:rPr>
        <w:t xml:space="preserve"> </w:t>
      </w:r>
      <w:r>
        <w:rPr>
          <w:rFonts w:eastAsia="Calibri"/>
          <w:sz w:val="8"/>
        </w:rPr>
        <w:t>extinction</w:t>
      </w:r>
      <w:r>
        <w:rPr>
          <w:sz w:val="8"/>
        </w:rPr>
        <w:t xml:space="preserve">. </w:t>
      </w:r>
      <w:r>
        <w:rPr>
          <w:rFonts w:eastAsia="Calibri"/>
          <w:sz w:val="8"/>
        </w:rPr>
        <w:t>However</w:t>
      </w:r>
      <w:r>
        <w:rPr>
          <w:sz w:val="8"/>
        </w:rPr>
        <w:t xml:space="preserve">, </w:t>
      </w:r>
      <w:r>
        <w:rPr>
          <w:rFonts w:eastAsia="Calibri"/>
          <w:sz w:val="8"/>
        </w:rPr>
        <w:t>this</w:t>
      </w:r>
      <w:r>
        <w:rPr>
          <w:sz w:val="8"/>
        </w:rPr>
        <w:t xml:space="preserve"> </w:t>
      </w:r>
      <w:r>
        <w:rPr>
          <w:rFonts w:eastAsia="Calibri"/>
          <w:sz w:val="8"/>
        </w:rPr>
        <w:t>impersonal</w:t>
      </w:r>
      <w:r>
        <w:rPr>
          <w:sz w:val="8"/>
        </w:rPr>
        <w:t xml:space="preserve"> </w:t>
      </w:r>
      <w:r>
        <w:rPr>
          <w:rFonts w:eastAsia="Calibri"/>
          <w:sz w:val="8"/>
        </w:rPr>
        <w:t>reason</w:t>
      </w:r>
      <w:r>
        <w:rPr>
          <w:sz w:val="8"/>
        </w:rPr>
        <w:t xml:space="preserve"> </w:t>
      </w:r>
      <w:r>
        <w:rPr>
          <w:rStyle w:val="StyleUnderline"/>
          <w:rFonts w:eastAsia="Calibri"/>
        </w:rPr>
        <w:t>could</w:t>
      </w:r>
      <w:r>
        <w:rPr>
          <w:rStyle w:val="StyleUnderline"/>
        </w:rPr>
        <w:t xml:space="preserve"> </w:t>
      </w:r>
      <w:r>
        <w:rPr>
          <w:rStyle w:val="StyleUnderline"/>
          <w:rFonts w:eastAsia="Calibri"/>
        </w:rPr>
        <w:t>give</w:t>
      </w:r>
      <w:r>
        <w:rPr>
          <w:rStyle w:val="StyleUnderline"/>
        </w:rPr>
        <w:t xml:space="preserve"> </w:t>
      </w:r>
      <w:r>
        <w:rPr>
          <w:rStyle w:val="StyleUnderline"/>
          <w:rFonts w:eastAsia="Calibri"/>
        </w:rPr>
        <w:t>rise</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a</w:t>
      </w:r>
      <w:r>
        <w:rPr>
          <w:rStyle w:val="StyleUnderline"/>
        </w:rPr>
        <w:t xml:space="preserve"> </w:t>
      </w:r>
      <w:r>
        <w:rPr>
          <w:rStyle w:val="StyleUnderline"/>
          <w:rFonts w:eastAsia="Calibri"/>
        </w:rPr>
        <w:t>personal</w:t>
      </w:r>
      <w:r>
        <w:rPr>
          <w:rStyle w:val="StyleUnderline"/>
        </w:rPr>
        <w:t xml:space="preserve"> </w:t>
      </w:r>
      <w:r>
        <w:rPr>
          <w:rStyle w:val="StyleUnderline"/>
          <w:rFonts w:eastAsia="Calibri"/>
        </w:rPr>
        <w:t>reason</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admissible</w:t>
      </w:r>
      <w:r>
        <w:rPr>
          <w:sz w:val="8"/>
        </w:rPr>
        <w:t xml:space="preserve">. </w:t>
      </w:r>
      <w:r>
        <w:rPr>
          <w:rFonts w:eastAsia="Calibri"/>
          <w:sz w:val="8"/>
        </w:rPr>
        <w:t>So</w:t>
      </w:r>
      <w:r>
        <w:rPr>
          <w:sz w:val="8"/>
        </w:rPr>
        <w:t xml:space="preserve">, </w:t>
      </w:r>
      <w:r>
        <w:rPr>
          <w:rFonts w:eastAsia="Calibri"/>
          <w:sz w:val="8"/>
        </w:rPr>
        <w:t>the</w:t>
      </w:r>
      <w:r>
        <w:rPr>
          <w:sz w:val="8"/>
        </w:rPr>
        <w:t xml:space="preserve"> </w:t>
      </w:r>
      <w:r>
        <w:rPr>
          <w:rFonts w:eastAsia="Calibri"/>
          <w:sz w:val="8"/>
        </w:rPr>
        <w:t>final</w:t>
      </w:r>
      <w:r>
        <w:rPr>
          <w:sz w:val="8"/>
        </w:rPr>
        <w:t xml:space="preserve"> </w:t>
      </w:r>
      <w:r>
        <w:rPr>
          <w:rFonts w:eastAsia="Calibri"/>
          <w:sz w:val="8"/>
        </w:rPr>
        <w:t>important</w:t>
      </w:r>
      <w:r>
        <w:rPr>
          <w:sz w:val="8"/>
        </w:rPr>
        <w:t xml:space="preserve"> </w:t>
      </w:r>
      <w:r>
        <w:rPr>
          <w:rFonts w:eastAsia="Calibri"/>
          <w:sz w:val="8"/>
        </w:rPr>
        <w:t>reason</w:t>
      </w:r>
      <w:r>
        <w:rPr>
          <w:sz w:val="8"/>
        </w:rPr>
        <w:t xml:space="preserve"> </w:t>
      </w:r>
      <w:r>
        <w:rPr>
          <w:rFonts w:eastAsia="Calibri"/>
          <w:sz w:val="8"/>
        </w:rPr>
        <w:t>people</w:t>
      </w:r>
      <w:r>
        <w:rPr>
          <w:sz w:val="8"/>
        </w:rPr>
        <w:t xml:space="preserve"> </w:t>
      </w:r>
      <w:r>
        <w:rPr>
          <w:rFonts w:eastAsia="Calibri"/>
          <w:sz w:val="8"/>
        </w:rPr>
        <w:t>might</w:t>
      </w:r>
      <w:r>
        <w:rPr>
          <w:sz w:val="8"/>
        </w:rPr>
        <w:t xml:space="preserve"> </w:t>
      </w:r>
      <w:r>
        <w:rPr>
          <w:rFonts w:eastAsia="Calibri"/>
          <w:sz w:val="8"/>
        </w:rPr>
        <w:t>think</w:t>
      </w:r>
      <w:r>
        <w:rPr>
          <w:sz w:val="8"/>
        </w:rPr>
        <w:t xml:space="preserve"> </w:t>
      </w:r>
      <w:r>
        <w:rPr>
          <w:rFonts w:eastAsia="Calibri"/>
          <w:sz w:val="8"/>
        </w:rPr>
        <w:t>that</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is</w:t>
      </w:r>
      <w:r>
        <w:rPr>
          <w:sz w:val="8"/>
        </w:rPr>
        <w:t xml:space="preserve"> </w:t>
      </w:r>
      <w:r>
        <w:rPr>
          <w:rFonts w:eastAsia="Calibri"/>
          <w:sz w:val="8"/>
        </w:rPr>
        <w:t>that</w:t>
      </w:r>
      <w:r>
        <w:rPr>
          <w:sz w:val="8"/>
        </w:rPr>
        <w:t xml:space="preserve"> </w:t>
      </w:r>
      <w:r>
        <w:rPr>
          <w:rStyle w:val="StyleUnderline"/>
          <w:rFonts w:eastAsia="Calibri"/>
          <w:highlight w:val="cyan"/>
        </w:rPr>
        <w:t>there</w:t>
      </w:r>
      <w:r>
        <w:rPr>
          <w:rStyle w:val="StyleUnderline"/>
          <w:highlight w:val="cyan"/>
        </w:rPr>
        <w:t xml:space="preserve"> </w:t>
      </w:r>
      <w:r>
        <w:rPr>
          <w:rStyle w:val="StyleUnderline"/>
          <w:rFonts w:eastAsia="Calibri"/>
          <w:highlight w:val="cyan"/>
        </w:rPr>
        <w:t>could</w:t>
      </w:r>
      <w:r>
        <w:rPr>
          <w:rStyle w:val="StyleUnderline"/>
          <w:highlight w:val="cyan"/>
        </w:rPr>
        <w:t xml:space="preserve"> </w:t>
      </w:r>
      <w:r>
        <w:rPr>
          <w:rStyle w:val="StyleUnderline"/>
          <w:rFonts w:eastAsia="Calibri"/>
          <w:highlight w:val="cyan"/>
        </w:rPr>
        <w:t>be</w:t>
      </w:r>
      <w:r>
        <w:rPr>
          <w:rStyle w:val="StyleUnderline"/>
          <w:highlight w:val="cyan"/>
        </w:rPr>
        <w:t xml:space="preserve"> </w:t>
      </w:r>
      <w:r>
        <w:rPr>
          <w:rStyle w:val="StyleUnderline"/>
          <w:rFonts w:eastAsia="Calibri"/>
          <w:highlight w:val="cyan"/>
        </w:rPr>
        <w:t>various</w:t>
      </w:r>
      <w:r>
        <w:rPr>
          <w:rStyle w:val="StyleUnderline"/>
          <w:highlight w:val="cyan"/>
        </w:rPr>
        <w:t xml:space="preserve"> </w:t>
      </w:r>
      <w:r>
        <w:rPr>
          <w:rStyle w:val="StyleUnderline"/>
          <w:rFonts w:eastAsia="Calibri"/>
        </w:rPr>
        <w:t>deleterious</w:t>
      </w:r>
      <w:r>
        <w:rPr>
          <w:rStyle w:val="StyleUnderline"/>
        </w:rPr>
        <w:t xml:space="preserve"> </w:t>
      </w:r>
      <w:r>
        <w:rPr>
          <w:rStyle w:val="StyleUnderline"/>
          <w:rFonts w:eastAsia="Calibri"/>
          <w:highlight w:val="cyan"/>
        </w:rPr>
        <w:t>psychological</w:t>
      </w:r>
      <w:r>
        <w:rPr>
          <w:rStyle w:val="StyleUnderline"/>
          <w:highlight w:val="cyan"/>
        </w:rPr>
        <w:t xml:space="preserve"> </w:t>
      </w:r>
      <w:r>
        <w:rPr>
          <w:rStyle w:val="StyleUnderline"/>
          <w:rFonts w:eastAsia="Calibri"/>
          <w:highlight w:val="cyan"/>
        </w:rPr>
        <w:t>effects</w:t>
      </w:r>
      <w:r>
        <w:rPr>
          <w:sz w:val="8"/>
          <w:highlight w:val="cyan"/>
        </w:rPr>
        <w:t xml:space="preserve"> </w:t>
      </w:r>
      <w:r>
        <w:rPr>
          <w:rFonts w:eastAsia="Calibri"/>
          <w:sz w:val="8"/>
        </w:rPr>
        <w:t>that</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endured</w:t>
      </w:r>
      <w:r>
        <w:rPr>
          <w:sz w:val="8"/>
        </w:rPr>
        <w:t xml:space="preserve"> </w:t>
      </w:r>
      <w:r>
        <w:rPr>
          <w:rFonts w:eastAsia="Calibri"/>
          <w:sz w:val="8"/>
        </w:rPr>
        <w:t>by</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having</w:t>
      </w:r>
      <w:r>
        <w:rPr>
          <w:sz w:val="8"/>
        </w:rPr>
        <w:t xml:space="preserve"> </w:t>
      </w:r>
      <w:r>
        <w:rPr>
          <w:rFonts w:eastAsia="Calibri"/>
          <w:sz w:val="8"/>
        </w:rPr>
        <w:t>the</w:t>
      </w:r>
      <w:r>
        <w:rPr>
          <w:sz w:val="8"/>
        </w:rPr>
        <w:t xml:space="preserve"> </w:t>
      </w:r>
      <w:r>
        <w:rPr>
          <w:rFonts w:eastAsia="Calibri"/>
          <w:sz w:val="8"/>
        </w:rPr>
        <w:t>knowledge</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future</w:t>
      </w:r>
      <w:r>
        <w:rPr>
          <w:sz w:val="8"/>
        </w:rPr>
        <w:t xml:space="preserve"> </w:t>
      </w:r>
      <w:r>
        <w:rPr>
          <w:rFonts w:eastAsia="Calibri"/>
          <w:sz w:val="8"/>
        </w:rPr>
        <w:t>generations</w:t>
      </w:r>
      <w:r>
        <w:rPr>
          <w:sz w:val="8"/>
        </w:rPr>
        <w:t xml:space="preserve">. </w:t>
      </w:r>
      <w:r>
        <w:rPr>
          <w:rStyle w:val="StyleUnderline"/>
          <w:rFonts w:eastAsia="Calibri"/>
        </w:rPr>
        <w:t>There</w:t>
      </w:r>
      <w:r>
        <w:rPr>
          <w:rStyle w:val="StyleUnderline"/>
        </w:rPr>
        <w:t xml:space="preserve"> </w:t>
      </w:r>
      <w:r>
        <w:rPr>
          <w:rStyle w:val="StyleUnderline"/>
          <w:rFonts w:eastAsia="Calibri"/>
        </w:rPr>
        <w:t>are</w:t>
      </w:r>
      <w:r>
        <w:rPr>
          <w:rStyle w:val="StyleUnderline"/>
        </w:rPr>
        <w:t xml:space="preserve"> </w:t>
      </w:r>
      <w:r>
        <w:rPr>
          <w:rStyle w:val="StyleUnderline"/>
          <w:rFonts w:eastAsia="Calibri"/>
        </w:rPr>
        <w:t>two</w:t>
      </w:r>
      <w:r>
        <w:rPr>
          <w:rStyle w:val="StyleUnderline"/>
        </w:rPr>
        <w:t xml:space="preserve"> </w:t>
      </w:r>
      <w:r>
        <w:rPr>
          <w:rStyle w:val="StyleUnderline"/>
          <w:rFonts w:eastAsia="Calibri"/>
        </w:rPr>
        <w:t>main</w:t>
      </w:r>
      <w:r>
        <w:rPr>
          <w:rStyle w:val="StyleUnderline"/>
        </w:rPr>
        <w:t xml:space="preserve"> </w:t>
      </w:r>
      <w:r>
        <w:rPr>
          <w:rStyle w:val="StyleUnderline"/>
          <w:rFonts w:eastAsia="Calibri"/>
        </w:rPr>
        <w:t>sources</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this</w:t>
      </w:r>
      <w:r>
        <w:rPr>
          <w:rStyle w:val="StyleUnderline"/>
        </w:rPr>
        <w:t xml:space="preserve"> </w:t>
      </w:r>
      <w:r>
        <w:rPr>
          <w:rStyle w:val="StyleUnderline"/>
          <w:rFonts w:eastAsia="Calibri"/>
        </w:rPr>
        <w:t>trauma</w:t>
      </w:r>
      <w:r>
        <w:rPr>
          <w:sz w:val="8"/>
        </w:rPr>
        <w:t xml:space="preserve">, </w:t>
      </w:r>
      <w:r>
        <w:rPr>
          <w:rFonts w:eastAsia="Calibri"/>
          <w:sz w:val="8"/>
        </w:rPr>
        <w:t>both</w:t>
      </w:r>
      <w:r>
        <w:rPr>
          <w:sz w:val="8"/>
        </w:rPr>
        <w:t xml:space="preserve"> </w:t>
      </w:r>
      <w:r>
        <w:rPr>
          <w:rFonts w:eastAsia="Calibri"/>
          <w:sz w:val="8"/>
        </w:rPr>
        <w:t>arising</w:t>
      </w:r>
      <w:r>
        <w:rPr>
          <w:sz w:val="8"/>
        </w:rPr>
        <w:t xml:space="preserve"> </w:t>
      </w:r>
      <w:r>
        <w:rPr>
          <w:rFonts w:eastAsia="Calibri"/>
          <w:sz w:val="8"/>
        </w:rPr>
        <w:t>from</w:t>
      </w:r>
      <w:r>
        <w:rPr>
          <w:sz w:val="8"/>
        </w:rPr>
        <w:t xml:space="preserve"> </w:t>
      </w:r>
      <w:r>
        <w:rPr>
          <w:rFonts w:eastAsia="Calibri"/>
          <w:sz w:val="8"/>
        </w:rPr>
        <w:t>the</w:t>
      </w:r>
      <w:r>
        <w:rPr>
          <w:sz w:val="8"/>
        </w:rPr>
        <w:t xml:space="preserve"> </w:t>
      </w:r>
      <w:r>
        <w:rPr>
          <w:rFonts w:eastAsia="Calibri"/>
          <w:sz w:val="8"/>
        </w:rPr>
        <w:t>knowledge</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will</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more</w:t>
      </w:r>
      <w:r>
        <w:rPr>
          <w:sz w:val="8"/>
        </w:rPr>
        <w:t xml:space="preserve"> </w:t>
      </w:r>
      <w:r>
        <w:rPr>
          <w:rFonts w:eastAsia="Calibri"/>
          <w:sz w:val="8"/>
        </w:rPr>
        <w:t>people</w:t>
      </w:r>
      <w:r>
        <w:rPr>
          <w:sz w:val="8"/>
        </w:rPr>
        <w:t xml:space="preserve">. </w:t>
      </w:r>
      <w:r>
        <w:rPr>
          <w:rStyle w:val="StyleUnderline"/>
          <w:rFonts w:eastAsia="Calibri"/>
        </w:rPr>
        <w:t>The</w:t>
      </w:r>
      <w:r>
        <w:rPr>
          <w:rStyle w:val="StyleUnderline"/>
        </w:rPr>
        <w:t xml:space="preserve"> </w:t>
      </w:r>
      <w:r>
        <w:rPr>
          <w:rStyle w:val="StyleUnderline"/>
          <w:rFonts w:eastAsia="Calibri"/>
        </w:rPr>
        <w:t>first</w:t>
      </w:r>
      <w:r>
        <w:rPr>
          <w:rStyle w:val="StyleUnderline"/>
        </w:rPr>
        <w:t xml:space="preserve"> </w:t>
      </w:r>
      <w:r>
        <w:rPr>
          <w:rStyle w:val="StyleUnderline"/>
          <w:rFonts w:eastAsia="Calibri"/>
        </w:rPr>
        <w:t>relates</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individual</w:t>
      </w:r>
      <w:r>
        <w:rPr>
          <w:rStyle w:val="StyleUnderline"/>
        </w:rPr>
        <w:t xml:space="preserve"> </w:t>
      </w:r>
      <w:r>
        <w:rPr>
          <w:rStyle w:val="StyleUnderline"/>
          <w:rFonts w:eastAsia="Calibri"/>
        </w:rPr>
        <w:t>people</w:t>
      </w:r>
      <w:r>
        <w:rPr>
          <w:rStyle w:val="StyleUnderline"/>
        </w:rPr>
        <w:t xml:space="preserve"> </w:t>
      </w:r>
      <w:r>
        <w:rPr>
          <w:rStyle w:val="StyleUnderline"/>
          <w:rFonts w:eastAsia="Calibri"/>
        </w:rPr>
        <w:t>and</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undesired</w:t>
      </w:r>
      <w:r>
        <w:rPr>
          <w:rStyle w:val="StyleUnderline"/>
        </w:rPr>
        <w:t xml:space="preserve"> </w:t>
      </w:r>
      <w:r>
        <w:rPr>
          <w:rStyle w:val="StyleUnderline"/>
          <w:rFonts w:eastAsia="Calibri"/>
        </w:rPr>
        <w:t>negative</w:t>
      </w:r>
      <w:r>
        <w:rPr>
          <w:rStyle w:val="StyleUnderline"/>
        </w:rPr>
        <w:t xml:space="preserve"> </w:t>
      </w:r>
      <w:r>
        <w:rPr>
          <w:rStyle w:val="StyleUnderline"/>
          <w:rFonts w:eastAsia="Calibri"/>
        </w:rPr>
        <w:t>effect</w:t>
      </w:r>
      <w:r>
        <w:rPr>
          <w:rStyle w:val="StyleUnderline"/>
        </w:rPr>
        <w:t xml:space="preserve"> </w:t>
      </w:r>
      <w:r>
        <w:rPr>
          <w:rStyle w:val="StyleUnderline"/>
          <w:rFonts w:eastAsia="Calibri"/>
        </w:rPr>
        <w:t>on</w:t>
      </w:r>
      <w:r>
        <w:rPr>
          <w:rStyle w:val="StyleUnderline"/>
        </w:rPr>
        <w:t xml:space="preserve"> </w:t>
      </w:r>
      <w:r>
        <w:rPr>
          <w:rStyle w:val="StyleUnderline"/>
          <w:rFonts w:eastAsia="Calibri"/>
        </w:rPr>
        <w:t>well</w:t>
      </w:r>
      <w:r>
        <w:rPr>
          <w:rStyle w:val="StyleUnderline"/>
        </w:rPr>
        <w:t>-</w:t>
      </w:r>
      <w:r>
        <w:rPr>
          <w:rStyle w:val="StyleUnderline"/>
          <w:rFonts w:eastAsia="Calibri"/>
        </w:rPr>
        <w:t>being</w:t>
      </w:r>
      <w:r>
        <w:rPr>
          <w:sz w:val="8"/>
        </w:rPr>
        <w:t xml:space="preserve"> </w:t>
      </w:r>
      <w:r>
        <w:rPr>
          <w:rStyle w:val="StyleUnderline"/>
          <w:rFonts w:eastAsia="Calibri"/>
        </w:rPr>
        <w:t>that</w:t>
      </w:r>
      <w:r>
        <w:rPr>
          <w:rStyle w:val="StyleUnderline"/>
        </w:rPr>
        <w:t xml:space="preserve"> </w:t>
      </w:r>
      <w:r>
        <w:rPr>
          <w:rStyle w:val="StyleUnderline"/>
          <w:rFonts w:eastAsia="Calibri"/>
        </w:rPr>
        <w:t>would</w:t>
      </w:r>
      <w:r>
        <w:rPr>
          <w:rStyle w:val="StyleUnderline"/>
        </w:rPr>
        <w:t xml:space="preserve"> </w:t>
      </w:r>
      <w:r>
        <w:rPr>
          <w:rStyle w:val="StyleUnderline"/>
          <w:rFonts w:eastAsia="Calibri"/>
        </w:rPr>
        <w:t>be</w:t>
      </w:r>
      <w:r>
        <w:rPr>
          <w:rStyle w:val="StyleUnderline"/>
        </w:rPr>
        <w:t xml:space="preserve"> </w:t>
      </w:r>
      <w:r>
        <w:rPr>
          <w:rStyle w:val="StyleUnderline"/>
          <w:rFonts w:eastAsia="Calibri"/>
        </w:rPr>
        <w:t>experienced</w:t>
      </w:r>
      <w:r>
        <w:rPr>
          <w:rStyle w:val="StyleUnderline"/>
        </w:rPr>
        <w:t xml:space="preserve"> </w:t>
      </w:r>
      <w:r>
        <w:rPr>
          <w:rStyle w:val="StyleUnderline"/>
          <w:rFonts w:eastAsia="Calibri"/>
        </w:rPr>
        <w:t>by</w:t>
      </w:r>
      <w:r>
        <w:rPr>
          <w:rStyle w:val="StyleUnderline"/>
        </w:rPr>
        <w:t xml:space="preserve"> </w:t>
      </w:r>
      <w:r>
        <w:rPr>
          <w:rStyle w:val="StyleUnderline"/>
          <w:rFonts w:eastAsia="Calibri"/>
        </w:rPr>
        <w:t>those</w:t>
      </w:r>
      <w:r>
        <w:rPr>
          <w:rStyle w:val="StyleUnderline"/>
        </w:rPr>
        <w:t xml:space="preserve"> </w:t>
      </w:r>
      <w:r>
        <w:rPr>
          <w:rStyle w:val="StyleUnderline"/>
          <w:rFonts w:eastAsia="Calibri"/>
        </w:rPr>
        <w:t>who</w:t>
      </w:r>
      <w:r>
        <w:rPr>
          <w:rStyle w:val="StyleUnderline"/>
        </w:rPr>
        <w:t xml:space="preserve"> </w:t>
      </w:r>
      <w:r>
        <w:rPr>
          <w:rStyle w:val="StyleUnderline"/>
          <w:rFonts w:eastAsia="Calibri"/>
        </w:rPr>
        <w:t>would</w:t>
      </w:r>
      <w:r>
        <w:rPr>
          <w:rStyle w:val="StyleUnderline"/>
        </w:rPr>
        <w:t xml:space="preserve"> </w:t>
      </w:r>
      <w:r>
        <w:rPr>
          <w:rStyle w:val="StyleUnderline"/>
          <w:rFonts w:eastAsia="Calibri"/>
        </w:rPr>
        <w:t>have</w:t>
      </w:r>
      <w:r>
        <w:rPr>
          <w:rStyle w:val="StyleUnderline"/>
        </w:rPr>
        <w:t xml:space="preserve"> </w:t>
      </w:r>
      <w:r>
        <w:rPr>
          <w:rStyle w:val="StyleUnderline"/>
          <w:rFonts w:eastAsia="Calibri"/>
        </w:rPr>
        <w:t>wanted</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have</w:t>
      </w:r>
      <w:r>
        <w:rPr>
          <w:rStyle w:val="StyleUnderline"/>
        </w:rPr>
        <w:t xml:space="preserve"> </w:t>
      </w:r>
      <w:r>
        <w:rPr>
          <w:rStyle w:val="StyleUnderline"/>
          <w:rFonts w:eastAsia="Calibri"/>
        </w:rPr>
        <w:t>children</w:t>
      </w:r>
      <w:r>
        <w:rPr>
          <w:sz w:val="8"/>
        </w:rPr>
        <w:t xml:space="preserve">. </w:t>
      </w:r>
      <w:r>
        <w:rPr>
          <w:rFonts w:eastAsia="Calibri"/>
          <w:sz w:val="8"/>
        </w:rPr>
        <w:t>Whilst</w:t>
      </w:r>
      <w:r>
        <w:rPr>
          <w:sz w:val="8"/>
        </w:rPr>
        <w:t xml:space="preserve"> </w:t>
      </w:r>
      <w:r>
        <w:rPr>
          <w:rStyle w:val="Emphasis"/>
          <w:rFonts w:eastAsia="Calibri"/>
        </w:rPr>
        <w:t>this</w:t>
      </w:r>
      <w:r>
        <w:rPr>
          <w:rStyle w:val="Emphasis"/>
        </w:rPr>
        <w:t xml:space="preserve"> </w:t>
      </w:r>
      <w:r>
        <w:rPr>
          <w:rStyle w:val="Emphasis"/>
          <w:rFonts w:eastAsia="Calibri"/>
        </w:rPr>
        <w:t>is</w:t>
      </w:r>
      <w:r>
        <w:rPr>
          <w:rStyle w:val="Emphasis"/>
        </w:rPr>
        <w:t xml:space="preserve"> </w:t>
      </w:r>
      <w:r>
        <w:rPr>
          <w:rStyle w:val="Emphasis"/>
          <w:rFonts w:eastAsia="Calibri"/>
        </w:rPr>
        <w:t>by</w:t>
      </w:r>
      <w:r>
        <w:rPr>
          <w:rStyle w:val="Emphasis"/>
        </w:rPr>
        <w:t xml:space="preserve"> </w:t>
      </w:r>
      <w:r>
        <w:rPr>
          <w:rStyle w:val="Emphasis"/>
          <w:rFonts w:eastAsia="Calibri"/>
        </w:rPr>
        <w:t>no</w:t>
      </w:r>
      <w:r>
        <w:rPr>
          <w:rStyle w:val="Emphasis"/>
        </w:rPr>
        <w:t xml:space="preserve"> </w:t>
      </w:r>
      <w:r>
        <w:rPr>
          <w:rStyle w:val="Emphasis"/>
          <w:rFonts w:eastAsia="Calibri"/>
        </w:rPr>
        <w:t>means</w:t>
      </w:r>
      <w:r>
        <w:rPr>
          <w:rStyle w:val="Emphasis"/>
        </w:rPr>
        <w:t xml:space="preserve"> </w:t>
      </w:r>
      <w:r>
        <w:rPr>
          <w:rStyle w:val="Emphasis"/>
          <w:rFonts w:eastAsia="Calibri"/>
        </w:rPr>
        <w:t>universa</w:t>
      </w:r>
      <w:r>
        <w:rPr>
          <w:rFonts w:eastAsia="Calibri"/>
          <w:sz w:val="8"/>
        </w:rPr>
        <w:t>l</w:t>
      </w:r>
      <w:r>
        <w:rPr>
          <w:sz w:val="8"/>
        </w:rPr>
        <w:t xml:space="preserve">, </w:t>
      </w:r>
      <w:r>
        <w:rPr>
          <w:rStyle w:val="Emphasis"/>
          <w:rFonts w:eastAsia="Calibri"/>
        </w:rPr>
        <w:t>it</w:t>
      </w:r>
      <w:r>
        <w:rPr>
          <w:rStyle w:val="Emphasis"/>
        </w:rPr>
        <w:t xml:space="preserve"> </w:t>
      </w:r>
      <w:r>
        <w:rPr>
          <w:rStyle w:val="Emphasis"/>
          <w:rFonts w:eastAsia="Calibri"/>
        </w:rPr>
        <w:t>is</w:t>
      </w:r>
      <w:r>
        <w:rPr>
          <w:rStyle w:val="Emphasis"/>
        </w:rPr>
        <w:t xml:space="preserve"> </w:t>
      </w:r>
      <w:r>
        <w:rPr>
          <w:rStyle w:val="Emphasis"/>
          <w:rFonts w:eastAsia="Calibri"/>
        </w:rPr>
        <w:t>fair</w:t>
      </w:r>
      <w:r>
        <w:rPr>
          <w:rStyle w:val="Emphasis"/>
        </w:rPr>
        <w:t xml:space="preserve"> </w:t>
      </w:r>
      <w:r>
        <w:rPr>
          <w:rStyle w:val="Emphasis"/>
          <w:rFonts w:eastAsia="Calibri"/>
        </w:rPr>
        <w:t>to</w:t>
      </w:r>
      <w:r>
        <w:rPr>
          <w:rStyle w:val="Emphasis"/>
        </w:rPr>
        <w:t xml:space="preserve"> </w:t>
      </w:r>
      <w:r>
        <w:rPr>
          <w:rStyle w:val="Emphasis"/>
          <w:rFonts w:eastAsia="Calibri"/>
        </w:rPr>
        <w:t>say</w:t>
      </w:r>
      <w:r>
        <w:rPr>
          <w:rStyle w:val="Emphasis"/>
        </w:rPr>
        <w:t xml:space="preserve"> </w:t>
      </w:r>
      <w:r>
        <w:rPr>
          <w:rStyle w:val="Emphasis"/>
          <w:rFonts w:eastAsia="Calibri"/>
        </w:rPr>
        <w:t>that</w:t>
      </w:r>
      <w:r>
        <w:rPr>
          <w:rStyle w:val="Emphasis"/>
        </w:rPr>
        <w:t xml:space="preserve"> </w:t>
      </w:r>
      <w:r>
        <w:rPr>
          <w:rStyle w:val="Emphasis"/>
          <w:rFonts w:eastAsia="Calibri"/>
        </w:rPr>
        <w:t>a</w:t>
      </w:r>
      <w:r>
        <w:rPr>
          <w:rStyle w:val="Emphasis"/>
        </w:rPr>
        <w:t xml:space="preserve"> </w:t>
      </w:r>
      <w:r>
        <w:rPr>
          <w:rStyle w:val="Emphasis"/>
          <w:rFonts w:eastAsia="Calibri"/>
        </w:rPr>
        <w:t>good</w:t>
      </w:r>
      <w:r>
        <w:rPr>
          <w:rStyle w:val="Emphasis"/>
        </w:rPr>
        <w:t xml:space="preserve"> </w:t>
      </w:r>
      <w:r>
        <w:rPr>
          <w:rStyle w:val="Emphasis"/>
          <w:rFonts w:eastAsia="Calibri"/>
        </w:rPr>
        <w:t>proportion</w:t>
      </w:r>
      <w:r>
        <w:rPr>
          <w:rStyle w:val="Emphasis"/>
        </w:rPr>
        <w:t xml:space="preserve"> </w:t>
      </w:r>
      <w:r>
        <w:rPr>
          <w:rStyle w:val="Emphasis"/>
          <w:rFonts w:eastAsia="Calibri"/>
        </w:rPr>
        <w:t>of</w:t>
      </w:r>
      <w:r>
        <w:rPr>
          <w:rStyle w:val="Emphasis"/>
        </w:rPr>
        <w:t xml:space="preserve"> </w:t>
      </w:r>
      <w:r>
        <w:rPr>
          <w:rStyle w:val="Emphasis"/>
          <w:rFonts w:eastAsia="Calibri"/>
        </w:rPr>
        <w:t>people</w:t>
      </w:r>
      <w:r>
        <w:rPr>
          <w:rStyle w:val="Emphasis"/>
        </w:rPr>
        <w:t xml:space="preserve"> </w:t>
      </w:r>
      <w:r>
        <w:rPr>
          <w:rStyle w:val="Emphasis"/>
          <w:rFonts w:eastAsia="Calibri"/>
        </w:rPr>
        <w:t>feel</w:t>
      </w:r>
      <w:r>
        <w:rPr>
          <w:rStyle w:val="Emphasis"/>
        </w:rPr>
        <w:t xml:space="preserve"> </w:t>
      </w:r>
      <w:r>
        <w:rPr>
          <w:rStyle w:val="Emphasis"/>
          <w:rFonts w:eastAsia="Calibri"/>
        </w:rPr>
        <w:t>a</w:t>
      </w:r>
      <w:r>
        <w:rPr>
          <w:rStyle w:val="Emphasis"/>
        </w:rPr>
        <w:t xml:space="preserve"> </w:t>
      </w:r>
      <w:r>
        <w:rPr>
          <w:rStyle w:val="Emphasis"/>
          <w:rFonts w:eastAsia="Calibri"/>
        </w:rPr>
        <w:t>strong</w:t>
      </w:r>
      <w:r>
        <w:rPr>
          <w:rStyle w:val="Emphasis"/>
        </w:rPr>
        <w:t xml:space="preserve"> </w:t>
      </w:r>
      <w:r>
        <w:rPr>
          <w:rStyle w:val="Emphasis"/>
          <w:rFonts w:eastAsia="Calibri"/>
        </w:rPr>
        <w:t>pull</w:t>
      </w:r>
      <w:r>
        <w:rPr>
          <w:rStyle w:val="Emphasis"/>
        </w:rPr>
        <w:t xml:space="preserve"> </w:t>
      </w:r>
      <w:r>
        <w:rPr>
          <w:rStyle w:val="Emphasis"/>
          <w:rFonts w:eastAsia="Calibri"/>
        </w:rPr>
        <w:t>towards</w:t>
      </w:r>
      <w:r>
        <w:rPr>
          <w:rStyle w:val="Emphasis"/>
        </w:rPr>
        <w:t xml:space="preserve"> </w:t>
      </w:r>
      <w:r>
        <w:rPr>
          <w:rStyle w:val="Emphasis"/>
          <w:rFonts w:eastAsia="Calibri"/>
        </w:rPr>
        <w:t>reproduction</w:t>
      </w:r>
      <w:r>
        <w:rPr>
          <w:sz w:val="8"/>
        </w:rPr>
        <w:t xml:space="preserve"> </w:t>
      </w:r>
      <w:r>
        <w:rPr>
          <w:rFonts w:eastAsia="Calibri"/>
          <w:sz w:val="8"/>
        </w:rPr>
        <w:t>and</w:t>
      </w:r>
      <w:r>
        <w:rPr>
          <w:sz w:val="8"/>
        </w:rPr>
        <w:t xml:space="preserve"> </w:t>
      </w:r>
      <w:r>
        <w:rPr>
          <w:rFonts w:eastAsia="Calibri"/>
          <w:sz w:val="8"/>
        </w:rPr>
        <w:t>having</w:t>
      </w:r>
      <w:r>
        <w:rPr>
          <w:sz w:val="8"/>
        </w:rPr>
        <w:t xml:space="preserve"> </w:t>
      </w:r>
      <w:r>
        <w:rPr>
          <w:rFonts w:eastAsia="Calibri"/>
          <w:sz w:val="8"/>
        </w:rPr>
        <w:t>their</w:t>
      </w:r>
      <w:r>
        <w:rPr>
          <w:sz w:val="8"/>
        </w:rPr>
        <w:t xml:space="preserve"> </w:t>
      </w:r>
      <w:r>
        <w:rPr>
          <w:rFonts w:eastAsia="Calibri"/>
          <w:sz w:val="8"/>
        </w:rPr>
        <w:t>lineage</w:t>
      </w:r>
      <w:r>
        <w:rPr>
          <w:sz w:val="8"/>
        </w:rPr>
        <w:t xml:space="preserve"> </w:t>
      </w:r>
      <w:r>
        <w:rPr>
          <w:rFonts w:eastAsia="Calibri"/>
          <w:sz w:val="8"/>
        </w:rPr>
        <w:t>continue</w:t>
      </w:r>
      <w:r>
        <w:rPr>
          <w:sz w:val="8"/>
        </w:rPr>
        <w:t xml:space="preserve"> </w:t>
      </w:r>
      <w:r>
        <w:rPr>
          <w:rFonts w:eastAsia="Calibri"/>
          <w:sz w:val="8"/>
        </w:rPr>
        <w:t>in</w:t>
      </w:r>
      <w:r>
        <w:rPr>
          <w:sz w:val="8"/>
        </w:rPr>
        <w:t xml:space="preserve"> </w:t>
      </w:r>
      <w:r>
        <w:rPr>
          <w:rFonts w:eastAsia="Calibri"/>
          <w:sz w:val="8"/>
        </w:rPr>
        <w:t>some</w:t>
      </w:r>
      <w:r>
        <w:rPr>
          <w:sz w:val="8"/>
        </w:rPr>
        <w:t xml:space="preserve"> </w:t>
      </w:r>
      <w:r>
        <w:rPr>
          <w:rFonts w:eastAsia="Calibri"/>
          <w:sz w:val="8"/>
        </w:rPr>
        <w:t>way</w:t>
      </w:r>
      <w:r>
        <w:rPr>
          <w:sz w:val="8"/>
        </w:rPr>
        <w:t xml:space="preserve">. </w:t>
      </w:r>
      <w:r>
        <w:rPr>
          <w:rFonts w:eastAsia="Calibri"/>
          <w:sz w:val="8"/>
        </w:rPr>
        <w:t>Samuel</w:t>
      </w:r>
      <w:r>
        <w:rPr>
          <w:sz w:val="8"/>
        </w:rPr>
        <w:t xml:space="preserve"> </w:t>
      </w:r>
      <w:r>
        <w:rPr>
          <w:rFonts w:eastAsia="Calibri"/>
          <w:sz w:val="8"/>
        </w:rPr>
        <w:t>Scheffler</w:t>
      </w:r>
      <w:r>
        <w:rPr>
          <w:sz w:val="8"/>
        </w:rPr>
        <w:t xml:space="preserve"> </w:t>
      </w:r>
      <w:r>
        <w:rPr>
          <w:rFonts w:eastAsia="Calibri"/>
          <w:sz w:val="8"/>
        </w:rPr>
        <w:t>describes</w:t>
      </w:r>
      <w:r>
        <w:rPr>
          <w:sz w:val="8"/>
        </w:rPr>
        <w:t xml:space="preserve"> </w:t>
      </w:r>
      <w:r>
        <w:rPr>
          <w:rFonts w:eastAsia="Calibri"/>
          <w:sz w:val="8"/>
        </w:rPr>
        <w:t>the</w:t>
      </w:r>
      <w:r>
        <w:rPr>
          <w:sz w:val="8"/>
        </w:rPr>
        <w:t xml:space="preserve"> </w:t>
      </w:r>
      <w:r>
        <w:rPr>
          <w:rFonts w:eastAsia="Calibri"/>
          <w:sz w:val="8"/>
        </w:rPr>
        <w:t>pull</w:t>
      </w:r>
      <w:r>
        <w:rPr>
          <w:sz w:val="8"/>
        </w:rPr>
        <w:t xml:space="preserve"> </w:t>
      </w:r>
      <w:r>
        <w:rPr>
          <w:rFonts w:eastAsia="Calibri"/>
          <w:sz w:val="8"/>
        </w:rPr>
        <w:t>towards</w:t>
      </w:r>
      <w:r>
        <w:rPr>
          <w:sz w:val="8"/>
        </w:rPr>
        <w:t xml:space="preserve"> </w:t>
      </w:r>
      <w:r>
        <w:rPr>
          <w:rFonts w:eastAsia="Calibri"/>
          <w:sz w:val="8"/>
        </w:rPr>
        <w:t>reproduction</w:t>
      </w:r>
      <w:r>
        <w:rPr>
          <w:sz w:val="8"/>
        </w:rPr>
        <w:t xml:space="preserve"> </w:t>
      </w:r>
      <w:r>
        <w:rPr>
          <w:rFonts w:eastAsia="Calibri"/>
          <w:sz w:val="8"/>
        </w:rPr>
        <w:t>as</w:t>
      </w:r>
      <w:r>
        <w:rPr>
          <w:sz w:val="8"/>
        </w:rPr>
        <w:t xml:space="preserve"> </w:t>
      </w:r>
      <w:r>
        <w:rPr>
          <w:rFonts w:eastAsia="Calibri"/>
          <w:sz w:val="8"/>
        </w:rPr>
        <w:t>a</w:t>
      </w:r>
      <w:r>
        <w:rPr>
          <w:sz w:val="8"/>
        </w:rPr>
        <w:t xml:space="preserve"> ‘</w:t>
      </w:r>
      <w:r>
        <w:rPr>
          <w:rFonts w:eastAsia="Calibri"/>
          <w:sz w:val="8"/>
        </w:rPr>
        <w:t>desire</w:t>
      </w:r>
      <w:r>
        <w:rPr>
          <w:sz w:val="8"/>
        </w:rPr>
        <w:t xml:space="preserve"> </w:t>
      </w:r>
      <w:r>
        <w:rPr>
          <w:rFonts w:eastAsia="Calibri"/>
          <w:sz w:val="8"/>
        </w:rPr>
        <w:t>for</w:t>
      </w:r>
      <w:r>
        <w:rPr>
          <w:sz w:val="8"/>
        </w:rPr>
        <w:t xml:space="preserve"> </w:t>
      </w:r>
      <w:r>
        <w:rPr>
          <w:rFonts w:eastAsia="Calibri"/>
          <w:sz w:val="8"/>
        </w:rPr>
        <w:t>a</w:t>
      </w:r>
      <w:r>
        <w:rPr>
          <w:sz w:val="8"/>
        </w:rPr>
        <w:t xml:space="preserve"> </w:t>
      </w:r>
      <w:r>
        <w:rPr>
          <w:rFonts w:eastAsia="Calibri"/>
          <w:sz w:val="8"/>
        </w:rPr>
        <w:t>personalized</w:t>
      </w:r>
      <w:r>
        <w:rPr>
          <w:sz w:val="8"/>
        </w:rPr>
        <w:t xml:space="preserve"> </w:t>
      </w:r>
      <w:r>
        <w:rPr>
          <w:rFonts w:eastAsia="Calibri"/>
          <w:sz w:val="8"/>
        </w:rPr>
        <w:t>relationship</w:t>
      </w:r>
      <w:r>
        <w:rPr>
          <w:sz w:val="8"/>
        </w:rPr>
        <w:t xml:space="preserve"> </w:t>
      </w:r>
      <w:r>
        <w:rPr>
          <w:rFonts w:eastAsia="Calibri"/>
          <w:sz w:val="8"/>
        </w:rPr>
        <w:t>with</w:t>
      </w:r>
      <w:r>
        <w:rPr>
          <w:sz w:val="8"/>
        </w:rPr>
        <w:t xml:space="preserve"> </w:t>
      </w:r>
      <w:r>
        <w:rPr>
          <w:rFonts w:eastAsia="Calibri"/>
          <w:sz w:val="8"/>
        </w:rPr>
        <w:t>the</w:t>
      </w:r>
      <w:r>
        <w:rPr>
          <w:sz w:val="8"/>
        </w:rPr>
        <w:t xml:space="preserve"> </w:t>
      </w:r>
      <w:r>
        <w:rPr>
          <w:rFonts w:eastAsia="Calibri"/>
          <w:sz w:val="8"/>
        </w:rPr>
        <w:t>future</w:t>
      </w:r>
      <w:r>
        <w:rPr>
          <w:sz w:val="8"/>
        </w:rPr>
        <w:t>’ (</w:t>
      </w:r>
      <w:r>
        <w:rPr>
          <w:rFonts w:eastAsia="Calibri"/>
          <w:sz w:val="8"/>
        </w:rPr>
        <w:t>Scheffler</w:t>
      </w:r>
      <w:r>
        <w:rPr>
          <w:sz w:val="8"/>
        </w:rPr>
        <w:t xml:space="preserve"> 2012, 31). </w:t>
      </w:r>
      <w:r>
        <w:rPr>
          <w:rFonts w:eastAsia="Calibri"/>
          <w:sz w:val="8"/>
        </w:rPr>
        <w:t>Reproducing</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widely</w:t>
      </w:r>
      <w:r>
        <w:rPr>
          <w:sz w:val="8"/>
        </w:rPr>
        <w:t xml:space="preserve"> </w:t>
      </w:r>
      <w:r>
        <w:rPr>
          <w:rFonts w:eastAsia="Calibri"/>
          <w:sz w:val="8"/>
        </w:rPr>
        <w:t>held</w:t>
      </w:r>
      <w:r>
        <w:rPr>
          <w:sz w:val="8"/>
        </w:rPr>
        <w:t xml:space="preserve"> </w:t>
      </w:r>
      <w:r>
        <w:rPr>
          <w:rFonts w:eastAsia="Calibri"/>
          <w:sz w:val="8"/>
        </w:rPr>
        <w:t>desire</w:t>
      </w:r>
      <w:r>
        <w:rPr>
          <w:sz w:val="8"/>
        </w:rPr>
        <w:t xml:space="preserve"> </w:t>
      </w:r>
      <w:r>
        <w:rPr>
          <w:rFonts w:eastAsia="Calibri"/>
          <w:sz w:val="8"/>
        </w:rPr>
        <w:t>and</w:t>
      </w:r>
      <w:r>
        <w:rPr>
          <w:sz w:val="8"/>
        </w:rPr>
        <w:t xml:space="preserve"> </w:t>
      </w:r>
      <w:r>
        <w:rPr>
          <w:rFonts w:eastAsia="Calibri"/>
          <w:sz w:val="8"/>
        </w:rPr>
        <w:t>the</w:t>
      </w:r>
      <w:r>
        <w:rPr>
          <w:sz w:val="8"/>
        </w:rPr>
        <w:t xml:space="preserve"> </w:t>
      </w:r>
      <w:r>
        <w:rPr>
          <w:rFonts w:eastAsia="Calibri"/>
          <w:sz w:val="8"/>
        </w:rPr>
        <w:t>joys</w:t>
      </w:r>
      <w:r>
        <w:rPr>
          <w:sz w:val="8"/>
        </w:rPr>
        <w:t xml:space="preserve"> </w:t>
      </w:r>
      <w:r>
        <w:rPr>
          <w:rFonts w:eastAsia="Calibri"/>
          <w:sz w:val="8"/>
        </w:rPr>
        <w:t>of</w:t>
      </w:r>
      <w:r>
        <w:rPr>
          <w:sz w:val="8"/>
        </w:rPr>
        <w:t xml:space="preserve"> </w:t>
      </w:r>
      <w:r>
        <w:rPr>
          <w:rFonts w:eastAsia="Calibri"/>
          <w:sz w:val="8"/>
        </w:rPr>
        <w:t>parenthood</w:t>
      </w:r>
      <w:r>
        <w:rPr>
          <w:sz w:val="8"/>
        </w:rPr>
        <w:t xml:space="preserve"> </w:t>
      </w:r>
      <w:r>
        <w:rPr>
          <w:rFonts w:eastAsia="Calibri"/>
          <w:sz w:val="8"/>
        </w:rPr>
        <w:t>are</w:t>
      </w:r>
      <w:r>
        <w:rPr>
          <w:sz w:val="8"/>
        </w:rPr>
        <w:t xml:space="preserve"> </w:t>
      </w:r>
      <w:r>
        <w:rPr>
          <w:rFonts w:eastAsia="Calibri"/>
          <w:sz w:val="8"/>
        </w:rPr>
        <w:t>ones</w:t>
      </w:r>
      <w:r>
        <w:rPr>
          <w:sz w:val="8"/>
        </w:rPr>
        <w:t xml:space="preserve"> </w:t>
      </w:r>
      <w:r>
        <w:rPr>
          <w:rFonts w:eastAsia="Calibri"/>
          <w:sz w:val="8"/>
        </w:rPr>
        <w:t>that</w:t>
      </w:r>
      <w:r>
        <w:rPr>
          <w:sz w:val="8"/>
        </w:rPr>
        <w:t xml:space="preserve"> </w:t>
      </w:r>
      <w:r>
        <w:rPr>
          <w:rFonts w:eastAsia="Calibri"/>
          <w:sz w:val="8"/>
        </w:rPr>
        <w:t>many</w:t>
      </w:r>
      <w:r>
        <w:rPr>
          <w:sz w:val="8"/>
        </w:rPr>
        <w:t xml:space="preserve"> </w:t>
      </w:r>
      <w:r>
        <w:rPr>
          <w:rFonts w:eastAsia="Calibri"/>
          <w:sz w:val="8"/>
        </w:rPr>
        <w:t>people</w:t>
      </w:r>
      <w:r>
        <w:rPr>
          <w:sz w:val="8"/>
        </w:rPr>
        <w:t xml:space="preserve"> </w:t>
      </w:r>
      <w:r>
        <w:rPr>
          <w:rFonts w:eastAsia="Calibri"/>
          <w:sz w:val="8"/>
        </w:rPr>
        <w:t>wish</w:t>
      </w:r>
      <w:r>
        <w:rPr>
          <w:sz w:val="8"/>
        </w:rPr>
        <w:t xml:space="preserve"> </w:t>
      </w:r>
      <w:r>
        <w:rPr>
          <w:rFonts w:eastAsia="Calibri"/>
          <w:sz w:val="8"/>
        </w:rPr>
        <w:t>to</w:t>
      </w:r>
      <w:r>
        <w:rPr>
          <w:sz w:val="8"/>
        </w:rPr>
        <w:t xml:space="preserve"> </w:t>
      </w:r>
      <w:r>
        <w:rPr>
          <w:rFonts w:eastAsia="Calibri"/>
          <w:sz w:val="8"/>
        </w:rPr>
        <w:t>experience</w:t>
      </w:r>
      <w:r>
        <w:rPr>
          <w:sz w:val="8"/>
        </w:rPr>
        <w:t xml:space="preserve">. </w:t>
      </w:r>
      <w:r>
        <w:rPr>
          <w:rFonts w:eastAsia="Calibri"/>
          <w:sz w:val="8"/>
        </w:rPr>
        <w:t>For</w:t>
      </w:r>
      <w:r>
        <w:rPr>
          <w:sz w:val="8"/>
        </w:rPr>
        <w:t xml:space="preserve"> </w:t>
      </w:r>
      <w:r>
        <w:rPr>
          <w:rFonts w:eastAsia="Calibri"/>
          <w:sz w:val="8"/>
        </w:rPr>
        <w:t>these</w:t>
      </w:r>
      <w:r>
        <w:rPr>
          <w:sz w:val="8"/>
        </w:rPr>
        <w:t xml:space="preserve"> </w:t>
      </w:r>
      <w:r>
        <w:rPr>
          <w:rFonts w:eastAsia="Calibri"/>
          <w:sz w:val="8"/>
        </w:rPr>
        <w:t>people</w:t>
      </w:r>
      <w:r>
        <w:rPr>
          <w:sz w:val="8"/>
        </w:rPr>
        <w:t xml:space="preserve"> </w:t>
      </w:r>
      <w:r>
        <w:rPr>
          <w:rFonts w:eastAsia="Calibri"/>
          <w:sz w:val="8"/>
        </w:rPr>
        <w:t>knowing</w:t>
      </w:r>
      <w:r>
        <w:rPr>
          <w:sz w:val="8"/>
        </w:rPr>
        <w:t xml:space="preserve"> </w:t>
      </w:r>
      <w:r>
        <w:rPr>
          <w:rFonts w:eastAsia="Calibri"/>
          <w:sz w:val="8"/>
        </w:rPr>
        <w:t>that</w:t>
      </w:r>
      <w:r>
        <w:rPr>
          <w:sz w:val="8"/>
        </w:rPr>
        <w:t xml:space="preserve"> </w:t>
      </w:r>
      <w:r>
        <w:rPr>
          <w:rFonts w:eastAsia="Calibri"/>
          <w:sz w:val="8"/>
        </w:rPr>
        <w:t>they</w:t>
      </w:r>
      <w:r>
        <w:rPr>
          <w:sz w:val="8"/>
        </w:rPr>
        <w:t xml:space="preserve"> </w:t>
      </w:r>
      <w:r>
        <w:rPr>
          <w:rFonts w:eastAsia="Calibri"/>
          <w:sz w:val="8"/>
        </w:rPr>
        <w:t>would</w:t>
      </w:r>
      <w:r>
        <w:rPr>
          <w:sz w:val="8"/>
        </w:rPr>
        <w:t xml:space="preserve"> </w:t>
      </w:r>
      <w:r>
        <w:rPr>
          <w:rFonts w:eastAsia="Calibri"/>
          <w:sz w:val="8"/>
        </w:rPr>
        <w:t>not</w:t>
      </w:r>
      <w:r>
        <w:rPr>
          <w:sz w:val="8"/>
        </w:rPr>
        <w:t xml:space="preserve"> </w:t>
      </w:r>
      <w:r>
        <w:rPr>
          <w:rFonts w:eastAsia="Calibri"/>
          <w:sz w:val="8"/>
        </w:rPr>
        <w:t>have</w:t>
      </w:r>
      <w:r>
        <w:rPr>
          <w:sz w:val="8"/>
        </w:rPr>
        <w:t xml:space="preserve"> </w:t>
      </w:r>
      <w:r>
        <w:rPr>
          <w:rFonts w:eastAsia="Calibri"/>
          <w:sz w:val="8"/>
        </w:rPr>
        <w:t>descendants</w:t>
      </w:r>
      <w:r>
        <w:rPr>
          <w:sz w:val="8"/>
        </w:rPr>
        <w:t xml:space="preserve"> (</w:t>
      </w:r>
      <w:r>
        <w:rPr>
          <w:rFonts w:eastAsia="Calibri"/>
          <w:sz w:val="8"/>
        </w:rPr>
        <w:t>or</w:t>
      </w:r>
      <w:r>
        <w:rPr>
          <w:sz w:val="8"/>
        </w:rPr>
        <w:t xml:space="preserve"> </w:t>
      </w:r>
      <w:r>
        <w:rPr>
          <w:rFonts w:eastAsia="Calibri"/>
          <w:sz w:val="8"/>
        </w:rPr>
        <w:t>that</w:t>
      </w:r>
      <w:r>
        <w:rPr>
          <w:sz w:val="8"/>
        </w:rPr>
        <w:t xml:space="preserve"> </w:t>
      </w:r>
      <w:r>
        <w:rPr>
          <w:rFonts w:eastAsia="Calibri"/>
          <w:sz w:val="8"/>
        </w:rPr>
        <w:t>their</w:t>
      </w:r>
      <w:r>
        <w:rPr>
          <w:sz w:val="8"/>
        </w:rPr>
        <w:t xml:space="preserve"> </w:t>
      </w:r>
      <w:r>
        <w:rPr>
          <w:rFonts w:eastAsia="Calibri"/>
          <w:sz w:val="8"/>
        </w:rPr>
        <w:t>descendants</w:t>
      </w:r>
      <w:r>
        <w:rPr>
          <w:sz w:val="8"/>
        </w:rPr>
        <w:t xml:space="preserve"> </w:t>
      </w:r>
      <w:r>
        <w:rPr>
          <w:rFonts w:eastAsia="Calibri"/>
          <w:sz w:val="8"/>
        </w:rPr>
        <w:t>will</w:t>
      </w:r>
      <w:r>
        <w:rPr>
          <w:sz w:val="8"/>
        </w:rPr>
        <w:t xml:space="preserve"> </w:t>
      </w:r>
      <w:r>
        <w:rPr>
          <w:rFonts w:eastAsia="Calibri"/>
          <w:sz w:val="8"/>
        </w:rPr>
        <w:t>endure</w:t>
      </w:r>
      <w:r>
        <w:rPr>
          <w:sz w:val="8"/>
        </w:rPr>
        <w:t xml:space="preserve"> </w:t>
      </w:r>
      <w:r>
        <w:rPr>
          <w:rFonts w:eastAsia="Calibri"/>
          <w:sz w:val="8"/>
        </w:rPr>
        <w:t>painful</w:t>
      </w:r>
      <w:r>
        <w:rPr>
          <w:sz w:val="8"/>
        </w:rPr>
        <w:t xml:space="preserve"> </w:t>
      </w:r>
      <w:r>
        <w:rPr>
          <w:rFonts w:eastAsia="Calibri"/>
          <w:sz w:val="8"/>
        </w:rPr>
        <w:t>and</w:t>
      </w:r>
      <w:r>
        <w:rPr>
          <w:sz w:val="8"/>
        </w:rPr>
        <w:t>/</w:t>
      </w:r>
      <w:r>
        <w:rPr>
          <w:rFonts w:eastAsia="Calibri"/>
          <w:sz w:val="8"/>
        </w:rPr>
        <w:t>or</w:t>
      </w:r>
      <w:r>
        <w:rPr>
          <w:sz w:val="8"/>
        </w:rPr>
        <w:t xml:space="preserve"> </w:t>
      </w:r>
      <w:r>
        <w:rPr>
          <w:rFonts w:eastAsia="Calibri"/>
          <w:sz w:val="8"/>
        </w:rPr>
        <w:t>premature</w:t>
      </w:r>
      <w:r>
        <w:rPr>
          <w:sz w:val="8"/>
        </w:rPr>
        <w:t xml:space="preserve"> </w:t>
      </w:r>
      <w:r>
        <w:rPr>
          <w:rFonts w:eastAsia="Calibri"/>
          <w:sz w:val="8"/>
        </w:rPr>
        <w:t>deaths</w:t>
      </w:r>
      <w:r>
        <w:rPr>
          <w:sz w:val="8"/>
        </w:rPr>
        <w:t xml:space="preserve">) </w:t>
      </w:r>
      <w:r>
        <w:rPr>
          <w:rFonts w:eastAsia="Calibri"/>
          <w:sz w:val="8"/>
        </w:rPr>
        <w:t>could</w:t>
      </w:r>
      <w:r>
        <w:rPr>
          <w:sz w:val="8"/>
        </w:rPr>
        <w:t xml:space="preserve"> </w:t>
      </w:r>
      <w:r>
        <w:rPr>
          <w:rFonts w:eastAsia="Calibri"/>
          <w:sz w:val="8"/>
        </w:rPr>
        <w:t>create</w:t>
      </w:r>
      <w:r>
        <w:rPr>
          <w:sz w:val="8"/>
        </w:rPr>
        <w:t xml:space="preserve"> </w:t>
      </w:r>
      <w:r>
        <w:rPr>
          <w:rFonts w:eastAsia="Calibri"/>
          <w:sz w:val="8"/>
        </w:rPr>
        <w:t>a</w:t>
      </w:r>
      <w:r>
        <w:rPr>
          <w:sz w:val="8"/>
        </w:rPr>
        <w:t xml:space="preserve"> </w:t>
      </w:r>
      <w:r>
        <w:rPr>
          <w:rFonts w:eastAsia="Calibri"/>
          <w:sz w:val="8"/>
        </w:rPr>
        <w:t>sense</w:t>
      </w:r>
      <w:r>
        <w:rPr>
          <w:sz w:val="8"/>
        </w:rPr>
        <w:t xml:space="preserve"> </w:t>
      </w:r>
      <w:r>
        <w:rPr>
          <w:rFonts w:eastAsia="Calibri"/>
          <w:sz w:val="8"/>
        </w:rPr>
        <w:t>of</w:t>
      </w:r>
      <w:r>
        <w:rPr>
          <w:sz w:val="8"/>
        </w:rPr>
        <w:t xml:space="preserve"> </w:t>
      </w:r>
      <w:r>
        <w:rPr>
          <w:rFonts w:eastAsia="Calibri"/>
          <w:sz w:val="8"/>
        </w:rPr>
        <w:t>despair</w:t>
      </w:r>
      <w:r>
        <w:rPr>
          <w:sz w:val="8"/>
        </w:rPr>
        <w:t xml:space="preserve"> </w:t>
      </w:r>
      <w:r>
        <w:rPr>
          <w:rFonts w:eastAsia="Calibri"/>
          <w:sz w:val="8"/>
        </w:rPr>
        <w:t>and</w:t>
      </w:r>
      <w:r>
        <w:rPr>
          <w:sz w:val="8"/>
        </w:rPr>
        <w:t xml:space="preserve"> </w:t>
      </w:r>
      <w:r>
        <w:rPr>
          <w:rFonts w:eastAsia="Calibri"/>
          <w:sz w:val="8"/>
        </w:rPr>
        <w:t>pointlessness</w:t>
      </w:r>
      <w:r>
        <w:rPr>
          <w:sz w:val="8"/>
        </w:rPr>
        <w:t xml:space="preserve"> </w:t>
      </w:r>
      <w:r>
        <w:rPr>
          <w:rFonts w:eastAsia="Calibri"/>
          <w:sz w:val="8"/>
        </w:rPr>
        <w:t>of</w:t>
      </w:r>
      <w:r>
        <w:rPr>
          <w:sz w:val="8"/>
        </w:rPr>
        <w:t xml:space="preserve"> </w:t>
      </w:r>
      <w:r>
        <w:rPr>
          <w:rFonts w:eastAsia="Calibri"/>
          <w:sz w:val="8"/>
        </w:rPr>
        <w:t>life</w:t>
      </w:r>
      <w:r>
        <w:rPr>
          <w:sz w:val="8"/>
        </w:rPr>
        <w:t xml:space="preserve">. </w:t>
      </w:r>
      <w:r>
        <w:rPr>
          <w:rFonts w:eastAsia="Calibri"/>
          <w:sz w:val="8"/>
        </w:rPr>
        <w:t>Furthermore</w:t>
      </w:r>
      <w:r>
        <w:rPr>
          <w:sz w:val="8"/>
        </w:rPr>
        <w:t xml:space="preserve">, </w:t>
      </w:r>
      <w:r>
        <w:rPr>
          <w:rFonts w:eastAsia="Calibri"/>
          <w:sz w:val="8"/>
        </w:rPr>
        <w:t>the</w:t>
      </w:r>
      <w:r>
        <w:rPr>
          <w:sz w:val="8"/>
        </w:rPr>
        <w:t xml:space="preserve"> </w:t>
      </w:r>
      <w:r>
        <w:rPr>
          <w:rFonts w:eastAsia="Calibri"/>
          <w:sz w:val="8"/>
        </w:rPr>
        <w:t>inability</w:t>
      </w:r>
      <w:r>
        <w:rPr>
          <w:sz w:val="8"/>
        </w:rPr>
        <w:t xml:space="preserve"> </w:t>
      </w:r>
      <w:r>
        <w:rPr>
          <w:rFonts w:eastAsia="Calibri"/>
          <w:sz w:val="8"/>
        </w:rPr>
        <w:t>to</w:t>
      </w:r>
      <w:r>
        <w:rPr>
          <w:sz w:val="8"/>
        </w:rPr>
        <w:t xml:space="preserve"> </w:t>
      </w:r>
      <w:r>
        <w:rPr>
          <w:rFonts w:eastAsia="Calibri"/>
          <w:sz w:val="8"/>
        </w:rPr>
        <w:t>reproduce</w:t>
      </w:r>
      <w:r>
        <w:rPr>
          <w:sz w:val="8"/>
        </w:rPr>
        <w:t xml:space="preserve"> </w:t>
      </w:r>
      <w:r>
        <w:rPr>
          <w:rFonts w:eastAsia="Calibri"/>
          <w:sz w:val="8"/>
        </w:rPr>
        <w:t>and</w:t>
      </w:r>
      <w:r>
        <w:rPr>
          <w:sz w:val="8"/>
        </w:rPr>
        <w:t xml:space="preserve"> </w:t>
      </w:r>
      <w:r>
        <w:rPr>
          <w:rFonts w:eastAsia="Calibri"/>
          <w:sz w:val="8"/>
        </w:rPr>
        <w:t>have</w:t>
      </w:r>
      <w:r>
        <w:rPr>
          <w:sz w:val="8"/>
        </w:rPr>
        <w:t xml:space="preserve"> </w:t>
      </w:r>
      <w:r>
        <w:rPr>
          <w:rFonts w:eastAsia="Calibri"/>
          <w:sz w:val="8"/>
        </w:rPr>
        <w:t>your</w:t>
      </w:r>
      <w:r>
        <w:rPr>
          <w:sz w:val="8"/>
        </w:rPr>
        <w:t xml:space="preserve"> </w:t>
      </w:r>
      <w:r>
        <w:rPr>
          <w:rFonts w:eastAsia="Calibri"/>
          <w:sz w:val="8"/>
        </w:rPr>
        <w:t>own</w:t>
      </w:r>
      <w:r>
        <w:rPr>
          <w:sz w:val="8"/>
        </w:rPr>
        <w:t xml:space="preserve"> </w:t>
      </w:r>
      <w:r>
        <w:rPr>
          <w:rFonts w:eastAsia="Calibri"/>
          <w:sz w:val="8"/>
        </w:rPr>
        <w:t>children</w:t>
      </w:r>
      <w:r>
        <w:rPr>
          <w:sz w:val="8"/>
        </w:rPr>
        <w:t xml:space="preserve"> </w:t>
      </w:r>
      <w:r>
        <w:rPr>
          <w:rFonts w:eastAsia="Calibri"/>
          <w:sz w:val="8"/>
        </w:rPr>
        <w:t>because</w:t>
      </w:r>
      <w:r>
        <w:rPr>
          <w:sz w:val="8"/>
        </w:rPr>
        <w:t xml:space="preserve"> </w:t>
      </w:r>
      <w:r>
        <w:rPr>
          <w:rFonts w:eastAsia="Calibri"/>
          <w:sz w:val="8"/>
        </w:rPr>
        <w:t>of</w:t>
      </w:r>
      <w:r>
        <w:rPr>
          <w:sz w:val="8"/>
        </w:rPr>
        <w:t xml:space="preserve"> </w:t>
      </w:r>
      <w:r>
        <w:rPr>
          <w:rFonts w:eastAsia="Calibri"/>
          <w:sz w:val="8"/>
        </w:rPr>
        <w:t>a</w:t>
      </w:r>
      <w:r>
        <w:rPr>
          <w:sz w:val="8"/>
        </w:rPr>
        <w:t xml:space="preserve"> </w:t>
      </w:r>
      <w:r>
        <w:rPr>
          <w:rFonts w:eastAsia="Calibri"/>
          <w:sz w:val="8"/>
        </w:rPr>
        <w:t>principle</w:t>
      </w:r>
      <w:r>
        <w:rPr>
          <w:sz w:val="8"/>
        </w:rPr>
        <w:t>/</w:t>
      </w:r>
      <w:r>
        <w:rPr>
          <w:rFonts w:eastAsia="Calibri"/>
          <w:sz w:val="8"/>
        </w:rPr>
        <w:t>policy</w:t>
      </w:r>
      <w:r>
        <w:rPr>
          <w:sz w:val="8"/>
        </w:rPr>
        <w:t xml:space="preserve"> </w:t>
      </w:r>
      <w:r>
        <w:rPr>
          <w:rFonts w:eastAsia="Calibri"/>
          <w:sz w:val="8"/>
        </w:rPr>
        <w:t>that</w:t>
      </w:r>
      <w:r>
        <w:rPr>
          <w:sz w:val="8"/>
        </w:rPr>
        <w:t xml:space="preserve"> </w:t>
      </w:r>
      <w:r>
        <w:rPr>
          <w:rFonts w:eastAsia="Calibri"/>
          <w:sz w:val="8"/>
        </w:rPr>
        <w:t>prevents</w:t>
      </w:r>
      <w:r>
        <w:rPr>
          <w:sz w:val="8"/>
        </w:rPr>
        <w:t xml:space="preserve"> </w:t>
      </w:r>
      <w:r>
        <w:rPr>
          <w:rFonts w:eastAsia="Calibri"/>
          <w:sz w:val="8"/>
        </w:rPr>
        <w:t>you</w:t>
      </w:r>
      <w:r>
        <w:rPr>
          <w:sz w:val="8"/>
        </w:rPr>
        <w:t xml:space="preserve"> (</w:t>
      </w:r>
      <w:r>
        <w:rPr>
          <w:rFonts w:eastAsia="Calibri"/>
          <w:sz w:val="8"/>
        </w:rPr>
        <w:t>either</w:t>
      </w:r>
      <w:r>
        <w:rPr>
          <w:sz w:val="8"/>
        </w:rPr>
        <w:t xml:space="preserve"> </w:t>
      </w:r>
      <w:r>
        <w:rPr>
          <w:rFonts w:eastAsia="Calibri"/>
          <w:sz w:val="8"/>
        </w:rPr>
        <w:t>through</w:t>
      </w:r>
      <w:r>
        <w:rPr>
          <w:sz w:val="8"/>
        </w:rPr>
        <w:t xml:space="preserve"> </w:t>
      </w:r>
      <w:r>
        <w:rPr>
          <w:rFonts w:eastAsia="Calibri"/>
          <w:sz w:val="8"/>
        </w:rPr>
        <w:t>bans</w:t>
      </w:r>
      <w:r>
        <w:rPr>
          <w:sz w:val="8"/>
        </w:rPr>
        <w:t xml:space="preserve"> </w:t>
      </w:r>
      <w:r>
        <w:rPr>
          <w:rFonts w:eastAsia="Calibri"/>
          <w:sz w:val="8"/>
        </w:rPr>
        <w:t>or</w:t>
      </w:r>
      <w:r>
        <w:rPr>
          <w:sz w:val="8"/>
        </w:rPr>
        <w:t xml:space="preserve"> </w:t>
      </w:r>
      <w:r>
        <w:rPr>
          <w:rFonts w:eastAsia="Calibri"/>
          <w:sz w:val="8"/>
        </w:rPr>
        <w:t>physical</w:t>
      </w:r>
      <w:r>
        <w:rPr>
          <w:sz w:val="8"/>
        </w:rPr>
        <w:t xml:space="preserve"> </w:t>
      </w:r>
      <w:r>
        <w:rPr>
          <w:rFonts w:eastAsia="Calibri"/>
          <w:sz w:val="8"/>
        </w:rPr>
        <w:t>interventions</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significant</w:t>
      </w:r>
      <w:r>
        <w:rPr>
          <w:sz w:val="8"/>
        </w:rPr>
        <w:t xml:space="preserve"> </w:t>
      </w:r>
      <w:r>
        <w:rPr>
          <w:rFonts w:eastAsia="Calibri"/>
          <w:sz w:val="8"/>
        </w:rPr>
        <w:t>infringement</w:t>
      </w:r>
      <w:r>
        <w:rPr>
          <w:sz w:val="8"/>
        </w:rPr>
        <w:t xml:space="preserve"> </w:t>
      </w:r>
      <w:r>
        <w:rPr>
          <w:rFonts w:eastAsia="Calibri"/>
          <w:sz w:val="8"/>
        </w:rPr>
        <w:t>of</w:t>
      </w:r>
      <w:r>
        <w:rPr>
          <w:sz w:val="8"/>
        </w:rPr>
        <w:t xml:space="preserve"> </w:t>
      </w:r>
      <w:r>
        <w:rPr>
          <w:rFonts w:eastAsia="Calibri"/>
          <w:sz w:val="8"/>
        </w:rPr>
        <w:t>what</w:t>
      </w:r>
      <w:r>
        <w:rPr>
          <w:sz w:val="8"/>
        </w:rPr>
        <w:t xml:space="preserve"> </w:t>
      </w:r>
      <w:r>
        <w:rPr>
          <w:rFonts w:eastAsia="Calibri"/>
          <w:sz w:val="8"/>
        </w:rPr>
        <w:t>we</w:t>
      </w:r>
      <w:r>
        <w:rPr>
          <w:sz w:val="8"/>
        </w:rPr>
        <w:t xml:space="preserve"> </w:t>
      </w:r>
      <w:r>
        <w:rPr>
          <w:rFonts w:eastAsia="Calibri"/>
          <w:sz w:val="8"/>
        </w:rPr>
        <w:t>consider</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basic</w:t>
      </w:r>
      <w:r>
        <w:rPr>
          <w:sz w:val="8"/>
        </w:rPr>
        <w:t xml:space="preserve"> </w:t>
      </w:r>
      <w:r>
        <w:rPr>
          <w:rFonts w:eastAsia="Calibri"/>
          <w:sz w:val="8"/>
        </w:rPr>
        <w:t>right</w:t>
      </w:r>
      <w:r>
        <w:rPr>
          <w:sz w:val="8"/>
        </w:rPr>
        <w:t xml:space="preserve"> </w:t>
      </w:r>
      <w:r>
        <w:rPr>
          <w:rFonts w:eastAsia="Calibri"/>
          <w:sz w:val="8"/>
        </w:rPr>
        <w:t>to</w:t>
      </w:r>
      <w:r>
        <w:rPr>
          <w:sz w:val="8"/>
        </w:rPr>
        <w:t xml:space="preserve"> </w:t>
      </w:r>
      <w:r>
        <w:rPr>
          <w:rFonts w:eastAsia="Calibri"/>
          <w:sz w:val="8"/>
        </w:rPr>
        <w:t>control</w:t>
      </w:r>
      <w:r>
        <w:rPr>
          <w:sz w:val="8"/>
        </w:rPr>
        <w:t xml:space="preserve"> </w:t>
      </w:r>
      <w:r>
        <w:rPr>
          <w:rFonts w:eastAsia="Calibri"/>
          <w:sz w:val="8"/>
        </w:rPr>
        <w:t>what</w:t>
      </w:r>
      <w:r>
        <w:rPr>
          <w:sz w:val="8"/>
        </w:rPr>
        <w:t xml:space="preserve"> </w:t>
      </w:r>
      <w:r>
        <w:rPr>
          <w:rFonts w:eastAsia="Calibri"/>
          <w:sz w:val="8"/>
        </w:rPr>
        <w:t>happens</w:t>
      </w:r>
      <w:r>
        <w:rPr>
          <w:sz w:val="8"/>
        </w:rPr>
        <w:t xml:space="preserve"> </w:t>
      </w:r>
      <w:r>
        <w:rPr>
          <w:rFonts w:eastAsia="Calibri"/>
          <w:sz w:val="8"/>
        </w:rPr>
        <w:t>to</w:t>
      </w:r>
      <w:r>
        <w:rPr>
          <w:sz w:val="8"/>
        </w:rPr>
        <w:t xml:space="preserve"> </w:t>
      </w:r>
      <w:r>
        <w:rPr>
          <w:rFonts w:eastAsia="Calibri"/>
          <w:sz w:val="8"/>
        </w:rPr>
        <w:t>your</w:t>
      </w:r>
      <w:r>
        <w:rPr>
          <w:sz w:val="8"/>
        </w:rPr>
        <w:t xml:space="preserve"> </w:t>
      </w:r>
      <w:r>
        <w:rPr>
          <w:rFonts w:eastAsia="Calibri"/>
          <w:sz w:val="8"/>
        </w:rPr>
        <w:t>body</w:t>
      </w:r>
      <w:r>
        <w:rPr>
          <w:sz w:val="8"/>
        </w:rPr>
        <w:t xml:space="preserve">. </w:t>
      </w:r>
      <w:r>
        <w:rPr>
          <w:rFonts w:eastAsia="Calibri"/>
          <w:sz w:val="8"/>
        </w:rPr>
        <w:t>For</w:t>
      </w:r>
      <w:r>
        <w:rPr>
          <w:sz w:val="8"/>
        </w:rPr>
        <w:t xml:space="preserve"> </w:t>
      </w:r>
      <w:r>
        <w:rPr>
          <w:rFonts w:eastAsia="Calibri"/>
          <w:sz w:val="8"/>
        </w:rPr>
        <w:t>these</w:t>
      </w:r>
      <w:r>
        <w:rPr>
          <w:sz w:val="8"/>
        </w:rPr>
        <w:t xml:space="preserve"> </w:t>
      </w:r>
      <w:r>
        <w:rPr>
          <w:rFonts w:eastAsia="Calibri"/>
          <w:sz w:val="8"/>
        </w:rPr>
        <w:t>reasons</w:t>
      </w:r>
      <w:r>
        <w:rPr>
          <w:sz w:val="8"/>
        </w:rPr>
        <w:t xml:space="preserve">, </w:t>
      </w:r>
      <w:r>
        <w:rPr>
          <w:rFonts w:eastAsia="Calibri"/>
          <w:sz w:val="8"/>
        </w:rPr>
        <w:t>knowing</w:t>
      </w:r>
      <w:r>
        <w:rPr>
          <w:sz w:val="8"/>
        </w:rPr>
        <w:t xml:space="preserve"> </w:t>
      </w:r>
      <w:r>
        <w:rPr>
          <w:rFonts w:eastAsia="Calibri"/>
          <w:sz w:val="8"/>
        </w:rPr>
        <w:t>that</w:t>
      </w:r>
      <w:r>
        <w:rPr>
          <w:sz w:val="8"/>
        </w:rPr>
        <w:t xml:space="preserve"> </w:t>
      </w:r>
      <w:r>
        <w:rPr>
          <w:rFonts w:eastAsia="Calibri"/>
          <w:sz w:val="8"/>
        </w:rPr>
        <w:t>you</w:t>
      </w:r>
      <w:r>
        <w:rPr>
          <w:sz w:val="8"/>
        </w:rPr>
        <w:t xml:space="preserve"> </w:t>
      </w:r>
      <w:r>
        <w:rPr>
          <w:rFonts w:eastAsia="Calibri"/>
          <w:sz w:val="8"/>
        </w:rPr>
        <w:t>will</w:t>
      </w:r>
      <w:r>
        <w:rPr>
          <w:sz w:val="8"/>
        </w:rPr>
        <w:t xml:space="preserve"> </w:t>
      </w:r>
      <w:r>
        <w:rPr>
          <w:rFonts w:eastAsia="Calibri"/>
          <w:sz w:val="8"/>
        </w:rPr>
        <w:t>have</w:t>
      </w:r>
      <w:r>
        <w:rPr>
          <w:sz w:val="8"/>
        </w:rPr>
        <w:t xml:space="preserve"> </w:t>
      </w:r>
      <w:r>
        <w:rPr>
          <w:rFonts w:eastAsia="Calibri"/>
          <w:sz w:val="8"/>
        </w:rPr>
        <w:t>no</w:t>
      </w:r>
      <w:r>
        <w:rPr>
          <w:sz w:val="8"/>
        </w:rPr>
        <w:t xml:space="preserve"> </w:t>
      </w:r>
      <w:r>
        <w:rPr>
          <w:rFonts w:eastAsia="Calibri"/>
          <w:sz w:val="8"/>
        </w:rPr>
        <w:t>descendants</w:t>
      </w:r>
      <w:r>
        <w:rPr>
          <w:sz w:val="8"/>
        </w:rPr>
        <w:t xml:space="preserve"> </w:t>
      </w:r>
      <w:r>
        <w:rPr>
          <w:rFonts w:eastAsia="Calibri"/>
          <w:sz w:val="8"/>
        </w:rPr>
        <w:t>could</w:t>
      </w:r>
      <w:r>
        <w:rPr>
          <w:sz w:val="8"/>
        </w:rPr>
        <w:t xml:space="preserve"> </w:t>
      </w:r>
      <w:r>
        <w:rPr>
          <w:rFonts w:eastAsia="Calibri"/>
          <w:sz w:val="8"/>
        </w:rPr>
        <w:t>cause</w:t>
      </w:r>
      <w:r>
        <w:rPr>
          <w:sz w:val="8"/>
        </w:rPr>
        <w:t xml:space="preserve"> </w:t>
      </w:r>
      <w:r>
        <w:rPr>
          <w:rFonts w:eastAsia="Calibri"/>
          <w:sz w:val="8"/>
        </w:rPr>
        <w:t>significant</w:t>
      </w:r>
      <w:r>
        <w:rPr>
          <w:sz w:val="8"/>
        </w:rPr>
        <w:t xml:space="preserve"> </w:t>
      </w:r>
      <w:r>
        <w:rPr>
          <w:rFonts w:eastAsia="Calibri"/>
          <w:sz w:val="8"/>
        </w:rPr>
        <w:t>psychological</w:t>
      </w:r>
      <w:r>
        <w:rPr>
          <w:sz w:val="8"/>
        </w:rPr>
        <w:t xml:space="preserve"> </w:t>
      </w:r>
      <w:r>
        <w:rPr>
          <w:rFonts w:eastAsia="Calibri"/>
          <w:sz w:val="8"/>
        </w:rPr>
        <w:t>traumas</w:t>
      </w:r>
      <w:r>
        <w:rPr>
          <w:sz w:val="8"/>
        </w:rPr>
        <w:t xml:space="preserve"> </w:t>
      </w:r>
      <w:r>
        <w:rPr>
          <w:rFonts w:eastAsia="Calibri"/>
          <w:sz w:val="8"/>
        </w:rPr>
        <w:t>or</w:t>
      </w:r>
      <w:r>
        <w:rPr>
          <w:sz w:val="8"/>
        </w:rPr>
        <w:t xml:space="preserve"> </w:t>
      </w:r>
      <w:r>
        <w:rPr>
          <w:rFonts w:eastAsia="Calibri"/>
          <w:sz w:val="8"/>
        </w:rPr>
        <w:t>harms</w:t>
      </w:r>
      <w:r>
        <w:rPr>
          <w:sz w:val="8"/>
        </w:rPr>
        <w:t xml:space="preserve"> </w:t>
      </w:r>
      <w:r>
        <w:rPr>
          <w:rFonts w:eastAsia="Calibri"/>
          <w:sz w:val="8"/>
        </w:rPr>
        <w:t>even</w:t>
      </w:r>
      <w:r>
        <w:rPr>
          <w:sz w:val="8"/>
        </w:rPr>
        <w:t xml:space="preserve"> </w:t>
      </w:r>
      <w:r>
        <w:rPr>
          <w:rFonts w:eastAsia="Calibri"/>
          <w:sz w:val="8"/>
        </w:rPr>
        <w:t>if</w:t>
      </w:r>
      <w:r>
        <w:rPr>
          <w:sz w:val="8"/>
        </w:rPr>
        <w:t xml:space="preserve"> </w:t>
      </w:r>
      <w:r>
        <w:rPr>
          <w:rFonts w:eastAsia="Calibri"/>
          <w:sz w:val="8"/>
        </w:rPr>
        <w:t>there</w:t>
      </w:r>
      <w:r>
        <w:rPr>
          <w:sz w:val="8"/>
        </w:rPr>
        <w:t xml:space="preserve"> </w:t>
      </w:r>
      <w:r>
        <w:rPr>
          <w:rFonts w:eastAsia="Calibri"/>
          <w:sz w:val="8"/>
        </w:rPr>
        <w:t>were</w:t>
      </w:r>
      <w:r>
        <w:rPr>
          <w:sz w:val="8"/>
        </w:rPr>
        <w:t xml:space="preserve"> </w:t>
      </w:r>
      <w:r>
        <w:rPr>
          <w:rFonts w:eastAsia="Calibri"/>
          <w:sz w:val="8"/>
        </w:rPr>
        <w:t>no</w:t>
      </w:r>
      <w:r>
        <w:rPr>
          <w:sz w:val="8"/>
        </w:rPr>
        <w:t xml:space="preserve"> </w:t>
      </w:r>
      <w:r>
        <w:rPr>
          <w:rFonts w:eastAsia="Calibri"/>
          <w:sz w:val="8"/>
        </w:rPr>
        <w:t>associated</w:t>
      </w:r>
      <w:r>
        <w:rPr>
          <w:sz w:val="8"/>
        </w:rPr>
        <w:t xml:space="preserve"> </w:t>
      </w:r>
      <w:r>
        <w:rPr>
          <w:rFonts w:eastAsia="Calibri"/>
          <w:sz w:val="8"/>
        </w:rPr>
        <w:t>physical</w:t>
      </w:r>
      <w:r>
        <w:rPr>
          <w:sz w:val="8"/>
        </w:rPr>
        <w:t xml:space="preserve"> </w:t>
      </w:r>
      <w:r>
        <w:rPr>
          <w:rFonts w:eastAsia="Calibri"/>
          <w:sz w:val="8"/>
        </w:rPr>
        <w:t>harm</w:t>
      </w:r>
      <w:r>
        <w:rPr>
          <w:sz w:val="8"/>
        </w:rPr>
        <w:t xml:space="preserve">. </w:t>
      </w:r>
      <w:r>
        <w:rPr>
          <w:rStyle w:val="StyleUnderline"/>
          <w:rFonts w:eastAsia="Calibri"/>
        </w:rPr>
        <w:t>The</w:t>
      </w:r>
      <w:r>
        <w:rPr>
          <w:rStyle w:val="StyleUnderline"/>
        </w:rPr>
        <w:t xml:space="preserve"> </w:t>
      </w:r>
      <w:r>
        <w:rPr>
          <w:rStyle w:val="StyleUnderline"/>
          <w:rFonts w:eastAsia="Calibri"/>
        </w:rPr>
        <w:t>second</w:t>
      </w:r>
      <w:r>
        <w:rPr>
          <w:rStyle w:val="StyleUnderline"/>
        </w:rPr>
        <w:t xml:space="preserve"> </w:t>
      </w:r>
      <w:r>
        <w:rPr>
          <w:rStyle w:val="StyleUnderline"/>
          <w:rFonts w:eastAsia="Calibri"/>
        </w:rPr>
        <w:t>is</w:t>
      </w:r>
      <w:r>
        <w:rPr>
          <w:rStyle w:val="StyleUnderline"/>
        </w:rPr>
        <w:t xml:space="preserve"> </w:t>
      </w:r>
      <w:r>
        <w:rPr>
          <w:rStyle w:val="StyleUnderline"/>
          <w:rFonts w:eastAsia="Calibri"/>
        </w:rPr>
        <w:t>a</w:t>
      </w:r>
      <w:r>
        <w:rPr>
          <w:sz w:val="8"/>
        </w:rPr>
        <w:t xml:space="preserve"> </w:t>
      </w:r>
      <w:r>
        <w:rPr>
          <w:rFonts w:eastAsia="Calibri"/>
          <w:sz w:val="8"/>
        </w:rPr>
        <w:t>more</w:t>
      </w:r>
      <w:r>
        <w:rPr>
          <w:sz w:val="8"/>
        </w:rPr>
        <w:t xml:space="preserve"> </w:t>
      </w:r>
      <w:r>
        <w:rPr>
          <w:rFonts w:eastAsia="Calibri"/>
          <w:sz w:val="8"/>
        </w:rPr>
        <w:t>general</w:t>
      </w:r>
      <w:r>
        <w:rPr>
          <w:sz w:val="8"/>
        </w:rPr>
        <w:t xml:space="preserve">, </w:t>
      </w:r>
      <w:r>
        <w:rPr>
          <w:rStyle w:val="StyleUnderline"/>
          <w:rFonts w:eastAsia="Calibri"/>
        </w:rPr>
        <w:t>higher</w:t>
      </w:r>
      <w:r>
        <w:rPr>
          <w:rStyle w:val="StyleUnderline"/>
        </w:rPr>
        <w:t xml:space="preserve"> </w:t>
      </w:r>
      <w:r>
        <w:rPr>
          <w:rStyle w:val="StyleUnderline"/>
          <w:rFonts w:eastAsia="Calibri"/>
        </w:rPr>
        <w:t>level</w:t>
      </w:r>
      <w:r>
        <w:rPr>
          <w:rStyle w:val="StyleUnderline"/>
        </w:rPr>
        <w:t xml:space="preserve"> </w:t>
      </w:r>
      <w:r>
        <w:rPr>
          <w:rStyle w:val="StyleUnderline"/>
          <w:rFonts w:eastAsia="Calibri"/>
          <w:highlight w:val="cyan"/>
        </w:rPr>
        <w:t>sense</w:t>
      </w:r>
      <w:r>
        <w:rPr>
          <w:rStyle w:val="StyleUnderline"/>
          <w:highlight w:val="cyan"/>
        </w:rPr>
        <w:t xml:space="preserve"> </w:t>
      </w:r>
      <w:r>
        <w:rPr>
          <w:rStyle w:val="StyleUnderline"/>
          <w:rFonts w:eastAsia="Calibri"/>
          <w:highlight w:val="cyan"/>
        </w:rPr>
        <w:t>of</w:t>
      </w:r>
      <w:r>
        <w:rPr>
          <w:rStyle w:val="StyleUnderline"/>
          <w:highlight w:val="cyan"/>
        </w:rPr>
        <w:t xml:space="preserve"> </w:t>
      </w:r>
      <w:r>
        <w:rPr>
          <w:rStyle w:val="StyleUnderline"/>
          <w:rFonts w:eastAsia="Calibri"/>
          <w:highlight w:val="cyan"/>
        </w:rPr>
        <w:t>hopelessness</w:t>
      </w:r>
      <w:r>
        <w:rPr>
          <w:rStyle w:val="StyleUnderline"/>
          <w:highlight w:val="cyan"/>
        </w:rPr>
        <w:t xml:space="preserve"> </w:t>
      </w:r>
      <w:r>
        <w:rPr>
          <w:rStyle w:val="StyleUnderline"/>
          <w:rFonts w:eastAsia="Calibri"/>
        </w:rPr>
        <w:t>or</w:t>
      </w:r>
      <w:r>
        <w:rPr>
          <w:rStyle w:val="StyleUnderline"/>
        </w:rPr>
        <w:t xml:space="preserve"> </w:t>
      </w:r>
      <w:r>
        <w:rPr>
          <w:rStyle w:val="StyleUnderline"/>
          <w:rFonts w:eastAsia="Calibri"/>
        </w:rPr>
        <w:t>despair</w:t>
      </w:r>
      <w:r>
        <w:rPr>
          <w:rStyle w:val="StyleUnderline"/>
        </w:rPr>
        <w:t xml:space="preserve"> </w:t>
      </w:r>
      <w:r>
        <w:rPr>
          <w:rStyle w:val="StyleUnderline"/>
          <w:rFonts w:eastAsia="Calibri"/>
        </w:rPr>
        <w:t>that</w:t>
      </w:r>
      <w:r>
        <w:rPr>
          <w:rStyle w:val="StyleUnderline"/>
        </w:rPr>
        <w:t xml:space="preserve"> </w:t>
      </w:r>
      <w:r>
        <w:rPr>
          <w:rStyle w:val="StyleUnderline"/>
          <w:rFonts w:eastAsia="Calibri"/>
          <w:highlight w:val="cyan"/>
        </w:rPr>
        <w:t>there</w:t>
      </w:r>
      <w:r>
        <w:rPr>
          <w:rStyle w:val="StyleUnderline"/>
          <w:highlight w:val="cyan"/>
        </w:rPr>
        <w:t xml:space="preserve"> </w:t>
      </w:r>
      <w:r>
        <w:rPr>
          <w:rStyle w:val="StyleUnderline"/>
          <w:rFonts w:eastAsia="Calibri"/>
          <w:highlight w:val="cyan"/>
        </w:rPr>
        <w:t>will</w:t>
      </w:r>
      <w:r>
        <w:rPr>
          <w:rStyle w:val="StyleUnderline"/>
          <w:highlight w:val="cyan"/>
        </w:rPr>
        <w:t xml:space="preserve"> </w:t>
      </w:r>
      <w:r>
        <w:rPr>
          <w:rStyle w:val="StyleUnderline"/>
          <w:rFonts w:eastAsia="Calibri"/>
          <w:highlight w:val="cyan"/>
        </w:rPr>
        <w:t>be</w:t>
      </w:r>
      <w:r>
        <w:rPr>
          <w:rStyle w:val="StyleUnderline"/>
          <w:highlight w:val="cyan"/>
        </w:rPr>
        <w:t xml:space="preserve"> </w:t>
      </w:r>
      <w:r>
        <w:rPr>
          <w:rStyle w:val="StyleUnderline"/>
          <w:rFonts w:eastAsia="Calibri"/>
          <w:highlight w:val="cyan"/>
        </w:rPr>
        <w:t>no</w:t>
      </w:r>
      <w:r>
        <w:rPr>
          <w:rStyle w:val="StyleUnderline"/>
          <w:highlight w:val="cyan"/>
        </w:rPr>
        <w:t xml:space="preserve"> </w:t>
      </w:r>
      <w:r>
        <w:rPr>
          <w:rStyle w:val="StyleUnderline"/>
          <w:rFonts w:eastAsia="Calibri"/>
          <w:highlight w:val="cyan"/>
        </w:rPr>
        <w:t>more</w:t>
      </w:r>
      <w:r>
        <w:rPr>
          <w:rStyle w:val="StyleUnderline"/>
          <w:highlight w:val="cyan"/>
        </w:rPr>
        <w:t xml:space="preserve"> </w:t>
      </w:r>
      <w:r>
        <w:rPr>
          <w:rStyle w:val="StyleUnderline"/>
          <w:rFonts w:eastAsia="Calibri"/>
          <w:highlight w:val="cyan"/>
        </w:rPr>
        <w:t>humans</w:t>
      </w:r>
      <w:r>
        <w:rPr>
          <w:rStyle w:val="StyleUnderline"/>
          <w:highlight w:val="cyan"/>
        </w:rPr>
        <w:t xml:space="preserve"> </w:t>
      </w:r>
      <w:r>
        <w:rPr>
          <w:rStyle w:val="StyleUnderline"/>
          <w:rFonts w:eastAsia="Calibri"/>
          <w:highlight w:val="cyan"/>
        </w:rPr>
        <w:t>and</w:t>
      </w:r>
      <w:r>
        <w:rPr>
          <w:rStyle w:val="StyleUnderline"/>
          <w:highlight w:val="cyan"/>
        </w:rPr>
        <w:t xml:space="preserve"> </w:t>
      </w:r>
      <w:r>
        <w:rPr>
          <w:rStyle w:val="StyleUnderline"/>
          <w:rFonts w:eastAsia="Calibri"/>
          <w:highlight w:val="cyan"/>
        </w:rPr>
        <w:t>that</w:t>
      </w:r>
      <w:r>
        <w:rPr>
          <w:rStyle w:val="StyleUnderline"/>
          <w:highlight w:val="cyan"/>
        </w:rPr>
        <w:t xml:space="preserve"> </w:t>
      </w:r>
      <w:r>
        <w:rPr>
          <w:rStyle w:val="StyleUnderline"/>
          <w:rFonts w:eastAsia="Calibri"/>
          <w:highlight w:val="cyan"/>
        </w:rPr>
        <w:t>your</w:t>
      </w:r>
      <w:r>
        <w:rPr>
          <w:rStyle w:val="StyleUnderline"/>
          <w:highlight w:val="cyan"/>
        </w:rPr>
        <w:t xml:space="preserve"> </w:t>
      </w:r>
      <w:r>
        <w:rPr>
          <w:rStyle w:val="StyleUnderline"/>
          <w:rFonts w:eastAsia="Calibri"/>
          <w:highlight w:val="cyan"/>
        </w:rPr>
        <w:t>projects</w:t>
      </w:r>
      <w:r>
        <w:rPr>
          <w:rStyle w:val="StyleUnderline"/>
          <w:highlight w:val="cyan"/>
        </w:rPr>
        <w:t xml:space="preserve"> </w:t>
      </w:r>
      <w:r>
        <w:rPr>
          <w:rStyle w:val="StyleUnderline"/>
          <w:rFonts w:eastAsia="Calibri"/>
          <w:highlight w:val="cyan"/>
        </w:rPr>
        <w:t>will</w:t>
      </w:r>
      <w:r>
        <w:rPr>
          <w:rStyle w:val="StyleUnderline"/>
          <w:highlight w:val="cyan"/>
        </w:rPr>
        <w:t xml:space="preserve"> </w:t>
      </w:r>
      <w:r>
        <w:rPr>
          <w:rStyle w:val="StyleUnderline"/>
          <w:rFonts w:eastAsia="Calibri"/>
          <w:highlight w:val="cyan"/>
        </w:rPr>
        <w:t>end</w:t>
      </w:r>
      <w:r>
        <w:rPr>
          <w:rStyle w:val="StyleUnderline"/>
          <w:highlight w:val="cyan"/>
        </w:rPr>
        <w:t xml:space="preserve"> </w:t>
      </w:r>
      <w:r>
        <w:rPr>
          <w:rStyle w:val="StyleUnderline"/>
          <w:rFonts w:eastAsia="Calibri"/>
          <w:highlight w:val="cyan"/>
        </w:rPr>
        <w:t>with</w:t>
      </w:r>
      <w:r>
        <w:rPr>
          <w:rStyle w:val="StyleUnderline"/>
          <w:highlight w:val="cyan"/>
        </w:rPr>
        <w:t xml:space="preserve"> </w:t>
      </w:r>
      <w:r>
        <w:rPr>
          <w:rStyle w:val="StyleUnderline"/>
          <w:rFonts w:eastAsia="Calibri"/>
          <w:highlight w:val="cyan"/>
        </w:rPr>
        <w:t>you</w:t>
      </w:r>
      <w:r>
        <w:rPr>
          <w:sz w:val="8"/>
          <w:highlight w:val="cyan"/>
        </w:rPr>
        <w:t>.</w:t>
      </w:r>
      <w:r>
        <w:rPr>
          <w:sz w:val="8"/>
        </w:rPr>
        <w:t xml:space="preserve"> </w:t>
      </w:r>
      <w:r>
        <w:rPr>
          <w:rStyle w:val="StyleUnderline"/>
          <w:rFonts w:eastAsia="Calibri"/>
        </w:rPr>
        <w:t>Even</w:t>
      </w:r>
      <w:r>
        <w:rPr>
          <w:rStyle w:val="StyleUnderline"/>
        </w:rPr>
        <w:t xml:space="preserve"> </w:t>
      </w:r>
      <w:r>
        <w:rPr>
          <w:rStyle w:val="StyleUnderline"/>
          <w:rFonts w:eastAsia="Calibri"/>
        </w:rPr>
        <w:t>those</w:t>
      </w:r>
      <w:r>
        <w:rPr>
          <w:rStyle w:val="StyleUnderline"/>
        </w:rPr>
        <w:t xml:space="preserve"> </w:t>
      </w:r>
      <w:r>
        <w:rPr>
          <w:rStyle w:val="StyleUnderline"/>
          <w:rFonts w:eastAsia="Calibri"/>
        </w:rPr>
        <w:t>who</w:t>
      </w:r>
      <w:r>
        <w:rPr>
          <w:rStyle w:val="StyleUnderline"/>
        </w:rPr>
        <w:t xml:space="preserve"> </w:t>
      </w:r>
      <w:r>
        <w:rPr>
          <w:rStyle w:val="StyleUnderline"/>
          <w:rFonts w:eastAsia="Calibri"/>
        </w:rPr>
        <w:t>did</w:t>
      </w:r>
      <w:r>
        <w:rPr>
          <w:rStyle w:val="StyleUnderline"/>
        </w:rPr>
        <w:t xml:space="preserve"> </w:t>
      </w:r>
      <w:r>
        <w:rPr>
          <w:rStyle w:val="StyleUnderline"/>
          <w:rFonts w:eastAsia="Calibri"/>
        </w:rPr>
        <w:t>not</w:t>
      </w:r>
      <w:r>
        <w:rPr>
          <w:rStyle w:val="StyleUnderline"/>
        </w:rPr>
        <w:t xml:space="preserve"> </w:t>
      </w:r>
      <w:r>
        <w:rPr>
          <w:rStyle w:val="StyleUnderline"/>
          <w:rFonts w:eastAsia="Calibri"/>
        </w:rPr>
        <w:t>feel</w:t>
      </w:r>
      <w:r>
        <w:rPr>
          <w:rStyle w:val="StyleUnderline"/>
        </w:rPr>
        <w:t xml:space="preserve"> </w:t>
      </w:r>
      <w:r>
        <w:rPr>
          <w:rStyle w:val="StyleUnderline"/>
          <w:rFonts w:eastAsia="Calibri"/>
        </w:rPr>
        <w:t>a</w:t>
      </w:r>
      <w:r>
        <w:rPr>
          <w:rStyle w:val="StyleUnderline"/>
        </w:rPr>
        <w:t xml:space="preserve"> </w:t>
      </w:r>
      <w:r>
        <w:rPr>
          <w:rStyle w:val="StyleUnderline"/>
          <w:rFonts w:eastAsia="Calibri"/>
        </w:rPr>
        <w:t>strong</w:t>
      </w:r>
      <w:r>
        <w:rPr>
          <w:rStyle w:val="StyleUnderline"/>
        </w:rPr>
        <w:t xml:space="preserve"> </w:t>
      </w:r>
      <w:r>
        <w:rPr>
          <w:rStyle w:val="StyleUnderline"/>
          <w:rFonts w:eastAsia="Calibri"/>
        </w:rPr>
        <w:t>desire</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procreate</w:t>
      </w:r>
      <w:r>
        <w:rPr>
          <w:rStyle w:val="StyleUnderline"/>
        </w:rPr>
        <w:t xml:space="preserve"> </w:t>
      </w:r>
      <w:r>
        <w:rPr>
          <w:rStyle w:val="StyleUnderline"/>
          <w:rFonts w:eastAsia="Calibri"/>
        </w:rPr>
        <w:t>themselves</w:t>
      </w:r>
      <w:r>
        <w:rPr>
          <w:rStyle w:val="StyleUnderline"/>
        </w:rPr>
        <w:t xml:space="preserve"> </w:t>
      </w:r>
      <w:r>
        <w:rPr>
          <w:rStyle w:val="StyleUnderline"/>
          <w:rFonts w:eastAsia="Calibri"/>
        </w:rPr>
        <w:t>might</w:t>
      </w:r>
      <w:r>
        <w:rPr>
          <w:rStyle w:val="StyleUnderline"/>
        </w:rPr>
        <w:t xml:space="preserve"> </w:t>
      </w:r>
      <w:r>
        <w:rPr>
          <w:rStyle w:val="StyleUnderline"/>
          <w:rFonts w:eastAsia="Calibri"/>
        </w:rPr>
        <w:t>feel</w:t>
      </w:r>
      <w:r>
        <w:rPr>
          <w:rStyle w:val="StyleUnderline"/>
        </w:rPr>
        <w:t xml:space="preserve"> </w:t>
      </w:r>
      <w:r>
        <w:rPr>
          <w:rStyle w:val="StyleUnderline"/>
          <w:rFonts w:eastAsia="Calibri"/>
        </w:rPr>
        <w:t>a</w:t>
      </w:r>
      <w:r>
        <w:rPr>
          <w:rStyle w:val="StyleUnderline"/>
        </w:rPr>
        <w:t xml:space="preserve"> </w:t>
      </w:r>
      <w:r>
        <w:rPr>
          <w:rStyle w:val="StyleUnderline"/>
          <w:rFonts w:eastAsia="Calibri"/>
        </w:rPr>
        <w:t>sense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hopelessness</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any</w:t>
      </w:r>
      <w:r>
        <w:rPr>
          <w:rStyle w:val="StyleUnderline"/>
        </w:rPr>
        <w:t xml:space="preserve"> </w:t>
      </w:r>
      <w:r>
        <w:rPr>
          <w:rStyle w:val="StyleUnderline"/>
          <w:rFonts w:eastAsia="Calibri"/>
        </w:rPr>
        <w:t>projects</w:t>
      </w:r>
      <w:r>
        <w:rPr>
          <w:rStyle w:val="StyleUnderline"/>
        </w:rPr>
        <w:t xml:space="preserve"> </w:t>
      </w:r>
      <w:r>
        <w:rPr>
          <w:rStyle w:val="StyleUnderline"/>
          <w:rFonts w:eastAsia="Calibri"/>
        </w:rPr>
        <w:t>or</w:t>
      </w:r>
      <w:r>
        <w:rPr>
          <w:rStyle w:val="StyleUnderline"/>
        </w:rPr>
        <w:t xml:space="preserve"> </w:t>
      </w:r>
      <w:r>
        <w:rPr>
          <w:rStyle w:val="StyleUnderline"/>
          <w:rFonts w:eastAsia="Calibri"/>
        </w:rPr>
        <w:t>goals</w:t>
      </w:r>
      <w:r>
        <w:rPr>
          <w:rStyle w:val="StyleUnderline"/>
        </w:rPr>
        <w:t xml:space="preserve"> </w:t>
      </w:r>
      <w:r>
        <w:rPr>
          <w:rStyle w:val="StyleUnderline"/>
          <w:rFonts w:eastAsia="Calibri"/>
        </w:rPr>
        <w:t>they</w:t>
      </w:r>
      <w:r>
        <w:rPr>
          <w:rStyle w:val="StyleUnderline"/>
        </w:rPr>
        <w:t xml:space="preserve"> </w:t>
      </w:r>
      <w:r>
        <w:rPr>
          <w:rStyle w:val="StyleUnderline"/>
          <w:rFonts w:eastAsia="Calibri"/>
        </w:rPr>
        <w:t>have</w:t>
      </w:r>
      <w:r>
        <w:rPr>
          <w:rStyle w:val="StyleUnderline"/>
        </w:rPr>
        <w:t xml:space="preserve"> </w:t>
      </w:r>
      <w:r>
        <w:rPr>
          <w:rStyle w:val="StyleUnderline"/>
          <w:rFonts w:eastAsia="Calibri"/>
        </w:rPr>
        <w:t>for</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future</w:t>
      </w:r>
      <w:r>
        <w:rPr>
          <w:rStyle w:val="StyleUnderline"/>
        </w:rPr>
        <w:t xml:space="preserve"> </w:t>
      </w:r>
      <w:r>
        <w:rPr>
          <w:rStyle w:val="StyleUnderline"/>
          <w:rFonts w:eastAsia="Calibri"/>
        </w:rPr>
        <w:t>would</w:t>
      </w:r>
      <w:r>
        <w:rPr>
          <w:rStyle w:val="StyleUnderline"/>
        </w:rPr>
        <w:t xml:space="preserve"> </w:t>
      </w:r>
      <w:r>
        <w:rPr>
          <w:rStyle w:val="StyleUnderline"/>
          <w:rFonts w:eastAsia="Calibri"/>
        </w:rPr>
        <w:t>not</w:t>
      </w:r>
      <w:r>
        <w:rPr>
          <w:rStyle w:val="StyleUnderline"/>
        </w:rPr>
        <w:t xml:space="preserve"> </w:t>
      </w:r>
      <w:r>
        <w:rPr>
          <w:rStyle w:val="StyleUnderline"/>
          <w:rFonts w:eastAsia="Calibri"/>
        </w:rPr>
        <w:t>be</w:t>
      </w:r>
      <w:r>
        <w:rPr>
          <w:rStyle w:val="StyleUnderline"/>
        </w:rPr>
        <w:t xml:space="preserve"> </w:t>
      </w:r>
      <w:r>
        <w:rPr>
          <w:rStyle w:val="StyleUnderline"/>
          <w:rFonts w:eastAsia="Calibri"/>
        </w:rPr>
        <w:t>fulfilled</w:t>
      </w:r>
      <w:r>
        <w:rPr>
          <w:sz w:val="8"/>
        </w:rPr>
        <w:t xml:space="preserve">. </w:t>
      </w:r>
      <w:r>
        <w:rPr>
          <w:rFonts w:eastAsia="Calibri"/>
          <w:sz w:val="8"/>
        </w:rPr>
        <w:t>Many</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projects</w:t>
      </w:r>
      <w:r>
        <w:rPr>
          <w:sz w:val="8"/>
        </w:rPr>
        <w:t xml:space="preserve"> </w:t>
      </w:r>
      <w:r>
        <w:rPr>
          <w:rFonts w:eastAsia="Calibri"/>
          <w:sz w:val="8"/>
        </w:rPr>
        <w:t>and</w:t>
      </w:r>
      <w:r>
        <w:rPr>
          <w:sz w:val="8"/>
        </w:rPr>
        <w:t xml:space="preserve"> </w:t>
      </w:r>
      <w:r>
        <w:rPr>
          <w:rFonts w:eastAsia="Calibri"/>
          <w:sz w:val="8"/>
        </w:rPr>
        <w:t>goals</w:t>
      </w:r>
      <w:r>
        <w:rPr>
          <w:sz w:val="8"/>
        </w:rPr>
        <w:t xml:space="preserve"> </w:t>
      </w:r>
      <w:r>
        <w:rPr>
          <w:rFonts w:eastAsia="Calibri"/>
          <w:sz w:val="8"/>
        </w:rPr>
        <w:t>we</w:t>
      </w:r>
      <w:r>
        <w:rPr>
          <w:sz w:val="8"/>
        </w:rPr>
        <w:t xml:space="preserve"> </w:t>
      </w:r>
      <w:r>
        <w:rPr>
          <w:rFonts w:eastAsia="Calibri"/>
          <w:sz w:val="8"/>
        </w:rPr>
        <w:t>work</w:t>
      </w:r>
      <w:r>
        <w:rPr>
          <w:sz w:val="8"/>
        </w:rPr>
        <w:t xml:space="preserve"> </w:t>
      </w:r>
      <w:r>
        <w:rPr>
          <w:rFonts w:eastAsia="Calibri"/>
          <w:sz w:val="8"/>
        </w:rPr>
        <w:t>towards</w:t>
      </w:r>
      <w:r>
        <w:rPr>
          <w:sz w:val="8"/>
        </w:rPr>
        <w:t xml:space="preserve"> </w:t>
      </w:r>
      <w:r>
        <w:rPr>
          <w:rFonts w:eastAsia="Calibri"/>
          <w:sz w:val="8"/>
        </w:rPr>
        <w:t>during</w:t>
      </w:r>
      <w:r>
        <w:rPr>
          <w:sz w:val="8"/>
        </w:rPr>
        <w:t xml:space="preserve"> </w:t>
      </w:r>
      <w:r>
        <w:rPr>
          <w:rFonts w:eastAsia="Calibri"/>
          <w:sz w:val="8"/>
        </w:rPr>
        <w:t>our</w:t>
      </w:r>
      <w:r>
        <w:rPr>
          <w:sz w:val="8"/>
        </w:rPr>
        <w:t xml:space="preserve"> </w:t>
      </w:r>
      <w:r>
        <w:rPr>
          <w:rFonts w:eastAsia="Calibri"/>
          <w:sz w:val="8"/>
        </w:rPr>
        <w:t>lifetime</w:t>
      </w:r>
      <w:r>
        <w:rPr>
          <w:sz w:val="8"/>
        </w:rPr>
        <w:t xml:space="preserve"> </w:t>
      </w:r>
      <w:r>
        <w:rPr>
          <w:rFonts w:eastAsia="Calibri"/>
          <w:sz w:val="8"/>
        </w:rPr>
        <w:t>are</w:t>
      </w:r>
      <w:r>
        <w:rPr>
          <w:sz w:val="8"/>
        </w:rPr>
        <w:t xml:space="preserve"> </w:t>
      </w:r>
      <w:r>
        <w:rPr>
          <w:rFonts w:eastAsia="Calibri"/>
          <w:sz w:val="8"/>
        </w:rPr>
        <w:t>also</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partly</w:t>
      </w:r>
      <w:r>
        <w:rPr>
          <w:sz w:val="8"/>
        </w:rPr>
        <w:t xml:space="preserve"> </w:t>
      </w:r>
      <w:r>
        <w:rPr>
          <w:rFonts w:eastAsia="Calibri"/>
          <w:sz w:val="8"/>
        </w:rPr>
        <w:t>future</w:t>
      </w:r>
      <w:r>
        <w:rPr>
          <w:sz w:val="8"/>
        </w:rPr>
        <w:t>-</w:t>
      </w:r>
      <w:r>
        <w:rPr>
          <w:rFonts w:eastAsia="Calibri"/>
          <w:sz w:val="8"/>
        </w:rPr>
        <w:t>oriented</w:t>
      </w:r>
      <w:r>
        <w:rPr>
          <w:sz w:val="8"/>
        </w:rPr>
        <w:t xml:space="preserve">. </w:t>
      </w:r>
      <w:r>
        <w:rPr>
          <w:rFonts w:eastAsia="Calibri"/>
          <w:sz w:val="8"/>
        </w:rPr>
        <w:t>Why</w:t>
      </w:r>
      <w:r>
        <w:rPr>
          <w:sz w:val="8"/>
        </w:rPr>
        <w:t xml:space="preserve"> </w:t>
      </w:r>
      <w:r>
        <w:rPr>
          <w:rFonts w:eastAsia="Calibri"/>
          <w:sz w:val="8"/>
        </w:rPr>
        <w:t>bother</w:t>
      </w:r>
      <w:r>
        <w:rPr>
          <w:sz w:val="8"/>
        </w:rPr>
        <w:t xml:space="preserve"> </w:t>
      </w:r>
      <w:r>
        <w:rPr>
          <w:rFonts w:eastAsia="Calibri"/>
          <w:sz w:val="8"/>
        </w:rPr>
        <w:t>continuing</w:t>
      </w:r>
      <w:r>
        <w:rPr>
          <w:sz w:val="8"/>
        </w:rPr>
        <w:t xml:space="preserve"> </w:t>
      </w:r>
      <w:r>
        <w:rPr>
          <w:rFonts w:eastAsia="Calibri"/>
          <w:sz w:val="8"/>
        </w:rPr>
        <w:t>the</w:t>
      </w:r>
      <w:r>
        <w:rPr>
          <w:sz w:val="8"/>
        </w:rPr>
        <w:t xml:space="preserve"> </w:t>
      </w:r>
      <w:r>
        <w:rPr>
          <w:rFonts w:eastAsia="Calibri"/>
          <w:sz w:val="8"/>
        </w:rPr>
        <w:t>search</w:t>
      </w:r>
      <w:r>
        <w:rPr>
          <w:sz w:val="8"/>
        </w:rPr>
        <w:t xml:space="preserve"> </w:t>
      </w:r>
      <w:r>
        <w:rPr>
          <w:rFonts w:eastAsia="Calibri"/>
          <w:sz w:val="8"/>
        </w:rPr>
        <w:t>for</w:t>
      </w:r>
      <w:r>
        <w:rPr>
          <w:sz w:val="8"/>
        </w:rPr>
        <w:t xml:space="preserve"> </w:t>
      </w:r>
      <w:r>
        <w:rPr>
          <w:rFonts w:eastAsia="Calibri"/>
          <w:sz w:val="8"/>
        </w:rPr>
        <w:t>a</w:t>
      </w:r>
      <w:r>
        <w:rPr>
          <w:sz w:val="8"/>
        </w:rPr>
        <w:t xml:space="preserve"> </w:t>
      </w:r>
      <w:r>
        <w:rPr>
          <w:rFonts w:eastAsia="Calibri"/>
          <w:sz w:val="8"/>
        </w:rPr>
        <w:t>cure</w:t>
      </w:r>
      <w:r>
        <w:rPr>
          <w:sz w:val="8"/>
        </w:rPr>
        <w:t xml:space="preserve"> </w:t>
      </w:r>
      <w:r>
        <w:rPr>
          <w:rFonts w:eastAsia="Calibri"/>
          <w:sz w:val="8"/>
        </w:rPr>
        <w:t>for</w:t>
      </w:r>
      <w:r>
        <w:rPr>
          <w:sz w:val="8"/>
        </w:rPr>
        <w:t xml:space="preserve"> </w:t>
      </w:r>
      <w:r>
        <w:rPr>
          <w:rFonts w:eastAsia="Calibri"/>
          <w:sz w:val="8"/>
        </w:rPr>
        <w:t>cancer</w:t>
      </w:r>
      <w:r>
        <w:rPr>
          <w:sz w:val="8"/>
        </w:rPr>
        <w:t xml:space="preserve"> </w:t>
      </w:r>
      <w:r>
        <w:rPr>
          <w:rFonts w:eastAsia="Calibri"/>
          <w:sz w:val="8"/>
        </w:rPr>
        <w:t>if</w:t>
      </w:r>
      <w:r>
        <w:rPr>
          <w:sz w:val="8"/>
        </w:rPr>
        <w:t xml:space="preserve"> </w:t>
      </w:r>
      <w:r>
        <w:rPr>
          <w:rFonts w:eastAsia="Calibri"/>
          <w:sz w:val="8"/>
        </w:rPr>
        <w:t>either</w:t>
      </w:r>
      <w:r>
        <w:rPr>
          <w:sz w:val="8"/>
        </w:rPr>
        <w:t xml:space="preserve"> </w:t>
      </w:r>
      <w:r>
        <w:rPr>
          <w:rFonts w:eastAsia="Calibri"/>
          <w:sz w:val="8"/>
        </w:rPr>
        <w:t>it</w:t>
      </w:r>
      <w:r>
        <w:rPr>
          <w:sz w:val="8"/>
        </w:rPr>
        <w:t xml:space="preserve"> </w:t>
      </w:r>
      <w:r>
        <w:rPr>
          <w:rFonts w:eastAsia="Calibri"/>
          <w:sz w:val="8"/>
        </w:rPr>
        <w:t>will</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found</w:t>
      </w:r>
      <w:r>
        <w:rPr>
          <w:sz w:val="8"/>
        </w:rPr>
        <w:t xml:space="preserve"> </w:t>
      </w:r>
      <w:r>
        <w:rPr>
          <w:rFonts w:eastAsia="Calibri"/>
          <w:sz w:val="8"/>
        </w:rPr>
        <w:t>within</w:t>
      </w:r>
      <w:r>
        <w:rPr>
          <w:sz w:val="8"/>
        </w:rPr>
        <w:t xml:space="preserve"> </w:t>
      </w:r>
      <w:r>
        <w:rPr>
          <w:rFonts w:eastAsia="Calibri"/>
          <w:sz w:val="8"/>
        </w:rPr>
        <w:t>humans</w:t>
      </w:r>
      <w:r>
        <w:rPr>
          <w:sz w:val="8"/>
        </w:rPr>
        <w:t xml:space="preserve">’ </w:t>
      </w:r>
      <w:r>
        <w:rPr>
          <w:rFonts w:eastAsia="Calibri"/>
          <w:sz w:val="8"/>
        </w:rPr>
        <w:t>lifetime</w:t>
      </w:r>
      <w:r>
        <w:rPr>
          <w:sz w:val="8"/>
        </w:rPr>
        <w:t xml:space="preserve">, </w:t>
      </w:r>
      <w:r>
        <w:rPr>
          <w:rFonts w:eastAsia="Calibri"/>
          <w:sz w:val="8"/>
        </w:rPr>
        <w:t>and</w:t>
      </w:r>
      <w:r>
        <w:rPr>
          <w:sz w:val="8"/>
        </w:rPr>
        <w:t>/</w:t>
      </w:r>
      <w:r>
        <w:rPr>
          <w:rFonts w:eastAsia="Calibri"/>
          <w:sz w:val="8"/>
        </w:rPr>
        <w:t>or</w:t>
      </w:r>
      <w:r>
        <w:rPr>
          <w:sz w:val="8"/>
        </w:rPr>
        <w:t xml:space="preserve"> </w:t>
      </w:r>
      <w:r>
        <w:rPr>
          <w:rFonts w:eastAsia="Calibri"/>
          <w:sz w:val="8"/>
        </w:rPr>
        <w:t>there</w:t>
      </w:r>
      <w:r>
        <w:rPr>
          <w:sz w:val="8"/>
        </w:rPr>
        <w:t xml:space="preserve"> </w:t>
      </w:r>
      <w:r>
        <w:rPr>
          <w:rFonts w:eastAsia="Calibri"/>
          <w:sz w:val="8"/>
        </w:rPr>
        <w:t>will</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future</w:t>
      </w:r>
      <w:r>
        <w:rPr>
          <w:sz w:val="8"/>
        </w:rPr>
        <w:t xml:space="preserve"> </w:t>
      </w:r>
      <w:r>
        <w:rPr>
          <w:rFonts w:eastAsia="Calibri"/>
          <w:sz w:val="8"/>
        </w:rPr>
        <w:t>people</w:t>
      </w:r>
      <w:r>
        <w:rPr>
          <w:sz w:val="8"/>
        </w:rPr>
        <w:t xml:space="preserve"> </w:t>
      </w:r>
      <w:r>
        <w:rPr>
          <w:rFonts w:eastAsia="Calibri"/>
          <w:sz w:val="8"/>
        </w:rPr>
        <w:t>to</w:t>
      </w:r>
      <w:r>
        <w:rPr>
          <w:sz w:val="8"/>
        </w:rPr>
        <w:t xml:space="preserve"> </w:t>
      </w:r>
      <w:r>
        <w:rPr>
          <w:rFonts w:eastAsia="Calibri"/>
          <w:sz w:val="8"/>
        </w:rPr>
        <w:t>benefit</w:t>
      </w:r>
      <w:r>
        <w:rPr>
          <w:sz w:val="8"/>
        </w:rPr>
        <w:t xml:space="preserve"> </w:t>
      </w:r>
      <w:r>
        <w:rPr>
          <w:rFonts w:eastAsia="Calibri"/>
          <w:sz w:val="8"/>
        </w:rPr>
        <w:t>from</w:t>
      </w:r>
      <w:r>
        <w:rPr>
          <w:sz w:val="8"/>
        </w:rPr>
        <w:t xml:space="preserve"> </w:t>
      </w:r>
      <w:r>
        <w:rPr>
          <w:rFonts w:eastAsia="Calibri"/>
          <w:sz w:val="8"/>
        </w:rPr>
        <w:t>it</w:t>
      </w:r>
      <w:r>
        <w:rPr>
          <w:sz w:val="8"/>
        </w:rPr>
        <w:t xml:space="preserve"> </w:t>
      </w:r>
      <w:r>
        <w:rPr>
          <w:rFonts w:eastAsia="Calibri"/>
          <w:sz w:val="8"/>
        </w:rPr>
        <w:t>once</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found</w:t>
      </w:r>
      <w:r>
        <w:rPr>
          <w:sz w:val="8"/>
        </w:rPr>
        <w:t xml:space="preserve">? </w:t>
      </w:r>
      <w:r>
        <w:rPr>
          <w:rFonts w:eastAsia="Calibri"/>
          <w:sz w:val="8"/>
        </w:rPr>
        <w:t>Similar</w:t>
      </w:r>
      <w:r>
        <w:rPr>
          <w:sz w:val="8"/>
        </w:rPr>
        <w:t xml:space="preserve"> </w:t>
      </w:r>
      <w:r>
        <w:rPr>
          <w:rFonts w:eastAsia="Calibri"/>
          <w:sz w:val="8"/>
        </w:rPr>
        <w:t>projects</w:t>
      </w:r>
      <w:r>
        <w:rPr>
          <w:sz w:val="8"/>
        </w:rPr>
        <w:t xml:space="preserve"> </w:t>
      </w:r>
      <w:r>
        <w:rPr>
          <w:rFonts w:eastAsia="Calibri"/>
          <w:sz w:val="8"/>
        </w:rPr>
        <w:t>and</w:t>
      </w:r>
      <w:r>
        <w:rPr>
          <w:sz w:val="8"/>
        </w:rPr>
        <w:t xml:space="preserve"> </w:t>
      </w:r>
      <w:r>
        <w:rPr>
          <w:rFonts w:eastAsia="Calibri"/>
          <w:sz w:val="8"/>
        </w:rPr>
        <w:t>goals</w:t>
      </w:r>
      <w:r>
        <w:rPr>
          <w:sz w:val="8"/>
        </w:rPr>
        <w:t xml:space="preserve"> </w:t>
      </w:r>
      <w:r>
        <w:rPr>
          <w:rFonts w:eastAsia="Calibri"/>
          <w:sz w:val="8"/>
        </w:rPr>
        <w:t>that</w:t>
      </w:r>
      <w:r>
        <w:rPr>
          <w:sz w:val="8"/>
        </w:rPr>
        <w:t xml:space="preserve"> </w:t>
      </w:r>
      <w:r>
        <w:rPr>
          <w:rFonts w:eastAsia="Calibri"/>
          <w:sz w:val="8"/>
        </w:rPr>
        <w:t>might</w:t>
      </w:r>
      <w:r>
        <w:rPr>
          <w:sz w:val="8"/>
        </w:rPr>
        <w:t xml:space="preserve"> </w:t>
      </w:r>
      <w:r>
        <w:rPr>
          <w:rFonts w:eastAsia="Calibri"/>
          <w:sz w:val="8"/>
        </w:rPr>
        <w:t>lose</w:t>
      </w:r>
      <w:r>
        <w:rPr>
          <w:sz w:val="8"/>
        </w:rPr>
        <w:t xml:space="preserve"> </w:t>
      </w:r>
      <w:r>
        <w:rPr>
          <w:rFonts w:eastAsia="Calibri"/>
          <w:sz w:val="8"/>
        </w:rPr>
        <w:t>their</w:t>
      </w:r>
      <w:r>
        <w:rPr>
          <w:sz w:val="8"/>
        </w:rPr>
        <w:t xml:space="preserve"> </w:t>
      </w:r>
      <w:r>
        <w:rPr>
          <w:rFonts w:eastAsia="Calibri"/>
          <w:sz w:val="8"/>
        </w:rPr>
        <w:t>meaning</w:t>
      </w:r>
      <w:r>
        <w:rPr>
          <w:sz w:val="8"/>
        </w:rPr>
        <w:t xml:space="preserve"> </w:t>
      </w:r>
      <w:r>
        <w:rPr>
          <w:rFonts w:eastAsia="Calibri"/>
          <w:sz w:val="8"/>
        </w:rPr>
        <w:t>when</w:t>
      </w:r>
      <w:r>
        <w:rPr>
          <w:sz w:val="8"/>
        </w:rPr>
        <w:t xml:space="preserve"> </w:t>
      </w:r>
      <w:r>
        <w:rPr>
          <w:rFonts w:eastAsia="Calibri"/>
          <w:sz w:val="8"/>
        </w:rPr>
        <w:t>confronted</w:t>
      </w:r>
      <w:r>
        <w:rPr>
          <w:sz w:val="8"/>
        </w:rPr>
        <w:t xml:space="preserve"> </w:t>
      </w:r>
      <w:r>
        <w:rPr>
          <w:rFonts w:eastAsia="Calibri"/>
          <w:sz w:val="8"/>
        </w:rPr>
        <w:t>with</w:t>
      </w:r>
      <w:r>
        <w:rPr>
          <w:sz w:val="8"/>
        </w:rPr>
        <w:t xml:space="preserve"> </w:t>
      </w:r>
      <w:r>
        <w:rPr>
          <w:rFonts w:eastAsia="Calibri"/>
          <w:sz w:val="8"/>
        </w:rPr>
        <w:t>extinction</w:t>
      </w:r>
      <w:r>
        <w:rPr>
          <w:sz w:val="8"/>
        </w:rPr>
        <w:t xml:space="preserve"> </w:t>
      </w:r>
      <w:r>
        <w:rPr>
          <w:rFonts w:eastAsia="Calibri"/>
          <w:sz w:val="8"/>
        </w:rPr>
        <w:t>include</w:t>
      </w:r>
      <w:r>
        <w:rPr>
          <w:sz w:val="8"/>
        </w:rPr>
        <w:t xml:space="preserve"> </w:t>
      </w:r>
      <w:r>
        <w:rPr>
          <w:rFonts w:eastAsia="Calibri"/>
          <w:sz w:val="8"/>
        </w:rPr>
        <w:t>politics</w:t>
      </w:r>
      <w:r>
        <w:rPr>
          <w:sz w:val="8"/>
        </w:rPr>
        <w:t xml:space="preserve">, </w:t>
      </w:r>
      <w:r>
        <w:rPr>
          <w:rFonts w:eastAsia="Calibri"/>
          <w:sz w:val="8"/>
        </w:rPr>
        <w:t>artistic</w:t>
      </w:r>
      <w:r>
        <w:rPr>
          <w:sz w:val="8"/>
        </w:rPr>
        <w:t xml:space="preserve"> </w:t>
      </w:r>
      <w:r>
        <w:rPr>
          <w:rFonts w:eastAsia="Calibri"/>
          <w:sz w:val="8"/>
        </w:rPr>
        <w:t>pursuits</w:t>
      </w:r>
      <w:r>
        <w:rPr>
          <w:sz w:val="8"/>
        </w:rPr>
        <w:t xml:space="preserve"> </w:t>
      </w:r>
      <w:r>
        <w:rPr>
          <w:rFonts w:eastAsia="Calibri"/>
          <w:sz w:val="8"/>
        </w:rPr>
        <w:t>and</w:t>
      </w:r>
      <w:r>
        <w:rPr>
          <w:sz w:val="8"/>
        </w:rPr>
        <w:t xml:space="preserve"> </w:t>
      </w:r>
      <w:r>
        <w:rPr>
          <w:rFonts w:eastAsia="Calibri"/>
          <w:sz w:val="8"/>
        </w:rPr>
        <w:t>even</w:t>
      </w:r>
      <w:r>
        <w:rPr>
          <w:sz w:val="8"/>
        </w:rPr>
        <w:t xml:space="preserve"> </w:t>
      </w:r>
      <w:r>
        <w:rPr>
          <w:rFonts w:eastAsia="Calibri"/>
          <w:sz w:val="8"/>
        </w:rPr>
        <w:t>the</w:t>
      </w:r>
      <w:r>
        <w:rPr>
          <w:sz w:val="8"/>
        </w:rPr>
        <w:t xml:space="preserve"> </w:t>
      </w:r>
      <w:r>
        <w:rPr>
          <w:rFonts w:eastAsia="Calibri"/>
          <w:sz w:val="8"/>
        </w:rPr>
        <w:t>type</w:t>
      </w:r>
      <w:r>
        <w:rPr>
          <w:sz w:val="8"/>
        </w:rPr>
        <w:t xml:space="preserve"> </w:t>
      </w:r>
      <w:r>
        <w:rPr>
          <w:rFonts w:eastAsia="Calibri"/>
          <w:sz w:val="8"/>
        </w:rPr>
        <w:t>of</w:t>
      </w:r>
      <w:r>
        <w:rPr>
          <w:sz w:val="8"/>
        </w:rPr>
        <w:t xml:space="preserve"> </w:t>
      </w:r>
      <w:r>
        <w:rPr>
          <w:rFonts w:eastAsia="Calibri"/>
          <w:sz w:val="8"/>
        </w:rPr>
        <w:t>philosophical</w:t>
      </w:r>
      <w:r>
        <w:rPr>
          <w:sz w:val="8"/>
        </w:rPr>
        <w:t xml:space="preserve"> </w:t>
      </w:r>
      <w:r>
        <w:rPr>
          <w:rFonts w:eastAsia="Calibri"/>
          <w:sz w:val="8"/>
        </w:rPr>
        <w:t>work</w:t>
      </w:r>
      <w:r>
        <w:rPr>
          <w:sz w:val="8"/>
        </w:rPr>
        <w:t xml:space="preserve"> </w:t>
      </w:r>
      <w:r>
        <w:rPr>
          <w:rFonts w:eastAsia="Calibri"/>
          <w:sz w:val="8"/>
        </w:rPr>
        <w:t>with</w:t>
      </w:r>
      <w:r>
        <w:rPr>
          <w:sz w:val="8"/>
        </w:rPr>
        <w:t xml:space="preserve"> </w:t>
      </w:r>
      <w:r>
        <w:rPr>
          <w:rFonts w:eastAsia="Calibri"/>
          <w:sz w:val="8"/>
        </w:rPr>
        <w:t>which</w:t>
      </w:r>
      <w:r>
        <w:rPr>
          <w:sz w:val="8"/>
        </w:rPr>
        <w:t xml:space="preserve"> </w:t>
      </w:r>
      <w:r>
        <w:rPr>
          <w:rFonts w:eastAsia="Calibri"/>
          <w:sz w:val="8"/>
        </w:rPr>
        <w:t>this</w:t>
      </w:r>
      <w:r>
        <w:rPr>
          <w:sz w:val="8"/>
        </w:rPr>
        <w:t xml:space="preserve"> </w:t>
      </w:r>
      <w:r>
        <w:rPr>
          <w:rFonts w:eastAsia="Calibri"/>
          <w:sz w:val="8"/>
        </w:rPr>
        <w:t>paper</w:t>
      </w:r>
      <w:r>
        <w:rPr>
          <w:sz w:val="8"/>
        </w:rPr>
        <w:t xml:space="preserve"> </w:t>
      </w:r>
      <w:r>
        <w:rPr>
          <w:rFonts w:eastAsia="Calibri"/>
          <w:sz w:val="8"/>
        </w:rPr>
        <w:t>is</w:t>
      </w:r>
      <w:r>
        <w:rPr>
          <w:sz w:val="8"/>
        </w:rPr>
        <w:t xml:space="preserve"> </w:t>
      </w:r>
      <w:r>
        <w:rPr>
          <w:rFonts w:eastAsia="Calibri"/>
          <w:sz w:val="8"/>
        </w:rPr>
        <w:t>concerned</w:t>
      </w:r>
      <w:r>
        <w:rPr>
          <w:sz w:val="8"/>
        </w:rPr>
        <w:t xml:space="preserve">. </w:t>
      </w:r>
      <w:r>
        <w:rPr>
          <w:rFonts w:eastAsia="Calibri"/>
          <w:sz w:val="8"/>
        </w:rPr>
        <w:t>Even</w:t>
      </w:r>
      <w:r>
        <w:rPr>
          <w:sz w:val="8"/>
        </w:rPr>
        <w:t xml:space="preserve"> </w:t>
      </w:r>
      <w:r>
        <w:rPr>
          <w:rFonts w:eastAsia="Calibri"/>
          <w:sz w:val="8"/>
        </w:rPr>
        <w:t>more</w:t>
      </w:r>
      <w:r>
        <w:rPr>
          <w:sz w:val="8"/>
        </w:rPr>
        <w:t xml:space="preserve"> </w:t>
      </w:r>
      <w:r>
        <w:rPr>
          <w:rFonts w:eastAsia="Calibri"/>
          <w:sz w:val="8"/>
        </w:rPr>
        <w:t>extreme</w:t>
      </w:r>
      <w:r>
        <w:rPr>
          <w:sz w:val="8"/>
        </w:rPr>
        <w:t xml:space="preserve">, </w:t>
      </w:r>
      <w:r>
        <w:rPr>
          <w:rFonts w:eastAsia="Calibri"/>
          <w:sz w:val="8"/>
        </w:rPr>
        <w:t>through</w:t>
      </w:r>
      <w:r>
        <w:rPr>
          <w:sz w:val="8"/>
        </w:rPr>
        <w:t xml:space="preserve"> </w:t>
      </w:r>
      <w:r>
        <w:rPr>
          <w:rFonts w:eastAsia="Calibri"/>
          <w:sz w:val="8"/>
        </w:rPr>
        <w:t>the</w:t>
      </w:r>
      <w:r>
        <w:rPr>
          <w:sz w:val="8"/>
        </w:rPr>
        <w:t xml:space="preserve"> </w:t>
      </w:r>
      <w:r>
        <w:rPr>
          <w:rFonts w:eastAsia="Calibri"/>
          <w:sz w:val="8"/>
        </w:rPr>
        <w:t>words</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character</w:t>
      </w:r>
      <w:r>
        <w:rPr>
          <w:sz w:val="8"/>
        </w:rPr>
        <w:t xml:space="preserve"> </w:t>
      </w:r>
      <w:r>
        <w:rPr>
          <w:rFonts w:eastAsia="Calibri"/>
          <w:sz w:val="8"/>
        </w:rPr>
        <w:t>Theo</w:t>
      </w:r>
      <w:r>
        <w:rPr>
          <w:sz w:val="8"/>
        </w:rPr>
        <w:t xml:space="preserve"> </w:t>
      </w:r>
      <w:r>
        <w:rPr>
          <w:rFonts w:eastAsia="Calibri"/>
          <w:sz w:val="8"/>
        </w:rPr>
        <w:t>Faron</w:t>
      </w:r>
      <w:r>
        <w:rPr>
          <w:sz w:val="8"/>
        </w:rPr>
        <w:t xml:space="preserve">, </w:t>
      </w:r>
      <w:r>
        <w:rPr>
          <w:rFonts w:eastAsia="Calibri"/>
          <w:sz w:val="8"/>
        </w:rPr>
        <w:t>P</w:t>
      </w:r>
      <w:r>
        <w:rPr>
          <w:sz w:val="8"/>
        </w:rPr>
        <w:t>.</w:t>
      </w:r>
      <w:r>
        <w:rPr>
          <w:rFonts w:eastAsia="Calibri"/>
          <w:sz w:val="8"/>
        </w:rPr>
        <w:t>D</w:t>
      </w:r>
      <w:r>
        <w:rPr>
          <w:sz w:val="8"/>
        </w:rPr>
        <w:t xml:space="preserve">. </w:t>
      </w:r>
      <w:r>
        <w:rPr>
          <w:rFonts w:eastAsia="Calibri"/>
          <w:sz w:val="8"/>
        </w:rPr>
        <w:t>James</w:t>
      </w:r>
      <w:r>
        <w:rPr>
          <w:sz w:val="8"/>
        </w:rPr>
        <w:t xml:space="preserve"> </w:t>
      </w:r>
      <w:r>
        <w:rPr>
          <w:rFonts w:eastAsia="Calibri"/>
          <w:sz w:val="8"/>
        </w:rPr>
        <w:t>says</w:t>
      </w:r>
      <w:r>
        <w:rPr>
          <w:sz w:val="8"/>
        </w:rPr>
        <w:t xml:space="preserve"> </w:t>
      </w:r>
      <w:r>
        <w:rPr>
          <w:rFonts w:eastAsia="Calibri"/>
          <w:sz w:val="8"/>
        </w:rPr>
        <w:t>in</w:t>
      </w:r>
      <w:r>
        <w:rPr>
          <w:sz w:val="8"/>
        </w:rPr>
        <w:t xml:space="preserve"> </w:t>
      </w:r>
      <w:r>
        <w:rPr>
          <w:rFonts w:eastAsia="Calibri"/>
          <w:sz w:val="8"/>
        </w:rPr>
        <w:t>his</w:t>
      </w:r>
      <w:r>
        <w:rPr>
          <w:sz w:val="8"/>
        </w:rPr>
        <w:t xml:space="preserve"> </w:t>
      </w:r>
      <w:r>
        <w:rPr>
          <w:rFonts w:eastAsia="Calibri"/>
          <w:sz w:val="8"/>
        </w:rPr>
        <w:t>novel</w:t>
      </w:r>
      <w:r>
        <w:rPr>
          <w:sz w:val="8"/>
        </w:rPr>
        <w:t xml:space="preserve"> </w:t>
      </w:r>
      <w:r>
        <w:rPr>
          <w:rFonts w:eastAsia="Calibri"/>
          <w:sz w:val="8"/>
        </w:rPr>
        <w:t>The</w:t>
      </w:r>
      <w:r>
        <w:rPr>
          <w:sz w:val="8"/>
        </w:rPr>
        <w:t xml:space="preserve"> </w:t>
      </w:r>
      <w:r>
        <w:rPr>
          <w:rFonts w:eastAsia="Calibri"/>
          <w:sz w:val="8"/>
        </w:rPr>
        <w:t>Children</w:t>
      </w:r>
      <w:r>
        <w:rPr>
          <w:sz w:val="8"/>
        </w:rPr>
        <w:t xml:space="preserve"> </w:t>
      </w:r>
      <w:r>
        <w:rPr>
          <w:rFonts w:eastAsia="Calibri"/>
          <w:sz w:val="8"/>
        </w:rPr>
        <w:t>of</w:t>
      </w:r>
      <w:r>
        <w:rPr>
          <w:sz w:val="8"/>
        </w:rPr>
        <w:t xml:space="preserve"> </w:t>
      </w:r>
      <w:r>
        <w:rPr>
          <w:rFonts w:eastAsia="Calibri"/>
          <w:sz w:val="8"/>
        </w:rPr>
        <w:t>Men</w:t>
      </w:r>
      <w:r>
        <w:rPr>
          <w:sz w:val="8"/>
        </w:rPr>
        <w:t xml:space="preserve"> </w:t>
      </w:r>
      <w:r>
        <w:rPr>
          <w:rFonts w:eastAsia="Calibri"/>
          <w:sz w:val="8"/>
        </w:rPr>
        <w:t>that</w:t>
      </w:r>
      <w:r>
        <w:rPr>
          <w:sz w:val="8"/>
        </w:rPr>
        <w:t xml:space="preserve"> ‘</w:t>
      </w:r>
      <w:r>
        <w:rPr>
          <w:rStyle w:val="StyleUnderline"/>
          <w:rFonts w:eastAsia="Calibri"/>
        </w:rPr>
        <w:t>without</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hope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posterity</w:t>
      </w:r>
      <w:r>
        <w:rPr>
          <w:rStyle w:val="StyleUnderline"/>
        </w:rPr>
        <w:t xml:space="preserve"> </w:t>
      </w:r>
      <w:r>
        <w:rPr>
          <w:rStyle w:val="StyleUnderline"/>
          <w:rFonts w:eastAsia="Calibri"/>
        </w:rPr>
        <w:t>for</w:t>
      </w:r>
      <w:r>
        <w:rPr>
          <w:rStyle w:val="StyleUnderline"/>
        </w:rPr>
        <w:t xml:space="preserve"> </w:t>
      </w:r>
      <w:r>
        <w:rPr>
          <w:rStyle w:val="StyleUnderline"/>
          <w:rFonts w:eastAsia="Calibri"/>
        </w:rPr>
        <w:t>our</w:t>
      </w:r>
      <w:r>
        <w:rPr>
          <w:rStyle w:val="StyleUnderline"/>
        </w:rPr>
        <w:t xml:space="preserve"> </w:t>
      </w:r>
      <w:r>
        <w:rPr>
          <w:rStyle w:val="StyleUnderline"/>
          <w:rFonts w:eastAsia="Calibri"/>
        </w:rPr>
        <w:t>race</w:t>
      </w:r>
      <w:r>
        <w:rPr>
          <w:sz w:val="8"/>
        </w:rPr>
        <w:t xml:space="preserve"> </w:t>
      </w:r>
      <w:r>
        <w:rPr>
          <w:rFonts w:eastAsia="Calibri"/>
          <w:sz w:val="8"/>
        </w:rPr>
        <w:t>if</w:t>
      </w:r>
      <w:r>
        <w:rPr>
          <w:sz w:val="8"/>
        </w:rPr>
        <w:t xml:space="preserve"> </w:t>
      </w:r>
      <w:r>
        <w:rPr>
          <w:rFonts w:eastAsia="Calibri"/>
          <w:sz w:val="8"/>
        </w:rPr>
        <w:t>not</w:t>
      </w:r>
      <w:r>
        <w:rPr>
          <w:sz w:val="8"/>
        </w:rPr>
        <w:t xml:space="preserve"> </w:t>
      </w:r>
      <w:r>
        <w:rPr>
          <w:rFonts w:eastAsia="Calibri"/>
          <w:sz w:val="8"/>
        </w:rPr>
        <w:t>for</w:t>
      </w:r>
      <w:r>
        <w:rPr>
          <w:sz w:val="8"/>
        </w:rPr>
        <w:t xml:space="preserve"> </w:t>
      </w:r>
      <w:r>
        <w:rPr>
          <w:rFonts w:eastAsia="Calibri"/>
          <w:sz w:val="8"/>
        </w:rPr>
        <w:t>ourselves</w:t>
      </w:r>
      <w:r>
        <w:rPr>
          <w:sz w:val="8"/>
        </w:rPr>
        <w:t xml:space="preserve">, </w:t>
      </w:r>
      <w:r>
        <w:rPr>
          <w:rFonts w:eastAsia="Calibri"/>
          <w:sz w:val="8"/>
        </w:rPr>
        <w:t>without</w:t>
      </w:r>
      <w:r>
        <w:rPr>
          <w:sz w:val="8"/>
        </w:rPr>
        <w:t xml:space="preserve"> </w:t>
      </w:r>
      <w:r>
        <w:rPr>
          <w:rFonts w:eastAsia="Calibri"/>
          <w:sz w:val="8"/>
        </w:rPr>
        <w:t>the</w:t>
      </w:r>
      <w:r>
        <w:rPr>
          <w:sz w:val="8"/>
        </w:rPr>
        <w:t xml:space="preserve"> </w:t>
      </w:r>
      <w:r>
        <w:rPr>
          <w:rFonts w:eastAsia="Calibri"/>
          <w:sz w:val="8"/>
        </w:rPr>
        <w:t>assurance</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being</w:t>
      </w:r>
      <w:r>
        <w:rPr>
          <w:sz w:val="8"/>
        </w:rPr>
        <w:t xml:space="preserve"> </w:t>
      </w:r>
      <w:r>
        <w:rPr>
          <w:rFonts w:eastAsia="Calibri"/>
          <w:sz w:val="8"/>
        </w:rPr>
        <w:t>dead</w:t>
      </w:r>
      <w:r>
        <w:rPr>
          <w:sz w:val="8"/>
        </w:rPr>
        <w:t xml:space="preserve"> </w:t>
      </w:r>
      <w:r>
        <w:rPr>
          <w:rFonts w:eastAsia="Calibri"/>
          <w:sz w:val="8"/>
        </w:rPr>
        <w:t>yet</w:t>
      </w:r>
      <w:r>
        <w:rPr>
          <w:sz w:val="8"/>
        </w:rPr>
        <w:t xml:space="preserve"> </w:t>
      </w:r>
      <w:r>
        <w:rPr>
          <w:rFonts w:eastAsia="Calibri"/>
          <w:sz w:val="8"/>
        </w:rPr>
        <w:t>live</w:t>
      </w:r>
      <w:r>
        <w:rPr>
          <w:sz w:val="8"/>
        </w:rPr>
        <w:t xml:space="preserve">, </w:t>
      </w:r>
      <w:r>
        <w:rPr>
          <w:rStyle w:val="StyleUnderline"/>
          <w:rFonts w:eastAsia="Calibri"/>
        </w:rPr>
        <w:t>all</w:t>
      </w:r>
      <w:r>
        <w:rPr>
          <w:rStyle w:val="StyleUnderline"/>
        </w:rPr>
        <w:t xml:space="preserve"> </w:t>
      </w:r>
      <w:r>
        <w:rPr>
          <w:rStyle w:val="StyleUnderline"/>
          <w:rFonts w:eastAsia="Calibri"/>
        </w:rPr>
        <w:t>pleasures</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mind</w:t>
      </w:r>
      <w:r>
        <w:rPr>
          <w:rStyle w:val="StyleUnderline"/>
        </w:rPr>
        <w:t xml:space="preserve"> </w:t>
      </w:r>
      <w:r>
        <w:rPr>
          <w:rStyle w:val="StyleUnderline"/>
          <w:rFonts w:eastAsia="Calibri"/>
        </w:rPr>
        <w:t>and</w:t>
      </w:r>
      <w:r>
        <w:rPr>
          <w:rStyle w:val="StyleUnderline"/>
        </w:rPr>
        <w:t xml:space="preserve"> </w:t>
      </w:r>
      <w:r>
        <w:rPr>
          <w:rStyle w:val="StyleUnderline"/>
          <w:rFonts w:eastAsia="Calibri"/>
        </w:rPr>
        <w:t>senses</w:t>
      </w:r>
      <w:r>
        <w:rPr>
          <w:rStyle w:val="StyleUnderline"/>
        </w:rPr>
        <w:t xml:space="preserve"> </w:t>
      </w:r>
      <w:r>
        <w:rPr>
          <w:rStyle w:val="StyleUnderline"/>
          <w:rFonts w:eastAsia="Calibri"/>
        </w:rPr>
        <w:t>sometimes</w:t>
      </w:r>
      <w:r>
        <w:rPr>
          <w:rStyle w:val="StyleUnderline"/>
        </w:rPr>
        <w:t xml:space="preserve"> </w:t>
      </w:r>
      <w:r>
        <w:rPr>
          <w:rStyle w:val="StyleUnderline"/>
          <w:rFonts w:eastAsia="Calibri"/>
        </w:rPr>
        <w:t>seem</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me</w:t>
      </w:r>
      <w:r>
        <w:rPr>
          <w:rStyle w:val="StyleUnderline"/>
        </w:rPr>
        <w:t xml:space="preserve"> </w:t>
      </w:r>
      <w:r>
        <w:rPr>
          <w:rStyle w:val="StyleUnderline"/>
          <w:rFonts w:eastAsia="Calibri"/>
        </w:rPr>
        <w:t>no</w:t>
      </w:r>
      <w:r>
        <w:rPr>
          <w:rStyle w:val="StyleUnderline"/>
        </w:rPr>
        <w:t xml:space="preserve"> </w:t>
      </w:r>
      <w:r>
        <w:rPr>
          <w:rStyle w:val="StyleUnderline"/>
          <w:rFonts w:eastAsia="Calibri"/>
        </w:rPr>
        <w:t>more</w:t>
      </w:r>
      <w:r>
        <w:rPr>
          <w:rStyle w:val="StyleUnderline"/>
        </w:rPr>
        <w:t xml:space="preserve"> </w:t>
      </w:r>
      <w:r>
        <w:rPr>
          <w:rStyle w:val="StyleUnderline"/>
          <w:rFonts w:eastAsia="Calibri"/>
        </w:rPr>
        <w:t>than</w:t>
      </w:r>
      <w:r>
        <w:rPr>
          <w:rStyle w:val="StyleUnderline"/>
        </w:rPr>
        <w:t xml:space="preserve"> </w:t>
      </w:r>
      <w:r>
        <w:rPr>
          <w:rStyle w:val="StyleUnderline"/>
          <w:rFonts w:eastAsia="Calibri"/>
        </w:rPr>
        <w:t>pathetic</w:t>
      </w:r>
      <w:r>
        <w:rPr>
          <w:rStyle w:val="StyleUnderline"/>
        </w:rPr>
        <w:t xml:space="preserve"> </w:t>
      </w:r>
      <w:r>
        <w:rPr>
          <w:rStyle w:val="StyleUnderline"/>
          <w:rFonts w:eastAsia="Calibri"/>
        </w:rPr>
        <w:t>and</w:t>
      </w:r>
      <w:r>
        <w:rPr>
          <w:rStyle w:val="StyleUnderline"/>
        </w:rPr>
        <w:t xml:space="preserve"> </w:t>
      </w:r>
      <w:r>
        <w:rPr>
          <w:rStyle w:val="StyleUnderline"/>
          <w:rFonts w:eastAsia="Calibri"/>
        </w:rPr>
        <w:t>crumbling</w:t>
      </w:r>
      <w:r>
        <w:rPr>
          <w:rStyle w:val="StyleUnderline"/>
        </w:rPr>
        <w:t xml:space="preserve"> </w:t>
      </w:r>
      <w:r>
        <w:rPr>
          <w:rStyle w:val="StyleUnderline"/>
          <w:rFonts w:eastAsia="Calibri"/>
        </w:rPr>
        <w:t>defences</w:t>
      </w:r>
      <w:r>
        <w:rPr>
          <w:rStyle w:val="StyleUnderline"/>
        </w:rPr>
        <w:t xml:space="preserve"> </w:t>
      </w:r>
      <w:r>
        <w:rPr>
          <w:rStyle w:val="StyleUnderline"/>
          <w:rFonts w:eastAsia="Calibri"/>
        </w:rPr>
        <w:t>shored</w:t>
      </w:r>
      <w:r>
        <w:rPr>
          <w:rStyle w:val="StyleUnderline"/>
        </w:rPr>
        <w:t xml:space="preserve"> </w:t>
      </w:r>
      <w:r>
        <w:rPr>
          <w:rStyle w:val="StyleUnderline"/>
          <w:rFonts w:eastAsia="Calibri"/>
        </w:rPr>
        <w:t>up</w:t>
      </w:r>
      <w:r>
        <w:rPr>
          <w:rStyle w:val="StyleUnderline"/>
        </w:rPr>
        <w:t xml:space="preserve"> </w:t>
      </w:r>
      <w:r>
        <w:rPr>
          <w:rStyle w:val="StyleUnderline"/>
          <w:rFonts w:eastAsia="Calibri"/>
        </w:rPr>
        <w:t>against</w:t>
      </w:r>
      <w:r>
        <w:rPr>
          <w:rStyle w:val="StyleUnderline"/>
        </w:rPr>
        <w:t xml:space="preserve"> </w:t>
      </w:r>
      <w:r>
        <w:rPr>
          <w:rStyle w:val="StyleUnderline"/>
          <w:rFonts w:eastAsia="Calibri"/>
        </w:rPr>
        <w:t>our</w:t>
      </w:r>
      <w:r>
        <w:rPr>
          <w:rStyle w:val="StyleUnderline"/>
        </w:rPr>
        <w:t xml:space="preserve"> </w:t>
      </w:r>
      <w:r>
        <w:rPr>
          <w:rStyle w:val="StyleUnderline"/>
          <w:rFonts w:eastAsia="Calibri"/>
        </w:rPr>
        <w:t>ruins</w:t>
      </w:r>
      <w:r>
        <w:rPr>
          <w:rStyle w:val="StyleUnderline"/>
        </w:rPr>
        <w:t>’</w:t>
      </w:r>
      <w:r>
        <w:rPr>
          <w:sz w:val="8"/>
        </w:rPr>
        <w:t xml:space="preserve"> (</w:t>
      </w:r>
      <w:r>
        <w:rPr>
          <w:rFonts w:eastAsia="Calibri"/>
          <w:sz w:val="8"/>
        </w:rPr>
        <w:t>James</w:t>
      </w:r>
      <w:r>
        <w:rPr>
          <w:sz w:val="8"/>
        </w:rPr>
        <w:t xml:space="preserve"> 2006, 9). </w:t>
      </w:r>
      <w:r>
        <w:rPr>
          <w:rFonts w:eastAsia="Calibri"/>
          <w:sz w:val="8"/>
        </w:rPr>
        <w:t>Even</w:t>
      </w:r>
      <w:r>
        <w:rPr>
          <w:sz w:val="8"/>
        </w:rPr>
        <w:t xml:space="preserve"> </w:t>
      </w:r>
      <w:r>
        <w:rPr>
          <w:rFonts w:eastAsia="Calibri"/>
          <w:sz w:val="8"/>
        </w:rPr>
        <w:t>if</w:t>
      </w:r>
      <w:r>
        <w:rPr>
          <w:sz w:val="8"/>
        </w:rPr>
        <w:t xml:space="preserve"> </w:t>
      </w:r>
      <w:r>
        <w:rPr>
          <w:rFonts w:eastAsia="Calibri"/>
          <w:sz w:val="8"/>
        </w:rPr>
        <w:t>James</w:t>
      </w:r>
      <w:r>
        <w:rPr>
          <w:sz w:val="8"/>
        </w:rPr>
        <w:t xml:space="preserve">’ </w:t>
      </w:r>
      <w:r>
        <w:rPr>
          <w:rFonts w:eastAsia="Calibri"/>
          <w:sz w:val="8"/>
        </w:rPr>
        <w:t>claim</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bit</w:t>
      </w:r>
      <w:r>
        <w:rPr>
          <w:sz w:val="8"/>
        </w:rPr>
        <w:t xml:space="preserve"> </w:t>
      </w:r>
      <w:r>
        <w:rPr>
          <w:rFonts w:eastAsia="Calibri"/>
          <w:sz w:val="8"/>
        </w:rPr>
        <w:t>hyperbolic</w:t>
      </w:r>
      <w:r>
        <w:rPr>
          <w:sz w:val="8"/>
        </w:rPr>
        <w:t xml:space="preserve"> </w:t>
      </w:r>
      <w:r>
        <w:rPr>
          <w:rFonts w:eastAsia="Calibri"/>
          <w:sz w:val="8"/>
        </w:rPr>
        <w:t>and</w:t>
      </w:r>
      <w:r>
        <w:rPr>
          <w:sz w:val="8"/>
        </w:rPr>
        <w:t xml:space="preserve"> </w:t>
      </w:r>
      <w:r>
        <w:rPr>
          <w:rFonts w:eastAsia="Calibri"/>
          <w:sz w:val="8"/>
        </w:rPr>
        <w:t>all</w:t>
      </w:r>
      <w:r>
        <w:rPr>
          <w:sz w:val="8"/>
        </w:rPr>
        <w:t xml:space="preserve"> </w:t>
      </w:r>
      <w:r>
        <w:rPr>
          <w:rFonts w:eastAsia="Calibri"/>
          <w:sz w:val="8"/>
        </w:rPr>
        <w:t>pleasures</w:t>
      </w:r>
      <w:r>
        <w:rPr>
          <w:sz w:val="8"/>
        </w:rPr>
        <w:t xml:space="preserve"> </w:t>
      </w:r>
      <w:r>
        <w:rPr>
          <w:rFonts w:eastAsia="Calibri"/>
          <w:sz w:val="8"/>
        </w:rPr>
        <w:t>would</w:t>
      </w:r>
      <w:r>
        <w:rPr>
          <w:sz w:val="8"/>
        </w:rPr>
        <w:t xml:space="preserve"> </w:t>
      </w:r>
      <w:r>
        <w:rPr>
          <w:rFonts w:eastAsia="Calibri"/>
          <w:sz w:val="8"/>
        </w:rPr>
        <w:t>not</w:t>
      </w:r>
      <w:r>
        <w:rPr>
          <w:sz w:val="8"/>
        </w:rPr>
        <w:t xml:space="preserve"> </w:t>
      </w:r>
      <w:r>
        <w:rPr>
          <w:rFonts w:eastAsia="Calibri"/>
          <w:sz w:val="8"/>
        </w:rPr>
        <w:t>actually</w:t>
      </w:r>
      <w:r>
        <w:rPr>
          <w:sz w:val="8"/>
        </w:rPr>
        <w:t xml:space="preserve"> </w:t>
      </w:r>
      <w:r>
        <w:rPr>
          <w:rFonts w:eastAsia="Calibri"/>
          <w:sz w:val="8"/>
        </w:rPr>
        <w:t>be</w:t>
      </w:r>
      <w:r>
        <w:rPr>
          <w:sz w:val="8"/>
        </w:rPr>
        <w:t xml:space="preserve"> </w:t>
      </w:r>
      <w:r>
        <w:rPr>
          <w:rFonts w:eastAsia="Calibri"/>
          <w:sz w:val="8"/>
        </w:rPr>
        <w:t>lost</w:t>
      </w:r>
      <w:r>
        <w:rPr>
          <w:sz w:val="8"/>
        </w:rPr>
        <w:t xml:space="preserve">, </w:t>
      </w:r>
      <w:r>
        <w:rPr>
          <w:rFonts w:eastAsia="Calibri"/>
          <w:sz w:val="8"/>
        </w:rPr>
        <w:t>I</w:t>
      </w:r>
      <w:r>
        <w:rPr>
          <w:sz w:val="8"/>
        </w:rPr>
        <w:t xml:space="preserve"> </w:t>
      </w:r>
      <w:r>
        <w:rPr>
          <w:rFonts w:eastAsia="Calibri"/>
          <w:sz w:val="8"/>
        </w:rPr>
        <w:t>agree</w:t>
      </w:r>
      <w:r>
        <w:rPr>
          <w:sz w:val="8"/>
        </w:rPr>
        <w:t xml:space="preserve"> </w:t>
      </w:r>
      <w:r>
        <w:rPr>
          <w:rFonts w:eastAsia="Calibri"/>
          <w:sz w:val="8"/>
        </w:rPr>
        <w:t>with</w:t>
      </w:r>
      <w:r>
        <w:rPr>
          <w:sz w:val="8"/>
        </w:rPr>
        <w:t xml:space="preserve"> </w:t>
      </w:r>
      <w:r>
        <w:rPr>
          <w:rFonts w:eastAsia="Calibri"/>
          <w:sz w:val="8"/>
        </w:rPr>
        <w:t>Scheffler</w:t>
      </w:r>
      <w:r>
        <w:rPr>
          <w:sz w:val="8"/>
        </w:rPr>
        <w:t xml:space="preserve"> </w:t>
      </w:r>
      <w:r>
        <w:rPr>
          <w:rFonts w:eastAsia="Calibri"/>
          <w:sz w:val="8"/>
        </w:rPr>
        <w:t>in</w:t>
      </w:r>
      <w:r>
        <w:rPr>
          <w:sz w:val="8"/>
        </w:rPr>
        <w:t xml:space="preserve"> </w:t>
      </w:r>
      <w:r>
        <w:rPr>
          <w:rFonts w:eastAsia="Calibri"/>
          <w:sz w:val="8"/>
        </w:rPr>
        <w:t>finding</w:t>
      </w:r>
      <w:r>
        <w:rPr>
          <w:sz w:val="8"/>
        </w:rPr>
        <w:t xml:space="preserve"> </w:t>
      </w:r>
      <w:r>
        <w:rPr>
          <w:rFonts w:eastAsia="Calibri"/>
          <w:sz w:val="8"/>
        </w:rPr>
        <w:t>it</w:t>
      </w:r>
      <w:r>
        <w:rPr>
          <w:sz w:val="8"/>
        </w:rPr>
        <w:t xml:space="preserve"> </w:t>
      </w:r>
      <w:r>
        <w:rPr>
          <w:rFonts w:eastAsia="Calibri"/>
          <w:sz w:val="8"/>
        </w:rPr>
        <w:t>not</w:t>
      </w:r>
      <w:r>
        <w:rPr>
          <w:sz w:val="8"/>
        </w:rPr>
        <w:t xml:space="preserve"> </w:t>
      </w:r>
      <w:r>
        <w:rPr>
          <w:rFonts w:eastAsia="Calibri"/>
          <w:sz w:val="8"/>
        </w:rPr>
        <w:t>implausible</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knowledge</w:t>
      </w:r>
      <w:r>
        <w:rPr>
          <w:sz w:val="8"/>
        </w:rPr>
        <w:t xml:space="preserve"> </w:t>
      </w:r>
      <w:r>
        <w:rPr>
          <w:rFonts w:eastAsia="Calibri"/>
          <w:sz w:val="8"/>
        </w:rPr>
        <w:t>that</w:t>
      </w:r>
      <w:r>
        <w:rPr>
          <w:sz w:val="8"/>
        </w:rPr>
        <w:t xml:space="preserve"> </w:t>
      </w:r>
      <w:r>
        <w:rPr>
          <w:rFonts w:eastAsia="Calibri"/>
          <w:sz w:val="8"/>
        </w:rPr>
        <w:t>extinction</w:t>
      </w:r>
      <w:r>
        <w:rPr>
          <w:sz w:val="8"/>
        </w:rPr>
        <w:t xml:space="preserve"> </w:t>
      </w:r>
      <w:r>
        <w:rPr>
          <w:rFonts w:eastAsia="Calibri"/>
          <w:sz w:val="8"/>
        </w:rPr>
        <w:t>was</w:t>
      </w:r>
      <w:r>
        <w:rPr>
          <w:sz w:val="8"/>
        </w:rPr>
        <w:t xml:space="preserve"> </w:t>
      </w:r>
      <w:r>
        <w:rPr>
          <w:rFonts w:eastAsia="Calibri"/>
          <w:sz w:val="8"/>
        </w:rPr>
        <w:t>coming</w:t>
      </w:r>
      <w:r>
        <w:rPr>
          <w:sz w:val="8"/>
        </w:rPr>
        <w:t xml:space="preserve"> </w:t>
      </w:r>
      <w:r>
        <w:rPr>
          <w:rFonts w:eastAsia="Calibri"/>
          <w:sz w:val="8"/>
        </w:rPr>
        <w:t>and</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more</w:t>
      </w:r>
      <w:r>
        <w:rPr>
          <w:sz w:val="8"/>
        </w:rPr>
        <w:t xml:space="preserve"> </w:t>
      </w:r>
      <w:r>
        <w:rPr>
          <w:rFonts w:eastAsia="Calibri"/>
          <w:sz w:val="8"/>
        </w:rPr>
        <w:t>people</w:t>
      </w:r>
      <w:r>
        <w:rPr>
          <w:sz w:val="8"/>
        </w:rPr>
        <w:t xml:space="preserve"> </w:t>
      </w:r>
      <w:r>
        <w:rPr>
          <w:rFonts w:eastAsia="Calibri"/>
          <w:sz w:val="8"/>
        </w:rPr>
        <w:t>would</w:t>
      </w:r>
      <w:r>
        <w:rPr>
          <w:sz w:val="8"/>
        </w:rPr>
        <w:t xml:space="preserve"> </w:t>
      </w:r>
      <w:r>
        <w:rPr>
          <w:rFonts w:eastAsia="Calibri"/>
          <w:sz w:val="8"/>
        </w:rPr>
        <w:t>have</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a</w:t>
      </w:r>
      <w:r>
        <w:rPr>
          <w:sz w:val="8"/>
        </w:rPr>
        <w:t xml:space="preserve"> </w:t>
      </w:r>
      <w:r>
        <w:rPr>
          <w:rFonts w:eastAsia="Calibri"/>
          <w:sz w:val="8"/>
        </w:rPr>
        <w:t>general</w:t>
      </w:r>
      <w:r>
        <w:rPr>
          <w:sz w:val="8"/>
        </w:rPr>
        <w:t xml:space="preserve"> </w:t>
      </w:r>
      <w:r>
        <w:rPr>
          <w:rFonts w:eastAsia="Calibri"/>
          <w:sz w:val="8"/>
        </w:rPr>
        <w:t>depressive</w:t>
      </w:r>
      <w:r>
        <w:rPr>
          <w:sz w:val="8"/>
        </w:rPr>
        <w:t xml:space="preserve"> </w:t>
      </w:r>
      <w:r>
        <w:rPr>
          <w:rFonts w:eastAsia="Calibri"/>
          <w:sz w:val="8"/>
        </w:rPr>
        <w:t>effect</w:t>
      </w:r>
      <w:r>
        <w:rPr>
          <w:sz w:val="8"/>
        </w:rPr>
        <w:t xml:space="preserve"> </w:t>
      </w:r>
      <w:r>
        <w:rPr>
          <w:rFonts w:eastAsia="Calibri"/>
          <w:sz w:val="8"/>
        </w:rPr>
        <w:t>on</w:t>
      </w:r>
      <w:r>
        <w:rPr>
          <w:sz w:val="8"/>
        </w:rPr>
        <w:t xml:space="preserve"> </w:t>
      </w:r>
      <w:r>
        <w:rPr>
          <w:rFonts w:eastAsia="Calibri"/>
          <w:sz w:val="8"/>
        </w:rPr>
        <w:t>people</w:t>
      </w:r>
      <w:r>
        <w:rPr>
          <w:sz w:val="8"/>
        </w:rPr>
        <w:t>’</w:t>
      </w:r>
      <w:r>
        <w:rPr>
          <w:rFonts w:eastAsia="Calibri"/>
          <w:sz w:val="8"/>
        </w:rPr>
        <w:t>s</w:t>
      </w:r>
      <w:r>
        <w:rPr>
          <w:sz w:val="8"/>
        </w:rPr>
        <w:t xml:space="preserve"> </w:t>
      </w:r>
      <w:r>
        <w:rPr>
          <w:rFonts w:eastAsia="Calibri"/>
          <w:sz w:val="8"/>
        </w:rPr>
        <w:t>motivation</w:t>
      </w:r>
      <w:r>
        <w:rPr>
          <w:sz w:val="8"/>
        </w:rPr>
        <w:t xml:space="preserve"> </w:t>
      </w:r>
      <w:r>
        <w:rPr>
          <w:rFonts w:eastAsia="Calibri"/>
          <w:sz w:val="8"/>
        </w:rPr>
        <w:t>and</w:t>
      </w:r>
      <w:r>
        <w:rPr>
          <w:sz w:val="8"/>
        </w:rPr>
        <w:t xml:space="preserve"> </w:t>
      </w:r>
      <w:r>
        <w:rPr>
          <w:rFonts w:eastAsia="Calibri"/>
          <w:sz w:val="8"/>
        </w:rPr>
        <w:t>confidence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and</w:t>
      </w:r>
      <w:r>
        <w:rPr>
          <w:sz w:val="8"/>
        </w:rPr>
        <w:t xml:space="preserve"> </w:t>
      </w:r>
      <w:r>
        <w:rPr>
          <w:rFonts w:eastAsia="Calibri"/>
          <w:sz w:val="8"/>
        </w:rPr>
        <w:t>joy</w:t>
      </w:r>
      <w:r>
        <w:rPr>
          <w:sz w:val="8"/>
        </w:rPr>
        <w:t xml:space="preserve"> </w:t>
      </w:r>
      <w:r>
        <w:rPr>
          <w:rFonts w:eastAsia="Calibri"/>
          <w:sz w:val="8"/>
        </w:rPr>
        <w:t>in</w:t>
      </w:r>
      <w:r>
        <w:rPr>
          <w:sz w:val="8"/>
        </w:rPr>
        <w:t xml:space="preserve"> </w:t>
      </w:r>
      <w:r>
        <w:rPr>
          <w:rFonts w:eastAsia="Calibri"/>
          <w:sz w:val="8"/>
        </w:rPr>
        <w:t>their</w:t>
      </w:r>
      <w:r>
        <w:rPr>
          <w:sz w:val="8"/>
        </w:rPr>
        <w:t xml:space="preserve"> </w:t>
      </w:r>
      <w:r>
        <w:rPr>
          <w:rFonts w:eastAsia="Calibri"/>
          <w:sz w:val="8"/>
        </w:rPr>
        <w:t>activities</w:t>
      </w:r>
      <w:r>
        <w:rPr>
          <w:sz w:val="8"/>
        </w:rPr>
        <w:t xml:space="preserve"> (</w:t>
      </w:r>
      <w:r>
        <w:rPr>
          <w:rFonts w:eastAsia="Calibri"/>
          <w:sz w:val="8"/>
        </w:rPr>
        <w:t>Scheffler</w:t>
      </w:r>
      <w:r>
        <w:rPr>
          <w:sz w:val="8"/>
        </w:rPr>
        <w:t xml:space="preserve"> 2012, 43). </w:t>
      </w:r>
      <w:r>
        <w:rPr>
          <w:rStyle w:val="StyleUnderline"/>
          <w:rFonts w:eastAsia="Calibri"/>
        </w:rPr>
        <w:t>Both</w:t>
      </w:r>
      <w:r>
        <w:rPr>
          <w:rStyle w:val="StyleUnderline"/>
        </w:rPr>
        <w:t xml:space="preserve"> </w:t>
      </w:r>
      <w:r>
        <w:rPr>
          <w:rStyle w:val="StyleUnderline"/>
          <w:rFonts w:eastAsia="Calibri"/>
        </w:rPr>
        <w:t>sources</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psychological</w:t>
      </w:r>
      <w:r>
        <w:rPr>
          <w:rStyle w:val="StyleUnderline"/>
        </w:rPr>
        <w:t xml:space="preserve"> </w:t>
      </w:r>
      <w:r>
        <w:rPr>
          <w:rStyle w:val="StyleUnderline"/>
          <w:rFonts w:eastAsia="Calibri"/>
        </w:rPr>
        <w:t>harm</w:t>
      </w:r>
      <w:r>
        <w:rPr>
          <w:rStyle w:val="StyleUnderline"/>
        </w:rPr>
        <w:t xml:space="preserve"> </w:t>
      </w:r>
      <w:r>
        <w:rPr>
          <w:rStyle w:val="StyleUnderline"/>
          <w:rFonts w:eastAsia="Calibri"/>
        </w:rPr>
        <w:t>are</w:t>
      </w:r>
      <w:r>
        <w:rPr>
          <w:rStyle w:val="StyleUnderline"/>
        </w:rPr>
        <w:t xml:space="preserve"> </w:t>
      </w:r>
      <w:r>
        <w:rPr>
          <w:rStyle w:val="StyleUnderline"/>
          <w:rFonts w:eastAsia="Calibri"/>
        </w:rPr>
        <w:t>personal</w:t>
      </w:r>
      <w:r>
        <w:rPr>
          <w:rStyle w:val="StyleUnderline"/>
        </w:rPr>
        <w:t xml:space="preserve"> </w:t>
      </w:r>
      <w:r>
        <w:rPr>
          <w:rStyle w:val="StyleUnderline"/>
          <w:rFonts w:eastAsia="Calibri"/>
        </w:rPr>
        <w:t>reasons</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reject</w:t>
      </w:r>
      <w:r>
        <w:rPr>
          <w:rStyle w:val="StyleUnderline"/>
        </w:rPr>
        <w:t xml:space="preserve"> </w:t>
      </w:r>
      <w:r>
        <w:rPr>
          <w:rStyle w:val="StyleUnderline"/>
          <w:rFonts w:eastAsia="Calibri"/>
        </w:rPr>
        <w:t>a</w:t>
      </w:r>
      <w:r>
        <w:rPr>
          <w:rStyle w:val="StyleUnderline"/>
        </w:rPr>
        <w:t xml:space="preserve"> </w:t>
      </w:r>
      <w:r>
        <w:rPr>
          <w:rStyle w:val="StyleUnderline"/>
          <w:rFonts w:eastAsia="Calibri"/>
        </w:rPr>
        <w:t>principle</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permitted</w:t>
      </w:r>
      <w:r>
        <w:rPr>
          <w:rStyle w:val="StyleUnderline"/>
        </w:rPr>
        <w:t xml:space="preserve"> </w:t>
      </w:r>
      <w:r>
        <w:rPr>
          <w:rStyle w:val="StyleUnderline"/>
          <w:rFonts w:eastAsia="Calibri"/>
        </w:rPr>
        <w:t>human</w:t>
      </w:r>
      <w:r>
        <w:rPr>
          <w:rStyle w:val="StyleUnderline"/>
        </w:rPr>
        <w:t xml:space="preserve"> </w:t>
      </w:r>
      <w:r>
        <w:rPr>
          <w:rStyle w:val="StyleUnderline"/>
          <w:rFonts w:eastAsia="Calibri"/>
        </w:rPr>
        <w:t>extinction</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could</w:t>
      </w:r>
      <w:r>
        <w:rPr>
          <w:sz w:val="8"/>
        </w:rPr>
        <w:t xml:space="preserve"> </w:t>
      </w:r>
      <w:r>
        <w:rPr>
          <w:rFonts w:eastAsia="Calibri"/>
          <w:sz w:val="8"/>
        </w:rPr>
        <w:t>therefore</w:t>
      </w:r>
      <w:r>
        <w:rPr>
          <w:sz w:val="8"/>
        </w:rPr>
        <w:t xml:space="preserve"> </w:t>
      </w:r>
      <w:r>
        <w:rPr>
          <w:rFonts w:eastAsia="Calibri"/>
          <w:sz w:val="8"/>
        </w:rPr>
        <w:t>reasonably</w:t>
      </w:r>
      <w:r>
        <w:rPr>
          <w:sz w:val="8"/>
        </w:rPr>
        <w:t xml:space="preserve"> </w:t>
      </w:r>
      <w:r>
        <w:rPr>
          <w:rFonts w:eastAsia="Calibri"/>
          <w:sz w:val="8"/>
        </w:rPr>
        <w:t>reject</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for</w:t>
      </w:r>
      <w:r>
        <w:rPr>
          <w:sz w:val="8"/>
        </w:rPr>
        <w:t xml:space="preserve"> </w:t>
      </w:r>
      <w:r>
        <w:rPr>
          <w:rFonts w:eastAsia="Calibri"/>
          <w:sz w:val="8"/>
        </w:rPr>
        <w:t>either</w:t>
      </w:r>
      <w:r>
        <w:rPr>
          <w:sz w:val="8"/>
        </w:rPr>
        <w:t xml:space="preserve"> </w:t>
      </w:r>
      <w:r>
        <w:rPr>
          <w:rFonts w:eastAsia="Calibri"/>
          <w:sz w:val="8"/>
        </w:rPr>
        <w:t>of</w:t>
      </w:r>
      <w:r>
        <w:rPr>
          <w:sz w:val="8"/>
        </w:rPr>
        <w:t xml:space="preserve"> </w:t>
      </w:r>
      <w:r>
        <w:rPr>
          <w:rFonts w:eastAsia="Calibri"/>
          <w:sz w:val="8"/>
        </w:rPr>
        <w:t>these</w:t>
      </w:r>
      <w:r>
        <w:rPr>
          <w:sz w:val="8"/>
        </w:rPr>
        <w:t xml:space="preserve"> </w:t>
      </w:r>
      <w:r>
        <w:rPr>
          <w:rFonts w:eastAsia="Calibri"/>
          <w:sz w:val="8"/>
        </w:rPr>
        <w:t>reasons</w:t>
      </w:r>
      <w:r>
        <w:rPr>
          <w:sz w:val="8"/>
        </w:rPr>
        <w:t xml:space="preserve">. </w:t>
      </w:r>
      <w:r>
        <w:rPr>
          <w:rFonts w:eastAsia="Calibri"/>
          <w:sz w:val="8"/>
        </w:rPr>
        <w:t>Psychological</w:t>
      </w:r>
      <w:r>
        <w:rPr>
          <w:sz w:val="8"/>
        </w:rPr>
        <w:t xml:space="preserve"> </w:t>
      </w:r>
      <w:r>
        <w:rPr>
          <w:rFonts w:eastAsia="Calibri"/>
          <w:sz w:val="8"/>
        </w:rPr>
        <w:t>pain</w:t>
      </w:r>
      <w:r>
        <w:rPr>
          <w:sz w:val="8"/>
        </w:rPr>
        <w:t xml:space="preserve"> </w:t>
      </w:r>
      <w:r>
        <w:rPr>
          <w:rFonts w:eastAsia="Calibri"/>
          <w:sz w:val="8"/>
        </w:rPr>
        <w:t>and</w:t>
      </w:r>
      <w:r>
        <w:rPr>
          <w:sz w:val="8"/>
        </w:rPr>
        <w:t xml:space="preserve"> </w:t>
      </w:r>
      <w:r>
        <w:rPr>
          <w:rFonts w:eastAsia="Calibri"/>
          <w:sz w:val="8"/>
        </w:rPr>
        <w:t>the</w:t>
      </w:r>
      <w:r>
        <w:rPr>
          <w:sz w:val="8"/>
        </w:rPr>
        <w:t xml:space="preserve"> </w:t>
      </w:r>
      <w:r>
        <w:rPr>
          <w:rFonts w:eastAsia="Calibri"/>
          <w:sz w:val="8"/>
        </w:rPr>
        <w:t>inability</w:t>
      </w:r>
      <w:r>
        <w:rPr>
          <w:sz w:val="8"/>
        </w:rPr>
        <w:t xml:space="preserve"> </w:t>
      </w:r>
      <w:r>
        <w:rPr>
          <w:rFonts w:eastAsia="Calibri"/>
          <w:sz w:val="8"/>
        </w:rPr>
        <w:t>to</w:t>
      </w:r>
      <w:r>
        <w:rPr>
          <w:sz w:val="8"/>
        </w:rPr>
        <w:t xml:space="preserve"> </w:t>
      </w:r>
      <w:r>
        <w:rPr>
          <w:rFonts w:eastAsia="Calibri"/>
          <w:sz w:val="8"/>
        </w:rPr>
        <w:t>pursue</w:t>
      </w:r>
      <w:r>
        <w:rPr>
          <w:sz w:val="8"/>
        </w:rPr>
        <w:t xml:space="preserve"> </w:t>
      </w:r>
      <w:r>
        <w:rPr>
          <w:rFonts w:eastAsia="Calibri"/>
          <w:sz w:val="8"/>
        </w:rPr>
        <w:t>your</w:t>
      </w:r>
      <w:r>
        <w:rPr>
          <w:sz w:val="8"/>
        </w:rPr>
        <w:t xml:space="preserve"> </w:t>
      </w:r>
      <w:r>
        <w:rPr>
          <w:rFonts w:eastAsia="Calibri"/>
          <w:sz w:val="8"/>
        </w:rPr>
        <w:t>personal</w:t>
      </w:r>
      <w:r>
        <w:rPr>
          <w:sz w:val="8"/>
        </w:rPr>
        <w:t xml:space="preserve"> </w:t>
      </w:r>
      <w:r>
        <w:rPr>
          <w:rFonts w:eastAsia="Calibri"/>
          <w:sz w:val="8"/>
        </w:rPr>
        <w:t>projects</w:t>
      </w:r>
      <w:r>
        <w:rPr>
          <w:sz w:val="8"/>
        </w:rPr>
        <w:t xml:space="preserve">, </w:t>
      </w:r>
      <w:r>
        <w:rPr>
          <w:rFonts w:eastAsia="Calibri"/>
          <w:sz w:val="8"/>
        </w:rPr>
        <w:t>goals</w:t>
      </w:r>
      <w:r>
        <w:rPr>
          <w:sz w:val="8"/>
        </w:rPr>
        <w:t xml:space="preserve">, </w:t>
      </w:r>
      <w:r>
        <w:rPr>
          <w:rFonts w:eastAsia="Calibri"/>
          <w:sz w:val="8"/>
        </w:rPr>
        <w:t>and</w:t>
      </w:r>
      <w:r>
        <w:rPr>
          <w:sz w:val="8"/>
        </w:rPr>
        <w:t xml:space="preserve"> </w:t>
      </w:r>
      <w:r>
        <w:rPr>
          <w:rFonts w:eastAsia="Calibri"/>
          <w:sz w:val="8"/>
        </w:rPr>
        <w:t>aims</w:t>
      </w:r>
      <w:r>
        <w:rPr>
          <w:sz w:val="8"/>
        </w:rPr>
        <w:t xml:space="preserve">, </w:t>
      </w:r>
      <w:r>
        <w:rPr>
          <w:rFonts w:eastAsia="Calibri"/>
          <w:sz w:val="8"/>
        </w:rPr>
        <w:t>are</w:t>
      </w:r>
      <w:r>
        <w:rPr>
          <w:sz w:val="8"/>
        </w:rPr>
        <w:t xml:space="preserve"> </w:t>
      </w:r>
      <w:r>
        <w:rPr>
          <w:rFonts w:eastAsia="Calibri"/>
          <w:sz w:val="8"/>
        </w:rPr>
        <w:t>all</w:t>
      </w:r>
      <w:r>
        <w:rPr>
          <w:sz w:val="8"/>
        </w:rPr>
        <w:t xml:space="preserve"> </w:t>
      </w:r>
      <w:r>
        <w:rPr>
          <w:rFonts w:eastAsia="Calibri"/>
          <w:sz w:val="8"/>
        </w:rPr>
        <w:t>acceptable</w:t>
      </w:r>
      <w:r>
        <w:rPr>
          <w:sz w:val="8"/>
        </w:rPr>
        <w:t xml:space="preserve"> </w:t>
      </w:r>
      <w:r>
        <w:rPr>
          <w:rFonts w:eastAsia="Calibri"/>
          <w:sz w:val="8"/>
        </w:rPr>
        <w:t>reasons</w:t>
      </w:r>
      <w:r>
        <w:rPr>
          <w:sz w:val="8"/>
        </w:rPr>
        <w:t xml:space="preserve"> </w:t>
      </w:r>
      <w:r>
        <w:rPr>
          <w:rFonts w:eastAsia="Calibri"/>
          <w:sz w:val="8"/>
        </w:rPr>
        <w:t>for</w:t>
      </w:r>
      <w:r>
        <w:rPr>
          <w:sz w:val="8"/>
        </w:rPr>
        <w:t xml:space="preserve"> </w:t>
      </w:r>
      <w:r>
        <w:rPr>
          <w:rFonts w:eastAsia="Calibri"/>
          <w:sz w:val="8"/>
        </w:rPr>
        <w:t>rejecting</w:t>
      </w:r>
      <w:r>
        <w:rPr>
          <w:sz w:val="8"/>
        </w:rPr>
        <w:t xml:space="preserve"> </w:t>
      </w:r>
      <w:r>
        <w:rPr>
          <w:rFonts w:eastAsia="Calibri"/>
          <w:sz w:val="8"/>
        </w:rPr>
        <w:t>principles</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contractualist</w:t>
      </w:r>
      <w:r>
        <w:rPr>
          <w:sz w:val="8"/>
        </w:rPr>
        <w:t xml:space="preserve"> </w:t>
      </w:r>
      <w:r>
        <w:rPr>
          <w:rFonts w:eastAsia="Calibri"/>
          <w:sz w:val="8"/>
        </w:rPr>
        <w:t>framework</w:t>
      </w:r>
      <w:r>
        <w:rPr>
          <w:sz w:val="8"/>
        </w:rPr>
        <w:t xml:space="preserve">. </w:t>
      </w:r>
      <w:r>
        <w:rPr>
          <w:rFonts w:eastAsia="Calibri"/>
          <w:sz w:val="8"/>
        </w:rPr>
        <w:t>So</w:t>
      </w:r>
      <w:r>
        <w:rPr>
          <w:sz w:val="8"/>
        </w:rPr>
        <w:t xml:space="preserve"> </w:t>
      </w:r>
      <w:r>
        <w:rPr>
          <w:rFonts w:eastAsia="Calibri"/>
          <w:sz w:val="8"/>
        </w:rPr>
        <w:t>too</w:t>
      </w:r>
      <w:r>
        <w:rPr>
          <w:sz w:val="8"/>
        </w:rPr>
        <w:t xml:space="preserve"> </w:t>
      </w:r>
      <w:r>
        <w:rPr>
          <w:rFonts w:eastAsia="Calibri"/>
          <w:sz w:val="8"/>
        </w:rPr>
        <w:t>are</w:t>
      </w:r>
      <w:r>
        <w:rPr>
          <w:sz w:val="8"/>
        </w:rPr>
        <w:t xml:space="preserve"> </w:t>
      </w:r>
      <w:r>
        <w:rPr>
          <w:rFonts w:eastAsia="Calibri"/>
          <w:sz w:val="8"/>
        </w:rPr>
        <w:t>infringements</w:t>
      </w:r>
      <w:r>
        <w:rPr>
          <w:sz w:val="8"/>
        </w:rPr>
        <w:t xml:space="preserve"> </w:t>
      </w:r>
      <w:r>
        <w:rPr>
          <w:rFonts w:eastAsia="Calibri"/>
          <w:sz w:val="8"/>
        </w:rPr>
        <w:t>of</w:t>
      </w:r>
      <w:r>
        <w:rPr>
          <w:sz w:val="8"/>
        </w:rPr>
        <w:t xml:space="preserve"> </w:t>
      </w:r>
      <w:r>
        <w:rPr>
          <w:rFonts w:eastAsia="Calibri"/>
          <w:sz w:val="8"/>
        </w:rPr>
        <w:t>rights</w:t>
      </w:r>
      <w:r>
        <w:rPr>
          <w:sz w:val="8"/>
        </w:rPr>
        <w:t xml:space="preserve"> </w:t>
      </w:r>
      <w:r>
        <w:rPr>
          <w:rFonts w:eastAsia="Calibri"/>
          <w:sz w:val="8"/>
        </w:rPr>
        <w:t>and</w:t>
      </w:r>
      <w:r>
        <w:rPr>
          <w:sz w:val="8"/>
        </w:rPr>
        <w:t xml:space="preserve"> </w:t>
      </w:r>
      <w:r>
        <w:rPr>
          <w:rFonts w:eastAsia="Calibri"/>
          <w:sz w:val="8"/>
        </w:rPr>
        <w:t>entitlements</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accept</w:t>
      </w:r>
      <w:r>
        <w:rPr>
          <w:sz w:val="8"/>
        </w:rPr>
        <w:t xml:space="preserve"> </w:t>
      </w:r>
      <w:r>
        <w:rPr>
          <w:rFonts w:eastAsia="Calibri"/>
          <w:sz w:val="8"/>
        </w:rPr>
        <w:t>as</w:t>
      </w:r>
      <w:r>
        <w:rPr>
          <w:sz w:val="8"/>
        </w:rPr>
        <w:t xml:space="preserve"> </w:t>
      </w:r>
      <w:r>
        <w:rPr>
          <w:rFonts w:eastAsia="Calibri"/>
          <w:sz w:val="8"/>
        </w:rPr>
        <w:t>important</w:t>
      </w:r>
      <w:r>
        <w:rPr>
          <w:sz w:val="8"/>
        </w:rPr>
        <w:t xml:space="preserve"> </w:t>
      </w:r>
      <w:r>
        <w:rPr>
          <w:rFonts w:eastAsia="Calibri"/>
          <w:sz w:val="8"/>
        </w:rPr>
        <w:t>for</w:t>
      </w:r>
      <w:r>
        <w:rPr>
          <w:sz w:val="8"/>
        </w:rPr>
        <w:t xml:space="preserve"> </w:t>
      </w:r>
      <w:r>
        <w:rPr>
          <w:rFonts w:eastAsia="Calibri"/>
          <w:sz w:val="8"/>
        </w:rPr>
        <w:t>people</w:t>
      </w:r>
      <w:r>
        <w:rPr>
          <w:sz w:val="8"/>
        </w:rPr>
        <w:t>’</w:t>
      </w:r>
      <w:r>
        <w:rPr>
          <w:rFonts w:eastAsia="Calibri"/>
          <w:sz w:val="8"/>
        </w:rPr>
        <w:t>s</w:t>
      </w:r>
      <w:r>
        <w:rPr>
          <w:sz w:val="8"/>
        </w:rPr>
        <w:t xml:space="preserve"> </w:t>
      </w:r>
      <w:r>
        <w:rPr>
          <w:rFonts w:eastAsia="Calibri"/>
          <w:sz w:val="8"/>
        </w:rPr>
        <w:t>lives</w:t>
      </w:r>
      <w:r>
        <w:rPr>
          <w:sz w:val="8"/>
        </w:rPr>
        <w:t xml:space="preserve">. </w:t>
      </w:r>
      <w:r>
        <w:rPr>
          <w:rFonts w:eastAsia="Calibri"/>
          <w:sz w:val="8"/>
        </w:rPr>
        <w:t>These</w:t>
      </w:r>
      <w:r>
        <w:rPr>
          <w:sz w:val="8"/>
        </w:rPr>
        <w:t xml:space="preserve"> </w:t>
      </w:r>
      <w:r>
        <w:rPr>
          <w:rFonts w:eastAsia="Calibri"/>
          <w:sz w:val="8"/>
        </w:rPr>
        <w:t>psychological</w:t>
      </w:r>
      <w:r>
        <w:rPr>
          <w:sz w:val="8"/>
        </w:rPr>
        <w:t xml:space="preserve"> </w:t>
      </w:r>
      <w:r>
        <w:rPr>
          <w:rFonts w:eastAsia="Calibri"/>
          <w:sz w:val="8"/>
        </w:rPr>
        <w:t>reasons</w:t>
      </w:r>
      <w:r>
        <w:rPr>
          <w:sz w:val="8"/>
        </w:rPr>
        <w:t xml:space="preserve">, </w:t>
      </w:r>
      <w:r>
        <w:rPr>
          <w:rFonts w:eastAsia="Calibri"/>
          <w:sz w:val="8"/>
        </w:rPr>
        <w:t>then</w:t>
      </w:r>
      <w:r>
        <w:rPr>
          <w:sz w:val="8"/>
        </w:rPr>
        <w:t xml:space="preserve">, </w:t>
      </w:r>
      <w:r>
        <w:rPr>
          <w:rFonts w:eastAsia="Calibri"/>
          <w:sz w:val="8"/>
        </w:rPr>
        <w:t>are</w:t>
      </w:r>
      <w:r>
        <w:rPr>
          <w:sz w:val="8"/>
        </w:rPr>
        <w:t xml:space="preserve"> </w:t>
      </w:r>
      <w:r>
        <w:rPr>
          <w:rFonts w:eastAsia="Calibri"/>
          <w:sz w:val="8"/>
        </w:rPr>
        <w:t>also</w:t>
      </w:r>
      <w:r>
        <w:rPr>
          <w:sz w:val="8"/>
        </w:rPr>
        <w:t xml:space="preserve"> </w:t>
      </w:r>
      <w:r>
        <w:rPr>
          <w:rFonts w:eastAsia="Calibri"/>
          <w:sz w:val="8"/>
        </w:rPr>
        <w:t>valid</w:t>
      </w:r>
      <w:r>
        <w:rPr>
          <w:sz w:val="8"/>
        </w:rPr>
        <w:t xml:space="preserve"> </w:t>
      </w:r>
      <w:r>
        <w:rPr>
          <w:rFonts w:eastAsia="Calibri"/>
          <w:sz w:val="8"/>
        </w:rPr>
        <w:t>reasons</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principles</w:t>
      </w:r>
      <w:r>
        <w:rPr>
          <w:sz w:val="8"/>
        </w:rPr>
        <w:t xml:space="preserve"> </w:t>
      </w:r>
      <w:r>
        <w:rPr>
          <w:rFonts w:eastAsia="Calibri"/>
          <w:sz w:val="8"/>
        </w:rPr>
        <w:t>that</w:t>
      </w:r>
      <w:r>
        <w:rPr>
          <w:sz w:val="8"/>
        </w:rPr>
        <w:t xml:space="preserve"> </w:t>
      </w:r>
      <w:r>
        <w:rPr>
          <w:rFonts w:eastAsia="Calibri"/>
          <w:sz w:val="8"/>
        </w:rPr>
        <w:t>permitted</w:t>
      </w:r>
      <w:r>
        <w:rPr>
          <w:sz w:val="8"/>
        </w:rPr>
        <w:t xml:space="preserve"> </w:t>
      </w:r>
      <w:r>
        <w:rPr>
          <w:rFonts w:eastAsia="Calibri"/>
          <w:sz w:val="8"/>
        </w:rPr>
        <w:t>or</w:t>
      </w:r>
      <w:r>
        <w:rPr>
          <w:sz w:val="8"/>
        </w:rPr>
        <w:t xml:space="preserve"> </w:t>
      </w:r>
      <w:r>
        <w:rPr>
          <w:rFonts w:eastAsia="Calibri"/>
          <w:sz w:val="8"/>
        </w:rPr>
        <w:t>required</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p>
    <w:p w14:paraId="68DD8D41" w14:textId="1E9774C9" w:rsidR="003F1B2A" w:rsidRDefault="003F1B2A" w:rsidP="003F1B2A"/>
    <w:p w14:paraId="3367FB4B" w14:textId="2E3BB095" w:rsidR="003F1B2A" w:rsidRDefault="003F1B2A" w:rsidP="003F1B2A">
      <w:pPr>
        <w:rPr>
          <w:b/>
          <w:bCs/>
          <w:sz w:val="26"/>
          <w:szCs w:val="26"/>
        </w:rPr>
      </w:pPr>
      <w:r>
        <w:rPr>
          <w:b/>
          <w:bCs/>
          <w:sz w:val="26"/>
          <w:szCs w:val="26"/>
        </w:rPr>
        <w:t>ASPEC: every policy benefits some and harms others which also means side constraints freeze action, other frameworks might be good for individual decision makers but the resolution pertains to institutions with obligations to more than just themselves</w:t>
      </w:r>
    </w:p>
    <w:p w14:paraId="42F20E75" w14:textId="6F840819" w:rsidR="003F1B2A" w:rsidRDefault="003F1B2A" w:rsidP="003F1B2A">
      <w:pPr>
        <w:pStyle w:val="Heading3"/>
      </w:pPr>
      <w:r>
        <w:t>1AC: Underview</w:t>
      </w:r>
    </w:p>
    <w:p w14:paraId="2D34033C" w14:textId="7C028E5D" w:rsidR="003F1B2A" w:rsidRPr="003F1B2A" w:rsidRDefault="003F1B2A" w:rsidP="003F1B2A">
      <w:pPr>
        <w:pStyle w:val="Heading4"/>
        <w:rPr>
          <w:bCs/>
        </w:rPr>
      </w:pPr>
      <w:r w:rsidRPr="003F1B2A">
        <w:rPr>
          <w:bCs/>
        </w:rPr>
        <w:t xml:space="preserve">Interpretation: The negative must concede the affirmative framework </w:t>
      </w:r>
      <w:r w:rsidRPr="003F1B2A">
        <w:rPr>
          <w:bCs/>
        </w:rPr>
        <w:t>if the aff framework is maximizing expected well being.</w:t>
      </w:r>
    </w:p>
    <w:p w14:paraId="3F6CD709" w14:textId="77777777" w:rsidR="003F1B2A" w:rsidRPr="003F1B2A" w:rsidRDefault="003F1B2A" w:rsidP="003F1B2A">
      <w:pPr>
        <w:pStyle w:val="Heading4"/>
        <w:rPr>
          <w:bCs/>
        </w:rPr>
      </w:pPr>
      <w:r w:rsidRPr="003F1B2A">
        <w:rPr>
          <w:bCs/>
        </w:rPr>
        <w:t>Violation: It’s preemptive</w:t>
      </w:r>
    </w:p>
    <w:p w14:paraId="4D8254A0" w14:textId="77777777" w:rsidR="003F1B2A" w:rsidRPr="003F1B2A" w:rsidRDefault="003F1B2A" w:rsidP="003F1B2A">
      <w:pPr>
        <w:pStyle w:val="Heading4"/>
        <w:rPr>
          <w:bCs/>
        </w:rPr>
      </w:pPr>
      <w:r w:rsidRPr="003F1B2A">
        <w:rPr>
          <w:bCs/>
        </w:rPr>
        <w:t>Prefer-</w:t>
      </w:r>
    </w:p>
    <w:p w14:paraId="1BF56E98" w14:textId="77777777" w:rsidR="003F1B2A" w:rsidRPr="003F1B2A" w:rsidRDefault="003F1B2A" w:rsidP="003F1B2A">
      <w:pPr>
        <w:pStyle w:val="Heading4"/>
        <w:rPr>
          <w:bCs/>
        </w:rPr>
      </w:pPr>
      <w:r w:rsidRPr="003F1B2A">
        <w:rPr>
          <w:bCs/>
        </w:rPr>
        <w:t xml:space="preserve">1] </w:t>
      </w:r>
      <w:r w:rsidRPr="003F1B2A">
        <w:rPr>
          <w:bCs/>
          <w:u w:val="single"/>
        </w:rPr>
        <w:t>Time skew</w:t>
      </w:r>
      <w:r w:rsidRPr="003F1B2A">
        <w:rPr>
          <w:bCs/>
        </w:rPr>
        <w:t xml:space="preserve">- Winning the negative framework moots 6 minutes of 1AC offense and forces a 1AR restart against a 7 min 1NC – that outweighs on quantifiability and reversibility – I can’t get back time lost and it’s the only way to measure abuse. </w:t>
      </w:r>
    </w:p>
    <w:p w14:paraId="31A08959" w14:textId="77777777" w:rsidR="003F1B2A" w:rsidRPr="003F1B2A" w:rsidRDefault="003F1B2A" w:rsidP="003F1B2A">
      <w:pPr>
        <w:pStyle w:val="Heading4"/>
        <w:rPr>
          <w:bCs/>
        </w:rPr>
      </w:pPr>
      <w:r w:rsidRPr="003F1B2A">
        <w:rPr>
          <w:bCs/>
        </w:rPr>
        <w:t xml:space="preserve">2] </w:t>
      </w:r>
      <w:r w:rsidRPr="003F1B2A">
        <w:rPr>
          <w:bCs/>
          <w:u w:val="single"/>
        </w:rPr>
        <w:t>Topic Ed</w:t>
      </w:r>
      <w:r w:rsidRPr="003F1B2A">
        <w:rPr>
          <w:bCs/>
        </w:rPr>
        <w:t xml:space="preserve">- Every debate would just be a framework debate which crowds out our ability to have core debates about the topic – that outweighs- A] </w:t>
      </w:r>
      <w:r w:rsidRPr="003F1B2A">
        <w:rPr>
          <w:bCs/>
          <w:u w:val="single"/>
        </w:rPr>
        <w:t>Time Frame</w:t>
      </w:r>
      <w:r w:rsidRPr="003F1B2A">
        <w:rPr>
          <w:bCs/>
        </w:rPr>
        <w:t xml:space="preserve">- We only have 2 months to debate the topic B] </w:t>
      </w:r>
      <w:r w:rsidRPr="003F1B2A">
        <w:rPr>
          <w:bCs/>
          <w:u w:val="single"/>
        </w:rPr>
        <w:t>Inclusion</w:t>
      </w:r>
      <w:r w:rsidRPr="003F1B2A">
        <w:rPr>
          <w:bCs/>
        </w:rPr>
        <w:t xml:space="preserve">- Phil and K literature is incredibly dense and requires a vast amount of prior knowledge and experience which excludes novices while topic literature is less esoteric C] </w:t>
      </w:r>
      <w:r w:rsidRPr="003F1B2A">
        <w:rPr>
          <w:bCs/>
          <w:u w:val="single"/>
        </w:rPr>
        <w:t>Constitutivism</w:t>
      </w:r>
      <w:r w:rsidRPr="003F1B2A">
        <w:rPr>
          <w:bCs/>
        </w:rPr>
        <w:t xml:space="preserve">- The only thing intrinsic to debate is the topic so it should be prioritized D] </w:t>
      </w:r>
      <w:r w:rsidRPr="003F1B2A">
        <w:rPr>
          <w:bCs/>
          <w:u w:val="single"/>
        </w:rPr>
        <w:t>Portability</w:t>
      </w:r>
      <w:r w:rsidRPr="003F1B2A">
        <w:rPr>
          <w:bCs/>
        </w:rPr>
        <w:t>- topics are carefully chosen to have modern relevance so only debate about them can generate portable skills.</w:t>
      </w:r>
    </w:p>
    <w:p w14:paraId="76C1E3C9" w14:textId="77777777" w:rsidR="003F1B2A" w:rsidRPr="003F1B2A" w:rsidRDefault="003F1B2A" w:rsidP="003F1B2A">
      <w:pPr>
        <w:pStyle w:val="Heading4"/>
        <w:rPr>
          <w:bCs/>
        </w:rPr>
      </w:pPr>
      <w:r w:rsidRPr="003F1B2A">
        <w:rPr>
          <w:bCs/>
        </w:rPr>
        <w:t xml:space="preserve">3] </w:t>
      </w:r>
      <w:r w:rsidRPr="003F1B2A">
        <w:rPr>
          <w:bCs/>
          <w:u w:val="single"/>
        </w:rPr>
        <w:t>Prep skew</w:t>
      </w:r>
      <w:r w:rsidRPr="003F1B2A">
        <w:rPr>
          <w:bCs/>
        </w:rPr>
        <w:t xml:space="preserve">- We can’t predict every single negative framework before round but they know the aff coming into round which makes pre-tournament prep impossible. Especially true since there are millions of K’s and NC’s that could negate. Prep skew outweighs A] </w:t>
      </w:r>
      <w:r w:rsidRPr="003F1B2A">
        <w:rPr>
          <w:bCs/>
          <w:u w:val="single"/>
        </w:rPr>
        <w:t>Sequencing</w:t>
      </w:r>
      <w:r w:rsidRPr="003F1B2A">
        <w:rPr>
          <w:bCs/>
        </w:rPr>
        <w:t xml:space="preserve">- It’s a perquisite engaging in-round since you need prep to debate B] </w:t>
      </w:r>
      <w:r w:rsidRPr="003F1B2A">
        <w:rPr>
          <w:bCs/>
          <w:u w:val="single"/>
        </w:rPr>
        <w:t>Engagement</w:t>
      </w:r>
      <w:r w:rsidRPr="003F1B2A">
        <w:rPr>
          <w:bCs/>
        </w:rPr>
        <w:t>- It ruins the quality and depth of discussions that make debate rounds educational.</w:t>
      </w:r>
    </w:p>
    <w:p w14:paraId="3737A6E9" w14:textId="77777777" w:rsidR="003F1B2A" w:rsidRPr="003F1B2A" w:rsidRDefault="003F1B2A" w:rsidP="003F1B2A"/>
    <w:sectPr w:rsidR="003F1B2A" w:rsidRPr="003F1B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Times">
    <w:altName w:val="Times"/>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Liberation Sans">
    <w:altName w:val="Arial"/>
    <w:charset w:val="01"/>
    <w:family w:val="roman"/>
    <w:pitch w:val="variable"/>
  </w:font>
  <w:font w:name="Droid Sans Fallback">
    <w:altName w:val="MS Mincho"/>
    <w:panose1 w:val="00000000000000000000"/>
    <w:charset w:val="00"/>
    <w:family w:val="roman"/>
    <w:notTrueType/>
    <w:pitch w:val="default"/>
  </w:font>
  <w:font w:name="FreeSans">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NKAOE+Arial">
    <w:panose1 w:val="00000000000000000000"/>
    <w:charset w:val="00"/>
    <w:family w:val="swiss"/>
    <w:notTrueType/>
    <w:pitch w:val="default"/>
    <w:sig w:usb0="00000003" w:usb1="00000000" w:usb2="00000000" w:usb3="00000000" w:csb0="00000001" w:csb1="00000000"/>
  </w:font>
  <w:font w:name="Times-Roman">
    <w:panose1 w:val="00000000000000000000"/>
    <w:charset w:val="4D"/>
    <w:family w:val="roman"/>
    <w:notTrueType/>
    <w:pitch w:val="default"/>
    <w:sig w:usb0="03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Neue">
    <w:altName w:val="Sylfaen"/>
    <w:charset w:val="00"/>
    <w:family w:val="auto"/>
    <w:pitch w:val="variable"/>
    <w:sig w:usb0="00000003" w:usb1="00000000" w:usb2="00000000" w:usb3="00000000" w:csb0="00000001" w:csb1="00000000"/>
  </w:font>
  <w:font w:name="Baskerville">
    <w:charset w:val="00"/>
    <w:family w:val="auto"/>
    <w:pitch w:val="variable"/>
    <w:sig w:usb0="80000067" w:usb1="00000000"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Frutiger 45 Light">
    <w:panose1 w:val="00000000000000000000"/>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start w:val="1"/>
      <w:numFmt w:val="bullet"/>
      <w:lvlText w:val="o"/>
      <w:lvlJc w:val="left"/>
      <w:pPr>
        <w:ind w:left="1130" w:hanging="360"/>
      </w:pPr>
      <w:rPr>
        <w:rFonts w:ascii="Courier New" w:hAnsi="Courier New" w:cs="Courier New" w:hint="default"/>
      </w:rPr>
    </w:lvl>
    <w:lvl w:ilvl="2" w:tplc="04090005">
      <w:start w:val="1"/>
      <w:numFmt w:val="bullet"/>
      <w:lvlText w:val=""/>
      <w:lvlJc w:val="left"/>
      <w:pPr>
        <w:ind w:left="1850" w:hanging="360"/>
      </w:pPr>
      <w:rPr>
        <w:rFonts w:ascii="Wingdings" w:hAnsi="Wingdings" w:hint="default"/>
      </w:rPr>
    </w:lvl>
    <w:lvl w:ilvl="3" w:tplc="04090001">
      <w:start w:val="1"/>
      <w:numFmt w:val="bullet"/>
      <w:lvlText w:val=""/>
      <w:lvlJc w:val="left"/>
      <w:pPr>
        <w:ind w:left="2570" w:hanging="360"/>
      </w:pPr>
      <w:rPr>
        <w:rFonts w:ascii="Symbol" w:hAnsi="Symbol" w:hint="default"/>
      </w:rPr>
    </w:lvl>
    <w:lvl w:ilvl="4" w:tplc="04090003">
      <w:start w:val="1"/>
      <w:numFmt w:val="bullet"/>
      <w:lvlText w:val="o"/>
      <w:lvlJc w:val="left"/>
      <w:pPr>
        <w:ind w:left="3290" w:hanging="360"/>
      </w:pPr>
      <w:rPr>
        <w:rFonts w:ascii="Courier New" w:hAnsi="Courier New" w:cs="Courier New" w:hint="default"/>
      </w:rPr>
    </w:lvl>
    <w:lvl w:ilvl="5" w:tplc="04090005">
      <w:start w:val="1"/>
      <w:numFmt w:val="bullet"/>
      <w:lvlText w:val=""/>
      <w:lvlJc w:val="left"/>
      <w:pPr>
        <w:ind w:left="4010" w:hanging="360"/>
      </w:pPr>
      <w:rPr>
        <w:rFonts w:ascii="Wingdings" w:hAnsi="Wingdings" w:hint="default"/>
      </w:rPr>
    </w:lvl>
    <w:lvl w:ilvl="6" w:tplc="04090001">
      <w:start w:val="1"/>
      <w:numFmt w:val="bullet"/>
      <w:lvlText w:val=""/>
      <w:lvlJc w:val="left"/>
      <w:pPr>
        <w:ind w:left="4730" w:hanging="360"/>
      </w:pPr>
      <w:rPr>
        <w:rFonts w:ascii="Symbol" w:hAnsi="Symbol" w:hint="default"/>
      </w:rPr>
    </w:lvl>
    <w:lvl w:ilvl="7" w:tplc="04090003">
      <w:start w:val="1"/>
      <w:numFmt w:val="bullet"/>
      <w:lvlText w:val="o"/>
      <w:lvlJc w:val="left"/>
      <w:pPr>
        <w:ind w:left="5450" w:hanging="360"/>
      </w:pPr>
      <w:rPr>
        <w:rFonts w:ascii="Courier New" w:hAnsi="Courier New" w:cs="Courier New" w:hint="default"/>
      </w:rPr>
    </w:lvl>
    <w:lvl w:ilvl="8" w:tplc="04090005">
      <w:start w:val="1"/>
      <w:numFmt w:val="bullet"/>
      <w:lvlText w:val=""/>
      <w:lvlJc w:val="left"/>
      <w:pPr>
        <w:ind w:left="6170" w:hanging="360"/>
      </w:pPr>
      <w:rPr>
        <w:rFonts w:ascii="Wingdings" w:hAnsi="Wingdings" w:hint="default"/>
      </w:rPr>
    </w:lvl>
  </w:abstractNum>
  <w:abstractNum w:abstractNumId="1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1"/>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8"/>
  </w:num>
  <w:num w:numId="7">
    <w:abstractNumId w:val="16"/>
  </w:num>
  <w:num w:numId="8">
    <w:abstractNumId w:val="15"/>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F1B2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1B2A"/>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A44AF"/>
  <w15:chartTrackingRefBased/>
  <w15:docId w15:val="{A5ED2FA5-3193-4465-A9CC-93883C224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F1B2A"/>
    <w:pPr>
      <w:spacing w:after="0" w:line="240" w:lineRule="auto"/>
    </w:pPr>
    <w:rPr>
      <w:rFonts w:ascii="Calibri" w:hAnsi="Calibri" w:cs="Calibri"/>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3F1B2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1,Char Char Char Char1"/>
    <w:basedOn w:val="Normal"/>
    <w:next w:val="Normal"/>
    <w:link w:val="Heading2Char"/>
    <w:uiPriority w:val="1"/>
    <w:unhideWhenUsed/>
    <w:qFormat/>
    <w:rsid w:val="003F1B2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Heading 3 Char1 Char,Char,Char Cha"/>
    <w:basedOn w:val="Normal"/>
    <w:next w:val="Normal"/>
    <w:link w:val="Heading3Char"/>
    <w:uiPriority w:val="2"/>
    <w:unhideWhenUsed/>
    <w:qFormat/>
    <w:rsid w:val="003F1B2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TAG,no read,No Spacing211,ta,Ta,Ca,T"/>
    <w:basedOn w:val="Normal"/>
    <w:next w:val="Normal"/>
    <w:link w:val="Heading4Char"/>
    <w:uiPriority w:val="3"/>
    <w:unhideWhenUsed/>
    <w:qFormat/>
    <w:rsid w:val="003F1B2A"/>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3F1B2A"/>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3F1B2A"/>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semiHidden/>
    <w:unhideWhenUsed/>
    <w:qFormat/>
    <w:rsid w:val="003F1B2A"/>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semiHidden/>
    <w:unhideWhenUsed/>
    <w:qFormat/>
    <w:rsid w:val="003F1B2A"/>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semiHidden/>
    <w:unhideWhenUsed/>
    <w:qFormat/>
    <w:rsid w:val="003F1B2A"/>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3F1B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1B2A"/>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3F1B2A"/>
    <w:rPr>
      <w:rFonts w:ascii="Calibri" w:eastAsiaTheme="majorEastAsia" w:hAnsi="Calibri"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3F1B2A"/>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1,Heading 3 Char1 Char Char1,Char Char7,Char Cha Char1"/>
    <w:basedOn w:val="DefaultParagraphFont"/>
    <w:link w:val="Heading3"/>
    <w:uiPriority w:val="2"/>
    <w:rsid w:val="003F1B2A"/>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F1B2A"/>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3F1B2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3F1B2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3F1B2A"/>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3F1B2A"/>
    <w:rPr>
      <w:color w:val="auto"/>
      <w:u w:val="none"/>
    </w:rPr>
  </w:style>
  <w:style w:type="character" w:styleId="FollowedHyperlink">
    <w:name w:val="FollowedHyperlink"/>
    <w:basedOn w:val="DefaultParagraphFont"/>
    <w:uiPriority w:val="99"/>
    <w:semiHidden/>
    <w:unhideWhenUsed/>
    <w:rsid w:val="003F1B2A"/>
    <w:rPr>
      <w:color w:val="auto"/>
      <w:u w:val="non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3F1B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3F1B2A"/>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1Char1">
    <w:name w:val="Heading 1 Char1"/>
    <w:aliases w:val="Pocket Char1,Argument Char1,Subscript Char1,Heading 1 Char Char Char1,Block Name Char1,Page Heading Char1,ALEX Char,Heading 1 Char Char Char Char Char1,Header Char Char Char Char Char Char1,Heading 1 Char Char Char Char Char Char Char1"/>
    <w:basedOn w:val="DefaultParagraphFont"/>
    <w:rsid w:val="003F1B2A"/>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Heading 2 Char Char Char1,Heading 21 Char,Heading 2 Char Char Char Char Char Char1,Heading 2 Char Char Char Char Char Char Char Char Char Char Char Char1,Heading 2 Char1 Char1 Char1,Super Script Char1,BlockText Char1,Char2 Char"/>
    <w:basedOn w:val="DefaultParagraphFont"/>
    <w:uiPriority w:val="1"/>
    <w:semiHidden/>
    <w:qFormat/>
    <w:rsid w:val="003F1B2A"/>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3: Cite Char1,Char1 Char1,Char Char Char Char Char Char Char Char Char1,Char Char Char Char Char Char Char Char2,Underlines Char1,Heading 3 Char3 Char,Heading 3 Char1 Char Char,Char Char,Char Cha Char"/>
    <w:basedOn w:val="DefaultParagraphFont"/>
    <w:uiPriority w:val="6"/>
    <w:semiHidden/>
    <w:qFormat/>
    <w:rsid w:val="003F1B2A"/>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Tag Char1,body Char1,Big card Char1,Normal Tag Char1,heading 2 Char1,Ch Char1,small text Char1,No Spacing1 Char1,No Spacing11 Char1,No Spacing111 Char1,No Spacing112 Char1,No Spacing1121 Char1,No Spacing4 Char1,No Spacing21 Char1,t Char1"/>
    <w:basedOn w:val="DefaultParagraphFont"/>
    <w:qFormat/>
    <w:rsid w:val="003F1B2A"/>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uiPriority w:val="99"/>
    <w:qFormat/>
    <w:rsid w:val="003F1B2A"/>
    <w:pPr>
      <w:spacing w:before="100" w:beforeAutospacing="1" w:after="100" w:afterAutospacing="1"/>
    </w:pPr>
    <w:rPr>
      <w:rFonts w:ascii="Times New Roman" w:eastAsia="Times New Roman" w:hAnsi="Times New Roman" w:cs="Times New Roman"/>
      <w:sz w:val="24"/>
      <w:szCs w:val="24"/>
    </w:rPr>
  </w:style>
  <w:style w:type="character" w:customStyle="1" w:styleId="TitleChar">
    <w:name w:val="Title Char"/>
    <w:aliases w:val="Cites and Cards Char,UNDERLINE Char,Bold Underlined Char,title Char,Block Heading Char,Read This Char,Non Read Text Char,Debate Normal Char,Warrants Char"/>
    <w:basedOn w:val="DefaultParagraphFont"/>
    <w:link w:val="Title"/>
    <w:uiPriority w:val="6"/>
    <w:qFormat/>
    <w:locked/>
    <w:rsid w:val="003F1B2A"/>
    <w:rPr>
      <w:rFonts w:ascii="Calibri" w:hAnsi="Calibri" w:cs="Calibri"/>
      <w:u w:val="single"/>
    </w:rPr>
  </w:style>
  <w:style w:type="paragraph" w:styleId="Title">
    <w:name w:val="Title"/>
    <w:aliases w:val="Cites and Cards,UNDERLINE,Bold Underlined,title,Block Heading,Read This,Non Read Text,Debate Normal,Warrants"/>
    <w:basedOn w:val="Normal"/>
    <w:link w:val="TitleChar"/>
    <w:uiPriority w:val="6"/>
    <w:qFormat/>
    <w:rsid w:val="003F1B2A"/>
    <w:pPr>
      <w:widowControl w:val="0"/>
      <w:autoSpaceDE w:val="0"/>
      <w:autoSpaceDN w:val="0"/>
      <w:adjustRightInd w:val="0"/>
      <w:spacing w:before="240" w:after="60"/>
      <w:jc w:val="center"/>
      <w:outlineLvl w:val="0"/>
    </w:pPr>
    <w:rPr>
      <w:u w:val="single"/>
    </w:rPr>
  </w:style>
  <w:style w:type="character" w:customStyle="1" w:styleId="TitleChar1">
    <w:name w:val="Title Char1"/>
    <w:aliases w:val="Cites and Cards Char1,UNDERLINE Char1,Bold Underlined Char1,title Char1,Block Heading Char1,Read This Char1,Non Read Text Char1,Debate Normal Char1,Warrants Char1"/>
    <w:basedOn w:val="DefaultParagraphFont"/>
    <w:uiPriority w:val="1"/>
    <w:qFormat/>
    <w:rsid w:val="003F1B2A"/>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3F1B2A"/>
    <w:rPr>
      <w:rFonts w:ascii="Lucida Grande" w:hAnsi="Lucida Grande" w:cs="Lucida Grande"/>
    </w:rPr>
  </w:style>
  <w:style w:type="character" w:customStyle="1" w:styleId="DocumentMapChar">
    <w:name w:val="Document Map Char"/>
    <w:basedOn w:val="DefaultParagraphFont"/>
    <w:link w:val="DocumentMap"/>
    <w:uiPriority w:val="99"/>
    <w:semiHidden/>
    <w:rsid w:val="003F1B2A"/>
    <w:rPr>
      <w:rFonts w:ascii="Lucida Grande" w:hAnsi="Lucida Grande" w:cs="Lucida Grand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Very Small Text"/>
    <w:basedOn w:val="Heading1"/>
    <w:autoRedefine/>
    <w:uiPriority w:val="99"/>
    <w:qFormat/>
    <w:rsid w:val="003F1B2A"/>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qFormat/>
    <w:rsid w:val="003F1B2A"/>
    <w:pPr>
      <w:ind w:left="720"/>
      <w:contextualSpacing/>
    </w:pPr>
  </w:style>
  <w:style w:type="paragraph" w:customStyle="1" w:styleId="textbold">
    <w:name w:val="text bold"/>
    <w:basedOn w:val="Normal"/>
    <w:autoRedefine/>
    <w:uiPriority w:val="7"/>
    <w:qFormat/>
    <w:rsid w:val="003F1B2A"/>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3F1B2A"/>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uiPriority w:val="6"/>
    <w:qFormat/>
    <w:rsid w:val="003F1B2A"/>
    <w:pPr>
      <w:widowControl w:val="0"/>
      <w:suppressAutoHyphens/>
      <w:spacing w:after="200" w:line="254"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F1B2A"/>
    <w:pPr>
      <w:spacing w:after="0" w:line="240" w:lineRule="auto"/>
    </w:pPr>
    <w:rPr>
      <w:u w:val="single"/>
    </w:rPr>
  </w:style>
  <w:style w:type="character" w:customStyle="1" w:styleId="Heading5Char">
    <w:name w:val="Heading 5 Char"/>
    <w:basedOn w:val="DefaultParagraphFont"/>
    <w:link w:val="Heading5"/>
    <w:uiPriority w:val="99"/>
    <w:semiHidden/>
    <w:rsid w:val="003F1B2A"/>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3F1B2A"/>
    <w:rPr>
      <w:rFonts w:ascii="Cambria" w:eastAsia="Times New Roman" w:hAnsi="Cambria" w:cs="Calibri"/>
      <w:b/>
      <w:bCs/>
      <w:i/>
      <w:iCs/>
      <w:sz w:val="20"/>
      <w:lang w:bidi="en-US"/>
    </w:rPr>
  </w:style>
  <w:style w:type="character" w:customStyle="1" w:styleId="Heading7Char">
    <w:name w:val="Heading 7 Char"/>
    <w:basedOn w:val="DefaultParagraphFont"/>
    <w:link w:val="Heading7"/>
    <w:semiHidden/>
    <w:rsid w:val="003F1B2A"/>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semiHidden/>
    <w:rsid w:val="003F1B2A"/>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semiHidden/>
    <w:rsid w:val="003F1B2A"/>
    <w:rPr>
      <w:rFonts w:ascii="Cambria" w:eastAsia="Times New Roman" w:hAnsi="Cambria" w:cs="Calibri"/>
      <w:i/>
      <w:iCs/>
      <w:sz w:val="18"/>
      <w:szCs w:val="18"/>
      <w:lang w:bidi="en-US"/>
    </w:rPr>
  </w:style>
  <w:style w:type="paragraph" w:styleId="HTMLAddress">
    <w:name w:val="HTML Address"/>
    <w:basedOn w:val="Normal"/>
    <w:link w:val="HTMLAddressChar"/>
    <w:uiPriority w:val="99"/>
    <w:semiHidden/>
    <w:unhideWhenUsed/>
    <w:rsid w:val="003F1B2A"/>
    <w:rPr>
      <w:rFonts w:eastAsia="Times New Roman"/>
      <w:i/>
      <w:iCs/>
    </w:rPr>
  </w:style>
  <w:style w:type="character" w:customStyle="1" w:styleId="HTMLAddressChar">
    <w:name w:val="HTML Address Char"/>
    <w:basedOn w:val="DefaultParagraphFont"/>
    <w:link w:val="HTMLAddress"/>
    <w:uiPriority w:val="99"/>
    <w:semiHidden/>
    <w:rsid w:val="003F1B2A"/>
    <w:rPr>
      <w:rFonts w:ascii="Calibri" w:eastAsia="Times New Roman" w:hAnsi="Calibri" w:cs="Calibri"/>
      <w:i/>
      <w:iCs/>
    </w:rPr>
  </w:style>
  <w:style w:type="character" w:styleId="HTMLCite">
    <w:name w:val="HTML Cite"/>
    <w:basedOn w:val="DefaultParagraphFont"/>
    <w:uiPriority w:val="99"/>
    <w:semiHidden/>
    <w:unhideWhenUsed/>
    <w:qFormat/>
    <w:rsid w:val="003F1B2A"/>
    <w:rPr>
      <w:rFonts w:ascii="Times New Roman" w:hAnsi="Times New Roman" w:cs="Times New Roman" w:hint="default"/>
      <w:i/>
      <w:iCs w:val="0"/>
    </w:rPr>
  </w:style>
  <w:style w:type="paragraph" w:styleId="HTMLPreformatted">
    <w:name w:val="HTML Preformatted"/>
    <w:basedOn w:val="Normal"/>
    <w:link w:val="HTMLPreformattedChar"/>
    <w:uiPriority w:val="99"/>
    <w:semiHidden/>
    <w:unhideWhenUsed/>
    <w:rsid w:val="003F1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semiHidden/>
    <w:rsid w:val="003F1B2A"/>
    <w:rPr>
      <w:rFonts w:ascii="Courier New" w:eastAsia="Times New Roman" w:hAnsi="Courier New" w:cs="Courier New"/>
      <w:szCs w:val="20"/>
    </w:rPr>
  </w:style>
  <w:style w:type="character" w:styleId="HTMLTypewriter">
    <w:name w:val="HTML Typewriter"/>
    <w:basedOn w:val="DefaultParagraphFont"/>
    <w:semiHidden/>
    <w:unhideWhenUsed/>
    <w:rsid w:val="003F1B2A"/>
    <w:rPr>
      <w:rFonts w:ascii="Courier New" w:eastAsia="Times New Roman" w:hAnsi="Courier New" w:cs="Courier New"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semiHidden/>
    <w:locked/>
    <w:rsid w:val="003F1B2A"/>
    <w:rPr>
      <w:rFonts w:ascii="Times" w:eastAsia="MS Mincho" w:hAnsi="Times" w:cs="Calibri"/>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semiHidden/>
    <w:unhideWhenUsed/>
    <w:qFormat/>
    <w:rsid w:val="003F1B2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Times" w:eastAsia="MS Mincho" w:hAnsi="Times" w:cs="Calibri"/>
      <w:b w:val="0"/>
      <w:sz w:val="20"/>
      <w:szCs w:val="20"/>
    </w:rPr>
  </w:style>
  <w:style w:type="paragraph" w:styleId="TOC1">
    <w:name w:val="toc 1"/>
    <w:aliases w:val="good index,Index Basic"/>
    <w:basedOn w:val="Normal"/>
    <w:next w:val="Normal"/>
    <w:autoRedefine/>
    <w:uiPriority w:val="39"/>
    <w:semiHidden/>
    <w:unhideWhenUsed/>
    <w:qFormat/>
    <w:rsid w:val="003F1B2A"/>
    <w:pPr>
      <w:spacing w:before="120" w:after="120"/>
    </w:pPr>
    <w:rPr>
      <w:rFonts w:eastAsia="Times New Roman"/>
      <w:b/>
      <w:u w:val="single"/>
      <w:lang w:bidi="en-US"/>
    </w:rPr>
  </w:style>
  <w:style w:type="character" w:customStyle="1" w:styleId="FootnoteTextChar">
    <w:name w:val="Footnote Text Char"/>
    <w:basedOn w:val="DefaultParagraphFont"/>
    <w:link w:val="FootnoteText"/>
    <w:semiHidden/>
    <w:locked/>
    <w:rsid w:val="003F1B2A"/>
    <w:rPr>
      <w:rFonts w:ascii="Calibri" w:hAnsi="Calibri" w:cs="Calibri"/>
    </w:rPr>
  </w:style>
  <w:style w:type="character" w:customStyle="1" w:styleId="CommentTextChar">
    <w:name w:val="Comment Text Char"/>
    <w:basedOn w:val="DefaultParagraphFont"/>
    <w:link w:val="CommentText"/>
    <w:uiPriority w:val="99"/>
    <w:semiHidden/>
    <w:locked/>
    <w:rsid w:val="003F1B2A"/>
    <w:rPr>
      <w:rFonts w:ascii="Calibri" w:hAnsi="Calibri" w:cs="Calibri"/>
      <w:sz w:val="24"/>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semiHidden/>
    <w:qFormat/>
    <w:locked/>
    <w:rsid w:val="003F1B2A"/>
    <w:rPr>
      <w:rFonts w:ascii="Liberation Sans" w:eastAsia="Droid Sans Fallback" w:hAnsi="Liberation Sans" w:cs="Calibri"/>
      <w:color w:val="00000A"/>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semiHidden/>
    <w:unhideWhenUsed/>
    <w:qFormat/>
    <w:rsid w:val="003F1B2A"/>
    <w:pPr>
      <w:suppressAutoHyphens/>
      <w:overflowPunct w:val="0"/>
    </w:pPr>
    <w:rPr>
      <w:rFonts w:ascii="Liberation Sans" w:eastAsia="Droid Sans Fallback" w:hAnsi="Liberation Sans"/>
      <w:color w:val="00000A"/>
    </w:rPr>
  </w:style>
  <w:style w:type="character" w:customStyle="1" w:styleId="HeaderChar1">
    <w:name w:val="Header Char1"/>
    <w:aliases w:val="Header Char2 Char1,Header Char1 Char Char1,Header Char Char Char Char1,Char Char Char Char Char1,Header Char Char1 Char1,Char Char Char1 Char1,Header Char2 Char Char Char Char1,Header Char1 Char1 Char Char Char Char1,Text Char1"/>
    <w:basedOn w:val="DefaultParagraphFont"/>
    <w:uiPriority w:val="99"/>
    <w:semiHidden/>
    <w:rsid w:val="003F1B2A"/>
    <w:rPr>
      <w:rFonts w:ascii="Calibri" w:hAnsi="Calibri" w:cs="Calibri"/>
    </w:rPr>
  </w:style>
  <w:style w:type="character" w:customStyle="1" w:styleId="FooterChar">
    <w:name w:val="Footer Char"/>
    <w:basedOn w:val="DefaultParagraphFont"/>
    <w:link w:val="Footer"/>
    <w:uiPriority w:val="99"/>
    <w:semiHidden/>
    <w:locked/>
    <w:rsid w:val="003F1B2A"/>
    <w:rPr>
      <w:rFonts w:ascii="Calibri" w:hAnsi="Calibri" w:cs="Calibri"/>
    </w:rPr>
  </w:style>
  <w:style w:type="paragraph" w:styleId="Index1">
    <w:name w:val="index 1"/>
    <w:basedOn w:val="Normal"/>
    <w:next w:val="Normal"/>
    <w:autoRedefine/>
    <w:semiHidden/>
    <w:unhideWhenUsed/>
    <w:rsid w:val="003F1B2A"/>
    <w:pPr>
      <w:ind w:left="220" w:hanging="220"/>
    </w:pPr>
  </w:style>
  <w:style w:type="paragraph" w:styleId="Caption">
    <w:name w:val="caption"/>
    <w:aliases w:val="caption"/>
    <w:basedOn w:val="Normal"/>
    <w:uiPriority w:val="99"/>
    <w:semiHidden/>
    <w:unhideWhenUsed/>
    <w:qFormat/>
    <w:rsid w:val="003F1B2A"/>
    <w:pPr>
      <w:suppressLineNumbers/>
      <w:suppressAutoHyphens/>
      <w:overflowPunct w:val="0"/>
      <w:spacing w:before="120" w:after="120"/>
    </w:pPr>
    <w:rPr>
      <w:rFonts w:ascii="Liberation Sans" w:eastAsia="Droid Sans Fallback" w:hAnsi="Liberation Sans" w:cs="FreeSans"/>
      <w:i/>
      <w:iCs/>
      <w:color w:val="00000A"/>
    </w:rPr>
  </w:style>
  <w:style w:type="character" w:customStyle="1" w:styleId="EndnoteTextChar">
    <w:name w:val="Endnote Text Char"/>
    <w:basedOn w:val="DefaultParagraphFont"/>
    <w:link w:val="EndnoteText"/>
    <w:semiHidden/>
    <w:locked/>
    <w:rsid w:val="003F1B2A"/>
    <w:rPr>
      <w:rFonts w:ascii="Georgia" w:eastAsia="Times New Roman" w:hAnsi="Georgia"/>
      <w:szCs w:val="20"/>
    </w:rPr>
  </w:style>
  <w:style w:type="paragraph" w:styleId="BodyText">
    <w:name w:val="Body Text"/>
    <w:basedOn w:val="Normal"/>
    <w:link w:val="BodyTextChar"/>
    <w:semiHidden/>
    <w:unhideWhenUsed/>
    <w:qFormat/>
    <w:rsid w:val="003F1B2A"/>
    <w:pPr>
      <w:spacing w:after="120"/>
    </w:pPr>
  </w:style>
  <w:style w:type="character" w:customStyle="1" w:styleId="BodyTextChar">
    <w:name w:val="Body Text Char"/>
    <w:basedOn w:val="DefaultParagraphFont"/>
    <w:link w:val="BodyText"/>
    <w:semiHidden/>
    <w:qFormat/>
    <w:rsid w:val="003F1B2A"/>
    <w:rPr>
      <w:rFonts w:ascii="Calibri" w:hAnsi="Calibri" w:cs="Calibri"/>
    </w:rPr>
  </w:style>
  <w:style w:type="character" w:customStyle="1" w:styleId="ListBulletChar">
    <w:name w:val="List Bullet Char"/>
    <w:link w:val="ListBullet"/>
    <w:uiPriority w:val="99"/>
    <w:semiHidden/>
    <w:locked/>
    <w:rsid w:val="003F1B2A"/>
    <w:rPr>
      <w:rFonts w:ascii="Calibri" w:eastAsia="Calibri" w:hAnsi="Calibri" w:cs="Calibri"/>
    </w:rPr>
  </w:style>
  <w:style w:type="character" w:customStyle="1" w:styleId="BodyTextIndentChar">
    <w:name w:val="Body Text Indent Char"/>
    <w:basedOn w:val="DefaultParagraphFont"/>
    <w:link w:val="BodyTextIndent"/>
    <w:uiPriority w:val="99"/>
    <w:semiHidden/>
    <w:locked/>
    <w:rsid w:val="003F1B2A"/>
    <w:rPr>
      <w:rFonts w:ascii="Calibri" w:hAnsi="Calibri" w:cs="Calibri"/>
    </w:rPr>
  </w:style>
  <w:style w:type="character" w:customStyle="1" w:styleId="SubtitleChar">
    <w:name w:val="Subtitle Char"/>
    <w:aliases w:val="Underlined card text Char"/>
    <w:basedOn w:val="DefaultParagraphFont"/>
    <w:link w:val="Subtitle"/>
    <w:uiPriority w:val="99"/>
    <w:locked/>
    <w:rsid w:val="003F1B2A"/>
    <w:rPr>
      <w:rFonts w:ascii="Calibri" w:hAnsi="Calibri" w:cs="Calibri"/>
      <w:color w:val="5A5A5A" w:themeColor="text1" w:themeTint="A5"/>
      <w:spacing w:val="15"/>
    </w:rPr>
  </w:style>
  <w:style w:type="paragraph" w:styleId="Subtitle">
    <w:name w:val="Subtitle"/>
    <w:aliases w:val="Underlined card text"/>
    <w:basedOn w:val="Normal"/>
    <w:next w:val="Normal"/>
    <w:link w:val="SubtitleChar"/>
    <w:uiPriority w:val="99"/>
    <w:qFormat/>
    <w:rsid w:val="003F1B2A"/>
    <w:rPr>
      <w:color w:val="5A5A5A" w:themeColor="text1" w:themeTint="A5"/>
      <w:spacing w:val="15"/>
    </w:rPr>
  </w:style>
  <w:style w:type="character" w:customStyle="1" w:styleId="SubtitleChar1">
    <w:name w:val="Subtitle Char1"/>
    <w:aliases w:val="Underlined card text Char1"/>
    <w:basedOn w:val="DefaultParagraphFont"/>
    <w:uiPriority w:val="11"/>
    <w:rsid w:val="003F1B2A"/>
    <w:rPr>
      <w:rFonts w:eastAsiaTheme="minorEastAsia"/>
      <w:color w:val="5A5A5A" w:themeColor="text1" w:themeTint="A5"/>
      <w:spacing w:val="15"/>
    </w:rPr>
  </w:style>
  <w:style w:type="character" w:customStyle="1" w:styleId="DateChar">
    <w:name w:val="Date Char"/>
    <w:aliases w:val="date Char"/>
    <w:basedOn w:val="DefaultParagraphFont"/>
    <w:link w:val="Date"/>
    <w:uiPriority w:val="99"/>
    <w:semiHidden/>
    <w:locked/>
    <w:rsid w:val="003F1B2A"/>
    <w:rPr>
      <w:rFonts w:ascii="Calibri" w:eastAsia="Times New Roman" w:hAnsi="Calibri" w:cs="Calibri"/>
      <w:sz w:val="16"/>
    </w:rPr>
  </w:style>
  <w:style w:type="paragraph" w:styleId="Date">
    <w:name w:val="Date"/>
    <w:aliases w:val="date"/>
    <w:basedOn w:val="Normal"/>
    <w:next w:val="Normal"/>
    <w:link w:val="DateChar"/>
    <w:uiPriority w:val="99"/>
    <w:semiHidden/>
    <w:unhideWhenUsed/>
    <w:qFormat/>
    <w:rsid w:val="003F1B2A"/>
    <w:rPr>
      <w:rFonts w:eastAsia="Times New Roman"/>
      <w:sz w:val="16"/>
    </w:rPr>
  </w:style>
  <w:style w:type="character" w:customStyle="1" w:styleId="DateChar1">
    <w:name w:val="Date Char1"/>
    <w:aliases w:val="date Char1"/>
    <w:basedOn w:val="DefaultParagraphFont"/>
    <w:uiPriority w:val="99"/>
    <w:semiHidden/>
    <w:rsid w:val="003F1B2A"/>
    <w:rPr>
      <w:rFonts w:ascii="Calibri" w:hAnsi="Calibri" w:cs="Calibri"/>
    </w:rPr>
  </w:style>
  <w:style w:type="character" w:customStyle="1" w:styleId="BodyTextFirstIndentChar">
    <w:name w:val="Body Text First Indent Char"/>
    <w:basedOn w:val="BodyTextChar"/>
    <w:link w:val="BodyTextFirstIndent"/>
    <w:semiHidden/>
    <w:locked/>
    <w:rsid w:val="003F1B2A"/>
    <w:rPr>
      <w:rFonts w:ascii="Times New Roman" w:eastAsia="Times New Roman" w:hAnsi="Times New Roman" w:cs="Times New Roman"/>
      <w:sz w:val="20"/>
      <w:szCs w:val="20"/>
      <w:lang w:eastAsia="ar-SA"/>
    </w:rPr>
  </w:style>
  <w:style w:type="character" w:customStyle="1" w:styleId="BodyText2Char">
    <w:name w:val="Body Text 2 Char"/>
    <w:basedOn w:val="DefaultParagraphFont"/>
    <w:link w:val="BodyText2"/>
    <w:semiHidden/>
    <w:locked/>
    <w:rsid w:val="003F1B2A"/>
    <w:rPr>
      <w:rFonts w:ascii="Calibri" w:hAnsi="Calibri" w:cs="Calibri"/>
    </w:rPr>
  </w:style>
  <w:style w:type="character" w:customStyle="1" w:styleId="BodyText3Char">
    <w:name w:val="Body Text 3 Char"/>
    <w:basedOn w:val="DefaultParagraphFont"/>
    <w:link w:val="BodyText3"/>
    <w:semiHidden/>
    <w:locked/>
    <w:rsid w:val="003F1B2A"/>
    <w:rPr>
      <w:rFonts w:ascii="Calibri" w:hAnsi="Calibri" w:cs="Calibri"/>
      <w:szCs w:val="16"/>
    </w:rPr>
  </w:style>
  <w:style w:type="character" w:customStyle="1" w:styleId="BodyTextIndent2Char">
    <w:name w:val="Body Text Indent 2 Char"/>
    <w:basedOn w:val="DefaultParagraphFont"/>
    <w:link w:val="BodyTextIndent2"/>
    <w:semiHidden/>
    <w:locked/>
    <w:rsid w:val="003F1B2A"/>
    <w:rPr>
      <w:rFonts w:ascii="Calibri" w:hAnsi="Calibri" w:cs="Calibri"/>
    </w:rPr>
  </w:style>
  <w:style w:type="character" w:customStyle="1" w:styleId="BodyTextIndent3Char">
    <w:name w:val="Body Text Indent 3 Char"/>
    <w:basedOn w:val="DefaultParagraphFont"/>
    <w:link w:val="BodyTextIndent3"/>
    <w:uiPriority w:val="99"/>
    <w:semiHidden/>
    <w:locked/>
    <w:rsid w:val="003F1B2A"/>
    <w:rPr>
      <w:rFonts w:ascii="Calibri" w:hAnsi="Calibri" w:cs="Calibri"/>
      <w:szCs w:val="16"/>
    </w:rPr>
  </w:style>
  <w:style w:type="character" w:customStyle="1" w:styleId="PlainTextChar">
    <w:name w:val="Plain Text Char"/>
    <w:basedOn w:val="DefaultParagraphFont"/>
    <w:link w:val="PlainText"/>
    <w:semiHidden/>
    <w:locked/>
    <w:rsid w:val="003F1B2A"/>
    <w:rPr>
      <w:rFonts w:ascii="Courier New" w:eastAsia="Times New Roman" w:hAnsi="Courier New" w:cs="Courier New"/>
      <w:szCs w:val="20"/>
    </w:rPr>
  </w:style>
  <w:style w:type="paragraph" w:styleId="CommentText">
    <w:name w:val="annotation text"/>
    <w:basedOn w:val="Normal"/>
    <w:link w:val="CommentTextChar"/>
    <w:uiPriority w:val="99"/>
    <w:semiHidden/>
    <w:unhideWhenUsed/>
    <w:rsid w:val="003F1B2A"/>
    <w:rPr>
      <w:sz w:val="24"/>
    </w:rPr>
  </w:style>
  <w:style w:type="character" w:customStyle="1" w:styleId="CommentTextChar1">
    <w:name w:val="Comment Text Char1"/>
    <w:basedOn w:val="DefaultParagraphFont"/>
    <w:uiPriority w:val="99"/>
    <w:semiHidden/>
    <w:rsid w:val="003F1B2A"/>
    <w:rPr>
      <w:rFonts w:ascii="Calibri" w:hAnsi="Calibri" w:cs="Calibri"/>
      <w:sz w:val="20"/>
      <w:szCs w:val="20"/>
    </w:rPr>
  </w:style>
  <w:style w:type="character" w:customStyle="1" w:styleId="CommentSubjectChar">
    <w:name w:val="Comment Subject Char"/>
    <w:basedOn w:val="CommentTextChar"/>
    <w:link w:val="CommentSubject"/>
    <w:uiPriority w:val="99"/>
    <w:semiHidden/>
    <w:locked/>
    <w:rsid w:val="003F1B2A"/>
    <w:rPr>
      <w:rFonts w:ascii="Calibri" w:hAnsi="Calibri" w:cs="Calibri"/>
      <w:b/>
      <w:bCs/>
      <w:sz w:val="20"/>
      <w:szCs w:val="20"/>
    </w:rPr>
  </w:style>
  <w:style w:type="character" w:customStyle="1" w:styleId="BalloonTextChar">
    <w:name w:val="Balloon Text Char"/>
    <w:basedOn w:val="DefaultParagraphFont"/>
    <w:link w:val="BalloonText"/>
    <w:uiPriority w:val="99"/>
    <w:semiHidden/>
    <w:qFormat/>
    <w:locked/>
    <w:rsid w:val="003F1B2A"/>
    <w:rPr>
      <w:rFonts w:ascii="Calibri" w:hAnsi="Calibri" w:cs="Calibri"/>
      <w:sz w:val="18"/>
      <w:szCs w:val="18"/>
    </w:rPr>
  </w:style>
  <w:style w:type="paragraph" w:customStyle="1" w:styleId="msolistparagraphcxspfirst">
    <w:name w:val="msolistparagraphcxspfirst"/>
    <w:basedOn w:val="Normal"/>
    <w:uiPriority w:val="99"/>
    <w:qFormat/>
    <w:rsid w:val="003F1B2A"/>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3F1B2A"/>
    <w:pPr>
      <w:spacing w:before="100" w:beforeAutospacing="1" w:after="100" w:afterAutospacing="1"/>
    </w:pPr>
    <w:rPr>
      <w:rFonts w:eastAsia="Times New Roman"/>
      <w:sz w:val="24"/>
    </w:rPr>
  </w:style>
  <w:style w:type="character" w:customStyle="1" w:styleId="QuoteChar">
    <w:name w:val="Quote Char"/>
    <w:basedOn w:val="DefaultParagraphFont"/>
    <w:link w:val="Quote"/>
    <w:uiPriority w:val="29"/>
    <w:locked/>
    <w:rsid w:val="003F1B2A"/>
    <w:rPr>
      <w:rFonts w:ascii="Calibri" w:eastAsia="Times New Roman" w:hAnsi="Calibri" w:cs="Calibri"/>
      <w:iCs/>
      <w:color w:val="000000"/>
      <w:lang w:bidi="en-US"/>
    </w:rPr>
  </w:style>
  <w:style w:type="character" w:customStyle="1" w:styleId="AnalyticChar">
    <w:name w:val="Analytic Char"/>
    <w:basedOn w:val="DefaultParagraphFont"/>
    <w:link w:val="Analytic"/>
    <w:uiPriority w:val="4"/>
    <w:locked/>
    <w:rsid w:val="003F1B2A"/>
    <w:rPr>
      <w:rFonts w:ascii="Calibri" w:eastAsiaTheme="majorEastAsia" w:hAnsi="Calibri" w:cstheme="majorBidi"/>
      <w:b/>
      <w:iCs/>
      <w:color w:val="C00000"/>
      <w:sz w:val="26"/>
    </w:rPr>
  </w:style>
  <w:style w:type="paragraph" w:customStyle="1" w:styleId="Analytic">
    <w:name w:val="Analytic"/>
    <w:basedOn w:val="Heading4"/>
    <w:link w:val="AnalyticChar"/>
    <w:autoRedefine/>
    <w:uiPriority w:val="4"/>
    <w:qFormat/>
    <w:rsid w:val="003F1B2A"/>
    <w:rPr>
      <w:color w:val="C00000"/>
    </w:rPr>
  </w:style>
  <w:style w:type="character" w:customStyle="1" w:styleId="cardChar">
    <w:name w:val="card Char"/>
    <w:aliases w:val="Bold Cite Char Char,Speed Cite Char"/>
    <w:qFormat/>
    <w:locked/>
    <w:rsid w:val="003F1B2A"/>
    <w:rPr>
      <w:rFonts w:ascii="Calibri" w:hAnsi="Calibri" w:cs="Calibri"/>
      <w:sz w:val="16"/>
    </w:rPr>
  </w:style>
  <w:style w:type="character" w:customStyle="1" w:styleId="underlinedChar">
    <w:name w:val="underlined Char"/>
    <w:link w:val="underlined"/>
    <w:locked/>
    <w:rsid w:val="003F1B2A"/>
    <w:rPr>
      <w:rFonts w:ascii="Times New Roman" w:eastAsia="Malgun Gothic" w:hAnsi="Times New Roman" w:cs="Times New Roman"/>
      <w:sz w:val="24"/>
      <w:szCs w:val="24"/>
      <w:u w:val="single"/>
    </w:rPr>
  </w:style>
  <w:style w:type="paragraph" w:customStyle="1" w:styleId="underlined">
    <w:name w:val="underlined"/>
    <w:next w:val="Normal"/>
    <w:link w:val="underlinedChar"/>
    <w:autoRedefine/>
    <w:qFormat/>
    <w:rsid w:val="003F1B2A"/>
    <w:pPr>
      <w:spacing w:after="0" w:line="240" w:lineRule="auto"/>
      <w:contextualSpacing/>
    </w:pPr>
    <w:rPr>
      <w:rFonts w:ascii="Times New Roman" w:eastAsia="Malgun Gothic" w:hAnsi="Times New Roman" w:cs="Times New Roman"/>
      <w:sz w:val="24"/>
      <w:szCs w:val="24"/>
      <w:u w:val="single"/>
    </w:rPr>
  </w:style>
  <w:style w:type="character" w:customStyle="1" w:styleId="Style4Char">
    <w:name w:val="Style4 Char"/>
    <w:link w:val="Style4"/>
    <w:qFormat/>
    <w:locked/>
    <w:rsid w:val="003F1B2A"/>
    <w:rPr>
      <w:rFonts w:ascii="Calibri" w:eastAsia="Calibri" w:hAnsi="Calibri" w:cs="Calibri"/>
      <w:sz w:val="24"/>
      <w:u w:val="single"/>
      <w:lang w:val="x-none"/>
    </w:rPr>
  </w:style>
  <w:style w:type="paragraph" w:customStyle="1" w:styleId="Style4">
    <w:name w:val="Style4"/>
    <w:basedOn w:val="Normal"/>
    <w:link w:val="Style4Char"/>
    <w:qFormat/>
    <w:rsid w:val="003F1B2A"/>
    <w:rPr>
      <w:rFonts w:eastAsia="Calibri"/>
      <w:sz w:val="24"/>
      <w:u w:val="single"/>
      <w:lang w:val="x-none"/>
    </w:rPr>
  </w:style>
  <w:style w:type="character" w:customStyle="1" w:styleId="AnalyticsChar">
    <w:name w:val="Analytics Char"/>
    <w:basedOn w:val="DefaultParagraphFont"/>
    <w:link w:val="Analytics"/>
    <w:uiPriority w:val="99"/>
    <w:locked/>
    <w:rsid w:val="003F1B2A"/>
    <w:rPr>
      <w:rFonts w:ascii="Calibri" w:eastAsiaTheme="majorEastAsia" w:hAnsi="Calibri" w:cstheme="majorBidi"/>
      <w:b/>
      <w:bCs/>
      <w:iCs/>
      <w:sz w:val="26"/>
    </w:rPr>
  </w:style>
  <w:style w:type="paragraph" w:customStyle="1" w:styleId="Analytics">
    <w:name w:val="Analytics"/>
    <w:basedOn w:val="Heading4"/>
    <w:link w:val="AnalyticsChar"/>
    <w:uiPriority w:val="99"/>
    <w:qFormat/>
    <w:rsid w:val="003F1B2A"/>
    <w:rPr>
      <w:bCs/>
    </w:rPr>
  </w:style>
  <w:style w:type="character" w:customStyle="1" w:styleId="CITEChar">
    <w:name w:val="CITE Char"/>
    <w:link w:val="CITE"/>
    <w:locked/>
    <w:rsid w:val="003F1B2A"/>
    <w:rPr>
      <w:rFonts w:ascii="Liberation Sans" w:eastAsia="Droid Sans Fallback" w:hAnsi="Liberation Sans" w:cs="Calibri"/>
      <w:b/>
      <w:i/>
      <w:color w:val="00000A"/>
      <w:sz w:val="21"/>
    </w:rPr>
  </w:style>
  <w:style w:type="paragraph" w:customStyle="1" w:styleId="CITE">
    <w:name w:val="CITE"/>
    <w:basedOn w:val="Normal"/>
    <w:next w:val="Normal"/>
    <w:link w:val="CITEChar"/>
    <w:qFormat/>
    <w:rsid w:val="003F1B2A"/>
    <w:pPr>
      <w:suppressAutoHyphens/>
    </w:pPr>
    <w:rPr>
      <w:rFonts w:ascii="Liberation Sans" w:eastAsia="Droid Sans Fallback" w:hAnsi="Liberation Sans"/>
      <w:b/>
      <w:i/>
      <w:color w:val="00000A"/>
      <w:sz w:val="21"/>
    </w:rPr>
  </w:style>
  <w:style w:type="character" w:customStyle="1" w:styleId="cardtextChar">
    <w:name w:val="card text Char"/>
    <w:basedOn w:val="DefaultParagraphFont"/>
    <w:link w:val="cardtext"/>
    <w:locked/>
    <w:rsid w:val="003F1B2A"/>
    <w:rPr>
      <w:rFonts w:ascii="Georgia" w:eastAsia="Calibri" w:hAnsi="Georgia" w:cs="Calibri"/>
      <w:sz w:val="24"/>
    </w:rPr>
  </w:style>
  <w:style w:type="paragraph" w:customStyle="1" w:styleId="cardtext">
    <w:name w:val="card text"/>
    <w:basedOn w:val="Normal"/>
    <w:link w:val="cardtextChar"/>
    <w:qFormat/>
    <w:rsid w:val="003F1B2A"/>
    <w:pPr>
      <w:widowControl w:val="0"/>
      <w:ind w:left="288" w:right="288"/>
    </w:pPr>
    <w:rPr>
      <w:rFonts w:ascii="Georgia" w:eastAsia="Calibri" w:hAnsi="Georgia"/>
      <w:sz w:val="24"/>
    </w:rPr>
  </w:style>
  <w:style w:type="character" w:customStyle="1" w:styleId="tinyChar">
    <w:name w:val="tiny Char"/>
    <w:link w:val="tiny"/>
    <w:locked/>
    <w:rsid w:val="003F1B2A"/>
    <w:rPr>
      <w:rFonts w:ascii="Times New Roman" w:eastAsia="Malgun Gothic" w:hAnsi="Times New Roman" w:cs="Times New Roman"/>
      <w:sz w:val="12"/>
      <w:szCs w:val="24"/>
    </w:rPr>
  </w:style>
  <w:style w:type="paragraph" w:customStyle="1" w:styleId="tiny">
    <w:name w:val="tiny"/>
    <w:next w:val="Normal"/>
    <w:link w:val="tinyChar"/>
    <w:autoRedefine/>
    <w:qFormat/>
    <w:rsid w:val="003F1B2A"/>
    <w:pPr>
      <w:spacing w:after="0" w:line="240" w:lineRule="auto"/>
      <w:contextualSpacing/>
    </w:pPr>
    <w:rPr>
      <w:rFonts w:ascii="Times New Roman" w:eastAsia="Malgun Gothic" w:hAnsi="Times New Roman" w:cs="Times New Roman"/>
      <w:sz w:val="12"/>
      <w:szCs w:val="24"/>
    </w:rPr>
  </w:style>
  <w:style w:type="paragraph" w:customStyle="1" w:styleId="Tag2">
    <w:name w:val="Tag2"/>
    <w:basedOn w:val="Normal"/>
    <w:autoRedefine/>
    <w:uiPriority w:val="99"/>
    <w:qFormat/>
    <w:rsid w:val="003F1B2A"/>
    <w:rPr>
      <w:rFonts w:eastAsia="Calibri" w:cs="Arial"/>
      <w:b/>
    </w:rPr>
  </w:style>
  <w:style w:type="paragraph" w:customStyle="1" w:styleId="p">
    <w:name w:val="p"/>
    <w:basedOn w:val="Normal"/>
    <w:uiPriority w:val="99"/>
    <w:qFormat/>
    <w:rsid w:val="003F1B2A"/>
    <w:pPr>
      <w:spacing w:before="100" w:beforeAutospacing="1" w:after="100" w:afterAutospacing="1"/>
    </w:pPr>
    <w:rPr>
      <w:rFonts w:ascii="Times" w:hAnsi="Times"/>
      <w:sz w:val="20"/>
      <w:szCs w:val="20"/>
    </w:rPr>
  </w:style>
  <w:style w:type="paragraph" w:customStyle="1" w:styleId="style40">
    <w:name w:val="style4"/>
    <w:basedOn w:val="Normal"/>
    <w:uiPriority w:val="99"/>
    <w:qFormat/>
    <w:rsid w:val="003F1B2A"/>
    <w:pPr>
      <w:spacing w:before="100" w:beforeAutospacing="1" w:after="100" w:afterAutospacing="1"/>
    </w:pPr>
    <w:rPr>
      <w:rFonts w:ascii="Times" w:hAnsi="Times"/>
      <w:sz w:val="20"/>
      <w:szCs w:val="20"/>
    </w:rPr>
  </w:style>
  <w:style w:type="paragraph" w:customStyle="1" w:styleId="story-body-text">
    <w:name w:val="story-body-text"/>
    <w:basedOn w:val="Normal"/>
    <w:uiPriority w:val="99"/>
    <w:qFormat/>
    <w:rsid w:val="003F1B2A"/>
    <w:pPr>
      <w:spacing w:before="100" w:beforeAutospacing="1" w:after="100" w:afterAutospacing="1"/>
    </w:pPr>
  </w:style>
  <w:style w:type="paragraph" w:customStyle="1" w:styleId="para">
    <w:name w:val="para"/>
    <w:basedOn w:val="Normal"/>
    <w:uiPriority w:val="99"/>
    <w:qFormat/>
    <w:rsid w:val="003F1B2A"/>
    <w:pPr>
      <w:spacing w:before="100" w:beforeAutospacing="1" w:after="100" w:afterAutospacing="1"/>
    </w:pPr>
  </w:style>
  <w:style w:type="paragraph" w:customStyle="1" w:styleId="selectionshareable">
    <w:name w:val="selectionshareable"/>
    <w:basedOn w:val="Normal"/>
    <w:uiPriority w:val="99"/>
    <w:qFormat/>
    <w:rsid w:val="003F1B2A"/>
    <w:pPr>
      <w:spacing w:before="100" w:beforeAutospacing="1" w:after="100" w:afterAutospacing="1"/>
    </w:pPr>
  </w:style>
  <w:style w:type="character" w:customStyle="1" w:styleId="evidencetextChar1">
    <w:name w:val="evidence text Char1"/>
    <w:link w:val="evidencetext"/>
    <w:locked/>
    <w:rsid w:val="003F1B2A"/>
    <w:rPr>
      <w:rFonts w:ascii="Arial" w:hAnsi="Arial" w:cs="Arial"/>
      <w:color w:val="000000"/>
      <w:lang w:val="x-none" w:eastAsia="x-none"/>
    </w:rPr>
  </w:style>
  <w:style w:type="paragraph" w:customStyle="1" w:styleId="evidencetext">
    <w:name w:val="evidence text"/>
    <w:basedOn w:val="Normal"/>
    <w:link w:val="evidencetextChar1"/>
    <w:qFormat/>
    <w:rsid w:val="003F1B2A"/>
    <w:pPr>
      <w:ind w:left="432" w:right="432"/>
    </w:pPr>
    <w:rPr>
      <w:rFonts w:ascii="Arial" w:hAnsi="Arial" w:cs="Arial"/>
      <w:color w:val="000000"/>
      <w:lang w:val="x-none" w:eastAsia="x-none"/>
    </w:rPr>
  </w:style>
  <w:style w:type="character" w:customStyle="1" w:styleId="CardIndentedChar">
    <w:name w:val="Card (Indented) Char"/>
    <w:link w:val="CardIndented"/>
    <w:locked/>
    <w:rsid w:val="003F1B2A"/>
    <w:rPr>
      <w:rFonts w:ascii="Arial" w:hAnsi="Arial" w:cs="Arial"/>
    </w:rPr>
  </w:style>
  <w:style w:type="paragraph" w:customStyle="1" w:styleId="CardIndented">
    <w:name w:val="Card (Indented)"/>
    <w:basedOn w:val="Normal"/>
    <w:link w:val="CardIndentedChar"/>
    <w:qFormat/>
    <w:rsid w:val="003F1B2A"/>
    <w:pPr>
      <w:ind w:left="288"/>
    </w:pPr>
    <w:rPr>
      <w:rFonts w:ascii="Arial" w:hAnsi="Arial" w:cs="Arial"/>
    </w:rPr>
  </w:style>
  <w:style w:type="paragraph" w:customStyle="1" w:styleId="Index">
    <w:name w:val="Index"/>
    <w:basedOn w:val="Normal"/>
    <w:uiPriority w:val="99"/>
    <w:qFormat/>
    <w:rsid w:val="003F1B2A"/>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uiPriority w:val="99"/>
    <w:qFormat/>
    <w:rsid w:val="003F1B2A"/>
    <w:pPr>
      <w:suppressAutoHyphens/>
      <w:overflowPunct w:val="0"/>
    </w:pPr>
    <w:rPr>
      <w:rFonts w:ascii="Liberation Sans" w:eastAsia="Droid Sans Fallback" w:hAnsi="Liberation Sans"/>
      <w:color w:val="00000A"/>
    </w:rPr>
  </w:style>
  <w:style w:type="paragraph" w:customStyle="1" w:styleId="FrameContents">
    <w:name w:val="Frame Contents"/>
    <w:basedOn w:val="Normal"/>
    <w:uiPriority w:val="99"/>
    <w:qFormat/>
    <w:rsid w:val="003F1B2A"/>
    <w:pPr>
      <w:suppressAutoHyphens/>
      <w:overflowPunct w:val="0"/>
    </w:pPr>
    <w:rPr>
      <w:rFonts w:ascii="Liberation Sans" w:eastAsia="Droid Sans Fallback" w:hAnsi="Liberation Sans"/>
      <w:color w:val="00000A"/>
    </w:rPr>
  </w:style>
  <w:style w:type="character" w:customStyle="1" w:styleId="NothingChar">
    <w:name w:val="Nothing Char"/>
    <w:link w:val="Nothing"/>
    <w:uiPriority w:val="99"/>
    <w:locked/>
    <w:rsid w:val="003F1B2A"/>
    <w:rPr>
      <w:rFonts w:ascii="Times New Roman" w:eastAsia="Times New Roman" w:hAnsi="Times New Roman" w:cs="Times New Roman"/>
      <w:color w:val="00000A"/>
      <w:sz w:val="20"/>
      <w:szCs w:val="24"/>
    </w:rPr>
  </w:style>
  <w:style w:type="paragraph" w:customStyle="1" w:styleId="Nothing">
    <w:name w:val="Nothing"/>
    <w:link w:val="NothingChar"/>
    <w:uiPriority w:val="99"/>
    <w:qFormat/>
    <w:rsid w:val="003F1B2A"/>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uiPriority w:val="99"/>
    <w:qFormat/>
    <w:rsid w:val="003F1B2A"/>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character" w:customStyle="1" w:styleId="CitesChar2">
    <w:name w:val="Cites Char2"/>
    <w:link w:val="Cites"/>
    <w:locked/>
    <w:rsid w:val="003F1B2A"/>
    <w:rPr>
      <w:rFonts w:ascii="Times New Roman" w:eastAsia="Calibri" w:hAnsi="Times New Roman" w:cs="Times New Roman"/>
      <w:b/>
      <w:color w:val="00000A"/>
      <w:sz w:val="20"/>
      <w:szCs w:val="20"/>
    </w:rPr>
  </w:style>
  <w:style w:type="paragraph" w:customStyle="1" w:styleId="Cites">
    <w:name w:val="Cites"/>
    <w:link w:val="CitesChar2"/>
    <w:qFormat/>
    <w:rsid w:val="003F1B2A"/>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uiPriority w:val="99"/>
    <w:qFormat/>
    <w:rsid w:val="003F1B2A"/>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uiPriority w:val="99"/>
    <w:qFormat/>
    <w:rsid w:val="003F1B2A"/>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3F1B2A"/>
    <w:pPr>
      <w:suppressAutoHyphens/>
      <w:overflowPunct w:val="0"/>
      <w:spacing w:before="60" w:after="60"/>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3F1B2A"/>
    <w:pPr>
      <w:suppressAutoHyphens/>
      <w:overflowPunct w:val="0"/>
    </w:pPr>
    <w:rPr>
      <w:rFonts w:ascii="Liberation Sans" w:eastAsia="Droid Sans Fallback" w:hAnsi="Liberation Sans"/>
      <w:caps/>
      <w:color w:val="00000A"/>
    </w:rPr>
  </w:style>
  <w:style w:type="paragraph" w:customStyle="1" w:styleId="TAGLINE0">
    <w:name w:val="TAG LINE"/>
    <w:next w:val="Normal"/>
    <w:uiPriority w:val="99"/>
    <w:qFormat/>
    <w:rsid w:val="003F1B2A"/>
    <w:pPr>
      <w:spacing w:after="0" w:line="240" w:lineRule="auto"/>
    </w:pPr>
    <w:rPr>
      <w:rFonts w:ascii="Times New Roman" w:eastAsia="Times New Roman" w:hAnsi="Times New Roman" w:cs="Arial"/>
      <w:bCs/>
      <w:caps/>
      <w:color w:val="00000A"/>
      <w:sz w:val="20"/>
      <w:szCs w:val="20"/>
    </w:rPr>
  </w:style>
  <w:style w:type="character" w:customStyle="1" w:styleId="SmalltextChar">
    <w:name w:val="Small text Char"/>
    <w:aliases w:val="Quote1 Char1"/>
    <w:basedOn w:val="DefaultParagraphFont"/>
    <w:link w:val="Smalltext"/>
    <w:qFormat/>
    <w:locked/>
    <w:rsid w:val="003F1B2A"/>
    <w:rPr>
      <w:rFonts w:ascii="Times New Roman" w:eastAsia="MS Mincho" w:hAnsi="Times New Roman" w:cs="Times New Roman"/>
      <w:sz w:val="16"/>
    </w:rPr>
  </w:style>
  <w:style w:type="paragraph" w:customStyle="1" w:styleId="Smalltext">
    <w:name w:val="Small text"/>
    <w:aliases w:val="Quote1,Quote11"/>
    <w:basedOn w:val="Normal"/>
    <w:link w:val="SmalltextChar"/>
    <w:qFormat/>
    <w:rsid w:val="003F1B2A"/>
    <w:rPr>
      <w:rFonts w:ascii="Times New Roman" w:eastAsia="MS Mincho" w:hAnsi="Times New Roman" w:cs="Times New Roman"/>
      <w:sz w:val="16"/>
    </w:rPr>
  </w:style>
  <w:style w:type="paragraph" w:customStyle="1" w:styleId="TagCite">
    <w:name w:val="Tag/Cite"/>
    <w:basedOn w:val="Normal"/>
    <w:uiPriority w:val="99"/>
    <w:qFormat/>
    <w:rsid w:val="003F1B2A"/>
    <w:rPr>
      <w:rFonts w:eastAsia="Times New Roman"/>
      <w:b/>
    </w:rPr>
  </w:style>
  <w:style w:type="character" w:customStyle="1" w:styleId="NormalTextChar">
    <w:name w:val="Normal Text Char"/>
    <w:link w:val="NormalText"/>
    <w:locked/>
    <w:rsid w:val="003F1B2A"/>
    <w:rPr>
      <w:rFonts w:ascii="Calibri" w:hAnsi="Calibri" w:cs="Calibri"/>
      <w:sz w:val="20"/>
      <w:szCs w:val="26"/>
    </w:rPr>
  </w:style>
  <w:style w:type="paragraph" w:customStyle="1" w:styleId="NormalText">
    <w:name w:val="Normal Text"/>
    <w:basedOn w:val="Normal"/>
    <w:link w:val="NormalTextChar"/>
    <w:qFormat/>
    <w:rsid w:val="003F1B2A"/>
    <w:pPr>
      <w:jc w:val="both"/>
    </w:pPr>
    <w:rPr>
      <w:sz w:val="20"/>
      <w:szCs w:val="26"/>
    </w:rPr>
  </w:style>
  <w:style w:type="character" w:customStyle="1" w:styleId="CardsFont6ptChar1">
    <w:name w:val="Cards + Font: 6 pt Char1"/>
    <w:link w:val="CardsFont6pt"/>
    <w:locked/>
    <w:rsid w:val="003F1B2A"/>
    <w:rPr>
      <w:rFonts w:ascii="Calibri" w:eastAsia="Times New Roman" w:hAnsi="Calibri" w:cs="Calibri"/>
      <w:sz w:val="12"/>
      <w:szCs w:val="20"/>
    </w:rPr>
  </w:style>
  <w:style w:type="paragraph" w:customStyle="1" w:styleId="CardsFont6pt">
    <w:name w:val="Cards + Font: 6 pt"/>
    <w:basedOn w:val="Normal"/>
    <w:link w:val="CardsFont6ptChar1"/>
    <w:qFormat/>
    <w:rsid w:val="003F1B2A"/>
    <w:pPr>
      <w:ind w:left="432" w:right="432"/>
      <w:jc w:val="both"/>
    </w:pPr>
    <w:rPr>
      <w:rFonts w:eastAsia="Times New Roman"/>
      <w:sz w:val="12"/>
      <w:szCs w:val="20"/>
    </w:rPr>
  </w:style>
  <w:style w:type="paragraph" w:customStyle="1" w:styleId="Small">
    <w:name w:val="Small"/>
    <w:basedOn w:val="Normal"/>
    <w:uiPriority w:val="99"/>
    <w:qFormat/>
    <w:rsid w:val="003F1B2A"/>
    <w:rPr>
      <w:sz w:val="14"/>
    </w:rPr>
  </w:style>
  <w:style w:type="paragraph" w:customStyle="1" w:styleId="NotUnderlined">
    <w:name w:val="Not Underlined"/>
    <w:basedOn w:val="Normal"/>
    <w:uiPriority w:val="99"/>
    <w:qFormat/>
    <w:rsid w:val="003F1B2A"/>
  </w:style>
  <w:style w:type="character" w:customStyle="1" w:styleId="citenon-boldChar">
    <w:name w:val="cite non-bold Char"/>
    <w:link w:val="citenon-bold"/>
    <w:locked/>
    <w:rsid w:val="003F1B2A"/>
    <w:rPr>
      <w:rFonts w:ascii="Georgia" w:eastAsia="Calibri" w:hAnsi="Georgia" w:cs="Calibri"/>
    </w:rPr>
  </w:style>
  <w:style w:type="paragraph" w:customStyle="1" w:styleId="citenon-bold">
    <w:name w:val="cite non-bold"/>
    <w:basedOn w:val="Normal"/>
    <w:link w:val="citenon-boldChar"/>
    <w:qFormat/>
    <w:rsid w:val="003F1B2A"/>
    <w:rPr>
      <w:rFonts w:ascii="Georgia" w:eastAsia="Calibri" w:hAnsi="Georgia"/>
    </w:rPr>
  </w:style>
  <w:style w:type="character" w:customStyle="1" w:styleId="NewDebateChar">
    <w:name w:val="New Debate Char"/>
    <w:basedOn w:val="DefaultParagraphFont"/>
    <w:link w:val="NewDebate"/>
    <w:uiPriority w:val="4"/>
    <w:locked/>
    <w:rsid w:val="003F1B2A"/>
    <w:rPr>
      <w:rFonts w:ascii="Calibri" w:eastAsiaTheme="majorEastAsia" w:hAnsi="Calibri" w:cstheme="majorBidi"/>
      <w:b/>
      <w:iCs/>
      <w:sz w:val="26"/>
    </w:rPr>
  </w:style>
  <w:style w:type="paragraph" w:customStyle="1" w:styleId="NewDebate">
    <w:name w:val="New Debate"/>
    <w:basedOn w:val="Heading4"/>
    <w:link w:val="NewDebateChar"/>
    <w:uiPriority w:val="4"/>
    <w:qFormat/>
    <w:rsid w:val="003F1B2A"/>
  </w:style>
  <w:style w:type="character" w:customStyle="1" w:styleId="ReallyfuckingsmallChar">
    <w:name w:val="Really fucking small Char"/>
    <w:basedOn w:val="DefaultParagraphFont"/>
    <w:link w:val="Reallyfuckingsmall"/>
    <w:locked/>
    <w:rsid w:val="003F1B2A"/>
    <w:rPr>
      <w:rFonts w:ascii="Calibri" w:eastAsia="Calibri" w:hAnsi="Calibri" w:cs="Calibri"/>
      <w:sz w:val="10"/>
    </w:rPr>
  </w:style>
  <w:style w:type="paragraph" w:customStyle="1" w:styleId="Reallyfuckingsmall">
    <w:name w:val="Really fucking small"/>
    <w:basedOn w:val="Normal"/>
    <w:link w:val="ReallyfuckingsmallChar"/>
    <w:qFormat/>
    <w:rsid w:val="003F1B2A"/>
    <w:rPr>
      <w:rFonts w:eastAsia="Calibri"/>
      <w:sz w:val="10"/>
    </w:rPr>
  </w:style>
  <w:style w:type="character" w:customStyle="1" w:styleId="Footnote2Char">
    <w:name w:val="Footnote2 Char"/>
    <w:link w:val="Footnote2"/>
    <w:locked/>
    <w:rsid w:val="003F1B2A"/>
  </w:style>
  <w:style w:type="paragraph" w:customStyle="1" w:styleId="Footnote2">
    <w:name w:val="Footnote2"/>
    <w:basedOn w:val="Normal"/>
    <w:next w:val="Normal"/>
    <w:link w:val="Footnote2Char"/>
    <w:autoRedefine/>
    <w:qFormat/>
    <w:rsid w:val="003F1B2A"/>
    <w:pPr>
      <w:spacing w:after="120" w:line="480" w:lineRule="auto"/>
    </w:pPr>
    <w:rPr>
      <w:rFonts w:asciiTheme="minorHAnsi" w:hAnsiTheme="minorHAnsi" w:cstheme="minorBidi"/>
    </w:rPr>
  </w:style>
  <w:style w:type="character" w:customStyle="1" w:styleId="Style3Char">
    <w:name w:val="Style3 Char"/>
    <w:basedOn w:val="DefaultParagraphFont"/>
    <w:link w:val="Style3"/>
    <w:locked/>
    <w:rsid w:val="003F1B2A"/>
    <w:rPr>
      <w:rFonts w:ascii="Arial Narrow" w:eastAsia="Times New Roman" w:hAnsi="Arial Narrow" w:cs="Calibri"/>
      <w:b/>
      <w:sz w:val="20"/>
    </w:rPr>
  </w:style>
  <w:style w:type="paragraph" w:customStyle="1" w:styleId="Style3">
    <w:name w:val="Style3"/>
    <w:basedOn w:val="Normal"/>
    <w:link w:val="Style3Char"/>
    <w:qFormat/>
    <w:rsid w:val="003F1B2A"/>
    <w:rPr>
      <w:rFonts w:ascii="Arial Narrow" w:eastAsia="Times New Roman" w:hAnsi="Arial Narrow"/>
      <w:b/>
      <w:sz w:val="20"/>
    </w:rPr>
  </w:style>
  <w:style w:type="character" w:customStyle="1" w:styleId="StyleStyle411ptChar">
    <w:name w:val="Style Style4 + 11 pt Char"/>
    <w:link w:val="StyleStyle411pt"/>
    <w:locked/>
    <w:rsid w:val="003F1B2A"/>
    <w:rPr>
      <w:rFonts w:ascii="Calibri" w:eastAsia="Times New Roman" w:hAnsi="Calibri" w:cs="Calibri"/>
      <w:sz w:val="20"/>
      <w:u w:val="single"/>
    </w:rPr>
  </w:style>
  <w:style w:type="paragraph" w:customStyle="1" w:styleId="StyleStyle411pt">
    <w:name w:val="Style Style4 + 11 pt"/>
    <w:basedOn w:val="Normal"/>
    <w:link w:val="StyleStyle411ptChar"/>
    <w:qFormat/>
    <w:rsid w:val="003F1B2A"/>
    <w:rPr>
      <w:rFonts w:eastAsia="Times New Roman"/>
      <w:sz w:val="20"/>
      <w:u w:val="single"/>
    </w:rPr>
  </w:style>
  <w:style w:type="character" w:customStyle="1" w:styleId="StyleStyle411ptBoldChar">
    <w:name w:val="Style Style4 + 11 pt Bold Char"/>
    <w:link w:val="StyleStyle411ptBold"/>
    <w:locked/>
    <w:rsid w:val="003F1B2A"/>
    <w:rPr>
      <w:rFonts w:ascii="Calibri" w:hAnsi="Calibri" w:cs="Calibri"/>
      <w:b/>
      <w:bCs/>
      <w:sz w:val="20"/>
      <w:u w:val="single"/>
    </w:rPr>
  </w:style>
  <w:style w:type="paragraph" w:customStyle="1" w:styleId="StyleStyle411ptBold">
    <w:name w:val="Style Style4 + 11 pt Bold"/>
    <w:basedOn w:val="Normal"/>
    <w:link w:val="StyleStyle411ptBoldChar"/>
    <w:qFormat/>
    <w:rsid w:val="003F1B2A"/>
    <w:rPr>
      <w:b/>
      <w:bCs/>
      <w:sz w:val="20"/>
      <w:u w:val="single"/>
    </w:rPr>
  </w:style>
  <w:style w:type="character" w:customStyle="1" w:styleId="UnderliningChar">
    <w:name w:val="Underlining Char"/>
    <w:basedOn w:val="DefaultParagraphFont"/>
    <w:link w:val="Underlining"/>
    <w:locked/>
    <w:rsid w:val="003F1B2A"/>
    <w:rPr>
      <w:rFonts w:ascii="Calibri" w:eastAsia="Times New Roman" w:hAnsi="Calibri" w:cs="Calibri"/>
      <w:sz w:val="20"/>
      <w:u w:val="single"/>
    </w:rPr>
  </w:style>
  <w:style w:type="paragraph" w:customStyle="1" w:styleId="Underlining">
    <w:name w:val="Underlining"/>
    <w:basedOn w:val="Normal"/>
    <w:link w:val="UnderliningChar"/>
    <w:qFormat/>
    <w:rsid w:val="003F1B2A"/>
    <w:rPr>
      <w:rFonts w:eastAsia="Times New Roman"/>
      <w:sz w:val="20"/>
      <w:u w:val="single"/>
    </w:rPr>
  </w:style>
  <w:style w:type="paragraph" w:customStyle="1" w:styleId="Cardstyle">
    <w:name w:val="Cardstyle"/>
    <w:basedOn w:val="Normal"/>
    <w:next w:val="Normal"/>
    <w:uiPriority w:val="99"/>
    <w:qFormat/>
    <w:rsid w:val="003F1B2A"/>
    <w:rPr>
      <w:rFonts w:eastAsia="Times New Roman"/>
      <w:sz w:val="20"/>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3F1B2A"/>
    <w:rPr>
      <w:rFonts w:ascii="Calibri" w:eastAsia="Times New Roman" w:hAnsi="Calibri" w:cs="Calibri"/>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3F1B2A"/>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character" w:customStyle="1" w:styleId="StyleUnderlineChar11ptBoldChar">
    <w:name w:val="Style Underline Char + 11 pt Bold Char"/>
    <w:link w:val="StyleUnderlineChar11ptBold"/>
    <w:locked/>
    <w:rsid w:val="003F1B2A"/>
    <w:rPr>
      <w:rFonts w:ascii="Calibri" w:eastAsia="Times New Roman" w:hAnsi="Calibri" w:cs="Calibri"/>
      <w:b/>
      <w:bCs/>
      <w:sz w:val="20"/>
      <w:u w:val="single"/>
    </w:rPr>
  </w:style>
  <w:style w:type="paragraph" w:customStyle="1" w:styleId="StyleUnderlineChar11ptBold">
    <w:name w:val="Style Underline Char + 11 pt Bold"/>
    <w:basedOn w:val="Normal"/>
    <w:link w:val="StyleUnderlineChar11ptBoldChar"/>
    <w:qFormat/>
    <w:rsid w:val="003F1B2A"/>
    <w:rPr>
      <w:rFonts w:eastAsia="Times New Roman"/>
      <w:b/>
      <w:bCs/>
      <w:sz w:val="20"/>
      <w:u w:val="single"/>
    </w:rPr>
  </w:style>
  <w:style w:type="character" w:customStyle="1" w:styleId="ShrinkChar">
    <w:name w:val="Shrink Char"/>
    <w:link w:val="Shrink"/>
    <w:locked/>
    <w:rsid w:val="003F1B2A"/>
    <w:rPr>
      <w:rFonts w:ascii="Garamond" w:hAnsi="Garamond"/>
      <w:sz w:val="12"/>
    </w:rPr>
  </w:style>
  <w:style w:type="paragraph" w:customStyle="1" w:styleId="Shrink">
    <w:name w:val="Shrink"/>
    <w:link w:val="ShrinkChar"/>
    <w:qFormat/>
    <w:rsid w:val="003F1B2A"/>
    <w:pPr>
      <w:spacing w:after="0" w:line="240" w:lineRule="auto"/>
      <w:ind w:left="288" w:right="288"/>
    </w:pPr>
    <w:rPr>
      <w:rFonts w:ascii="Garamond" w:hAnsi="Garamond"/>
      <w:sz w:val="12"/>
    </w:rPr>
  </w:style>
  <w:style w:type="character" w:customStyle="1" w:styleId="citesChar">
    <w:name w:val="cites Char"/>
    <w:aliases w:val="Heading 1 Char3"/>
    <w:link w:val="cites0"/>
    <w:locked/>
    <w:rsid w:val="003F1B2A"/>
    <w:rPr>
      <w:rFonts w:ascii="Times New Roman" w:eastAsia="Malgun Gothic" w:hAnsi="Times New Roman" w:cs="Times New Roman"/>
      <w:b/>
      <w:szCs w:val="24"/>
      <w:u w:val="single"/>
    </w:rPr>
  </w:style>
  <w:style w:type="paragraph" w:customStyle="1" w:styleId="cites0">
    <w:name w:val="cites"/>
    <w:link w:val="citesChar"/>
    <w:autoRedefine/>
    <w:qFormat/>
    <w:rsid w:val="003F1B2A"/>
    <w:pPr>
      <w:spacing w:after="0" w:line="240" w:lineRule="auto"/>
      <w:contextualSpacing/>
    </w:pPr>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3F1B2A"/>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3F1B2A"/>
    <w:rPr>
      <w:rFonts w:ascii="Times New Roman" w:eastAsia="Times New Roman" w:hAnsi="Times New Roman" w:cs="Times New Roman"/>
      <w:strike/>
      <w:sz w:val="20"/>
    </w:rPr>
  </w:style>
  <w:style w:type="paragraph" w:customStyle="1" w:styleId="Shrink8">
    <w:name w:val="Shrink8"/>
    <w:basedOn w:val="Normal"/>
    <w:uiPriority w:val="99"/>
    <w:qFormat/>
    <w:rsid w:val="003F1B2A"/>
    <w:rPr>
      <w:sz w:val="16"/>
    </w:rPr>
  </w:style>
  <w:style w:type="paragraph" w:customStyle="1" w:styleId="Normal1">
    <w:name w:val="Normal1"/>
    <w:uiPriority w:val="99"/>
    <w:qFormat/>
    <w:rsid w:val="003F1B2A"/>
    <w:pPr>
      <w:spacing w:after="0" w:line="240" w:lineRule="auto"/>
    </w:pPr>
    <w:rPr>
      <w:rFonts w:ascii="Calibri" w:eastAsia="Calibri" w:hAnsi="Calibri" w:cs="Calibri"/>
      <w:color w:val="000000"/>
      <w:szCs w:val="20"/>
      <w:lang w:val="es-US" w:eastAsia="es-US"/>
    </w:rPr>
  </w:style>
  <w:style w:type="character" w:customStyle="1" w:styleId="Stylecard11ptChar">
    <w:name w:val="Style card + 11 pt Char"/>
    <w:basedOn w:val="cardChar"/>
    <w:link w:val="Stylecard11pt"/>
    <w:locked/>
    <w:rsid w:val="003F1B2A"/>
    <w:rPr>
      <w:rFonts w:ascii="Calibri" w:eastAsia="SimSun" w:hAnsi="Calibri" w:cs="Calibri"/>
      <w:color w:val="00000A"/>
      <w:sz w:val="20"/>
      <w:lang w:eastAsia="zh-CN"/>
    </w:rPr>
  </w:style>
  <w:style w:type="paragraph" w:customStyle="1" w:styleId="Stylecard11pt">
    <w:name w:val="Style card + 11 pt"/>
    <w:basedOn w:val="Normal"/>
    <w:link w:val="Stylecard11ptChar"/>
    <w:qFormat/>
    <w:rsid w:val="003F1B2A"/>
    <w:pPr>
      <w:ind w:left="288" w:right="288"/>
    </w:pPr>
    <w:rPr>
      <w:rFonts w:eastAsia="SimSun"/>
      <w:color w:val="00000A"/>
      <w:sz w:val="20"/>
      <w:lang w:eastAsia="zh-CN"/>
    </w:rPr>
  </w:style>
  <w:style w:type="character" w:customStyle="1" w:styleId="Stylecard11ptUnderlineChar">
    <w:name w:val="Style card + 11 pt Underline Char"/>
    <w:basedOn w:val="cardChar"/>
    <w:link w:val="Stylecard11ptUnderline"/>
    <w:locked/>
    <w:rsid w:val="003F1B2A"/>
    <w:rPr>
      <w:rFonts w:ascii="Calibri" w:eastAsia="SimSun" w:hAnsi="Calibri" w:cs="Calibri"/>
      <w:color w:val="00000A"/>
      <w:sz w:val="20"/>
      <w:lang w:eastAsia="zh-CN"/>
    </w:rPr>
  </w:style>
  <w:style w:type="paragraph" w:customStyle="1" w:styleId="Stylecard11ptUnderline">
    <w:name w:val="Style card + 11 pt Underline"/>
    <w:basedOn w:val="Normal"/>
    <w:link w:val="Stylecard11ptUnderlineChar"/>
    <w:qFormat/>
    <w:rsid w:val="003F1B2A"/>
    <w:pPr>
      <w:ind w:left="288" w:right="288"/>
    </w:pPr>
    <w:rPr>
      <w:rFonts w:eastAsia="SimSun"/>
      <w:color w:val="00000A"/>
      <w:sz w:val="20"/>
      <w:lang w:eastAsia="zh-CN"/>
    </w:rPr>
  </w:style>
  <w:style w:type="paragraph" w:customStyle="1" w:styleId="tagcite0">
    <w:name w:val="tagcite"/>
    <w:basedOn w:val="Normal"/>
    <w:uiPriority w:val="99"/>
    <w:qFormat/>
    <w:rsid w:val="003F1B2A"/>
    <w:rPr>
      <w:rFonts w:eastAsia="Times New Roman"/>
      <w:b/>
    </w:rPr>
  </w:style>
  <w:style w:type="character" w:customStyle="1" w:styleId="RegularChar">
    <w:name w:val="Regular Char"/>
    <w:link w:val="Regular"/>
    <w:locked/>
    <w:rsid w:val="003F1B2A"/>
    <w:rPr>
      <w:rFonts w:ascii="Garamond" w:eastAsia="Times New Roman" w:hAnsi="Garamond" w:cs="Arial"/>
      <w:bCs/>
      <w:kern w:val="20"/>
      <w:sz w:val="20"/>
      <w:szCs w:val="32"/>
    </w:rPr>
  </w:style>
  <w:style w:type="paragraph" w:customStyle="1" w:styleId="Regular">
    <w:name w:val="Regular"/>
    <w:link w:val="RegularChar"/>
    <w:qFormat/>
    <w:rsid w:val="003F1B2A"/>
    <w:pPr>
      <w:spacing w:after="0" w:line="240" w:lineRule="auto"/>
    </w:pPr>
    <w:rPr>
      <w:rFonts w:ascii="Garamond" w:eastAsia="Times New Roman" w:hAnsi="Garamond" w:cs="Arial"/>
      <w:bCs/>
      <w:kern w:val="20"/>
      <w:sz w:val="20"/>
      <w:szCs w:val="32"/>
    </w:rPr>
  </w:style>
  <w:style w:type="paragraph" w:customStyle="1" w:styleId="Boldunderline">
    <w:name w:val="Bold underline"/>
    <w:basedOn w:val="Normal"/>
    <w:uiPriority w:val="99"/>
    <w:qFormat/>
    <w:rsid w:val="003F1B2A"/>
    <w:rPr>
      <w:rFonts w:eastAsia="Times New Roman" w:cs="Arial"/>
      <w:b/>
      <w:bCs/>
      <w:kern w:val="20"/>
      <w:sz w:val="20"/>
      <w:szCs w:val="32"/>
      <w:u w:val="single"/>
    </w:rPr>
  </w:style>
  <w:style w:type="paragraph" w:customStyle="1" w:styleId="tag1">
    <w:name w:val="tag1"/>
    <w:basedOn w:val="Normal"/>
    <w:uiPriority w:val="99"/>
    <w:qFormat/>
    <w:rsid w:val="003F1B2A"/>
    <w:rPr>
      <w:rFonts w:eastAsia="Times New Roman"/>
      <w:b/>
      <w:szCs w:val="20"/>
    </w:rPr>
  </w:style>
  <w:style w:type="character" w:customStyle="1" w:styleId="CardNotUnderlinedChar1">
    <w:name w:val="Card Not Underlined Char1"/>
    <w:link w:val="CardNotUnderlined"/>
    <w:locked/>
    <w:rsid w:val="003F1B2A"/>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3F1B2A"/>
    <w:rPr>
      <w:rFonts w:ascii="Cambria" w:eastAsia="Times New Roman" w:hAnsi="Cambria"/>
      <w:sz w:val="18"/>
      <w:szCs w:val="20"/>
    </w:rPr>
  </w:style>
  <w:style w:type="character" w:customStyle="1" w:styleId="DebateCardSmallChar">
    <w:name w:val="Debate Card Small Char"/>
    <w:link w:val="DebateCardSmall"/>
    <w:locked/>
    <w:rsid w:val="003F1B2A"/>
    <w:rPr>
      <w:rFonts w:ascii="Calibri" w:eastAsia="Times New Roman" w:hAnsi="Calibri" w:cs="Calibri"/>
      <w:sz w:val="16"/>
      <w:szCs w:val="16"/>
      <w:lang w:val="x-none" w:eastAsia="x-none"/>
    </w:rPr>
  </w:style>
  <w:style w:type="paragraph" w:customStyle="1" w:styleId="DebateCardSmall">
    <w:name w:val="Debate Card Small"/>
    <w:basedOn w:val="Normal"/>
    <w:link w:val="DebateCardSmallChar"/>
    <w:qFormat/>
    <w:rsid w:val="003F1B2A"/>
    <w:pPr>
      <w:autoSpaceDE w:val="0"/>
      <w:autoSpaceDN w:val="0"/>
      <w:adjustRightInd w:val="0"/>
    </w:pPr>
    <w:rPr>
      <w:rFonts w:eastAsia="Times New Roman"/>
      <w:sz w:val="16"/>
      <w:szCs w:val="16"/>
      <w:lang w:val="x-none" w:eastAsia="x-none"/>
    </w:rPr>
  </w:style>
  <w:style w:type="character" w:customStyle="1" w:styleId="StyleHeading4UnderlinedsmalltextGaramondChar">
    <w:name w:val="Style Heading 4Underlinedsmall text + Garamond Char"/>
    <w:link w:val="StyleHeading4UnderlinedsmalltextGaramond"/>
    <w:locked/>
    <w:rsid w:val="003F1B2A"/>
    <w:rPr>
      <w:rFonts w:ascii="Calibri" w:eastAsia="Times New Roman" w:hAnsi="Calibri" w:cs="Times New Roman"/>
      <w:bCs/>
      <w:iCs/>
      <w:sz w:val="20"/>
      <w:szCs w:val="20"/>
      <w:u w:val="single"/>
      <w:lang w:val="x-none" w:eastAsia="x-none"/>
    </w:rPr>
  </w:style>
  <w:style w:type="paragraph" w:customStyle="1" w:styleId="StyleHeading4UnderlinedsmalltextGaramond">
    <w:name w:val="Style Heading 4Underlinedsmall text + Garamond"/>
    <w:basedOn w:val="Heading4"/>
    <w:link w:val="StyleHeading4UnderlinedsmalltextGaramondChar"/>
    <w:qFormat/>
    <w:rsid w:val="003F1B2A"/>
    <w:rPr>
      <w:rFonts w:eastAsia="Times New Roman" w:cs="Times New Roman"/>
      <w:b w:val="0"/>
      <w:bCs/>
      <w:sz w:val="20"/>
      <w:szCs w:val="20"/>
      <w:u w:val="single"/>
      <w:lang w:val="x-none" w:eastAsia="x-none"/>
    </w:rPr>
  </w:style>
  <w:style w:type="character" w:customStyle="1" w:styleId="CardTextChar0">
    <w:name w:val="CardText Char"/>
    <w:basedOn w:val="DefaultParagraphFont"/>
    <w:link w:val="CardText0"/>
    <w:locked/>
    <w:rsid w:val="003F1B2A"/>
    <w:rPr>
      <w:rFonts w:ascii="Times New Roman" w:eastAsia="Times New Roman" w:hAnsi="Times New Roman" w:cs="Times New Roman"/>
      <w:sz w:val="16"/>
    </w:rPr>
  </w:style>
  <w:style w:type="paragraph" w:customStyle="1" w:styleId="CardText0">
    <w:name w:val="CardText"/>
    <w:basedOn w:val="Normal"/>
    <w:next w:val="Normal"/>
    <w:link w:val="CardTextChar0"/>
    <w:qFormat/>
    <w:rsid w:val="003F1B2A"/>
    <w:pPr>
      <w:ind w:left="288" w:right="288"/>
    </w:pPr>
    <w:rPr>
      <w:rFonts w:ascii="Times New Roman" w:eastAsia="Times New Roman" w:hAnsi="Times New Roman" w:cs="Times New Roman"/>
      <w:sz w:val="16"/>
    </w:rPr>
  </w:style>
  <w:style w:type="paragraph" w:customStyle="1" w:styleId="BBCite">
    <w:name w:val="BB Cite"/>
    <w:basedOn w:val="Normal"/>
    <w:autoRedefine/>
    <w:uiPriority w:val="99"/>
    <w:qFormat/>
    <w:rsid w:val="003F1B2A"/>
    <w:pPr>
      <w:keepNext/>
      <w:keepLines/>
      <w:widowControl w:val="0"/>
      <w:tabs>
        <w:tab w:val="left" w:pos="8280"/>
      </w:tabs>
      <w:autoSpaceDE w:val="0"/>
      <w:autoSpaceDN w:val="0"/>
      <w:adjustRightInd w:val="0"/>
      <w:snapToGrid w:val="0"/>
      <w:spacing w:before="120" w:line="200" w:lineRule="exact"/>
    </w:pPr>
    <w:rPr>
      <w:rFonts w:eastAsia="Times New Roman"/>
      <w:color w:val="000000"/>
      <w:sz w:val="20"/>
      <w:szCs w:val="18"/>
    </w:rPr>
  </w:style>
  <w:style w:type="paragraph" w:customStyle="1" w:styleId="TagText">
    <w:name w:val="TagText"/>
    <w:basedOn w:val="Normal"/>
    <w:uiPriority w:val="99"/>
    <w:qFormat/>
    <w:rsid w:val="003F1B2A"/>
    <w:pPr>
      <w:spacing w:before="200"/>
    </w:pPr>
    <w:rPr>
      <w:rFonts w:eastAsia="Calibri"/>
      <w:b/>
      <w:sz w:val="24"/>
    </w:rPr>
  </w:style>
  <w:style w:type="paragraph" w:customStyle="1" w:styleId="BreakTag">
    <w:name w:val="Break Tag"/>
    <w:basedOn w:val="Normal"/>
    <w:autoRedefine/>
    <w:uiPriority w:val="4"/>
    <w:qFormat/>
    <w:rsid w:val="003F1B2A"/>
    <w:pPr>
      <w:spacing w:before="240"/>
    </w:pPr>
    <w:rPr>
      <w:rFonts w:ascii="Arial" w:hAnsi="Arial" w:cs="Arial"/>
      <w:b/>
      <w:sz w:val="26"/>
    </w:rPr>
  </w:style>
  <w:style w:type="character" w:customStyle="1" w:styleId="BreakBlockChar">
    <w:name w:val="Break Block Char"/>
    <w:basedOn w:val="DefaultParagraphFont"/>
    <w:link w:val="BreakBlock"/>
    <w:locked/>
    <w:rsid w:val="003F1B2A"/>
    <w:rPr>
      <w:rFonts w:ascii="Arial Bold" w:hAnsi="Arial Bold" w:cs="Arial"/>
      <w:b/>
      <w:caps/>
      <w:sz w:val="32"/>
      <w:u w:val="single"/>
    </w:rPr>
  </w:style>
  <w:style w:type="paragraph" w:customStyle="1" w:styleId="BreakBlock">
    <w:name w:val="Break Block"/>
    <w:basedOn w:val="Normal"/>
    <w:link w:val="BreakBlockChar"/>
    <w:autoRedefine/>
    <w:qFormat/>
    <w:rsid w:val="003F1B2A"/>
    <w:pPr>
      <w:spacing w:before="240"/>
      <w:jc w:val="center"/>
    </w:pPr>
    <w:rPr>
      <w:rFonts w:ascii="Arial Bold" w:hAnsi="Arial Bold" w:cs="Arial"/>
      <w:b/>
      <w:caps/>
      <w:sz w:val="32"/>
      <w:u w:val="single"/>
    </w:rPr>
  </w:style>
  <w:style w:type="character" w:customStyle="1" w:styleId="MinimizeChar">
    <w:name w:val="Minimize Char"/>
    <w:link w:val="Minimize"/>
    <w:locked/>
    <w:rsid w:val="003F1B2A"/>
    <w:rPr>
      <w:rFonts w:ascii="Georgia" w:hAnsi="Georgia" w:cs="Calibri"/>
      <w:bCs/>
      <w:color w:val="000000"/>
      <w:sz w:val="12"/>
      <w:szCs w:val="20"/>
    </w:rPr>
  </w:style>
  <w:style w:type="paragraph" w:customStyle="1" w:styleId="Minimize">
    <w:name w:val="Minimize"/>
    <w:basedOn w:val="Normal"/>
    <w:next w:val="Normal"/>
    <w:link w:val="MinimizeChar"/>
    <w:qFormat/>
    <w:rsid w:val="003F1B2A"/>
    <w:pPr>
      <w:widowControl w:val="0"/>
      <w:autoSpaceDE w:val="0"/>
      <w:autoSpaceDN w:val="0"/>
      <w:adjustRightInd w:val="0"/>
      <w:spacing w:after="200" w:line="276" w:lineRule="auto"/>
      <w:ind w:left="288" w:right="288"/>
    </w:pPr>
    <w:rPr>
      <w:rFonts w:ascii="Georgia" w:hAnsi="Georgia"/>
      <w:bCs/>
      <w:color w:val="000000"/>
      <w:sz w:val="12"/>
      <w:szCs w:val="20"/>
    </w:rPr>
  </w:style>
  <w:style w:type="character" w:customStyle="1" w:styleId="NormaltagChar">
    <w:name w:val="Normal tag Char"/>
    <w:basedOn w:val="DefaultParagraphFont"/>
    <w:link w:val="Normaltag"/>
    <w:locked/>
    <w:rsid w:val="003F1B2A"/>
    <w:rPr>
      <w:rFonts w:ascii="Calibri" w:eastAsia="Times New Roman" w:hAnsi="Calibri" w:cs="Calibri"/>
      <w:b/>
      <w:szCs w:val="20"/>
    </w:rPr>
  </w:style>
  <w:style w:type="paragraph" w:customStyle="1" w:styleId="Normaltag">
    <w:name w:val="Normal tag"/>
    <w:basedOn w:val="Normal"/>
    <w:link w:val="NormaltagChar"/>
    <w:qFormat/>
    <w:rsid w:val="003F1B2A"/>
    <w:rPr>
      <w:rFonts w:eastAsia="Times New Roman"/>
      <w:b/>
      <w:szCs w:val="20"/>
    </w:rPr>
  </w:style>
  <w:style w:type="paragraph" w:customStyle="1" w:styleId="BlockTitle2">
    <w:name w:val="Block Title2"/>
    <w:basedOn w:val="Normal"/>
    <w:next w:val="Normal"/>
    <w:uiPriority w:val="99"/>
    <w:qFormat/>
    <w:rsid w:val="003F1B2A"/>
    <w:pPr>
      <w:spacing w:after="240"/>
      <w:jc w:val="center"/>
    </w:pPr>
    <w:rPr>
      <w:rFonts w:eastAsia="Times New Roman"/>
      <w:b/>
      <w:sz w:val="32"/>
      <w:u w:val="single"/>
      <w:lang w:bidi="en-US"/>
    </w:rPr>
  </w:style>
  <w:style w:type="paragraph" w:customStyle="1" w:styleId="TxBrp1">
    <w:name w:val="TxBr_p1"/>
    <w:basedOn w:val="Normal"/>
    <w:uiPriority w:val="99"/>
    <w:qFormat/>
    <w:rsid w:val="003F1B2A"/>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3F1B2A"/>
    <w:pPr>
      <w:spacing w:before="100" w:beforeAutospacing="1" w:after="100" w:afterAutospacing="1"/>
    </w:pPr>
    <w:rPr>
      <w:rFonts w:eastAsia="Times New Roman"/>
      <w:lang w:bidi="en-US"/>
    </w:rPr>
  </w:style>
  <w:style w:type="character" w:customStyle="1" w:styleId="hatChar">
    <w:name w:val="hat Char"/>
    <w:basedOn w:val="DefaultParagraphFont"/>
    <w:link w:val="hat"/>
    <w:locked/>
    <w:rsid w:val="003F1B2A"/>
    <w:rPr>
      <w:rFonts w:ascii="Calibri" w:eastAsia="Times New Roman" w:hAnsi="Calibri" w:cs="Calibri"/>
      <w:b/>
      <w:bCs/>
      <w:sz w:val="32"/>
      <w:u w:val="single"/>
      <w:lang w:bidi="en-US"/>
    </w:rPr>
  </w:style>
  <w:style w:type="paragraph" w:customStyle="1" w:styleId="hat">
    <w:name w:val="hat"/>
    <w:basedOn w:val="Normal"/>
    <w:next w:val="Normal"/>
    <w:link w:val="hatChar"/>
    <w:qFormat/>
    <w:rsid w:val="003F1B2A"/>
    <w:pPr>
      <w:spacing w:before="240" w:after="240"/>
      <w:jc w:val="center"/>
      <w:outlineLvl w:val="0"/>
    </w:pPr>
    <w:rPr>
      <w:rFonts w:eastAsia="Times New Roman"/>
      <w:b/>
      <w:bCs/>
      <w:sz w:val="32"/>
      <w:u w:val="single"/>
      <w:lang w:bidi="en-US"/>
    </w:rPr>
  </w:style>
  <w:style w:type="paragraph" w:customStyle="1" w:styleId="HotRouteChar">
    <w:name w:val="Hot Route! Char"/>
    <w:basedOn w:val="Normal"/>
    <w:uiPriority w:val="99"/>
    <w:qFormat/>
    <w:rsid w:val="003F1B2A"/>
    <w:pPr>
      <w:ind w:left="144"/>
    </w:pPr>
    <w:rPr>
      <w:rFonts w:eastAsia="Times New Roman"/>
      <w:sz w:val="20"/>
      <w:lang w:bidi="en-US"/>
    </w:rPr>
  </w:style>
  <w:style w:type="paragraph" w:customStyle="1" w:styleId="Default">
    <w:name w:val="Default"/>
    <w:uiPriority w:val="99"/>
    <w:qFormat/>
    <w:rsid w:val="003F1B2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mallFontChar">
    <w:name w:val="Small Font Char"/>
    <w:basedOn w:val="DefaultParagraphFont"/>
    <w:link w:val="SmallFont"/>
    <w:locked/>
    <w:rsid w:val="003F1B2A"/>
    <w:rPr>
      <w:rFonts w:ascii="Calibri" w:eastAsia="Calibri" w:hAnsi="Calibri" w:cs="Calibri"/>
      <w:szCs w:val="18"/>
    </w:rPr>
  </w:style>
  <w:style w:type="paragraph" w:customStyle="1" w:styleId="SmallFont">
    <w:name w:val="Small Font"/>
    <w:basedOn w:val="Normal"/>
    <w:link w:val="SmallFontChar"/>
    <w:qFormat/>
    <w:rsid w:val="003F1B2A"/>
    <w:pPr>
      <w:spacing w:after="200"/>
      <w:jc w:val="both"/>
    </w:pPr>
    <w:rPr>
      <w:rFonts w:eastAsia="Calibri"/>
      <w:szCs w:val="18"/>
    </w:rPr>
  </w:style>
  <w:style w:type="character" w:customStyle="1" w:styleId="BlockHeadingsChar">
    <w:name w:val="Block Headings Char"/>
    <w:link w:val="BlockHeadings"/>
    <w:locked/>
    <w:rsid w:val="003F1B2A"/>
    <w:rPr>
      <w:rFonts w:ascii="Calibri" w:eastAsia="Times New Roman" w:hAnsi="Calibri" w:cs="Calibri"/>
      <w:b/>
      <w:sz w:val="20"/>
      <w:szCs w:val="20"/>
    </w:rPr>
  </w:style>
  <w:style w:type="paragraph" w:customStyle="1" w:styleId="BlockHeadings">
    <w:name w:val="Block Headings"/>
    <w:basedOn w:val="Normal"/>
    <w:link w:val="BlockHeadingsChar"/>
    <w:qFormat/>
    <w:rsid w:val="003F1B2A"/>
    <w:pPr>
      <w:autoSpaceDE w:val="0"/>
      <w:autoSpaceDN w:val="0"/>
      <w:adjustRightInd w:val="0"/>
      <w:jc w:val="center"/>
      <w:outlineLvl w:val="0"/>
    </w:pPr>
    <w:rPr>
      <w:rFonts w:eastAsia="Times New Roman"/>
      <w:b/>
      <w:sz w:val="20"/>
      <w:szCs w:val="20"/>
    </w:rPr>
  </w:style>
  <w:style w:type="paragraph" w:customStyle="1" w:styleId="UnderlinedText">
    <w:name w:val="Underlined Text"/>
    <w:basedOn w:val="Normal"/>
    <w:uiPriority w:val="99"/>
    <w:qFormat/>
    <w:rsid w:val="003F1B2A"/>
    <w:rPr>
      <w:rFonts w:eastAsia="Times New Roman"/>
      <w:b/>
      <w:szCs w:val="20"/>
    </w:rPr>
  </w:style>
  <w:style w:type="paragraph" w:customStyle="1" w:styleId="evidencetextChar">
    <w:name w:val="evidence text Char"/>
    <w:basedOn w:val="Normal"/>
    <w:uiPriority w:val="99"/>
    <w:qFormat/>
    <w:rsid w:val="003F1B2A"/>
    <w:pPr>
      <w:ind w:left="1728" w:right="1008"/>
    </w:pPr>
    <w:rPr>
      <w:rFonts w:eastAsia="Times New Roman"/>
      <w:color w:val="000000"/>
      <w:sz w:val="18"/>
    </w:rPr>
  </w:style>
  <w:style w:type="character" w:customStyle="1" w:styleId="UnderlineChar4Char">
    <w:name w:val="Underline Char4 Char"/>
    <w:basedOn w:val="DefaultParagraphFont"/>
    <w:link w:val="UnderlineChar4"/>
    <w:locked/>
    <w:rsid w:val="003F1B2A"/>
    <w:rPr>
      <w:u w:val="single"/>
    </w:rPr>
  </w:style>
  <w:style w:type="paragraph" w:customStyle="1" w:styleId="UnderlineChar4">
    <w:name w:val="Underline Char4"/>
    <w:basedOn w:val="Normal"/>
    <w:link w:val="UnderlineChar4Char"/>
    <w:qFormat/>
    <w:rsid w:val="003F1B2A"/>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3F1B2A"/>
    <w:rPr>
      <w:b/>
      <w:u w:val="single"/>
    </w:rPr>
  </w:style>
  <w:style w:type="paragraph" w:customStyle="1" w:styleId="BoldandUnderlineChar3">
    <w:name w:val="Bold and Underline Char3"/>
    <w:basedOn w:val="Normal"/>
    <w:link w:val="BoldandUnderlineChar3Char2"/>
    <w:qFormat/>
    <w:rsid w:val="003F1B2A"/>
    <w:rPr>
      <w:rFonts w:asciiTheme="minorHAnsi" w:hAnsiTheme="minorHAnsi" w:cstheme="minorBidi"/>
      <w:b/>
      <w:u w:val="single"/>
    </w:rPr>
  </w:style>
  <w:style w:type="character" w:customStyle="1" w:styleId="Stylecard11ptBoldUnderlineChar">
    <w:name w:val="Style card + 11 pt Bold Underline Char"/>
    <w:link w:val="Stylecard11ptBoldUnderline"/>
    <w:locked/>
    <w:rsid w:val="003F1B2A"/>
    <w:rPr>
      <w:rFonts w:ascii="Georgia" w:eastAsia="SimSun" w:hAnsi="Georgia" w:cs="Calibri"/>
      <w:b/>
      <w:sz w:val="16"/>
      <w:lang w:eastAsia="zh-CN"/>
    </w:rPr>
  </w:style>
  <w:style w:type="paragraph" w:customStyle="1" w:styleId="Stylecard11ptBoldUnderline">
    <w:name w:val="Style card + 11 pt Bold Underline"/>
    <w:basedOn w:val="Normal"/>
    <w:link w:val="Stylecard11ptBoldUnderlineChar"/>
    <w:qFormat/>
    <w:rsid w:val="003F1B2A"/>
    <w:pPr>
      <w:ind w:left="288" w:right="288"/>
    </w:pPr>
    <w:rPr>
      <w:rFonts w:ascii="Georgia" w:eastAsia="SimSun" w:hAnsi="Georgia"/>
      <w:b/>
      <w:sz w:val="16"/>
      <w:lang w:eastAsia="zh-CN"/>
    </w:rPr>
  </w:style>
  <w:style w:type="character" w:customStyle="1" w:styleId="StylecardLatinVerdana-BoldUnderlineChar">
    <w:name w:val="Style card + (Latin) Verdana-Bold Underline Char"/>
    <w:basedOn w:val="cardChar"/>
    <w:link w:val="StylecardLatinVerdana-BoldUnderline"/>
    <w:locked/>
    <w:rsid w:val="003F1B2A"/>
    <w:rPr>
      <w:rFonts w:ascii="Georgia" w:eastAsia="SimSun" w:hAnsi="Georgia" w:cs="Calibri"/>
      <w:bCs/>
      <w:sz w:val="16"/>
      <w:lang w:eastAsia="zh-CN"/>
    </w:rPr>
  </w:style>
  <w:style w:type="paragraph" w:customStyle="1" w:styleId="StylecardLatinVerdana-BoldUnderline">
    <w:name w:val="Style card + (Latin) Verdana-Bold Underline"/>
    <w:basedOn w:val="Normal"/>
    <w:link w:val="StylecardLatinVerdana-BoldUnderlineChar"/>
    <w:qFormat/>
    <w:rsid w:val="003F1B2A"/>
    <w:pPr>
      <w:ind w:left="288" w:right="288"/>
    </w:pPr>
    <w:rPr>
      <w:rFonts w:ascii="Georgia" w:eastAsia="SimSun" w:hAnsi="Georgia"/>
      <w:bCs/>
      <w:sz w:val="16"/>
      <w:lang w:eastAsia="zh-CN"/>
    </w:rPr>
  </w:style>
  <w:style w:type="character" w:customStyle="1" w:styleId="StyleUnderlining11ptChar">
    <w:name w:val="Style Underlining + 11 pt Char"/>
    <w:basedOn w:val="DefaultParagraphFont"/>
    <w:link w:val="StyleUnderlining11pt"/>
    <w:locked/>
    <w:rsid w:val="003F1B2A"/>
    <w:rPr>
      <w:rFonts w:ascii="Calibri" w:hAnsi="Calibri" w:cs="Calibri"/>
      <w:u w:val="single"/>
    </w:rPr>
  </w:style>
  <w:style w:type="paragraph" w:customStyle="1" w:styleId="StyleUnderlining11pt">
    <w:name w:val="Style Underlining + 11 pt"/>
    <w:basedOn w:val="Normal"/>
    <w:link w:val="StyleUnderlining11ptChar"/>
    <w:qFormat/>
    <w:rsid w:val="003F1B2A"/>
    <w:rPr>
      <w:u w:val="single"/>
    </w:rPr>
  </w:style>
  <w:style w:type="character" w:customStyle="1" w:styleId="StyleCardText9ptChar">
    <w:name w:val="Style Card Text + 9 pt Char"/>
    <w:basedOn w:val="DefaultParagraphFont"/>
    <w:link w:val="StyleCardText9pt"/>
    <w:locked/>
    <w:rsid w:val="003F1B2A"/>
    <w:rPr>
      <w:rFonts w:ascii="Calibri" w:eastAsia="Calibri" w:hAnsi="Calibri" w:cs="Calibri"/>
    </w:rPr>
  </w:style>
  <w:style w:type="paragraph" w:customStyle="1" w:styleId="StyleCardText9pt">
    <w:name w:val="Style Card Text + 9 pt"/>
    <w:basedOn w:val="Normal"/>
    <w:link w:val="StyleCardText9ptChar"/>
    <w:qFormat/>
    <w:rsid w:val="003F1B2A"/>
    <w:pPr>
      <w:spacing w:after="200"/>
      <w:contextualSpacing/>
    </w:pPr>
    <w:rPr>
      <w:rFonts w:eastAsia="Calibri"/>
    </w:rPr>
  </w:style>
  <w:style w:type="character" w:customStyle="1" w:styleId="StyleStyle411ptBoldBorderSinglesolidlineAuto0Char">
    <w:name w:val="Style Style4 + 11 pt Bold Border: : (Single solid line Auto  0.... Char"/>
    <w:link w:val="StyleStyle411ptBoldBorderSinglesolidlineAuto0"/>
    <w:locked/>
    <w:rsid w:val="003F1B2A"/>
    <w:rPr>
      <w:rFonts w:ascii="Calibri" w:eastAsia="Times New Roman" w:hAnsi="Calibri" w:cs="Calibri"/>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3F1B2A"/>
    <w:pPr>
      <w:pBdr>
        <w:top w:val="single" w:sz="4" w:space="0" w:color="auto"/>
        <w:left w:val="single" w:sz="4" w:space="0" w:color="auto"/>
        <w:bottom w:val="single" w:sz="4" w:space="0" w:color="auto"/>
        <w:right w:val="single" w:sz="4" w:space="0" w:color="auto"/>
      </w:pBdr>
    </w:pPr>
    <w:rPr>
      <w:rFonts w:eastAsia="Times New Roman"/>
      <w:b/>
      <w:bCs/>
      <w:u w:val="single"/>
      <w:bdr w:val="single" w:sz="4" w:space="0" w:color="auto" w:frame="1"/>
    </w:rPr>
  </w:style>
  <w:style w:type="character" w:customStyle="1" w:styleId="StyleStyle112ptChar">
    <w:name w:val="Style Style1 + 12 pt Char"/>
    <w:basedOn w:val="DefaultParagraphFont"/>
    <w:link w:val="StyleStyle112pt"/>
    <w:locked/>
    <w:rsid w:val="003F1B2A"/>
    <w:rPr>
      <w:rFonts w:ascii="Calibri" w:eastAsia="SimSun" w:hAnsi="Calibri" w:cs="Calibri"/>
      <w:u w:val="single"/>
      <w:lang w:eastAsia="zh-CN"/>
    </w:rPr>
  </w:style>
  <w:style w:type="paragraph" w:customStyle="1" w:styleId="StyleStyle112pt">
    <w:name w:val="Style Style1 + 12 pt"/>
    <w:basedOn w:val="Normal"/>
    <w:link w:val="StyleStyle112ptChar"/>
    <w:qFormat/>
    <w:rsid w:val="003F1B2A"/>
    <w:rPr>
      <w:rFonts w:eastAsia="SimSun"/>
      <w:u w:val="single"/>
      <w:lang w:eastAsia="zh-CN"/>
    </w:rPr>
  </w:style>
  <w:style w:type="character" w:customStyle="1" w:styleId="MinimizedTextChar">
    <w:name w:val="Minimized Text Char"/>
    <w:basedOn w:val="DefaultParagraphFont"/>
    <w:link w:val="MinimizedText"/>
    <w:locked/>
    <w:rsid w:val="003F1B2A"/>
    <w:rPr>
      <w:rFonts w:ascii="Calibri" w:eastAsia="Times New Roman" w:hAnsi="Calibri" w:cs="Calibri"/>
    </w:rPr>
  </w:style>
  <w:style w:type="paragraph" w:customStyle="1" w:styleId="MinimizedText">
    <w:name w:val="Minimized Text"/>
    <w:basedOn w:val="Normal"/>
    <w:link w:val="MinimizedTextChar"/>
    <w:qFormat/>
    <w:rsid w:val="003F1B2A"/>
    <w:rPr>
      <w:rFonts w:eastAsia="Times New Roman"/>
    </w:rPr>
  </w:style>
  <w:style w:type="character" w:customStyle="1" w:styleId="StyleMinimizedTextArialNarrow10ptChar">
    <w:name w:val="Style Minimized Text + Arial Narrow 10 pt Char"/>
    <w:basedOn w:val="MinimizedTextChar"/>
    <w:link w:val="StyleMinimizedTextArialNarrow10pt"/>
    <w:locked/>
    <w:rsid w:val="003F1B2A"/>
    <w:rPr>
      <w:rFonts w:ascii="Calibri" w:eastAsia="Times New Roman" w:hAnsi="Calibri" w:cs="Calibri"/>
      <w:sz w:val="20"/>
    </w:rPr>
  </w:style>
  <w:style w:type="paragraph" w:customStyle="1" w:styleId="StyleMinimizedTextArialNarrow10pt">
    <w:name w:val="Style Minimized Text + Arial Narrow 10 pt"/>
    <w:basedOn w:val="MinimizedText"/>
    <w:link w:val="StyleMinimizedTextArialNarrow10ptChar"/>
    <w:qFormat/>
    <w:rsid w:val="003F1B2A"/>
    <w:rPr>
      <w:sz w:val="20"/>
    </w:rPr>
  </w:style>
  <w:style w:type="character" w:customStyle="1" w:styleId="StyleUnderlineChar11ptBorderSinglesolidlineAutoChar">
    <w:name w:val="Style Underline Char + 11 pt Border: : (Single solid line Auto  ... Char"/>
    <w:link w:val="StyleUnderlineChar11ptBorderSinglesolidlineAuto"/>
    <w:locked/>
    <w:rsid w:val="003F1B2A"/>
    <w:rPr>
      <w:rFonts w:ascii="Calibri" w:eastAsia="Times New Roman" w:hAnsi="Calibri" w:cs="Calibri"/>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3F1B2A"/>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character" w:customStyle="1" w:styleId="StyleStyle49pt3Char">
    <w:name w:val="Style Style4 + 9 pt3 Char"/>
    <w:basedOn w:val="Style4Char"/>
    <w:link w:val="StyleStyle49pt3"/>
    <w:locked/>
    <w:rsid w:val="003F1B2A"/>
    <w:rPr>
      <w:rFonts w:ascii="Calibri" w:eastAsia="Times New Roman" w:hAnsi="Calibri" w:cs="Calibri"/>
      <w:sz w:val="24"/>
      <w:u w:val="single"/>
      <w:lang w:val="x-none"/>
    </w:rPr>
  </w:style>
  <w:style w:type="paragraph" w:customStyle="1" w:styleId="StyleStyle49pt3">
    <w:name w:val="Style Style4 + 9 pt3"/>
    <w:basedOn w:val="Style4"/>
    <w:link w:val="StyleStyle49pt3Char"/>
    <w:qFormat/>
    <w:rsid w:val="003F1B2A"/>
    <w:pPr>
      <w:spacing w:after="160" w:line="256" w:lineRule="auto"/>
    </w:pPr>
    <w:rPr>
      <w:rFonts w:eastAsia="Times New Roman"/>
    </w:rPr>
  </w:style>
  <w:style w:type="character" w:customStyle="1" w:styleId="StyleStyle4BoldChar">
    <w:name w:val="Style Style4 + Bold Char"/>
    <w:basedOn w:val="Style4Char"/>
    <w:link w:val="StyleStyle4Bold"/>
    <w:locked/>
    <w:rsid w:val="003F1B2A"/>
    <w:rPr>
      <w:rFonts w:ascii="Calibri" w:eastAsia="Times New Roman" w:hAnsi="Calibri" w:cs="Calibri"/>
      <w:b/>
      <w:bCs/>
      <w:sz w:val="24"/>
      <w:u w:val="single"/>
      <w:lang w:val="x-none"/>
    </w:rPr>
  </w:style>
  <w:style w:type="paragraph" w:customStyle="1" w:styleId="StyleStyle4Bold">
    <w:name w:val="Style Style4 + Bold"/>
    <w:basedOn w:val="Style4"/>
    <w:link w:val="StyleStyle4BoldChar"/>
    <w:qFormat/>
    <w:rsid w:val="003F1B2A"/>
    <w:pPr>
      <w:spacing w:after="160" w:line="256" w:lineRule="auto"/>
    </w:pPr>
    <w:rPr>
      <w:rFonts w:eastAsia="Times New Roman"/>
      <w:b/>
      <w:bCs/>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3F1B2A"/>
    <w:rPr>
      <w:rFonts w:ascii="Times New Roman" w:eastAsia="SimSun" w:hAnsi="Times New Roman" w:cs="Times New Roman" w:hint="eastAsia"/>
      <w:sz w:val="20"/>
      <w:szCs w:val="24"/>
      <w:u w:val="single"/>
      <w:bdr w:val="single" w:sz="4" w:space="0" w:color="auto" w:frame="1"/>
      <w:lang w:val="en-US" w:eastAsia="zh-CN" w:bidi="ar-SA"/>
    </w:rPr>
  </w:style>
  <w:style w:type="paragraph" w:customStyle="1" w:styleId="StyleStyle111ptBorderSinglesolidlineAuto05ptL">
    <w:name w:val="Style Style1 + 11 pt Border: : (Single solid line Auto  0.5 pt L..."/>
    <w:link w:val="StyleStyle111ptBorderSinglesolidlineAuto05ptLChar"/>
    <w:qFormat/>
    <w:rsid w:val="003F1B2A"/>
    <w:pPr>
      <w:pBdr>
        <w:top w:val="single" w:sz="4" w:space="0" w:color="auto"/>
        <w:left w:val="single" w:sz="4" w:space="0" w:color="auto"/>
        <w:bottom w:val="single" w:sz="4" w:space="0" w:color="auto"/>
        <w:right w:val="single" w:sz="4" w:space="0" w:color="auto"/>
      </w:pBdr>
      <w:spacing w:line="256" w:lineRule="auto"/>
    </w:pPr>
    <w:rPr>
      <w:rFonts w:ascii="Times New Roman" w:eastAsia="SimSun" w:hAnsi="Times New Roman" w:cs="Times New Roman" w:hint="eastAsia"/>
      <w:sz w:val="20"/>
      <w:szCs w:val="24"/>
      <w:u w:val="single"/>
      <w:bdr w:val="single" w:sz="4" w:space="0" w:color="auto" w:frame="1"/>
      <w:lang w:eastAsia="zh-CN"/>
    </w:rPr>
  </w:style>
  <w:style w:type="character" w:customStyle="1" w:styleId="CircledChar">
    <w:name w:val="Circled Char"/>
    <w:basedOn w:val="CardTextChar1"/>
    <w:link w:val="Circled"/>
    <w:locked/>
    <w:rsid w:val="003F1B2A"/>
    <w:rPr>
      <w:rFonts w:ascii="Times New Roman" w:eastAsia="MS Mincho" w:hAnsi="Times New Roman" w:cs="Times New Roman" w:hint="default"/>
      <w:b/>
      <w:szCs w:val="20"/>
      <w:u w:val="single"/>
      <w:lang w:eastAsia="ja-JP"/>
    </w:rPr>
  </w:style>
  <w:style w:type="paragraph" w:customStyle="1" w:styleId="Circled">
    <w:name w:val="Circled"/>
    <w:link w:val="CircledChar"/>
    <w:qFormat/>
    <w:rsid w:val="003F1B2A"/>
    <w:pPr>
      <w:spacing w:after="200" w:line="276" w:lineRule="auto"/>
    </w:pPr>
    <w:rPr>
      <w:rFonts w:ascii="Times New Roman" w:eastAsia="MS Mincho" w:hAnsi="Times New Roman" w:cs="Times New Roman"/>
      <w:b/>
      <w:szCs w:val="20"/>
      <w:u w:val="single"/>
      <w:lang w:eastAsia="ja-JP"/>
    </w:rPr>
  </w:style>
  <w:style w:type="character" w:customStyle="1" w:styleId="StyleStyle4LatinTimesNewRomanAsianSimSunChar">
    <w:name w:val="Style Style4 + (Latin) Times New Roman (Asian) SimSun Char"/>
    <w:basedOn w:val="DefaultParagraphFont"/>
    <w:link w:val="StyleStyle4LatinTimesNewRomanAsianSimSun"/>
    <w:locked/>
    <w:rsid w:val="003F1B2A"/>
    <w:rPr>
      <w:rFonts w:ascii="Calibri" w:eastAsia="SimSun" w:hAnsi="Calibri" w:cs="Calibri"/>
      <w:u w:val="single"/>
    </w:rPr>
  </w:style>
  <w:style w:type="paragraph" w:customStyle="1" w:styleId="StyleStyle4LatinTimesNewRomanAsianSimSun">
    <w:name w:val="Style Style4 + (Latin) Times New Roman (Asian) SimSun"/>
    <w:basedOn w:val="Normal"/>
    <w:link w:val="StyleStyle4LatinTimesNewRomanAsianSimSunChar"/>
    <w:qFormat/>
    <w:rsid w:val="003F1B2A"/>
    <w:rPr>
      <w:rFonts w:eastAsia="SimSun"/>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3F1B2A"/>
    <w:rPr>
      <w:rFonts w:ascii="Calibri" w:eastAsia="SimSun" w:hAnsi="Calibri" w:cs="Calibri"/>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3F1B2A"/>
    <w:rPr>
      <w:rFonts w:eastAsia="SimSun"/>
      <w:b/>
      <w:bCs/>
      <w:u w:val="single"/>
    </w:rPr>
  </w:style>
  <w:style w:type="character" w:customStyle="1" w:styleId="StyleStyle411pt1Char">
    <w:name w:val="Style Style4 + 11 pt1 Char"/>
    <w:basedOn w:val="Style4Char"/>
    <w:link w:val="StyleStyle411pt1"/>
    <w:locked/>
    <w:rsid w:val="003F1B2A"/>
    <w:rPr>
      <w:rFonts w:ascii="Calibri" w:eastAsia="Times New Roman" w:hAnsi="Calibri" w:cs="Calibri"/>
      <w:sz w:val="24"/>
      <w:u w:val="single"/>
      <w:lang w:val="x-none"/>
    </w:rPr>
  </w:style>
  <w:style w:type="paragraph" w:customStyle="1" w:styleId="StyleStyle411pt1">
    <w:name w:val="Style Style4 + 11 pt1"/>
    <w:basedOn w:val="Style4"/>
    <w:link w:val="StyleStyle411pt1Char"/>
    <w:qFormat/>
    <w:rsid w:val="003F1B2A"/>
    <w:pPr>
      <w:spacing w:after="160" w:line="256" w:lineRule="auto"/>
    </w:pPr>
    <w:rPr>
      <w:rFonts w:eastAsia="Times New Roman"/>
    </w:rPr>
  </w:style>
  <w:style w:type="character" w:customStyle="1" w:styleId="StyleBoldandUnderlineChar11ptChar">
    <w:name w:val="Style Bold and Underline Char + 11 pt Char"/>
    <w:basedOn w:val="BoldandUnderlineCharChar2"/>
    <w:link w:val="StyleBoldandUnderlineChar11pt"/>
    <w:locked/>
    <w:rsid w:val="003F1B2A"/>
    <w:rPr>
      <w:rFonts w:ascii="Arial" w:eastAsia="Times New Roman" w:hAnsi="Arial" w:cs="Times New Roman"/>
      <w:b/>
      <w:bCs/>
      <w:szCs w:val="20"/>
      <w:u w:val="single"/>
      <w:lang w:val="en-US" w:eastAsia="en-US" w:bidi="ar-SA"/>
    </w:rPr>
  </w:style>
  <w:style w:type="paragraph" w:customStyle="1" w:styleId="StyleBoldandUnderlineChar11pt">
    <w:name w:val="Style Bold and Underline Char + 11 pt"/>
    <w:link w:val="StyleBoldandUnderlineChar11ptChar"/>
    <w:qFormat/>
    <w:rsid w:val="003F1B2A"/>
    <w:pPr>
      <w:spacing w:after="200" w:line="276" w:lineRule="auto"/>
    </w:pPr>
    <w:rPr>
      <w:rFonts w:ascii="Arial" w:eastAsia="Times New Roman" w:hAnsi="Arial"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3F1B2A"/>
    <w:rPr>
      <w:rFonts w:ascii="Calibri" w:eastAsia="Times New Roman" w:hAnsi="Calibri" w:cs="Calibri"/>
    </w:rPr>
  </w:style>
  <w:style w:type="paragraph" w:customStyle="1" w:styleId="StyleMinimizedTextArialNarrow9pt">
    <w:name w:val="Style Minimized Text + Arial Narrow 9 pt"/>
    <w:basedOn w:val="Normal"/>
    <w:link w:val="StyleMinimizedTextArialNarrow9ptChar"/>
    <w:qFormat/>
    <w:rsid w:val="003F1B2A"/>
    <w:rPr>
      <w:rFonts w:eastAsia="Times New Roman"/>
    </w:rPr>
  </w:style>
  <w:style w:type="character" w:customStyle="1" w:styleId="StyleBoldandUnderlineChar11ptNotBoldChar">
    <w:name w:val="Style Bold and Underline Char + 11 pt Not Bold Char"/>
    <w:basedOn w:val="BoldandUnderlineCharChar2"/>
    <w:link w:val="StyleBoldandUnderlineChar11ptNotBold"/>
    <w:locked/>
    <w:rsid w:val="003F1B2A"/>
    <w:rPr>
      <w:rFonts w:ascii="Arial" w:eastAsia="Times New Roman" w:hAnsi="Arial"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3F1B2A"/>
    <w:pPr>
      <w:spacing w:after="200" w:line="276" w:lineRule="auto"/>
    </w:pPr>
    <w:rPr>
      <w:rFonts w:ascii="Arial" w:eastAsia="Times New Roman" w:hAnsi="Arial" w:cs="Times New Roman"/>
      <w:szCs w:val="20"/>
      <w:u w:val="single"/>
    </w:rPr>
  </w:style>
  <w:style w:type="character" w:customStyle="1" w:styleId="StyleStyle1BoldChar">
    <w:name w:val="Style Style1 + Bold Char"/>
    <w:basedOn w:val="Style1Char"/>
    <w:link w:val="StyleStyle1Bold"/>
    <w:locked/>
    <w:rsid w:val="003F1B2A"/>
    <w:rPr>
      <w:rFonts w:ascii="Times New Roman" w:eastAsia="SimSun" w:hAnsi="Times New Roman" w:cs="Times New Roman" w:hint="eastAsia"/>
      <w:b/>
      <w:bCs/>
      <w:sz w:val="20"/>
      <w:szCs w:val="24"/>
      <w:u w:val="single"/>
      <w:lang w:val="en-US" w:eastAsia="zh-CN" w:bidi="ar-SA"/>
    </w:rPr>
  </w:style>
  <w:style w:type="paragraph" w:customStyle="1" w:styleId="StyleStyle1Bold">
    <w:name w:val="Style Style1 + Bold"/>
    <w:link w:val="StyleStyle1BoldChar"/>
    <w:qFormat/>
    <w:rsid w:val="003F1B2A"/>
    <w:pPr>
      <w:spacing w:line="256" w:lineRule="auto"/>
    </w:pPr>
    <w:rPr>
      <w:rFonts w:ascii="Times New Roman" w:eastAsia="SimSun" w:hAnsi="Times New Roman" w:cs="Times New Roman" w:hint="eastAsia"/>
      <w:b/>
      <w:bCs/>
      <w:sz w:val="20"/>
      <w:szCs w:val="24"/>
      <w:u w:val="single"/>
      <w:lang w:eastAsia="zh-CN"/>
    </w:rPr>
  </w:style>
  <w:style w:type="character" w:customStyle="1" w:styleId="StyleUnderlineChar11pt2Char">
    <w:name w:val="Style Underline Char + 11 pt2 Char"/>
    <w:basedOn w:val="UnderlineCharChar"/>
    <w:link w:val="StyleUnderlineChar11pt2"/>
    <w:locked/>
    <w:rsid w:val="003F1B2A"/>
    <w:rPr>
      <w:rFonts w:ascii="Times New Roman" w:eastAsia="Times New Roman" w:hAnsi="Times New Roman" w:cs="Times New Roman"/>
      <w:noProof w:val="0"/>
      <w:sz w:val="20"/>
      <w:szCs w:val="20"/>
      <w:u w:val="single"/>
      <w:lang w:val="en-US" w:eastAsia="ja-JP" w:bidi="ar-SA"/>
    </w:rPr>
  </w:style>
  <w:style w:type="paragraph" w:customStyle="1" w:styleId="StyleUnderlineChar11pt2">
    <w:name w:val="Style Underline Char + 11 pt2"/>
    <w:link w:val="StyleUnderlineChar11pt2Char"/>
    <w:qFormat/>
    <w:rsid w:val="003F1B2A"/>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3F1B2A"/>
    <w:rPr>
      <w:rFonts w:ascii="Calibri" w:eastAsia="Times New Roman" w:hAnsi="Calibri" w:cs="Calibri"/>
      <w:szCs w:val="20"/>
    </w:rPr>
  </w:style>
  <w:style w:type="paragraph" w:customStyle="1" w:styleId="cardCharChar">
    <w:name w:val="card Char Char"/>
    <w:basedOn w:val="Normal"/>
    <w:link w:val="cardCharCharChar"/>
    <w:qFormat/>
    <w:rsid w:val="003F1B2A"/>
    <w:pPr>
      <w:ind w:left="288" w:right="288"/>
    </w:pPr>
    <w:rPr>
      <w:rFonts w:eastAsia="Times New Roman"/>
      <w:szCs w:val="20"/>
    </w:rPr>
  </w:style>
  <w:style w:type="character" w:customStyle="1" w:styleId="StylecardCharCharArialNarrow9ptChar">
    <w:name w:val="Style card Char Char + Arial Narrow 9 pt Char"/>
    <w:basedOn w:val="cardCharCharChar"/>
    <w:link w:val="StylecardCharCharArialNarrow9pt"/>
    <w:locked/>
    <w:rsid w:val="003F1B2A"/>
    <w:rPr>
      <w:rFonts w:ascii="Calibri" w:eastAsia="Times New Roman" w:hAnsi="Calibri" w:cs="Calibri"/>
      <w:szCs w:val="20"/>
    </w:rPr>
  </w:style>
  <w:style w:type="paragraph" w:customStyle="1" w:styleId="StylecardCharCharArialNarrow9pt">
    <w:name w:val="Style card Char Char + Arial Narrow 9 pt"/>
    <w:basedOn w:val="cardCharChar"/>
    <w:link w:val="StylecardCharCharArialNarrow9ptChar"/>
    <w:qFormat/>
    <w:rsid w:val="003F1B2A"/>
  </w:style>
  <w:style w:type="character" w:customStyle="1" w:styleId="StyleCardTextArialNarrow9ptChar">
    <w:name w:val="Style Card Text + Arial Narrow 9 pt Char"/>
    <w:basedOn w:val="CardTextChar10"/>
    <w:link w:val="StyleCardTextArialNarrow9pt"/>
    <w:locked/>
    <w:rsid w:val="003F1B2A"/>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3F1B2A"/>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locked/>
    <w:rsid w:val="003F1B2A"/>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3F1B2A"/>
    <w:pPr>
      <w:spacing w:after="200" w:line="276" w:lineRule="auto"/>
    </w:pPr>
    <w:rPr>
      <w:rFonts w:ascii="Times New Roman" w:eastAsia="Times New Roman" w:hAnsi="Times New Roman" w:cs="Times New Roman"/>
      <w:sz w:val="20"/>
      <w:szCs w:val="24"/>
    </w:rPr>
  </w:style>
  <w:style w:type="character" w:customStyle="1" w:styleId="TextsmallChar">
    <w:name w:val="Textsmall Char"/>
    <w:basedOn w:val="DefaultParagraphFont"/>
    <w:link w:val="Textsmall"/>
    <w:locked/>
    <w:rsid w:val="003F1B2A"/>
    <w:rPr>
      <w:rFonts w:ascii="Calibri" w:eastAsia="Times New Roman" w:hAnsi="Calibri" w:cs="Calibri"/>
    </w:rPr>
  </w:style>
  <w:style w:type="paragraph" w:customStyle="1" w:styleId="Textsmall">
    <w:name w:val="Textsmall"/>
    <w:basedOn w:val="Normal"/>
    <w:next w:val="Normal"/>
    <w:link w:val="TextsmallChar"/>
    <w:qFormat/>
    <w:rsid w:val="003F1B2A"/>
    <w:rPr>
      <w:rFonts w:eastAsia="Times New Roman"/>
    </w:rPr>
  </w:style>
  <w:style w:type="paragraph" w:customStyle="1" w:styleId="cardtextsmall">
    <w:name w:val="card text small"/>
    <w:basedOn w:val="Normal"/>
    <w:uiPriority w:val="99"/>
    <w:qFormat/>
    <w:rsid w:val="003F1B2A"/>
    <w:rPr>
      <w:rFonts w:ascii="Arial Narrow" w:eastAsia="Times New Roman" w:hAnsi="Arial Narrow"/>
    </w:rPr>
  </w:style>
  <w:style w:type="character" w:customStyle="1" w:styleId="StyleStyle49pt10Char">
    <w:name w:val="Style Style4 + 9 pt10 Char"/>
    <w:basedOn w:val="Style4Char"/>
    <w:link w:val="StyleStyle49pt10"/>
    <w:locked/>
    <w:rsid w:val="003F1B2A"/>
    <w:rPr>
      <w:rFonts w:ascii="Calibri" w:eastAsia="Times New Roman" w:hAnsi="Calibri" w:cs="Calibri"/>
      <w:sz w:val="24"/>
      <w:u w:val="single"/>
      <w:lang w:val="x-none"/>
    </w:rPr>
  </w:style>
  <w:style w:type="paragraph" w:customStyle="1" w:styleId="StyleStyle49pt10">
    <w:name w:val="Style Style4 + 9 pt10"/>
    <w:basedOn w:val="Style4"/>
    <w:link w:val="StyleStyle49pt10Char"/>
    <w:qFormat/>
    <w:rsid w:val="003F1B2A"/>
    <w:pPr>
      <w:spacing w:after="160" w:line="256" w:lineRule="auto"/>
    </w:pPr>
    <w:rPr>
      <w:rFonts w:eastAsia="Times New Roman"/>
    </w:rPr>
  </w:style>
  <w:style w:type="character" w:customStyle="1" w:styleId="StyleStyle49ptBold7Char">
    <w:name w:val="Style Style4 + 9 pt Bold7 Char"/>
    <w:link w:val="StyleStyle49ptBold7"/>
    <w:locked/>
    <w:rsid w:val="003F1B2A"/>
    <w:rPr>
      <w:rFonts w:ascii="Calibri" w:eastAsia="Times New Roman" w:hAnsi="Calibri" w:cs="Calibri"/>
      <w:b/>
      <w:bCs/>
      <w:u w:val="single"/>
    </w:rPr>
  </w:style>
  <w:style w:type="paragraph" w:customStyle="1" w:styleId="StyleStyle49ptBold7">
    <w:name w:val="Style Style4 + 9 pt Bold7"/>
    <w:basedOn w:val="Style4"/>
    <w:link w:val="StyleStyle49ptBold7Char"/>
    <w:qFormat/>
    <w:rsid w:val="003F1B2A"/>
    <w:pPr>
      <w:spacing w:after="160" w:line="256" w:lineRule="auto"/>
    </w:pPr>
    <w:rPr>
      <w:rFonts w:eastAsia="Times New Roman"/>
      <w:b/>
      <w:bCs/>
      <w:sz w:val="22"/>
      <w:lang w:val="en-US"/>
    </w:rPr>
  </w:style>
  <w:style w:type="character" w:customStyle="1" w:styleId="NormalUnderlineChar">
    <w:name w:val="Normal Underline Char"/>
    <w:link w:val="NormalUnderline"/>
    <w:locked/>
    <w:rsid w:val="003F1B2A"/>
    <w:rPr>
      <w:rFonts w:ascii="Calibri" w:eastAsia="Times New Roman" w:hAnsi="Calibri" w:cs="Calibri"/>
      <w:u w:val="single"/>
    </w:rPr>
  </w:style>
  <w:style w:type="paragraph" w:customStyle="1" w:styleId="NormalUnderline">
    <w:name w:val="Normal Underline"/>
    <w:basedOn w:val="Normal"/>
    <w:link w:val="NormalUnderlineChar"/>
    <w:qFormat/>
    <w:rsid w:val="003F1B2A"/>
    <w:pPr>
      <w:ind w:left="288"/>
    </w:pPr>
    <w:rPr>
      <w:rFonts w:eastAsia="Times New Roman"/>
      <w:u w:val="single"/>
    </w:rPr>
  </w:style>
  <w:style w:type="paragraph" w:customStyle="1" w:styleId="Underlinestyle">
    <w:name w:val="Underline style"/>
    <w:basedOn w:val="Normal"/>
    <w:uiPriority w:val="99"/>
    <w:qFormat/>
    <w:rsid w:val="003F1B2A"/>
    <w:rPr>
      <w:rFonts w:eastAsia="Times New Roman"/>
      <w:u w:val="single"/>
    </w:rPr>
  </w:style>
  <w:style w:type="paragraph" w:customStyle="1" w:styleId="WW-Default1">
    <w:name w:val="WW-Default1"/>
    <w:basedOn w:val="Normal"/>
    <w:uiPriority w:val="99"/>
    <w:qFormat/>
    <w:rsid w:val="003F1B2A"/>
    <w:pPr>
      <w:suppressAutoHyphens/>
    </w:pPr>
    <w:rPr>
      <w:rFonts w:eastAsia="Times New Roman"/>
      <w:b/>
      <w:bCs/>
      <w:szCs w:val="20"/>
      <w:lang w:eastAsia="ar-SA"/>
    </w:rPr>
  </w:style>
  <w:style w:type="character" w:customStyle="1" w:styleId="CardStyleChar">
    <w:name w:val="Card Style Char"/>
    <w:link w:val="CardStyle0"/>
    <w:locked/>
    <w:rsid w:val="003F1B2A"/>
    <w:rPr>
      <w:rFonts w:ascii="Calibri" w:eastAsia="Times New Roman" w:hAnsi="Calibri" w:cs="Calibri"/>
    </w:rPr>
  </w:style>
  <w:style w:type="paragraph" w:customStyle="1" w:styleId="CardStyle0">
    <w:name w:val="Card Style"/>
    <w:basedOn w:val="Normal"/>
    <w:link w:val="CardStyleChar"/>
    <w:qFormat/>
    <w:rsid w:val="003F1B2A"/>
    <w:rPr>
      <w:rFonts w:eastAsia="Times New Roma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3F1B2A"/>
    <w:rPr>
      <w:rFonts w:ascii="Calibri" w:eastAsia="Times New Roman" w:hAnsi="Calibri" w:cs="Arial"/>
      <w:b/>
      <w:bCs/>
      <w:sz w:val="24"/>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F1B2A"/>
    <w:pPr>
      <w:keepLines w:val="0"/>
      <w:pageBreakBefore w:val="0"/>
      <w:spacing w:before="240" w:after="60"/>
      <w:jc w:val="left"/>
    </w:pPr>
    <w:rPr>
      <w:rFonts w:eastAsia="Times New Roman" w:cs="Arial"/>
      <w:bCs/>
      <w:sz w:val="24"/>
      <w:szCs w:val="28"/>
      <w:u w:val="none"/>
    </w:rPr>
  </w:style>
  <w:style w:type="paragraph" w:customStyle="1" w:styleId="Style23">
    <w:name w:val="Style23"/>
    <w:basedOn w:val="Normal"/>
    <w:uiPriority w:val="99"/>
    <w:qFormat/>
    <w:rsid w:val="003F1B2A"/>
    <w:pPr>
      <w:widowControl w:val="0"/>
      <w:autoSpaceDE w:val="0"/>
      <w:autoSpaceDN w:val="0"/>
      <w:adjustRightInd w:val="0"/>
      <w:spacing w:line="209" w:lineRule="exact"/>
    </w:pPr>
    <w:rPr>
      <w:rFonts w:eastAsia="SimSun"/>
    </w:rPr>
  </w:style>
  <w:style w:type="character" w:customStyle="1" w:styleId="TagtemplateChar">
    <w:name w:val="Tagtemplate Char"/>
    <w:basedOn w:val="DefaultParagraphFont"/>
    <w:link w:val="Tagtemplate"/>
    <w:locked/>
    <w:rsid w:val="003F1B2A"/>
    <w:rPr>
      <w:rFonts w:ascii="Calibri" w:eastAsia="Calibri" w:hAnsi="Calibri" w:cs="Calibri"/>
      <w:b/>
    </w:rPr>
  </w:style>
  <w:style w:type="paragraph" w:customStyle="1" w:styleId="Tagtemplate">
    <w:name w:val="Tagtemplate"/>
    <w:basedOn w:val="Normal"/>
    <w:link w:val="TagtemplateChar"/>
    <w:autoRedefine/>
    <w:qFormat/>
    <w:rsid w:val="003F1B2A"/>
    <w:pPr>
      <w:keepNext/>
      <w:keepLines/>
    </w:pPr>
    <w:rPr>
      <w:rFonts w:eastAsia="Calibri"/>
      <w:b/>
    </w:rPr>
  </w:style>
  <w:style w:type="paragraph" w:customStyle="1" w:styleId="Citation-FirstLine">
    <w:name w:val="Citation - First Line"/>
    <w:basedOn w:val="Normal"/>
    <w:next w:val="Normal"/>
    <w:autoRedefine/>
    <w:uiPriority w:val="99"/>
    <w:qFormat/>
    <w:rsid w:val="003F1B2A"/>
    <w:pPr>
      <w:spacing w:line="240" w:lineRule="atLeast"/>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3F1B2A"/>
    <w:rPr>
      <w:rFonts w:ascii="Book Antiqua" w:eastAsia="Times New Roman" w:hAnsi="Book Antiqua" w:cs="Calibri"/>
    </w:rPr>
  </w:style>
  <w:style w:type="paragraph" w:customStyle="1" w:styleId="Citation-Complete">
    <w:name w:val="Citation - Complete"/>
    <w:basedOn w:val="Normal"/>
    <w:next w:val="Normal"/>
    <w:link w:val="Citation-CompleteChar"/>
    <w:autoRedefine/>
    <w:qFormat/>
    <w:rsid w:val="003F1B2A"/>
    <w:pPr>
      <w:spacing w:after="120"/>
      <w:jc w:val="both"/>
    </w:pPr>
    <w:rPr>
      <w:rFonts w:ascii="Book Antiqua" w:eastAsia="Times New Roman" w:hAnsi="Book Antiqua"/>
    </w:rPr>
  </w:style>
  <w:style w:type="character" w:customStyle="1" w:styleId="BoldandUnderlineChar">
    <w:name w:val="Bold and Underline Char"/>
    <w:basedOn w:val="DefaultParagraphFont"/>
    <w:link w:val="BoldandUnderline"/>
    <w:locked/>
    <w:rsid w:val="003F1B2A"/>
    <w:rPr>
      <w:b/>
      <w:u w:val="single"/>
    </w:rPr>
  </w:style>
  <w:style w:type="paragraph" w:customStyle="1" w:styleId="BoldandUnderline">
    <w:name w:val="Bold and Underline"/>
    <w:basedOn w:val="Normal"/>
    <w:link w:val="BoldandUnderlineChar"/>
    <w:qFormat/>
    <w:rsid w:val="003F1B2A"/>
    <w:rPr>
      <w:rFonts w:asciiTheme="minorHAnsi" w:hAnsiTheme="minorHAnsi" w:cstheme="minorBidi"/>
      <w:b/>
      <w:u w:val="single"/>
    </w:rPr>
  </w:style>
  <w:style w:type="character" w:customStyle="1" w:styleId="StyleStyle49ptBold3Char">
    <w:name w:val="Style Style4 + 9 pt Bold3 Char"/>
    <w:basedOn w:val="Style4Char"/>
    <w:link w:val="StyleStyle49ptBold3"/>
    <w:locked/>
    <w:rsid w:val="003F1B2A"/>
    <w:rPr>
      <w:rFonts w:ascii="Calibri" w:eastAsia="Times New Roman" w:hAnsi="Calibri" w:cs="Calibri"/>
      <w:b/>
      <w:bCs/>
      <w:sz w:val="24"/>
      <w:u w:val="single"/>
      <w:lang w:val="x-none"/>
    </w:rPr>
  </w:style>
  <w:style w:type="paragraph" w:customStyle="1" w:styleId="StyleStyle49ptBold3">
    <w:name w:val="Style Style4 + 9 pt Bold3"/>
    <w:basedOn w:val="Style4"/>
    <w:link w:val="StyleStyle49ptBold3Char"/>
    <w:qFormat/>
    <w:rsid w:val="003F1B2A"/>
    <w:pPr>
      <w:spacing w:after="160" w:line="256" w:lineRule="auto"/>
    </w:pPr>
    <w:rPr>
      <w:rFonts w:eastAsia="Times New Roman"/>
      <w:b/>
      <w:bCs/>
    </w:rPr>
  </w:style>
  <w:style w:type="character" w:customStyle="1" w:styleId="StyleStyle49ptChar">
    <w:name w:val="Style Style4 + 9 pt Char"/>
    <w:basedOn w:val="DefaultParagraphFont"/>
    <w:link w:val="StyleStyle49pt"/>
    <w:locked/>
    <w:rsid w:val="003F1B2A"/>
    <w:rPr>
      <w:rFonts w:ascii="Calibri" w:eastAsia="Times New Roman" w:hAnsi="Calibri" w:cs="Calibri"/>
      <w:u w:val="single"/>
    </w:rPr>
  </w:style>
  <w:style w:type="paragraph" w:customStyle="1" w:styleId="StyleStyle49pt">
    <w:name w:val="Style Style4 + 9 pt"/>
    <w:basedOn w:val="Normal"/>
    <w:link w:val="StyleStyle49ptChar"/>
    <w:qFormat/>
    <w:rsid w:val="003F1B2A"/>
    <w:rPr>
      <w:rFonts w:eastAsia="Times New Roman"/>
      <w:u w:val="single"/>
    </w:rPr>
  </w:style>
  <w:style w:type="character" w:customStyle="1" w:styleId="StyleStyle49ptBoldChar">
    <w:name w:val="Style Style4 + 9 pt Bold Char"/>
    <w:basedOn w:val="DefaultParagraphFont"/>
    <w:link w:val="StyleStyle49ptBold"/>
    <w:locked/>
    <w:rsid w:val="003F1B2A"/>
    <w:rPr>
      <w:rFonts w:ascii="Calibri" w:eastAsia="Times New Roman" w:hAnsi="Calibri" w:cs="Calibri"/>
      <w:b/>
      <w:bCs/>
      <w:u w:val="single"/>
    </w:rPr>
  </w:style>
  <w:style w:type="paragraph" w:customStyle="1" w:styleId="StyleStyle49ptBold">
    <w:name w:val="Style Style4 + 9 pt Bold"/>
    <w:basedOn w:val="Normal"/>
    <w:link w:val="StyleStyle49ptBoldChar"/>
    <w:qFormat/>
    <w:rsid w:val="003F1B2A"/>
    <w:rPr>
      <w:rFonts w:eastAsia="Times New Roman"/>
      <w:b/>
      <w:bCs/>
      <w:u w:val="single"/>
    </w:rPr>
  </w:style>
  <w:style w:type="character" w:customStyle="1" w:styleId="StyleStyle49ptBoldItalicChar">
    <w:name w:val="Style Style4 + 9 pt Bold Italic Char"/>
    <w:basedOn w:val="DefaultParagraphFont"/>
    <w:link w:val="StyleStyle49ptBoldItalic"/>
    <w:locked/>
    <w:rsid w:val="003F1B2A"/>
    <w:rPr>
      <w:rFonts w:ascii="Calibri" w:eastAsia="Times New Roman" w:hAnsi="Calibri" w:cs="Calibri"/>
      <w:b/>
      <w:bCs/>
      <w:i/>
      <w:iCs/>
      <w:u w:val="single"/>
    </w:rPr>
  </w:style>
  <w:style w:type="paragraph" w:customStyle="1" w:styleId="StyleStyle49ptBoldItalic">
    <w:name w:val="Style Style4 + 9 pt Bold Italic"/>
    <w:basedOn w:val="Normal"/>
    <w:link w:val="StyleStyle49ptBoldItalicChar"/>
    <w:qFormat/>
    <w:rsid w:val="003F1B2A"/>
    <w:rPr>
      <w:rFonts w:eastAsia="Times New Roman"/>
      <w:b/>
      <w:bCs/>
      <w:i/>
      <w:iCs/>
      <w:u w:val="single"/>
    </w:rPr>
  </w:style>
  <w:style w:type="character" w:customStyle="1" w:styleId="StyleUnderlined11ptBoldChar">
    <w:name w:val="Style Underlined + 11 pt Bold Char"/>
    <w:basedOn w:val="DefaultParagraphFont"/>
    <w:link w:val="StyleUnderlined11ptBold"/>
    <w:locked/>
    <w:rsid w:val="003F1B2A"/>
    <w:rPr>
      <w:rFonts w:ascii="Arial" w:eastAsia="Times New Roman" w:hAnsi="Arial" w:cs="Arial"/>
      <w:b/>
      <w:bCs/>
      <w:szCs w:val="24"/>
      <w:u w:val="single"/>
    </w:rPr>
  </w:style>
  <w:style w:type="paragraph" w:customStyle="1" w:styleId="StyleUnderlined11ptBold">
    <w:name w:val="Style Underlined + 11 pt Bold"/>
    <w:link w:val="StyleUnderlined11ptBoldChar"/>
    <w:qFormat/>
    <w:rsid w:val="003F1B2A"/>
    <w:pPr>
      <w:spacing w:after="200" w:line="276" w:lineRule="auto"/>
    </w:pPr>
    <w:rPr>
      <w:rFonts w:ascii="Arial" w:eastAsia="Times New Roman" w:hAnsi="Arial" w:cs="Arial"/>
      <w:b/>
      <w:bCs/>
      <w:szCs w:val="24"/>
      <w:u w:val="single"/>
    </w:rPr>
  </w:style>
  <w:style w:type="character" w:customStyle="1" w:styleId="StyleUnderlined11ptChar">
    <w:name w:val="Style Underlined + 11 pt Char"/>
    <w:basedOn w:val="DefaultParagraphFont"/>
    <w:link w:val="StyleUnderlined11pt"/>
    <w:locked/>
    <w:rsid w:val="003F1B2A"/>
    <w:rPr>
      <w:rFonts w:ascii="Arial" w:eastAsia="Times New Roman" w:hAnsi="Arial" w:cs="Arial"/>
      <w:szCs w:val="24"/>
      <w:u w:val="single"/>
    </w:rPr>
  </w:style>
  <w:style w:type="paragraph" w:customStyle="1" w:styleId="StyleUnderlined11pt">
    <w:name w:val="Style Underlined + 11 pt"/>
    <w:link w:val="StyleUnderlined11ptChar"/>
    <w:qFormat/>
    <w:rsid w:val="003F1B2A"/>
    <w:pPr>
      <w:spacing w:after="200" w:line="276" w:lineRule="auto"/>
    </w:pPr>
    <w:rPr>
      <w:rFonts w:ascii="Arial" w:eastAsia="Times New Roman" w:hAnsi="Arial" w:cs="Arial"/>
      <w:szCs w:val="24"/>
      <w:u w:val="single"/>
    </w:rPr>
  </w:style>
  <w:style w:type="character" w:customStyle="1" w:styleId="StyleUnderlineChar11pt3Char">
    <w:name w:val="Style Underline Char + 11 pt3 Char"/>
    <w:basedOn w:val="UnderlineCharChar"/>
    <w:link w:val="StyleUnderlineChar11pt3"/>
    <w:locked/>
    <w:rsid w:val="003F1B2A"/>
    <w:rPr>
      <w:rFonts w:ascii="Arial Narrow" w:eastAsia="Times New Roman" w:hAnsi="Arial Narrow" w:cs="Arial"/>
      <w:noProof w:val="0"/>
      <w:szCs w:val="24"/>
      <w:u w:val="single"/>
      <w:lang w:val="en-US" w:eastAsia="en-US" w:bidi="ar-SA"/>
    </w:rPr>
  </w:style>
  <w:style w:type="paragraph" w:customStyle="1" w:styleId="StyleUnderlineChar11pt3">
    <w:name w:val="Style Underline Char + 11 pt3"/>
    <w:link w:val="StyleUnderlineChar11pt3Char"/>
    <w:qFormat/>
    <w:rsid w:val="003F1B2A"/>
    <w:pPr>
      <w:spacing w:line="256" w:lineRule="auto"/>
    </w:pPr>
    <w:rPr>
      <w:rFonts w:ascii="Arial Narrow" w:eastAsia="Times New Roman" w:hAnsi="Arial Narrow" w:cs="Arial"/>
      <w:szCs w:val="24"/>
      <w:u w:val="single"/>
    </w:rPr>
  </w:style>
  <w:style w:type="paragraph" w:customStyle="1" w:styleId="Cite2">
    <w:name w:val="Cite 2"/>
    <w:basedOn w:val="Normal"/>
    <w:uiPriority w:val="99"/>
    <w:qFormat/>
    <w:rsid w:val="003F1B2A"/>
    <w:rPr>
      <w:rFonts w:eastAsia="MS Mincho"/>
      <w:b/>
      <w:u w:val="single"/>
    </w:rPr>
  </w:style>
  <w:style w:type="paragraph" w:customStyle="1" w:styleId="cards0">
    <w:name w:val="cards"/>
    <w:basedOn w:val="Cites"/>
    <w:uiPriority w:val="99"/>
    <w:qFormat/>
    <w:rsid w:val="003F1B2A"/>
    <w:pPr>
      <w:widowControl/>
      <w:suppressAutoHyphens w:val="0"/>
      <w:autoSpaceDE w:val="0"/>
      <w:autoSpaceDN w:val="0"/>
      <w:adjustRightInd w:val="0"/>
      <w:spacing w:after="160" w:line="256" w:lineRule="auto"/>
      <w:jc w:val="left"/>
    </w:pPr>
    <w:rPr>
      <w:rFonts w:asciiTheme="minorHAnsi" w:eastAsia="Times New Roman" w:hAnsiTheme="minorHAnsi"/>
      <w:bCs/>
      <w:color w:val="auto"/>
      <w:szCs w:val="22"/>
    </w:rPr>
  </w:style>
  <w:style w:type="character" w:customStyle="1" w:styleId="LanguageChar">
    <w:name w:val="Language Char"/>
    <w:basedOn w:val="DefaultParagraphFont"/>
    <w:link w:val="Language"/>
    <w:locked/>
    <w:rsid w:val="003F1B2A"/>
    <w:rPr>
      <w:rFonts w:ascii="Calibri" w:eastAsia="Times New Roman" w:hAnsi="Calibri" w:cs="Calibri"/>
      <w:strike/>
      <w:szCs w:val="20"/>
    </w:rPr>
  </w:style>
  <w:style w:type="paragraph" w:customStyle="1" w:styleId="Language">
    <w:name w:val="Language"/>
    <w:basedOn w:val="Normal"/>
    <w:link w:val="LanguageChar"/>
    <w:qFormat/>
    <w:rsid w:val="003F1B2A"/>
    <w:rPr>
      <w:rFonts w:eastAsia="Times New Roman"/>
      <w:strike/>
      <w:szCs w:val="20"/>
    </w:rPr>
  </w:style>
  <w:style w:type="character" w:customStyle="1" w:styleId="UnderlineChar3Char">
    <w:name w:val="Underline Char3 Char"/>
    <w:basedOn w:val="DefaultParagraphFont"/>
    <w:link w:val="UnderlineChar3"/>
    <w:locked/>
    <w:rsid w:val="003F1B2A"/>
    <w:rPr>
      <w:rFonts w:ascii="Calibri" w:eastAsia="Times New Roman" w:hAnsi="Calibri" w:cs="Calibri"/>
      <w:u w:val="single"/>
    </w:rPr>
  </w:style>
  <w:style w:type="paragraph" w:customStyle="1" w:styleId="UnderlineChar3">
    <w:name w:val="Underline Char3"/>
    <w:basedOn w:val="Normal"/>
    <w:link w:val="UnderlineChar3Char"/>
    <w:qFormat/>
    <w:rsid w:val="003F1B2A"/>
    <w:rPr>
      <w:rFonts w:eastAsia="Times New Roman"/>
      <w:u w:val="single"/>
    </w:rPr>
  </w:style>
  <w:style w:type="character" w:customStyle="1" w:styleId="BoldandUnderlineChar3CharChar">
    <w:name w:val="Bold and Underline Char3 Char Char"/>
    <w:basedOn w:val="DefaultParagraphFont"/>
    <w:link w:val="BoldandUnderlineChar3Char"/>
    <w:locked/>
    <w:rsid w:val="003F1B2A"/>
    <w:rPr>
      <w:rFonts w:ascii="Calibri" w:eastAsia="Times New Roman" w:hAnsi="Calibri" w:cs="Calibri"/>
      <w:b/>
      <w:u w:val="single"/>
    </w:rPr>
  </w:style>
  <w:style w:type="paragraph" w:customStyle="1" w:styleId="BoldandUnderlineChar3Char">
    <w:name w:val="Bold and Underline Char3 Char"/>
    <w:basedOn w:val="Normal"/>
    <w:link w:val="BoldandUnderlineChar3CharChar"/>
    <w:qFormat/>
    <w:rsid w:val="003F1B2A"/>
    <w:rPr>
      <w:rFonts w:eastAsia="Times New Roman"/>
      <w:b/>
      <w:u w:val="single"/>
    </w:rPr>
  </w:style>
  <w:style w:type="character" w:customStyle="1" w:styleId="HotRouteChar0">
    <w:name w:val="Hot Route Char"/>
    <w:link w:val="HotRoute"/>
    <w:locked/>
    <w:rsid w:val="003F1B2A"/>
    <w:rPr>
      <w:rFonts w:ascii="Calibri" w:eastAsia="Times New Roman" w:hAnsi="Calibri" w:cs="Calibri"/>
    </w:rPr>
  </w:style>
  <w:style w:type="paragraph" w:customStyle="1" w:styleId="HotRoute">
    <w:name w:val="Hot Route"/>
    <w:basedOn w:val="Normal"/>
    <w:link w:val="HotRouteChar0"/>
    <w:qFormat/>
    <w:rsid w:val="003F1B2A"/>
    <w:pPr>
      <w:ind w:left="144"/>
    </w:pPr>
    <w:rPr>
      <w:rFonts w:eastAsia="Times New Roman"/>
    </w:rPr>
  </w:style>
  <w:style w:type="character" w:customStyle="1" w:styleId="UnreadTextChar">
    <w:name w:val="Unread Text Char"/>
    <w:link w:val="UnreadText"/>
    <w:locked/>
    <w:rsid w:val="003F1B2A"/>
    <w:rPr>
      <w:rFonts w:ascii="SimSun" w:eastAsia="SimSun" w:hAnsi="SimSun"/>
      <w:sz w:val="15"/>
      <w:lang w:eastAsia="zh-CN"/>
    </w:rPr>
  </w:style>
  <w:style w:type="paragraph" w:customStyle="1" w:styleId="UnreadText">
    <w:name w:val="Unread Text"/>
    <w:basedOn w:val="Normal"/>
    <w:next w:val="Normal"/>
    <w:link w:val="UnreadTextChar"/>
    <w:autoRedefine/>
    <w:qFormat/>
    <w:rsid w:val="003F1B2A"/>
    <w:pPr>
      <w:ind w:left="360"/>
    </w:pPr>
    <w:rPr>
      <w:rFonts w:ascii="SimSun" w:eastAsia="SimSun" w:hAnsi="SimSun" w:cstheme="minorBidi"/>
      <w:sz w:val="15"/>
      <w:lang w:eastAsia="zh-CN"/>
    </w:rPr>
  </w:style>
  <w:style w:type="paragraph" w:customStyle="1" w:styleId="HotRoute0">
    <w:name w:val="Hot Route!"/>
    <w:basedOn w:val="Normal"/>
    <w:uiPriority w:val="99"/>
    <w:qFormat/>
    <w:rsid w:val="003F1B2A"/>
    <w:pPr>
      <w:ind w:left="144"/>
    </w:pPr>
    <w:rPr>
      <w:rFonts w:eastAsia="Times New Roman"/>
      <w:lang w:val="x-none" w:eastAsia="x-none"/>
    </w:rPr>
  </w:style>
  <w:style w:type="character" w:customStyle="1" w:styleId="StyleStyleMicroText7ptArialNarrow10ptChar">
    <w:name w:val="Style Style MicroText + 7 pt + Arial Narrow 10 pt Char"/>
    <w:basedOn w:val="DefaultParagraphFont"/>
    <w:link w:val="StyleStyleMicroText7ptArialNarrow10pt"/>
    <w:locked/>
    <w:rsid w:val="003F1B2A"/>
    <w:rPr>
      <w:rFonts w:ascii="Calibri" w:eastAsia="Times New Roman" w:hAnsi="Calibri" w:cs="Calibri"/>
    </w:rPr>
  </w:style>
  <w:style w:type="paragraph" w:customStyle="1" w:styleId="StyleStyleMicroText7ptArialNarrow10pt">
    <w:name w:val="Style Style MicroText + 7 pt + Arial Narrow 10 pt"/>
    <w:basedOn w:val="Normal"/>
    <w:link w:val="StyleStyleMicroText7ptArialNarrow10ptChar"/>
    <w:qFormat/>
    <w:rsid w:val="003F1B2A"/>
    <w:rPr>
      <w:rFonts w:eastAsia="Times New Roman"/>
    </w:rPr>
  </w:style>
  <w:style w:type="character" w:customStyle="1" w:styleId="Cards1Char">
    <w:name w:val="Cards1 Char"/>
    <w:basedOn w:val="DefaultParagraphFont"/>
    <w:link w:val="Cards1"/>
    <w:locked/>
    <w:rsid w:val="003F1B2A"/>
    <w:rPr>
      <w:rFonts w:ascii="Calibri" w:eastAsia="Times New Roman" w:hAnsi="Calibri" w:cs="Calibri"/>
      <w:u w:val="single"/>
    </w:rPr>
  </w:style>
  <w:style w:type="paragraph" w:customStyle="1" w:styleId="Cards1">
    <w:name w:val="Cards1"/>
    <w:basedOn w:val="Normal"/>
    <w:link w:val="Cards1Char"/>
    <w:qFormat/>
    <w:rsid w:val="003F1B2A"/>
    <w:pPr>
      <w:ind w:left="288"/>
    </w:pPr>
    <w:rPr>
      <w:rFonts w:eastAsia="Times New Roman"/>
      <w:u w:val="single"/>
    </w:rPr>
  </w:style>
  <w:style w:type="character" w:customStyle="1" w:styleId="StyleCardTextTimesNewRoman11ptUnderlineChar">
    <w:name w:val="Style Card Text + Times New Roman 11 pt Underline Char"/>
    <w:link w:val="StyleCardTextTimesNewRoman11ptUnderline"/>
    <w:locked/>
    <w:rsid w:val="003F1B2A"/>
    <w:rPr>
      <w:rFonts w:ascii="Arial" w:eastAsia="Calibri" w:hAnsi="Arial" w:cs="Arial"/>
      <w:u w:val="single"/>
    </w:rPr>
  </w:style>
  <w:style w:type="paragraph" w:customStyle="1" w:styleId="StyleCardTextTimesNewRoman11ptUnderline">
    <w:name w:val="Style Card Text + Times New Roman 11 pt Underline"/>
    <w:link w:val="StyleCardTextTimesNewRoman11ptUnderlineChar"/>
    <w:qFormat/>
    <w:rsid w:val="003F1B2A"/>
    <w:pPr>
      <w:spacing w:after="200" w:line="276" w:lineRule="auto"/>
      <w:contextualSpacing/>
    </w:pPr>
    <w:rPr>
      <w:rFonts w:ascii="Arial" w:eastAsia="Calibri" w:hAnsi="Arial" w:cs="Arial"/>
      <w:u w:val="single"/>
    </w:rPr>
  </w:style>
  <w:style w:type="character" w:customStyle="1" w:styleId="Stylecard8ptChar">
    <w:name w:val="Style card + 8 pt Char"/>
    <w:basedOn w:val="cardChar"/>
    <w:link w:val="Stylecard8pt"/>
    <w:locked/>
    <w:rsid w:val="003F1B2A"/>
    <w:rPr>
      <w:rFonts w:ascii="Georgia" w:hAnsi="Georgia" w:cs="Calibri"/>
      <w:bCs/>
      <w:color w:val="000000"/>
      <w:sz w:val="16"/>
      <w:lang w:eastAsia="ar-SA"/>
    </w:rPr>
  </w:style>
  <w:style w:type="paragraph" w:customStyle="1" w:styleId="Stylecard8pt">
    <w:name w:val="Style card + 8 pt"/>
    <w:basedOn w:val="Normal"/>
    <w:link w:val="Stylecard8ptChar"/>
    <w:qFormat/>
    <w:rsid w:val="003F1B2A"/>
    <w:pPr>
      <w:ind w:left="288" w:right="288"/>
    </w:pPr>
    <w:rPr>
      <w:rFonts w:ascii="Georgia" w:hAnsi="Georgia"/>
      <w:bCs/>
      <w:color w:val="000000"/>
      <w:sz w:val="16"/>
      <w:lang w:eastAsia="ar-SA"/>
    </w:rPr>
  </w:style>
  <w:style w:type="paragraph" w:customStyle="1" w:styleId="TagGA11">
    <w:name w:val="Tag GA 11"/>
    <w:basedOn w:val="TOC1"/>
    <w:uiPriority w:val="99"/>
    <w:qFormat/>
    <w:rsid w:val="003F1B2A"/>
    <w:pPr>
      <w:spacing w:before="0" w:after="160"/>
    </w:pPr>
    <w:rPr>
      <w:rFonts w:ascii="Georgia" w:eastAsia="Calibri" w:hAnsi="Georgia"/>
      <w:u w:val="none"/>
      <w:lang w:bidi="ar-SA"/>
    </w:rPr>
  </w:style>
  <w:style w:type="paragraph" w:styleId="TOC2">
    <w:name w:val="toc 2"/>
    <w:basedOn w:val="Normal"/>
    <w:next w:val="Normal"/>
    <w:autoRedefine/>
    <w:uiPriority w:val="39"/>
    <w:semiHidden/>
    <w:unhideWhenUsed/>
    <w:qFormat/>
    <w:rsid w:val="003F1B2A"/>
    <w:pPr>
      <w:ind w:left="200"/>
    </w:pPr>
    <w:rPr>
      <w:rFonts w:eastAsia="Times New Roman"/>
      <w:sz w:val="20"/>
      <w:lang w:bidi="en-US"/>
    </w:rPr>
  </w:style>
  <w:style w:type="paragraph" w:customStyle="1" w:styleId="CiteCard">
    <w:name w:val="Cite/Card"/>
    <w:basedOn w:val="TOC2"/>
    <w:uiPriority w:val="99"/>
    <w:qFormat/>
    <w:rsid w:val="003F1B2A"/>
    <w:pPr>
      <w:tabs>
        <w:tab w:val="left" w:pos="4360"/>
      </w:tabs>
      <w:ind w:left="220"/>
    </w:pPr>
    <w:rPr>
      <w:rFonts w:ascii="Georgia" w:eastAsia="Calibri" w:hAnsi="Georgia"/>
      <w:sz w:val="22"/>
      <w:lang w:bidi="ar-SA"/>
    </w:rPr>
  </w:style>
  <w:style w:type="character" w:customStyle="1" w:styleId="cardtextChar2">
    <w:name w:val="cardtext Char"/>
    <w:basedOn w:val="DefaultParagraphFont"/>
    <w:link w:val="cardtext1"/>
    <w:locked/>
    <w:rsid w:val="003F1B2A"/>
    <w:rPr>
      <w:rFonts w:ascii="Calibri" w:hAnsi="Calibri" w:cs="Calibri"/>
      <w:szCs w:val="16"/>
    </w:rPr>
  </w:style>
  <w:style w:type="paragraph" w:customStyle="1" w:styleId="cardtext1">
    <w:name w:val="cardtext"/>
    <w:basedOn w:val="Normal"/>
    <w:link w:val="cardtextChar2"/>
    <w:qFormat/>
    <w:rsid w:val="003F1B2A"/>
    <w:pPr>
      <w:ind w:left="288" w:right="288"/>
    </w:pPr>
    <w:rPr>
      <w:szCs w:val="16"/>
    </w:rPr>
  </w:style>
  <w:style w:type="character" w:customStyle="1" w:styleId="UnderlinedCardTextChar">
    <w:name w:val="Underlined Card Text Char"/>
    <w:link w:val="UnderlinedCardText"/>
    <w:locked/>
    <w:rsid w:val="003F1B2A"/>
    <w:rPr>
      <w:rFonts w:ascii="Calibri" w:eastAsia="Calibri" w:hAnsi="Calibri" w:cs="Calibri"/>
      <w:u w:val="single"/>
    </w:rPr>
  </w:style>
  <w:style w:type="paragraph" w:customStyle="1" w:styleId="UnderlinedCardText">
    <w:name w:val="Underlined Card Text"/>
    <w:basedOn w:val="Normal"/>
    <w:link w:val="UnderlinedCardTextChar"/>
    <w:qFormat/>
    <w:rsid w:val="003F1B2A"/>
    <w:pPr>
      <w:spacing w:after="200"/>
      <w:contextualSpacing/>
    </w:pPr>
    <w:rPr>
      <w:rFonts w:eastAsia="Calibri"/>
      <w:u w:val="single"/>
    </w:rPr>
  </w:style>
  <w:style w:type="paragraph" w:customStyle="1" w:styleId="Tag12">
    <w:name w:val="Tag12"/>
    <w:basedOn w:val="Normal"/>
    <w:uiPriority w:val="99"/>
    <w:qFormat/>
    <w:rsid w:val="003F1B2A"/>
    <w:pPr>
      <w:contextualSpacing/>
    </w:pPr>
    <w:rPr>
      <w:rFonts w:eastAsia="Cambria"/>
      <w:b/>
    </w:rPr>
  </w:style>
  <w:style w:type="character" w:customStyle="1" w:styleId="UnderlineTextChar">
    <w:name w:val="Underline Text Char"/>
    <w:basedOn w:val="DefaultParagraphFont"/>
    <w:link w:val="UnderlineText"/>
    <w:locked/>
    <w:rsid w:val="003F1B2A"/>
    <w:rPr>
      <w:rFonts w:ascii="Calibri" w:eastAsia="Times New Roman" w:hAnsi="Calibri" w:cs="Calibri"/>
      <w:u w:val="single"/>
    </w:rPr>
  </w:style>
  <w:style w:type="paragraph" w:customStyle="1" w:styleId="UnderlineText">
    <w:name w:val="Underline Text"/>
    <w:basedOn w:val="Normal"/>
    <w:link w:val="UnderlineTextChar"/>
    <w:qFormat/>
    <w:rsid w:val="003F1B2A"/>
    <w:pPr>
      <w:ind w:left="288"/>
    </w:pPr>
    <w:rPr>
      <w:rFonts w:eastAsia="Times New Roman"/>
      <w:u w:val="single"/>
    </w:rPr>
  </w:style>
  <w:style w:type="paragraph" w:customStyle="1" w:styleId="Heading42">
    <w:name w:val="Heading 42"/>
    <w:basedOn w:val="Normal"/>
    <w:uiPriority w:val="99"/>
    <w:qFormat/>
    <w:rsid w:val="003F1B2A"/>
    <w:rPr>
      <w:rFonts w:eastAsia="Times New Roman"/>
    </w:rPr>
  </w:style>
  <w:style w:type="character" w:customStyle="1" w:styleId="DebateNormalChar">
    <w:name w:val="DebateNormal Char"/>
    <w:basedOn w:val="DefaultParagraphFont"/>
    <w:link w:val="DebateNormal"/>
    <w:locked/>
    <w:rsid w:val="003F1B2A"/>
    <w:rPr>
      <w:rFonts w:ascii="Calibri" w:eastAsia="Calibri" w:hAnsi="Calibri" w:cs="Calibri"/>
      <w:szCs w:val="20"/>
    </w:rPr>
  </w:style>
  <w:style w:type="paragraph" w:customStyle="1" w:styleId="DebateNormal">
    <w:name w:val="DebateNormal"/>
    <w:basedOn w:val="Normal"/>
    <w:link w:val="DebateNormalChar"/>
    <w:qFormat/>
    <w:rsid w:val="003F1B2A"/>
    <w:pPr>
      <w:spacing w:line="276" w:lineRule="auto"/>
    </w:pPr>
    <w:rPr>
      <w:rFonts w:eastAsia="Calibri"/>
      <w:szCs w:val="20"/>
    </w:rPr>
  </w:style>
  <w:style w:type="character" w:customStyle="1" w:styleId="DebateEmphasisChar">
    <w:name w:val="DebateEmphasis Char"/>
    <w:basedOn w:val="DefaultParagraphFont"/>
    <w:link w:val="DebateEmphasis"/>
    <w:locked/>
    <w:rsid w:val="003F1B2A"/>
    <w:rPr>
      <w:rFonts w:ascii="Calibri" w:eastAsia="Calibri" w:hAnsi="Calibri" w:cs="Calibri"/>
      <w:b/>
      <w:szCs w:val="20"/>
      <w:u w:val="single"/>
    </w:rPr>
  </w:style>
  <w:style w:type="paragraph" w:customStyle="1" w:styleId="DebateEmphasis">
    <w:name w:val="DebateEmphasis"/>
    <w:basedOn w:val="Normal"/>
    <w:link w:val="DebateEmphasisChar"/>
    <w:qFormat/>
    <w:rsid w:val="003F1B2A"/>
    <w:pPr>
      <w:spacing w:line="276" w:lineRule="auto"/>
    </w:pPr>
    <w:rPr>
      <w:rFonts w:eastAsia="Calibri"/>
      <w:b/>
      <w:szCs w:val="20"/>
      <w:u w:val="single"/>
    </w:rPr>
  </w:style>
  <w:style w:type="character" w:customStyle="1" w:styleId="NormalCiteChar">
    <w:name w:val="NormalCite Char"/>
    <w:basedOn w:val="DefaultParagraphFont"/>
    <w:link w:val="NormalCite"/>
    <w:locked/>
    <w:rsid w:val="003F1B2A"/>
    <w:rPr>
      <w:rFonts w:ascii="Times New Roman" w:hAnsi="Times New Roman" w:cs="Times New Roman"/>
      <w:sz w:val="18"/>
    </w:rPr>
  </w:style>
  <w:style w:type="paragraph" w:customStyle="1" w:styleId="NormalCite">
    <w:name w:val="NormalCite"/>
    <w:link w:val="NormalCiteChar"/>
    <w:qFormat/>
    <w:rsid w:val="003F1B2A"/>
    <w:pPr>
      <w:spacing w:after="0" w:line="240" w:lineRule="auto"/>
    </w:pPr>
    <w:rPr>
      <w:rFonts w:ascii="Times New Roman" w:hAnsi="Times New Roman" w:cs="Times New Roman"/>
      <w:sz w:val="18"/>
    </w:rPr>
  </w:style>
  <w:style w:type="paragraph" w:customStyle="1" w:styleId="cardCharCharCharChar">
    <w:name w:val="card Char Char Char Char"/>
    <w:basedOn w:val="Normal"/>
    <w:uiPriority w:val="99"/>
    <w:qFormat/>
    <w:rsid w:val="003F1B2A"/>
    <w:pPr>
      <w:widowControl w:val="0"/>
      <w:overflowPunct w:val="0"/>
      <w:autoSpaceDE w:val="0"/>
      <w:autoSpaceDN w:val="0"/>
      <w:adjustRightInd w:val="0"/>
      <w:ind w:left="288" w:right="288"/>
    </w:pPr>
    <w:rPr>
      <w:rFonts w:eastAsia="Times New Roman"/>
      <w:szCs w:val="20"/>
    </w:rPr>
  </w:style>
  <w:style w:type="character" w:customStyle="1" w:styleId="CARDChar0">
    <w:name w:val="CARD Char"/>
    <w:basedOn w:val="DefaultParagraphFont"/>
    <w:link w:val="CARD0"/>
    <w:locked/>
    <w:rsid w:val="003F1B2A"/>
    <w:rPr>
      <w:rFonts w:ascii="Calibri" w:eastAsia="Times New Roman" w:hAnsi="Calibri" w:cs="Calibri"/>
      <w:u w:val="single"/>
    </w:rPr>
  </w:style>
  <w:style w:type="paragraph" w:customStyle="1" w:styleId="CARD0">
    <w:name w:val="CARD"/>
    <w:basedOn w:val="Normal"/>
    <w:link w:val="CARDChar0"/>
    <w:qFormat/>
    <w:rsid w:val="003F1B2A"/>
    <w:rPr>
      <w:rFonts w:eastAsia="Times New Roman"/>
      <w:u w:val="single"/>
    </w:rPr>
  </w:style>
  <w:style w:type="paragraph" w:customStyle="1" w:styleId="Normal2">
    <w:name w:val="Normal2"/>
    <w:basedOn w:val="Normal"/>
    <w:uiPriority w:val="99"/>
    <w:qFormat/>
    <w:rsid w:val="003F1B2A"/>
    <w:rPr>
      <w:rFonts w:eastAsia="Times New Roman"/>
    </w:rPr>
  </w:style>
  <w:style w:type="character" w:customStyle="1" w:styleId="UnderlineBoldIndentCharChar">
    <w:name w:val="Underline + Bold Indent Char Char"/>
    <w:link w:val="UnderlineBoldIndent"/>
    <w:locked/>
    <w:rsid w:val="003F1B2A"/>
    <w:rPr>
      <w:rFonts w:ascii="Calibri" w:eastAsia="Times New Roman" w:hAnsi="Calibri" w:cs="Calibri"/>
      <w:szCs w:val="20"/>
      <w:u w:val="thick"/>
    </w:rPr>
  </w:style>
  <w:style w:type="paragraph" w:customStyle="1" w:styleId="UnderlineBoldIndent">
    <w:name w:val="Underline + Bold Indent"/>
    <w:basedOn w:val="Normal"/>
    <w:link w:val="UnderlineBoldIndentCharChar"/>
    <w:qFormat/>
    <w:rsid w:val="003F1B2A"/>
    <w:pPr>
      <w:autoSpaceDE w:val="0"/>
      <w:autoSpaceDN w:val="0"/>
      <w:adjustRightInd w:val="0"/>
      <w:spacing w:after="200" w:line="276" w:lineRule="auto"/>
      <w:ind w:left="288" w:right="288"/>
      <w:jc w:val="both"/>
    </w:pPr>
    <w:rPr>
      <w:rFonts w:eastAsia="Times New Roman"/>
      <w:szCs w:val="20"/>
      <w:u w:val="thick"/>
    </w:rPr>
  </w:style>
  <w:style w:type="character" w:customStyle="1" w:styleId="StyleUnderlineBoldIndent11ptChar">
    <w:name w:val="Style Underline + Bold Indent + 11 pt Char"/>
    <w:link w:val="StyleUnderlineBoldIndent11pt"/>
    <w:locked/>
    <w:rsid w:val="003F1B2A"/>
    <w:rPr>
      <w:rFonts w:ascii="Calibri" w:eastAsia="Times New Roman" w:hAnsi="Calibri" w:cs="Calibri"/>
      <w:szCs w:val="20"/>
      <w:u w:val="single"/>
    </w:rPr>
  </w:style>
  <w:style w:type="paragraph" w:customStyle="1" w:styleId="StyleUnderlineBoldIndent11pt">
    <w:name w:val="Style Underline + Bold Indent + 11 pt"/>
    <w:basedOn w:val="UnderlineBoldIndent"/>
    <w:link w:val="StyleUnderlineBoldIndent11ptChar"/>
    <w:qFormat/>
    <w:rsid w:val="003F1B2A"/>
    <w:rPr>
      <w:u w:val="single"/>
    </w:rPr>
  </w:style>
  <w:style w:type="character" w:customStyle="1" w:styleId="StyleUnderlineBoldIndent11ptBoldChar">
    <w:name w:val="Style Underline + Bold Indent + 11 pt Bold Char"/>
    <w:link w:val="StyleUnderlineBoldIndent11ptBold"/>
    <w:locked/>
    <w:rsid w:val="003F1B2A"/>
    <w:rPr>
      <w:rFonts w:ascii="Calibri" w:eastAsia="Times New Roman" w:hAnsi="Calibri" w:cs="Calibri"/>
      <w:b/>
      <w:bCs/>
      <w:szCs w:val="20"/>
      <w:u w:val="single"/>
    </w:rPr>
  </w:style>
  <w:style w:type="paragraph" w:customStyle="1" w:styleId="StyleUnderlineBoldIndent11ptBold">
    <w:name w:val="Style Underline + Bold Indent + 11 pt Bold"/>
    <w:basedOn w:val="UnderlineBoldIndent"/>
    <w:link w:val="StyleUnderlineBoldIndent11ptBoldChar"/>
    <w:qFormat/>
    <w:rsid w:val="003F1B2A"/>
    <w:rPr>
      <w:b/>
      <w:bCs/>
      <w:u w:val="single"/>
    </w:rPr>
  </w:style>
  <w:style w:type="paragraph" w:customStyle="1" w:styleId="Normal20pt">
    <w:name w:val="Normal  + 20 pt"/>
    <w:basedOn w:val="Normal"/>
    <w:uiPriority w:val="6"/>
    <w:qFormat/>
    <w:rsid w:val="003F1B2A"/>
    <w:rPr>
      <w:bCs/>
      <w:u w:val="single"/>
    </w:rPr>
  </w:style>
  <w:style w:type="paragraph" w:customStyle="1" w:styleId="author-name">
    <w:name w:val="author-name"/>
    <w:basedOn w:val="Normal"/>
    <w:uiPriority w:val="99"/>
    <w:qFormat/>
    <w:rsid w:val="003F1B2A"/>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3F1B2A"/>
    <w:pPr>
      <w:spacing w:before="100" w:beforeAutospacing="1" w:after="100" w:afterAutospacing="1"/>
    </w:pPr>
    <w:rPr>
      <w:rFonts w:eastAsia="Times New Roman"/>
    </w:rPr>
  </w:style>
  <w:style w:type="character" w:customStyle="1" w:styleId="MicrotextChar">
    <w:name w:val="Microtext Char"/>
    <w:link w:val="Microtext"/>
    <w:locked/>
    <w:rsid w:val="003F1B2A"/>
    <w:rPr>
      <w:rFonts w:ascii="Calibri" w:hAnsi="Calibri" w:cs="Calibri"/>
      <w:sz w:val="12"/>
    </w:rPr>
  </w:style>
  <w:style w:type="paragraph" w:customStyle="1" w:styleId="Microtext">
    <w:name w:val="Microtext"/>
    <w:basedOn w:val="Normal"/>
    <w:next w:val="Normal"/>
    <w:link w:val="MicrotextChar"/>
    <w:qFormat/>
    <w:rsid w:val="003F1B2A"/>
    <w:rPr>
      <w:sz w:val="12"/>
    </w:rPr>
  </w:style>
  <w:style w:type="character" w:customStyle="1" w:styleId="Style6Char">
    <w:name w:val="Style6 Char"/>
    <w:basedOn w:val="DefaultParagraphFont"/>
    <w:link w:val="Style6"/>
    <w:uiPriority w:val="99"/>
    <w:locked/>
    <w:rsid w:val="003F1B2A"/>
    <w:rPr>
      <w:rFonts w:ascii="Calibri" w:hAnsi="Calibri" w:cs="Calibri"/>
      <w:b/>
    </w:rPr>
  </w:style>
  <w:style w:type="paragraph" w:customStyle="1" w:styleId="Style6">
    <w:name w:val="Style6"/>
    <w:basedOn w:val="Normal"/>
    <w:link w:val="Style6Char"/>
    <w:autoRedefine/>
    <w:uiPriority w:val="99"/>
    <w:qFormat/>
    <w:rsid w:val="003F1B2A"/>
    <w:rPr>
      <w:b/>
    </w:rPr>
  </w:style>
  <w:style w:type="character" w:customStyle="1" w:styleId="Style11Char">
    <w:name w:val="Style11 Char"/>
    <w:basedOn w:val="DefaultParagraphFont"/>
    <w:link w:val="Style11"/>
    <w:locked/>
    <w:rsid w:val="003F1B2A"/>
    <w:rPr>
      <w:rFonts w:ascii="Calibri" w:eastAsia="Times New Roman" w:hAnsi="Calibri" w:cs="Calibri"/>
      <w:b/>
      <w:szCs w:val="20"/>
      <w:u w:val="thick"/>
    </w:rPr>
  </w:style>
  <w:style w:type="paragraph" w:customStyle="1" w:styleId="Style11">
    <w:name w:val="Style11"/>
    <w:basedOn w:val="Normal"/>
    <w:link w:val="Style11Char"/>
    <w:qFormat/>
    <w:rsid w:val="003F1B2A"/>
    <w:rPr>
      <w:rFonts w:eastAsia="Times New Roman"/>
      <w:b/>
      <w:szCs w:val="20"/>
      <w:u w:val="thick"/>
    </w:rPr>
  </w:style>
  <w:style w:type="character" w:customStyle="1" w:styleId="Style12Char">
    <w:name w:val="Style12 Char"/>
    <w:basedOn w:val="DefaultParagraphFont"/>
    <w:link w:val="Style12"/>
    <w:locked/>
    <w:rsid w:val="003F1B2A"/>
    <w:rPr>
      <w:rFonts w:ascii="Calibri" w:eastAsia="Times New Roman" w:hAnsi="Calibri" w:cs="Calibri"/>
      <w:b/>
      <w:u w:val="thick"/>
    </w:rPr>
  </w:style>
  <w:style w:type="paragraph" w:customStyle="1" w:styleId="Style12">
    <w:name w:val="Style12"/>
    <w:basedOn w:val="Normal"/>
    <w:link w:val="Style12Char"/>
    <w:qFormat/>
    <w:rsid w:val="003F1B2A"/>
    <w:rPr>
      <w:rFonts w:eastAsia="Times New Roman"/>
      <w:b/>
      <w:u w:val="thick"/>
    </w:rPr>
  </w:style>
  <w:style w:type="character" w:customStyle="1" w:styleId="blocktitleChar">
    <w:name w:val="block title Char"/>
    <w:link w:val="blocktitle0"/>
    <w:locked/>
    <w:rsid w:val="003F1B2A"/>
    <w:rPr>
      <w:rFonts w:ascii="Calibri" w:eastAsia="Calibri" w:hAnsi="Calibri" w:cs="Calibri"/>
      <w:b/>
      <w:caps/>
      <w:sz w:val="28"/>
      <w:szCs w:val="28"/>
      <w:lang w:val="es-ES"/>
    </w:rPr>
  </w:style>
  <w:style w:type="paragraph" w:customStyle="1" w:styleId="blocktitle0">
    <w:name w:val="block title"/>
    <w:basedOn w:val="Normal"/>
    <w:link w:val="blocktitleChar"/>
    <w:autoRedefine/>
    <w:qFormat/>
    <w:rsid w:val="003F1B2A"/>
    <w:pPr>
      <w:spacing w:after="240"/>
      <w:jc w:val="center"/>
      <w:outlineLvl w:val="0"/>
    </w:pPr>
    <w:rPr>
      <w:rFonts w:eastAsia="Calibri"/>
      <w:b/>
      <w:caps/>
      <w:sz w:val="28"/>
      <w:szCs w:val="28"/>
      <w:lang w:val="es-ES"/>
    </w:rPr>
  </w:style>
  <w:style w:type="paragraph" w:customStyle="1" w:styleId="type">
    <w:name w:val="type"/>
    <w:basedOn w:val="Normal"/>
    <w:uiPriority w:val="99"/>
    <w:qFormat/>
    <w:rsid w:val="003F1B2A"/>
    <w:pPr>
      <w:spacing w:before="100" w:beforeAutospacing="1" w:after="100" w:afterAutospacing="1"/>
    </w:pPr>
    <w:rPr>
      <w:rFonts w:eastAsia="Times New Roman"/>
    </w:rPr>
  </w:style>
  <w:style w:type="character" w:customStyle="1" w:styleId="UnderlineChar2CharCharChar">
    <w:name w:val="Underline Char2 Char Char Char"/>
    <w:link w:val="UnderlineChar2CharChar"/>
    <w:locked/>
    <w:rsid w:val="003F1B2A"/>
    <w:rPr>
      <w:rFonts w:ascii="Calibri" w:eastAsia="MS Mincho" w:hAnsi="Calibri" w:cs="Calibri"/>
      <w:szCs w:val="20"/>
      <w:u w:val="single"/>
    </w:rPr>
  </w:style>
  <w:style w:type="paragraph" w:customStyle="1" w:styleId="UnderlineChar2CharChar">
    <w:name w:val="Underline Char2 Char Char"/>
    <w:basedOn w:val="Normal"/>
    <w:link w:val="UnderlineChar2CharCharChar"/>
    <w:qFormat/>
    <w:rsid w:val="003F1B2A"/>
    <w:rPr>
      <w:rFonts w:eastAsia="MS Mincho"/>
      <w:szCs w:val="20"/>
      <w:u w:val="single"/>
    </w:rPr>
  </w:style>
  <w:style w:type="paragraph" w:customStyle="1" w:styleId="Style14">
    <w:name w:val="Style14"/>
    <w:basedOn w:val="Normal"/>
    <w:uiPriority w:val="99"/>
    <w:qFormat/>
    <w:rsid w:val="003F1B2A"/>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3F1B2A"/>
    <w:pPr>
      <w:widowControl w:val="0"/>
      <w:autoSpaceDE w:val="0"/>
      <w:autoSpaceDN w:val="0"/>
      <w:adjustRightInd w:val="0"/>
      <w:spacing w:line="163" w:lineRule="exact"/>
    </w:pPr>
    <w:rPr>
      <w:rFonts w:eastAsia="Times New Roman"/>
    </w:rPr>
  </w:style>
  <w:style w:type="paragraph" w:customStyle="1" w:styleId="Style9">
    <w:name w:val="Style9"/>
    <w:basedOn w:val="Normal"/>
    <w:uiPriority w:val="99"/>
    <w:qFormat/>
    <w:rsid w:val="003F1B2A"/>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3F1B2A"/>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3F1B2A"/>
    <w:pPr>
      <w:widowControl w:val="0"/>
      <w:autoSpaceDE w:val="0"/>
      <w:autoSpaceDN w:val="0"/>
      <w:adjustRightInd w:val="0"/>
      <w:spacing w:line="206" w:lineRule="exact"/>
    </w:pPr>
    <w:rPr>
      <w:rFonts w:eastAsia="Times New Roman"/>
    </w:rPr>
  </w:style>
  <w:style w:type="character" w:customStyle="1" w:styleId="CardsFont6ptCharChar">
    <w:name w:val="Cards + Font: 6 pt Char Char"/>
    <w:link w:val="CardsFont6ptChar"/>
    <w:locked/>
    <w:rsid w:val="003F1B2A"/>
    <w:rPr>
      <w:rFonts w:ascii="Calibri" w:eastAsia="Times New Roman" w:hAnsi="Calibri" w:cs="Calibri"/>
      <w:sz w:val="12"/>
    </w:rPr>
  </w:style>
  <w:style w:type="paragraph" w:customStyle="1" w:styleId="CardsFont6ptChar">
    <w:name w:val="Cards + Font: 6 pt Char"/>
    <w:basedOn w:val="Normal"/>
    <w:link w:val="CardsFont6ptCharChar"/>
    <w:qFormat/>
    <w:rsid w:val="003F1B2A"/>
    <w:pPr>
      <w:autoSpaceDE w:val="0"/>
      <w:autoSpaceDN w:val="0"/>
      <w:adjustRightInd w:val="0"/>
      <w:ind w:left="432" w:right="432"/>
      <w:jc w:val="both"/>
    </w:pPr>
    <w:rPr>
      <w:rFonts w:eastAsia="Times New Roman"/>
      <w:sz w:val="12"/>
    </w:rPr>
  </w:style>
  <w:style w:type="paragraph" w:customStyle="1" w:styleId="Style18">
    <w:name w:val="Style18"/>
    <w:basedOn w:val="Normal"/>
    <w:uiPriority w:val="99"/>
    <w:qFormat/>
    <w:rsid w:val="003F1B2A"/>
    <w:pPr>
      <w:widowControl w:val="0"/>
      <w:autoSpaceDE w:val="0"/>
      <w:autoSpaceDN w:val="0"/>
      <w:adjustRightInd w:val="0"/>
      <w:spacing w:line="269" w:lineRule="exact"/>
    </w:pPr>
    <w:rPr>
      <w:rFonts w:eastAsia="Times New Roman"/>
    </w:rPr>
  </w:style>
  <w:style w:type="paragraph" w:customStyle="1" w:styleId="Style47">
    <w:name w:val="Style47"/>
    <w:basedOn w:val="Normal"/>
    <w:uiPriority w:val="99"/>
    <w:qFormat/>
    <w:rsid w:val="003F1B2A"/>
    <w:pPr>
      <w:widowControl w:val="0"/>
      <w:autoSpaceDE w:val="0"/>
      <w:autoSpaceDN w:val="0"/>
      <w:adjustRightInd w:val="0"/>
      <w:spacing w:line="490" w:lineRule="exact"/>
    </w:pPr>
    <w:rPr>
      <w:rFonts w:eastAsia="Times New Roman"/>
    </w:rPr>
  </w:style>
  <w:style w:type="paragraph" w:customStyle="1" w:styleId="Style24">
    <w:name w:val="Style24"/>
    <w:basedOn w:val="Normal"/>
    <w:uiPriority w:val="99"/>
    <w:qFormat/>
    <w:rsid w:val="003F1B2A"/>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3F1B2A"/>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3F1B2A"/>
    <w:pPr>
      <w:widowControl w:val="0"/>
      <w:autoSpaceDE w:val="0"/>
      <w:autoSpaceDN w:val="0"/>
      <w:adjustRightInd w:val="0"/>
      <w:spacing w:line="278" w:lineRule="exact"/>
      <w:jc w:val="both"/>
    </w:pPr>
    <w:rPr>
      <w:rFonts w:eastAsia="Times New Roman"/>
    </w:rPr>
  </w:style>
  <w:style w:type="paragraph" w:customStyle="1" w:styleId="Style21">
    <w:name w:val="Style21"/>
    <w:basedOn w:val="Normal"/>
    <w:uiPriority w:val="99"/>
    <w:qFormat/>
    <w:rsid w:val="003F1B2A"/>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3F1B2A"/>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3F1B2A"/>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Cardnon-underlinedChar">
    <w:name w:val="Card non-underlined Char"/>
    <w:basedOn w:val="DefaultParagraphFont"/>
    <w:link w:val="Cardnon-underlined"/>
    <w:locked/>
    <w:rsid w:val="003F1B2A"/>
    <w:rPr>
      <w:rFonts w:ascii="Calibri" w:eastAsia="Times New Roman" w:hAnsi="Calibri" w:cs="Calibri"/>
      <w:szCs w:val="20"/>
    </w:rPr>
  </w:style>
  <w:style w:type="paragraph" w:customStyle="1" w:styleId="Cardnon-underlined">
    <w:name w:val="Card non-underlined"/>
    <w:basedOn w:val="Normal"/>
    <w:link w:val="Cardnon-underlinedChar"/>
    <w:autoRedefine/>
    <w:qFormat/>
    <w:rsid w:val="003F1B2A"/>
    <w:rPr>
      <w:rFonts w:eastAsia="Times New Roman"/>
      <w:szCs w:val="20"/>
    </w:rPr>
  </w:style>
  <w:style w:type="paragraph" w:customStyle="1" w:styleId="Carding">
    <w:name w:val="Carding"/>
    <w:basedOn w:val="Normal"/>
    <w:uiPriority w:val="99"/>
    <w:qFormat/>
    <w:rsid w:val="003F1B2A"/>
    <w:rPr>
      <w:rFonts w:eastAsia="Times New Roman"/>
      <w:sz w:val="18"/>
    </w:rPr>
  </w:style>
  <w:style w:type="character" w:customStyle="1" w:styleId="CardsHighlightedChar">
    <w:name w:val="Cards Highlighted Char"/>
    <w:basedOn w:val="DefaultParagraphFont"/>
    <w:link w:val="CardsHighlighted"/>
    <w:locked/>
    <w:rsid w:val="003F1B2A"/>
    <w:rPr>
      <w:rFonts w:ascii="Times New Roman" w:eastAsia="Calibri" w:hAnsi="Times New Roman" w:cs="Times New Roman"/>
      <w:sz w:val="24"/>
      <w:szCs w:val="20"/>
      <w:u w:val="single"/>
      <w:shd w:val="clear" w:color="auto" w:fill="00FFFF"/>
    </w:rPr>
  </w:style>
  <w:style w:type="paragraph" w:customStyle="1" w:styleId="CardsHighlighted">
    <w:name w:val="Cards Highlighted"/>
    <w:next w:val="Normal"/>
    <w:link w:val="CardsHighlightedChar"/>
    <w:qFormat/>
    <w:rsid w:val="003F1B2A"/>
    <w:pPr>
      <w:shd w:val="clear" w:color="auto" w:fill="00FFFF"/>
      <w:spacing w:after="0" w:line="240" w:lineRule="auto"/>
    </w:pPr>
    <w:rPr>
      <w:rFonts w:ascii="Times New Roman" w:eastAsia="Calibri" w:hAnsi="Times New Roman" w:cs="Times New Roman"/>
      <w:sz w:val="24"/>
      <w:szCs w:val="20"/>
      <w:u w:val="single"/>
    </w:rPr>
  </w:style>
  <w:style w:type="paragraph" w:customStyle="1" w:styleId="Style2">
    <w:name w:val="Style2"/>
    <w:basedOn w:val="Heading4"/>
    <w:uiPriority w:val="99"/>
    <w:qFormat/>
    <w:rsid w:val="003F1B2A"/>
    <w:rPr>
      <w:rFonts w:eastAsia="Times New Roman" w:cs="Times New Roman"/>
      <w:iCs w:val="0"/>
      <w:caps/>
      <w:szCs w:val="20"/>
    </w:rPr>
  </w:style>
  <w:style w:type="paragraph" w:customStyle="1" w:styleId="text">
    <w:name w:val="text"/>
    <w:basedOn w:val="Normal"/>
    <w:uiPriority w:val="99"/>
    <w:qFormat/>
    <w:rsid w:val="003F1B2A"/>
    <w:pPr>
      <w:spacing w:before="100" w:beforeAutospacing="1" w:after="100" w:afterAutospacing="1"/>
    </w:pPr>
    <w:rPr>
      <w:rFonts w:eastAsia="Times New Roman"/>
    </w:rPr>
  </w:style>
  <w:style w:type="character" w:customStyle="1" w:styleId="StyleUnderline9ptChar">
    <w:name w:val="Style Underline + 9 pt Char"/>
    <w:basedOn w:val="DefaultParagraphFont"/>
    <w:link w:val="StyleUnderline9pt"/>
    <w:locked/>
    <w:rsid w:val="003F1B2A"/>
    <w:rPr>
      <w:rFonts w:ascii="Arial" w:eastAsia="Times New Roman" w:hAnsi="Arial" w:cs="Times New Roman"/>
      <w:szCs w:val="20"/>
      <w:u w:val="single"/>
    </w:rPr>
  </w:style>
  <w:style w:type="paragraph" w:customStyle="1" w:styleId="StyleUnderline9pt">
    <w:name w:val="Style Underline + 9 pt"/>
    <w:link w:val="StyleUnderline9ptChar"/>
    <w:qFormat/>
    <w:rsid w:val="003F1B2A"/>
    <w:pPr>
      <w:spacing w:after="200" w:line="276" w:lineRule="auto"/>
    </w:pPr>
    <w:rPr>
      <w:rFonts w:ascii="Arial" w:eastAsia="Times New Roman" w:hAnsi="Arial" w:cs="Times New Roman"/>
      <w:szCs w:val="20"/>
      <w:u w:val="single"/>
    </w:rPr>
  </w:style>
  <w:style w:type="character" w:customStyle="1" w:styleId="Stylecard9ptChar">
    <w:name w:val="Style card + 9 pt Char"/>
    <w:basedOn w:val="cardChar"/>
    <w:link w:val="Stylecard9pt"/>
    <w:locked/>
    <w:rsid w:val="003F1B2A"/>
    <w:rPr>
      <w:rFonts w:ascii="Calibri" w:hAnsi="Calibri" w:cs="Calibri"/>
      <w:bCs/>
      <w:kern w:val="32"/>
      <w:sz w:val="16"/>
      <w:szCs w:val="20"/>
      <w:lang w:eastAsia="ar-SA"/>
    </w:rPr>
  </w:style>
  <w:style w:type="paragraph" w:customStyle="1" w:styleId="Stylecard9pt">
    <w:name w:val="Style card + 9 pt"/>
    <w:basedOn w:val="Normal"/>
    <w:link w:val="Stylecard9ptChar"/>
    <w:qFormat/>
    <w:rsid w:val="003F1B2A"/>
    <w:pPr>
      <w:widowControl w:val="0"/>
      <w:ind w:left="288" w:right="288"/>
    </w:pPr>
    <w:rPr>
      <w:bCs/>
      <w:kern w:val="32"/>
      <w:sz w:val="16"/>
      <w:szCs w:val="20"/>
      <w:lang w:eastAsia="ar-SA"/>
    </w:rPr>
  </w:style>
  <w:style w:type="paragraph" w:customStyle="1" w:styleId="NormalWeb8">
    <w:name w:val="Normal (Web)8"/>
    <w:basedOn w:val="Normal"/>
    <w:uiPriority w:val="99"/>
    <w:qFormat/>
    <w:rsid w:val="003F1B2A"/>
    <w:pPr>
      <w:spacing w:before="100" w:beforeAutospacing="1" w:after="100" w:afterAutospacing="1"/>
    </w:pPr>
    <w:rPr>
      <w:rFonts w:eastAsia="Times New Roman"/>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3F1B2A"/>
    <w:rPr>
      <w:rFonts w:ascii="Calibri" w:hAnsi="Calibri" w:cs="Calibri"/>
      <w:color w:val="000000"/>
      <w:lang w:val="x-none" w:eastAsia="x-none"/>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3F1B2A"/>
    <w:pPr>
      <w:spacing w:after="160" w:line="256" w:lineRule="auto"/>
    </w:pPr>
    <w:rPr>
      <w:rFonts w:ascii="Calibri" w:hAnsi="Calibri" w:cs="Calibri"/>
    </w:rPr>
  </w:style>
  <w:style w:type="character" w:customStyle="1" w:styleId="StyleNormalWeb11ptUnderlineChar">
    <w:name w:val="Style Normal (Web) + 11 pt Underline Char"/>
    <w:basedOn w:val="DefaultParagraphFont"/>
    <w:link w:val="StyleNormalWeb11ptUnderline"/>
    <w:locked/>
    <w:rsid w:val="003F1B2A"/>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3F1B2A"/>
    <w:pPr>
      <w:spacing w:before="100" w:beforeAutospacing="1" w:after="100" w:afterAutospacing="1" w:line="256" w:lineRule="auto"/>
    </w:pPr>
    <w:rPr>
      <w:rFonts w:ascii="Calibri" w:eastAsia="Calibri" w:hAnsi="Calibri"/>
      <w:sz w:val="22"/>
      <w:szCs w:val="22"/>
      <w:u w:val="single"/>
    </w:rPr>
  </w:style>
  <w:style w:type="character" w:customStyle="1" w:styleId="Underline2Char">
    <w:name w:val="Underline2 Char"/>
    <w:basedOn w:val="DefaultParagraphFont"/>
    <w:link w:val="Underline2"/>
    <w:uiPriority w:val="4"/>
    <w:qFormat/>
    <w:locked/>
    <w:rsid w:val="003F1B2A"/>
    <w:rPr>
      <w:rFonts w:ascii="Calibri" w:hAnsi="Calibri" w:cs="Calibri"/>
      <w:b/>
      <w:u w:val="single"/>
    </w:rPr>
  </w:style>
  <w:style w:type="paragraph" w:customStyle="1" w:styleId="Underline2">
    <w:name w:val="Underline2"/>
    <w:basedOn w:val="Normal"/>
    <w:link w:val="Underline2Char"/>
    <w:autoRedefine/>
    <w:uiPriority w:val="4"/>
    <w:qFormat/>
    <w:rsid w:val="003F1B2A"/>
    <w:rPr>
      <w:b/>
      <w:u w:val="single"/>
    </w:rPr>
  </w:style>
  <w:style w:type="paragraph" w:customStyle="1" w:styleId="TableParagraph">
    <w:name w:val="Table Paragraph"/>
    <w:basedOn w:val="Normal"/>
    <w:uiPriority w:val="1"/>
    <w:qFormat/>
    <w:rsid w:val="003F1B2A"/>
    <w:pPr>
      <w:widowControl w:val="0"/>
    </w:pPr>
  </w:style>
  <w:style w:type="character" w:customStyle="1" w:styleId="StyleCircled11ptChar">
    <w:name w:val="Style Circled + 11 pt Char"/>
    <w:link w:val="StyleCircled11pt"/>
    <w:locked/>
    <w:rsid w:val="003F1B2A"/>
    <w:rPr>
      <w:rFonts w:ascii="Calibri" w:eastAsia="Times New Roman" w:hAnsi="Calibri" w:cs="Calibri"/>
      <w:b/>
      <w:bCs/>
      <w:sz w:val="20"/>
      <w:u w:val="single"/>
    </w:rPr>
  </w:style>
  <w:style w:type="paragraph" w:customStyle="1" w:styleId="StyleCircled11pt">
    <w:name w:val="Style Circled + 11 pt"/>
    <w:basedOn w:val="Normal"/>
    <w:link w:val="StyleCircled11ptChar"/>
    <w:qFormat/>
    <w:rsid w:val="003F1B2A"/>
    <w:rPr>
      <w:rFonts w:eastAsia="Times New Roman"/>
      <w:b/>
      <w:bCs/>
      <w:sz w:val="20"/>
      <w:u w:val="single"/>
    </w:rPr>
  </w:style>
  <w:style w:type="character" w:customStyle="1" w:styleId="StyleUnunderlined10ptThickunderlineChar">
    <w:name w:val="Style Ununderlined + 10 pt Thick underline Char"/>
    <w:link w:val="StyleUnunderlined10ptThickunderline"/>
    <w:locked/>
    <w:rsid w:val="003F1B2A"/>
    <w:rPr>
      <w:rFonts w:ascii="Times" w:eastAsia="Times New Roman" w:hAnsi="Times" w:cs="Calibri"/>
      <w:sz w:val="20"/>
      <w:szCs w:val="28"/>
      <w:u w:val="single"/>
    </w:rPr>
  </w:style>
  <w:style w:type="paragraph" w:customStyle="1" w:styleId="StyleUnunderlined10ptThickunderline">
    <w:name w:val="Style Ununderlined + 10 pt Thick underline"/>
    <w:basedOn w:val="Normal"/>
    <w:link w:val="StyleUnunderlined10ptThickunderlineChar"/>
    <w:qFormat/>
    <w:rsid w:val="003F1B2A"/>
    <w:rPr>
      <w:rFonts w:ascii="Times" w:eastAsia="Times New Roman" w:hAnsi="Times"/>
      <w:sz w:val="20"/>
      <w:szCs w:val="28"/>
      <w:u w:val="single"/>
    </w:rPr>
  </w:style>
  <w:style w:type="paragraph" w:customStyle="1" w:styleId="cite20">
    <w:name w:val="cite2"/>
    <w:basedOn w:val="Normal"/>
    <w:uiPriority w:val="99"/>
    <w:qFormat/>
    <w:rsid w:val="003F1B2A"/>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3F1B2A"/>
    <w:rPr>
      <w:rFonts w:ascii="Calibri" w:eastAsia="Times New Roman" w:hAnsi="Calibri" w:cs="Calibri"/>
      <w:b/>
      <w:u w:val="single"/>
    </w:rPr>
  </w:style>
  <w:style w:type="paragraph" w:customStyle="1" w:styleId="BoldandUnderlineChar2CharChar">
    <w:name w:val="Bold and Underline Char2 Char Char"/>
    <w:basedOn w:val="Normal"/>
    <w:link w:val="BoldandUnderlineChar2CharCharChar"/>
    <w:qFormat/>
    <w:rsid w:val="003F1B2A"/>
    <w:rPr>
      <w:rFonts w:eastAsia="Times New Roman"/>
      <w:b/>
      <w:u w:val="single"/>
    </w:rPr>
  </w:style>
  <w:style w:type="character" w:customStyle="1" w:styleId="Reduce8ptCharChar">
    <w:name w:val="Reduce 8pt Char Char"/>
    <w:basedOn w:val="DefaultParagraphFont"/>
    <w:link w:val="Reduce8pt"/>
    <w:locked/>
    <w:rsid w:val="003F1B2A"/>
    <w:rPr>
      <w:sz w:val="16"/>
    </w:rPr>
  </w:style>
  <w:style w:type="paragraph" w:customStyle="1" w:styleId="Reduce8pt">
    <w:name w:val="Reduce 8pt"/>
    <w:basedOn w:val="Normal"/>
    <w:link w:val="Reduce8ptCharChar"/>
    <w:qFormat/>
    <w:rsid w:val="003F1B2A"/>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3F1B2A"/>
    <w:rPr>
      <w:rFonts w:ascii="Times New Roman" w:eastAsia="Times New Roman" w:hAnsi="Times New Roman" w:cs="Times New Roman"/>
      <w:b/>
      <w:color w:val="000000"/>
      <w:sz w:val="20"/>
      <w:u w:val="thick" w:color="000000"/>
    </w:rPr>
  </w:style>
  <w:style w:type="paragraph" w:customStyle="1" w:styleId="boldcite">
    <w:name w:val="bold cite"/>
    <w:basedOn w:val="Normal"/>
    <w:link w:val="boldciteChar4"/>
    <w:qFormat/>
    <w:rsid w:val="003F1B2A"/>
    <w:rPr>
      <w:rFonts w:ascii="Times New Roman" w:eastAsia="Times New Roman" w:hAnsi="Times New Roman" w:cs="Times New Roman"/>
      <w:b/>
      <w:color w:val="000000"/>
      <w:sz w:val="20"/>
      <w:u w:val="thick" w:color="000000"/>
    </w:rPr>
  </w:style>
  <w:style w:type="paragraph" w:customStyle="1" w:styleId="Style7">
    <w:name w:val="Style7"/>
    <w:basedOn w:val="Normal"/>
    <w:uiPriority w:val="99"/>
    <w:qFormat/>
    <w:rsid w:val="003F1B2A"/>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uiPriority w:val="99"/>
    <w:qFormat/>
    <w:rsid w:val="003F1B2A"/>
    <w:rPr>
      <w:rFonts w:eastAsia="Calibri"/>
      <w:b/>
    </w:rPr>
  </w:style>
  <w:style w:type="character" w:customStyle="1" w:styleId="HeadingsBaseChar">
    <w:name w:val="Headings Base Char"/>
    <w:basedOn w:val="DefaultParagraphFont"/>
    <w:link w:val="HeadingsBase"/>
    <w:locked/>
    <w:rsid w:val="003F1B2A"/>
    <w:rPr>
      <w:rFonts w:ascii="Times New Roman" w:hAnsi="Times New Roman" w:cs="Times New Roman"/>
      <w:b/>
      <w:sz w:val="32"/>
    </w:rPr>
  </w:style>
  <w:style w:type="paragraph" w:customStyle="1" w:styleId="HeadingsBase">
    <w:name w:val="Headings Base"/>
    <w:basedOn w:val="Normal"/>
    <w:link w:val="HeadingsBaseChar"/>
    <w:qFormat/>
    <w:rsid w:val="003F1B2A"/>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3F1B2A"/>
    <w:pPr>
      <w:suppressAutoHyphens/>
      <w:spacing w:before="20" w:after="120"/>
      <w:outlineLvl w:val="9"/>
    </w:pPr>
    <w:rPr>
      <w:rFonts w:eastAsia="Times New Roman" w:cs="Arial"/>
      <w:bCs/>
      <w:kern w:val="32"/>
      <w:szCs w:val="26"/>
    </w:rPr>
  </w:style>
  <w:style w:type="paragraph" w:customStyle="1" w:styleId="SchoolPaper">
    <w:name w:val="School Paper"/>
    <w:basedOn w:val="Normal"/>
    <w:uiPriority w:val="99"/>
    <w:qFormat/>
    <w:rsid w:val="003F1B2A"/>
    <w:pPr>
      <w:spacing w:line="480" w:lineRule="auto"/>
      <w:ind w:firstLine="720"/>
    </w:pPr>
    <w:rPr>
      <w:rFonts w:eastAsia="Calibri"/>
    </w:rPr>
  </w:style>
  <w:style w:type="paragraph" w:customStyle="1" w:styleId="SchoolBlockQuote">
    <w:name w:val="School Block Quote"/>
    <w:basedOn w:val="SchoolPaper"/>
    <w:uiPriority w:val="99"/>
    <w:qFormat/>
    <w:rsid w:val="003F1B2A"/>
  </w:style>
  <w:style w:type="paragraph" w:customStyle="1" w:styleId="SchoolWorksCited">
    <w:name w:val="School Works Cited"/>
    <w:basedOn w:val="SchoolPaper"/>
    <w:uiPriority w:val="99"/>
    <w:qFormat/>
    <w:rsid w:val="003F1B2A"/>
  </w:style>
  <w:style w:type="paragraph" w:customStyle="1" w:styleId="BlockQuote">
    <w:name w:val="Block Quote"/>
    <w:basedOn w:val="Normal"/>
    <w:uiPriority w:val="99"/>
    <w:qFormat/>
    <w:rsid w:val="003F1B2A"/>
    <w:pPr>
      <w:ind w:left="720" w:right="720"/>
    </w:pPr>
    <w:rPr>
      <w:rFonts w:eastAsia="Calibri"/>
    </w:rPr>
  </w:style>
  <w:style w:type="paragraph" w:customStyle="1" w:styleId="PaperBody">
    <w:name w:val="Paper Body"/>
    <w:basedOn w:val="Normal"/>
    <w:uiPriority w:val="99"/>
    <w:qFormat/>
    <w:rsid w:val="003F1B2A"/>
    <w:pPr>
      <w:spacing w:line="480" w:lineRule="auto"/>
      <w:ind w:firstLine="720"/>
    </w:pPr>
    <w:rPr>
      <w:rFonts w:eastAsia="Calibri"/>
    </w:rPr>
  </w:style>
  <w:style w:type="paragraph" w:customStyle="1" w:styleId="PaperCitation">
    <w:name w:val="Paper Citation"/>
    <w:basedOn w:val="Normal"/>
    <w:uiPriority w:val="99"/>
    <w:qFormat/>
    <w:rsid w:val="003F1B2A"/>
    <w:pPr>
      <w:spacing w:line="480" w:lineRule="auto"/>
      <w:ind w:left="720" w:hanging="720"/>
    </w:pPr>
    <w:rPr>
      <w:rFonts w:eastAsia="Calibri"/>
    </w:rPr>
  </w:style>
  <w:style w:type="paragraph" w:customStyle="1" w:styleId="WW-Default">
    <w:name w:val="WW-Default"/>
    <w:uiPriority w:val="99"/>
    <w:qFormat/>
    <w:rsid w:val="003F1B2A"/>
    <w:pPr>
      <w:suppressAutoHyphens/>
      <w:spacing w:after="0" w:line="240" w:lineRule="auto"/>
    </w:pPr>
    <w:rPr>
      <w:rFonts w:ascii="Georgia" w:eastAsia="Calibri" w:hAnsi="Georgia" w:cs="Calibri"/>
      <w:lang w:eastAsia="ar-SA"/>
    </w:rPr>
  </w:style>
  <w:style w:type="paragraph" w:customStyle="1" w:styleId="B-TagCite">
    <w:name w:val="B-TagCite"/>
    <w:uiPriority w:val="99"/>
    <w:qFormat/>
    <w:rsid w:val="003F1B2A"/>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MicroTextChar0">
    <w:name w:val="MicroText Char"/>
    <w:link w:val="MicroText0"/>
    <w:locked/>
    <w:rsid w:val="003F1B2A"/>
    <w:rPr>
      <w:rFonts w:ascii="Arial Narrow" w:hAnsi="Arial Narrow"/>
      <w:sz w:val="12"/>
    </w:rPr>
  </w:style>
  <w:style w:type="paragraph" w:customStyle="1" w:styleId="MicroText0">
    <w:name w:val="MicroText"/>
    <w:basedOn w:val="Normal"/>
    <w:next w:val="Normal"/>
    <w:link w:val="MicroTextChar0"/>
    <w:qFormat/>
    <w:rsid w:val="003F1B2A"/>
    <w:rPr>
      <w:rFonts w:ascii="Arial Narrow" w:hAnsi="Arial Narrow" w:cstheme="minorBidi"/>
      <w:sz w:val="12"/>
    </w:rPr>
  </w:style>
  <w:style w:type="paragraph" w:customStyle="1" w:styleId="indent">
    <w:name w:val="indent"/>
    <w:basedOn w:val="Normal"/>
    <w:uiPriority w:val="99"/>
    <w:qFormat/>
    <w:rsid w:val="003F1B2A"/>
    <w:pPr>
      <w:spacing w:before="100" w:beforeAutospacing="1" w:after="100" w:afterAutospacing="1"/>
    </w:pPr>
    <w:rPr>
      <w:rFonts w:eastAsia="Times New Roman"/>
    </w:rPr>
  </w:style>
  <w:style w:type="paragraph" w:customStyle="1" w:styleId="PageHeaderLine1">
    <w:name w:val="PageHeaderLine1"/>
    <w:basedOn w:val="Normal"/>
    <w:uiPriority w:val="99"/>
    <w:qFormat/>
    <w:rsid w:val="003F1B2A"/>
    <w:pPr>
      <w:tabs>
        <w:tab w:val="right" w:pos="10800"/>
      </w:tabs>
    </w:pPr>
    <w:rPr>
      <w:rFonts w:eastAsia="Calibri"/>
      <w:b/>
    </w:rPr>
  </w:style>
  <w:style w:type="character" w:customStyle="1" w:styleId="PageHeaderLine2Char">
    <w:name w:val="PageHeaderLine2 Char"/>
    <w:link w:val="PageHeaderLine2"/>
    <w:locked/>
    <w:rsid w:val="003F1B2A"/>
    <w:rPr>
      <w:rFonts w:ascii="Calibri" w:eastAsia="Calibri" w:hAnsi="Calibri" w:cs="Calibri"/>
      <w:b/>
    </w:rPr>
  </w:style>
  <w:style w:type="paragraph" w:customStyle="1" w:styleId="PageHeaderLine2">
    <w:name w:val="PageHeaderLine2"/>
    <w:basedOn w:val="Normal"/>
    <w:next w:val="Normal"/>
    <w:link w:val="PageHeaderLine2Char"/>
    <w:qFormat/>
    <w:rsid w:val="003F1B2A"/>
    <w:pPr>
      <w:tabs>
        <w:tab w:val="right" w:pos="10800"/>
      </w:tabs>
      <w:spacing w:line="480" w:lineRule="auto"/>
    </w:pPr>
    <w:rPr>
      <w:rFonts w:eastAsia="Calibri"/>
      <w:b/>
    </w:rPr>
  </w:style>
  <w:style w:type="character" w:customStyle="1" w:styleId="FlashTagChar">
    <w:name w:val="FlashTag Char"/>
    <w:basedOn w:val="DefaultParagraphFont"/>
    <w:link w:val="FlashTag"/>
    <w:uiPriority w:val="4"/>
    <w:locked/>
    <w:rsid w:val="003F1B2A"/>
    <w:rPr>
      <w:rFonts w:asciiTheme="majorHAnsi" w:hAnsiTheme="majorHAnsi" w:cs="Calibri"/>
      <w:b/>
      <w:sz w:val="28"/>
    </w:rPr>
  </w:style>
  <w:style w:type="paragraph" w:customStyle="1" w:styleId="FlashTag">
    <w:name w:val="FlashTag"/>
    <w:basedOn w:val="Normal"/>
    <w:link w:val="FlashTagChar"/>
    <w:autoRedefine/>
    <w:uiPriority w:val="4"/>
    <w:qFormat/>
    <w:rsid w:val="003F1B2A"/>
    <w:rPr>
      <w:rFonts w:asciiTheme="majorHAnsi" w:hAnsiTheme="majorHAnsi"/>
      <w:b/>
      <w:sz w:val="28"/>
    </w:rPr>
  </w:style>
  <w:style w:type="paragraph" w:customStyle="1" w:styleId="Warrant">
    <w:name w:val="Warrant"/>
    <w:autoRedefine/>
    <w:uiPriority w:val="4"/>
    <w:qFormat/>
    <w:rsid w:val="003F1B2A"/>
    <w:pPr>
      <w:spacing w:line="256" w:lineRule="auto"/>
      <w:ind w:left="720"/>
    </w:pPr>
    <w:rPr>
      <w:rFonts w:ascii="Calibri" w:hAnsi="Calibri" w:cs="Arial"/>
    </w:rPr>
  </w:style>
  <w:style w:type="paragraph" w:customStyle="1" w:styleId="Heading2-NotBold">
    <w:name w:val="Heading 2 - Not Bold"/>
    <w:basedOn w:val="Heading2"/>
    <w:autoRedefine/>
    <w:uiPriority w:val="99"/>
    <w:qFormat/>
    <w:rsid w:val="003F1B2A"/>
    <w:pPr>
      <w:keepNext w:val="0"/>
      <w:keepLines w:val="0"/>
      <w:pageBreakBefore w:val="0"/>
      <w:jc w:val="left"/>
    </w:pPr>
    <w:rPr>
      <w:rFonts w:eastAsia="Calibri" w:cs="Times New Roman"/>
      <w:b w:val="0"/>
      <w:sz w:val="22"/>
      <w:u w:val="none"/>
    </w:rPr>
  </w:style>
  <w:style w:type="paragraph" w:customStyle="1" w:styleId="Heading2-Bold">
    <w:name w:val="Heading 2 - Bold"/>
    <w:basedOn w:val="Normal"/>
    <w:autoRedefine/>
    <w:uiPriority w:val="99"/>
    <w:qFormat/>
    <w:rsid w:val="003F1B2A"/>
    <w:rPr>
      <w:rFonts w:eastAsia="Calibri"/>
      <w:b/>
    </w:rPr>
  </w:style>
  <w:style w:type="paragraph" w:customStyle="1" w:styleId="tag">
    <w:name w:val="%tag"/>
    <w:basedOn w:val="Normal"/>
    <w:next w:val="Normal"/>
    <w:uiPriority w:val="99"/>
    <w:qFormat/>
    <w:rsid w:val="003F1B2A"/>
    <w:rPr>
      <w:rFonts w:eastAsia="Calibri"/>
      <w:bCs/>
      <w:sz w:val="18"/>
    </w:rPr>
  </w:style>
  <w:style w:type="character" w:customStyle="1" w:styleId="Style2Char">
    <w:name w:val="Style 2 Char"/>
    <w:link w:val="Style20"/>
    <w:uiPriority w:val="99"/>
    <w:locked/>
    <w:rsid w:val="003F1B2A"/>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3F1B2A"/>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3F1B2A"/>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3F1B2A"/>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3F1B2A"/>
    <w:rPr>
      <w:rFonts w:ascii="Georgia" w:eastAsia="Times New Roman" w:hAnsi="Georgia"/>
      <w:sz w:val="18"/>
      <w:szCs w:val="20"/>
      <w:lang w:val="x-none" w:eastAsia="x-none"/>
    </w:rPr>
  </w:style>
  <w:style w:type="paragraph" w:customStyle="1" w:styleId="textsmall0">
    <w:name w:val="textsmall"/>
    <w:basedOn w:val="Normal"/>
    <w:link w:val="textsmallChar0"/>
    <w:qFormat/>
    <w:rsid w:val="003F1B2A"/>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3F1B2A"/>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3F1B2A"/>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3F1B2A"/>
    <w:rPr>
      <w:rFonts w:ascii="Arial" w:eastAsia="Times New Roman" w:hAnsi="Arial" w:cs="Arial"/>
      <w:sz w:val="12"/>
    </w:rPr>
  </w:style>
  <w:style w:type="paragraph" w:customStyle="1" w:styleId="Micro">
    <w:name w:val="Micro"/>
    <w:basedOn w:val="Normal"/>
    <w:next w:val="Normal"/>
    <w:link w:val="MicroChar"/>
    <w:qFormat/>
    <w:rsid w:val="003F1B2A"/>
    <w:rPr>
      <w:rFonts w:ascii="Arial" w:eastAsia="Times New Roman" w:hAnsi="Arial" w:cs="Arial"/>
      <w:sz w:val="12"/>
    </w:rPr>
  </w:style>
  <w:style w:type="paragraph" w:customStyle="1" w:styleId="h-lead">
    <w:name w:val="h-lead"/>
    <w:basedOn w:val="Normal"/>
    <w:uiPriority w:val="99"/>
    <w:qFormat/>
    <w:rsid w:val="003F1B2A"/>
    <w:pPr>
      <w:spacing w:before="100" w:beforeAutospacing="1" w:after="100" w:afterAutospacing="1"/>
    </w:pPr>
    <w:rPr>
      <w:rFonts w:eastAsia="Times New Roman"/>
      <w:sz w:val="24"/>
    </w:rPr>
  </w:style>
  <w:style w:type="paragraph" w:customStyle="1" w:styleId="intro">
    <w:name w:val="intro"/>
    <w:basedOn w:val="Normal"/>
    <w:uiPriority w:val="99"/>
    <w:qFormat/>
    <w:rsid w:val="003F1B2A"/>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3F1B2A"/>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3F1B2A"/>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3F1B2A"/>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3F1B2A"/>
    <w:rPr>
      <w:rFonts w:eastAsia="Calibri"/>
    </w:rPr>
  </w:style>
  <w:style w:type="paragraph" w:customStyle="1" w:styleId="F3-TagAuthor">
    <w:name w:val="F3 - Tag/Author"/>
    <w:basedOn w:val="Normal"/>
    <w:uiPriority w:val="99"/>
    <w:qFormat/>
    <w:rsid w:val="003F1B2A"/>
    <w:rPr>
      <w:rFonts w:eastAsia="Times New Roman"/>
      <w:b/>
    </w:rPr>
  </w:style>
  <w:style w:type="paragraph" w:customStyle="1" w:styleId="F5-UnderlineNormal">
    <w:name w:val="F5 - Underline Normal"/>
    <w:basedOn w:val="Normal"/>
    <w:uiPriority w:val="99"/>
    <w:qFormat/>
    <w:rsid w:val="003F1B2A"/>
    <w:rPr>
      <w:rFonts w:eastAsia="Calibri"/>
      <w:u w:val="single"/>
    </w:rPr>
  </w:style>
  <w:style w:type="paragraph" w:customStyle="1" w:styleId="Brief-PrimarySource">
    <w:name w:val="Brief - Primary Source"/>
    <w:basedOn w:val="Normal"/>
    <w:uiPriority w:val="99"/>
    <w:qFormat/>
    <w:rsid w:val="003F1B2A"/>
    <w:rPr>
      <w:rFonts w:eastAsia="Times New Roman"/>
      <w:b/>
      <w:sz w:val="24"/>
      <w:u w:val="single"/>
    </w:rPr>
  </w:style>
  <w:style w:type="paragraph" w:customStyle="1" w:styleId="Brief-Underline">
    <w:name w:val="Brief - Underline"/>
    <w:basedOn w:val="Normal"/>
    <w:uiPriority w:val="99"/>
    <w:qFormat/>
    <w:rsid w:val="003F1B2A"/>
    <w:rPr>
      <w:rFonts w:eastAsia="Times New Roman"/>
      <w:u w:val="single"/>
    </w:rPr>
  </w:style>
  <w:style w:type="paragraph" w:customStyle="1" w:styleId="Brief">
    <w:name w:val="Brief"/>
    <w:basedOn w:val="Brief-PrimarySource"/>
    <w:uiPriority w:val="99"/>
    <w:qFormat/>
    <w:rsid w:val="003F1B2A"/>
    <w:rPr>
      <w:b w:val="0"/>
    </w:rPr>
  </w:style>
  <w:style w:type="paragraph" w:customStyle="1" w:styleId="CM2">
    <w:name w:val="CM2"/>
    <w:basedOn w:val="Normal"/>
    <w:next w:val="Normal"/>
    <w:uiPriority w:val="99"/>
    <w:qFormat/>
    <w:rsid w:val="003F1B2A"/>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3F1B2A"/>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3F1B2A"/>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3F1B2A"/>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3F1B2A"/>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3F1B2A"/>
    <w:pPr>
      <w:widowControl w:val="0"/>
      <w:spacing w:line="276" w:lineRule="atLeast"/>
    </w:pPr>
    <w:rPr>
      <w:color w:val="auto"/>
    </w:rPr>
  </w:style>
  <w:style w:type="paragraph" w:customStyle="1" w:styleId="CM34">
    <w:name w:val="CM34"/>
    <w:basedOn w:val="Default"/>
    <w:next w:val="Default"/>
    <w:uiPriority w:val="99"/>
    <w:qFormat/>
    <w:rsid w:val="003F1B2A"/>
    <w:pPr>
      <w:widowControl w:val="0"/>
    </w:pPr>
    <w:rPr>
      <w:color w:val="auto"/>
    </w:rPr>
  </w:style>
  <w:style w:type="paragraph" w:customStyle="1" w:styleId="CM56">
    <w:name w:val="CM56"/>
    <w:basedOn w:val="Default"/>
    <w:next w:val="Default"/>
    <w:uiPriority w:val="99"/>
    <w:qFormat/>
    <w:rsid w:val="003F1B2A"/>
    <w:pPr>
      <w:widowControl w:val="0"/>
    </w:pPr>
    <w:rPr>
      <w:rFonts w:eastAsia="Calibri"/>
      <w:color w:val="auto"/>
    </w:rPr>
  </w:style>
  <w:style w:type="paragraph" w:customStyle="1" w:styleId="CM58">
    <w:name w:val="CM58"/>
    <w:basedOn w:val="Default"/>
    <w:next w:val="Default"/>
    <w:uiPriority w:val="99"/>
    <w:qFormat/>
    <w:rsid w:val="003F1B2A"/>
    <w:pPr>
      <w:widowControl w:val="0"/>
    </w:pPr>
    <w:rPr>
      <w:rFonts w:eastAsia="Calibri"/>
      <w:color w:val="auto"/>
    </w:rPr>
  </w:style>
  <w:style w:type="paragraph" w:customStyle="1" w:styleId="CM57">
    <w:name w:val="CM57"/>
    <w:basedOn w:val="Default"/>
    <w:next w:val="Default"/>
    <w:uiPriority w:val="99"/>
    <w:qFormat/>
    <w:rsid w:val="003F1B2A"/>
    <w:pPr>
      <w:widowControl w:val="0"/>
    </w:pPr>
    <w:rPr>
      <w:rFonts w:eastAsia="Calibri"/>
      <w:color w:val="auto"/>
    </w:rPr>
  </w:style>
  <w:style w:type="paragraph" w:customStyle="1" w:styleId="CM1">
    <w:name w:val="CM1"/>
    <w:basedOn w:val="Default"/>
    <w:next w:val="Default"/>
    <w:uiPriority w:val="99"/>
    <w:qFormat/>
    <w:rsid w:val="003F1B2A"/>
    <w:pPr>
      <w:widowControl w:val="0"/>
    </w:pPr>
    <w:rPr>
      <w:rFonts w:eastAsia="Calibri"/>
      <w:color w:val="auto"/>
    </w:rPr>
  </w:style>
  <w:style w:type="paragraph" w:customStyle="1" w:styleId="CM49">
    <w:name w:val="CM49"/>
    <w:basedOn w:val="Default"/>
    <w:next w:val="Default"/>
    <w:uiPriority w:val="99"/>
    <w:qFormat/>
    <w:rsid w:val="003F1B2A"/>
    <w:pPr>
      <w:widowControl w:val="0"/>
    </w:pPr>
    <w:rPr>
      <w:rFonts w:eastAsia="Calibri"/>
      <w:color w:val="auto"/>
    </w:rPr>
  </w:style>
  <w:style w:type="paragraph" w:customStyle="1" w:styleId="CM41">
    <w:name w:val="CM41"/>
    <w:basedOn w:val="Default"/>
    <w:next w:val="Default"/>
    <w:uiPriority w:val="99"/>
    <w:qFormat/>
    <w:rsid w:val="003F1B2A"/>
    <w:pPr>
      <w:widowControl w:val="0"/>
    </w:pPr>
    <w:rPr>
      <w:rFonts w:eastAsia="Calibri"/>
      <w:color w:val="auto"/>
    </w:rPr>
  </w:style>
  <w:style w:type="paragraph" w:customStyle="1" w:styleId="3rdOrderPara">
    <w:name w:val="3rd Order Para"/>
    <w:basedOn w:val="Default"/>
    <w:next w:val="Default"/>
    <w:uiPriority w:val="99"/>
    <w:qFormat/>
    <w:rsid w:val="003F1B2A"/>
    <w:pPr>
      <w:widowControl w:val="0"/>
    </w:pPr>
    <w:rPr>
      <w:rFonts w:eastAsia="Calibri"/>
      <w:color w:val="auto"/>
    </w:rPr>
  </w:style>
  <w:style w:type="paragraph" w:customStyle="1" w:styleId="2ndOrderPara">
    <w:name w:val="2nd Order Para"/>
    <w:basedOn w:val="Default"/>
    <w:next w:val="Default"/>
    <w:uiPriority w:val="99"/>
    <w:qFormat/>
    <w:rsid w:val="003F1B2A"/>
    <w:pPr>
      <w:widowControl w:val="0"/>
    </w:pPr>
    <w:rPr>
      <w:rFonts w:eastAsia="Calibri"/>
      <w:color w:val="auto"/>
    </w:rPr>
  </w:style>
  <w:style w:type="paragraph" w:customStyle="1" w:styleId="Normal-SIGN2">
    <w:name w:val="Normal-SIGN2"/>
    <w:basedOn w:val="Default"/>
    <w:next w:val="Default"/>
    <w:uiPriority w:val="99"/>
    <w:qFormat/>
    <w:rsid w:val="003F1B2A"/>
    <w:pPr>
      <w:widowControl w:val="0"/>
    </w:pPr>
    <w:rPr>
      <w:rFonts w:eastAsia="Calibri"/>
      <w:color w:val="auto"/>
    </w:rPr>
  </w:style>
  <w:style w:type="paragraph" w:customStyle="1" w:styleId="Normal-SIGN1">
    <w:name w:val="Normal-SIGN1"/>
    <w:basedOn w:val="Default"/>
    <w:next w:val="Default"/>
    <w:uiPriority w:val="99"/>
    <w:qFormat/>
    <w:rsid w:val="003F1B2A"/>
    <w:pPr>
      <w:widowControl w:val="0"/>
    </w:pPr>
    <w:rPr>
      <w:rFonts w:eastAsia="Calibri"/>
      <w:color w:val="auto"/>
    </w:rPr>
  </w:style>
  <w:style w:type="paragraph" w:customStyle="1" w:styleId="CM3">
    <w:name w:val="CM3"/>
    <w:basedOn w:val="Default"/>
    <w:next w:val="Default"/>
    <w:uiPriority w:val="99"/>
    <w:qFormat/>
    <w:rsid w:val="003F1B2A"/>
    <w:pPr>
      <w:widowControl w:val="0"/>
      <w:spacing w:line="553" w:lineRule="atLeast"/>
    </w:pPr>
    <w:rPr>
      <w:rFonts w:eastAsia="Calibri"/>
      <w:color w:val="auto"/>
    </w:rPr>
  </w:style>
  <w:style w:type="paragraph" w:customStyle="1" w:styleId="CM33">
    <w:name w:val="CM33"/>
    <w:basedOn w:val="Default"/>
    <w:next w:val="Default"/>
    <w:uiPriority w:val="99"/>
    <w:qFormat/>
    <w:rsid w:val="003F1B2A"/>
    <w:pPr>
      <w:widowControl w:val="0"/>
    </w:pPr>
    <w:rPr>
      <w:rFonts w:eastAsia="Calibri"/>
      <w:color w:val="auto"/>
    </w:rPr>
  </w:style>
  <w:style w:type="paragraph" w:customStyle="1" w:styleId="CM37">
    <w:name w:val="CM37"/>
    <w:basedOn w:val="Default"/>
    <w:next w:val="Default"/>
    <w:uiPriority w:val="99"/>
    <w:qFormat/>
    <w:rsid w:val="003F1B2A"/>
    <w:pPr>
      <w:widowControl w:val="0"/>
    </w:pPr>
    <w:rPr>
      <w:rFonts w:eastAsia="Calibri"/>
      <w:color w:val="auto"/>
    </w:rPr>
  </w:style>
  <w:style w:type="paragraph" w:customStyle="1" w:styleId="CM7">
    <w:name w:val="CM7"/>
    <w:basedOn w:val="Default"/>
    <w:next w:val="Default"/>
    <w:uiPriority w:val="99"/>
    <w:qFormat/>
    <w:rsid w:val="003F1B2A"/>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3F1B2A"/>
    <w:rPr>
      <w:rFonts w:eastAsia="Times New Roman"/>
      <w:sz w:val="14"/>
      <w:szCs w:val="20"/>
    </w:rPr>
  </w:style>
  <w:style w:type="paragraph" w:customStyle="1" w:styleId="Brief-Card">
    <w:name w:val="Brief - Card"/>
    <w:basedOn w:val="Normal"/>
    <w:uiPriority w:val="99"/>
    <w:qFormat/>
    <w:rsid w:val="003F1B2A"/>
    <w:rPr>
      <w:rFonts w:eastAsia="Times New Roman"/>
    </w:rPr>
  </w:style>
  <w:style w:type="paragraph" w:customStyle="1" w:styleId="Pa2">
    <w:name w:val="Pa2"/>
    <w:basedOn w:val="Default"/>
    <w:next w:val="Default"/>
    <w:uiPriority w:val="99"/>
    <w:qFormat/>
    <w:rsid w:val="003F1B2A"/>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3F1B2A"/>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3F1B2A"/>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3F1B2A"/>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3F1B2A"/>
    <w:pPr>
      <w:widowControl w:val="0"/>
    </w:pPr>
    <w:rPr>
      <w:rFonts w:ascii="Arial Black" w:hAnsi="Arial Black"/>
      <w:color w:val="auto"/>
    </w:rPr>
  </w:style>
  <w:style w:type="paragraph" w:customStyle="1" w:styleId="Cover1">
    <w:name w:val="Cover 1"/>
    <w:basedOn w:val="Normal"/>
    <w:next w:val="Normal"/>
    <w:uiPriority w:val="99"/>
    <w:qFormat/>
    <w:rsid w:val="003F1B2A"/>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3F1B2A"/>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3F1B2A"/>
    <w:pPr>
      <w:widowControl w:val="0"/>
    </w:pPr>
    <w:rPr>
      <w:color w:val="auto"/>
    </w:rPr>
  </w:style>
  <w:style w:type="paragraph" w:customStyle="1" w:styleId="Pa11">
    <w:name w:val="Pa11"/>
    <w:basedOn w:val="Normal"/>
    <w:next w:val="Normal"/>
    <w:uiPriority w:val="99"/>
    <w:qFormat/>
    <w:rsid w:val="003F1B2A"/>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3F1B2A"/>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3F1B2A"/>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3F1B2A"/>
    <w:pPr>
      <w:widowControl w:val="0"/>
    </w:pPr>
    <w:rPr>
      <w:rFonts w:eastAsia="Calibri"/>
      <w:color w:val="auto"/>
    </w:rPr>
  </w:style>
  <w:style w:type="paragraph" w:customStyle="1" w:styleId="CM5">
    <w:name w:val="CM5"/>
    <w:basedOn w:val="Default"/>
    <w:next w:val="Default"/>
    <w:uiPriority w:val="99"/>
    <w:qFormat/>
    <w:rsid w:val="003F1B2A"/>
    <w:pPr>
      <w:widowControl w:val="0"/>
      <w:spacing w:line="553" w:lineRule="atLeast"/>
    </w:pPr>
    <w:rPr>
      <w:rFonts w:eastAsia="Calibri"/>
      <w:color w:val="auto"/>
    </w:rPr>
  </w:style>
  <w:style w:type="paragraph" w:customStyle="1" w:styleId="CM28">
    <w:name w:val="CM28"/>
    <w:basedOn w:val="Default"/>
    <w:next w:val="Default"/>
    <w:uiPriority w:val="99"/>
    <w:qFormat/>
    <w:rsid w:val="003F1B2A"/>
    <w:pPr>
      <w:widowControl w:val="0"/>
    </w:pPr>
    <w:rPr>
      <w:rFonts w:eastAsia="Calibri"/>
      <w:color w:val="auto"/>
    </w:rPr>
  </w:style>
  <w:style w:type="paragraph" w:customStyle="1" w:styleId="CM8">
    <w:name w:val="CM8"/>
    <w:basedOn w:val="Default"/>
    <w:next w:val="Default"/>
    <w:uiPriority w:val="99"/>
    <w:qFormat/>
    <w:rsid w:val="003F1B2A"/>
    <w:pPr>
      <w:widowControl w:val="0"/>
    </w:pPr>
    <w:rPr>
      <w:rFonts w:eastAsia="Calibri"/>
      <w:color w:val="auto"/>
    </w:rPr>
  </w:style>
  <w:style w:type="paragraph" w:customStyle="1" w:styleId="CM6">
    <w:name w:val="CM6"/>
    <w:basedOn w:val="Default"/>
    <w:next w:val="Default"/>
    <w:uiPriority w:val="99"/>
    <w:qFormat/>
    <w:rsid w:val="003F1B2A"/>
    <w:pPr>
      <w:widowControl w:val="0"/>
      <w:spacing w:line="553" w:lineRule="atLeast"/>
    </w:pPr>
    <w:rPr>
      <w:rFonts w:eastAsia="Calibri"/>
      <w:color w:val="auto"/>
    </w:rPr>
  </w:style>
  <w:style w:type="paragraph" w:customStyle="1" w:styleId="CM22">
    <w:name w:val="CM22"/>
    <w:basedOn w:val="Default"/>
    <w:next w:val="Default"/>
    <w:uiPriority w:val="99"/>
    <w:qFormat/>
    <w:rsid w:val="003F1B2A"/>
    <w:pPr>
      <w:widowControl w:val="0"/>
    </w:pPr>
    <w:rPr>
      <w:rFonts w:eastAsia="Calibri"/>
      <w:color w:val="auto"/>
    </w:rPr>
  </w:style>
  <w:style w:type="paragraph" w:customStyle="1" w:styleId="DoubleUnderlined">
    <w:name w:val="Double Underlined"/>
    <w:basedOn w:val="Heading2"/>
    <w:autoRedefine/>
    <w:uiPriority w:val="99"/>
    <w:qFormat/>
    <w:rsid w:val="003F1B2A"/>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3F1B2A"/>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3F1B2A"/>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3F1B2A"/>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3F1B2A"/>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3F1B2A"/>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3F1B2A"/>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uiPriority w:val="99"/>
    <w:qFormat/>
    <w:rsid w:val="003F1B2A"/>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3F1B2A"/>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3F1B2A"/>
  </w:style>
  <w:style w:type="paragraph" w:customStyle="1" w:styleId="StyleUnderliningTimesNewRomanBoldNounderlineKernat16">
    <w:name w:val="Style Underlining + Times New Roman Bold No underline Kern at 16..."/>
    <w:basedOn w:val="Normal"/>
    <w:uiPriority w:val="99"/>
    <w:qFormat/>
    <w:rsid w:val="003F1B2A"/>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3F1B2A"/>
    <w:rPr>
      <w:rFonts w:eastAsia="Times New Roman"/>
      <w:b/>
      <w:bCs/>
      <w:kern w:val="32"/>
      <w:sz w:val="32"/>
      <w:szCs w:val="32"/>
    </w:rPr>
  </w:style>
  <w:style w:type="paragraph" w:customStyle="1" w:styleId="StyleBoldUnderliningKernat16pt">
    <w:name w:val="Style Bold Underlining + Kern at 16 pt"/>
    <w:uiPriority w:val="99"/>
    <w:qFormat/>
    <w:rsid w:val="003F1B2A"/>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3F1B2A"/>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3F1B2A"/>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3F1B2A"/>
    <w:pPr>
      <w:ind w:left="400"/>
    </w:pPr>
    <w:rPr>
      <w:rFonts w:eastAsia="Times New Roman"/>
      <w:szCs w:val="20"/>
    </w:rPr>
  </w:style>
  <w:style w:type="paragraph" w:customStyle="1" w:styleId="Paste">
    <w:name w:val="Paste"/>
    <w:basedOn w:val="Normal"/>
    <w:uiPriority w:val="99"/>
    <w:qFormat/>
    <w:rsid w:val="003F1B2A"/>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3F1B2A"/>
    <w:rPr>
      <w:rFonts w:ascii="Georgia" w:eastAsia="Times New Roman" w:hAnsi="Georgia"/>
      <w:b/>
      <w:u w:val="single"/>
    </w:rPr>
  </w:style>
  <w:style w:type="paragraph" w:customStyle="1" w:styleId="UnderlineStyle0">
    <w:name w:val="Underline Style"/>
    <w:basedOn w:val="Normal"/>
    <w:link w:val="UnderlineStyleChar"/>
    <w:qFormat/>
    <w:rsid w:val="003F1B2A"/>
    <w:rPr>
      <w:rFonts w:ascii="Georgia" w:eastAsia="Times New Roman" w:hAnsi="Georgia" w:cstheme="minorBidi"/>
      <w:b/>
      <w:u w:val="single"/>
    </w:rPr>
  </w:style>
  <w:style w:type="paragraph" w:customStyle="1" w:styleId="Normalization">
    <w:name w:val="Normalization"/>
    <w:basedOn w:val="Normal"/>
    <w:uiPriority w:val="99"/>
    <w:qFormat/>
    <w:rsid w:val="003F1B2A"/>
    <w:rPr>
      <w:rFonts w:eastAsia="Times New Roman"/>
      <w:sz w:val="18"/>
    </w:rPr>
  </w:style>
  <w:style w:type="paragraph" w:customStyle="1" w:styleId="BreifTitle">
    <w:name w:val="Breif Title"/>
    <w:basedOn w:val="Normal"/>
    <w:autoRedefine/>
    <w:uiPriority w:val="99"/>
    <w:qFormat/>
    <w:rsid w:val="003F1B2A"/>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3F1B2A"/>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3F1B2A"/>
    <w:pPr>
      <w:spacing w:before="0" w:after="0"/>
      <w:jc w:val="center"/>
      <w:outlineLvl w:val="0"/>
    </w:pPr>
    <w:rPr>
      <w:sz w:val="32"/>
      <w:szCs w:val="32"/>
      <w:lang w:bidi="ar-SA"/>
    </w:rPr>
  </w:style>
  <w:style w:type="paragraph" w:customStyle="1" w:styleId="Tagandcite">
    <w:name w:val="Tag and cite"/>
    <w:basedOn w:val="Normal"/>
    <w:autoRedefine/>
    <w:uiPriority w:val="99"/>
    <w:qFormat/>
    <w:rsid w:val="003F1B2A"/>
    <w:rPr>
      <w:rFonts w:eastAsia="Times New Roman"/>
      <w:color w:val="333333"/>
    </w:rPr>
  </w:style>
  <w:style w:type="paragraph" w:customStyle="1" w:styleId="StyleTagandCiteFranklinGothicDemi">
    <w:name w:val="Style Tag and Cite + Franklin Gothic Demi"/>
    <w:basedOn w:val="Normal"/>
    <w:autoRedefine/>
    <w:uiPriority w:val="99"/>
    <w:qFormat/>
    <w:rsid w:val="003F1B2A"/>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3F1B2A"/>
    <w:rPr>
      <w:bCs/>
    </w:rPr>
  </w:style>
  <w:style w:type="paragraph" w:customStyle="1" w:styleId="tagCharCharCharCharCharCharChar">
    <w:name w:val="tag Char Char Char Char Char Char Char"/>
    <w:basedOn w:val="Normal"/>
    <w:uiPriority w:val="99"/>
    <w:qFormat/>
    <w:rsid w:val="003F1B2A"/>
    <w:rPr>
      <w:rFonts w:eastAsia="Times New Roman"/>
      <w:b/>
      <w:sz w:val="24"/>
      <w:szCs w:val="20"/>
    </w:rPr>
  </w:style>
  <w:style w:type="paragraph" w:customStyle="1" w:styleId="title-bold-medium">
    <w:name w:val="title-bold-medium"/>
    <w:basedOn w:val="Normal"/>
    <w:uiPriority w:val="99"/>
    <w:qFormat/>
    <w:rsid w:val="003F1B2A"/>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3F1B2A"/>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uiPriority w:val="99"/>
    <w:qFormat/>
    <w:rsid w:val="003F1B2A"/>
    <w:rPr>
      <w:rFonts w:ascii="Arial Narrow" w:eastAsia="Times New Roman" w:hAnsi="Arial Narrow"/>
      <w:b/>
      <w:sz w:val="24"/>
    </w:rPr>
  </w:style>
  <w:style w:type="paragraph" w:customStyle="1" w:styleId="BLOCKTITLE1">
    <w:name w:val="BLOCK TITLE"/>
    <w:basedOn w:val="Heading1"/>
    <w:uiPriority w:val="99"/>
    <w:qFormat/>
    <w:rsid w:val="003F1B2A"/>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3F1B2A"/>
    <w:pPr>
      <w:widowControl w:val="0"/>
      <w:autoSpaceDE w:val="0"/>
      <w:autoSpaceDN w:val="0"/>
      <w:adjustRightInd w:val="0"/>
    </w:pPr>
    <w:rPr>
      <w:sz w:val="24"/>
      <w:szCs w:val="20"/>
    </w:rPr>
  </w:style>
  <w:style w:type="paragraph" w:customStyle="1" w:styleId="BriefTitle1">
    <w:name w:val="Brief Title 1"/>
    <w:basedOn w:val="Normal"/>
    <w:uiPriority w:val="99"/>
    <w:qFormat/>
    <w:rsid w:val="003F1B2A"/>
    <w:pPr>
      <w:widowControl w:val="0"/>
      <w:autoSpaceDE w:val="0"/>
      <w:autoSpaceDN w:val="0"/>
      <w:adjustRightInd w:val="0"/>
      <w:jc w:val="center"/>
      <w:outlineLvl w:val="0"/>
    </w:pPr>
    <w:rPr>
      <w:rFonts w:eastAsia="Times New Roman"/>
      <w:b/>
      <w:szCs w:val="20"/>
      <w:u w:val="single"/>
    </w:rPr>
  </w:style>
  <w:style w:type="paragraph" w:customStyle="1" w:styleId="TagCiteChar">
    <w:name w:val="Tag/Cite Char"/>
    <w:basedOn w:val="Normal"/>
    <w:uiPriority w:val="99"/>
    <w:qFormat/>
    <w:rsid w:val="003F1B2A"/>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3F1B2A"/>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3F1B2A"/>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3F1B2A"/>
    <w:pPr>
      <w:spacing w:before="100" w:beforeAutospacing="1" w:after="100" w:afterAutospacing="1"/>
    </w:pPr>
    <w:rPr>
      <w:rFonts w:eastAsia="Times New Roman"/>
    </w:rPr>
  </w:style>
  <w:style w:type="paragraph" w:customStyle="1" w:styleId="ToRead">
    <w:name w:val="To Read"/>
    <w:basedOn w:val="Normal"/>
    <w:uiPriority w:val="99"/>
    <w:qFormat/>
    <w:rsid w:val="003F1B2A"/>
    <w:pPr>
      <w:ind w:left="720"/>
    </w:pPr>
    <w:rPr>
      <w:rFonts w:ascii="Verdana" w:eastAsia="Times New Roman" w:hAnsi="Verdana"/>
      <w:b/>
      <w:u w:val="single"/>
    </w:rPr>
  </w:style>
  <w:style w:type="paragraph" w:customStyle="1" w:styleId="Style1">
    <w:name w:val="Style 1"/>
    <w:basedOn w:val="Normal"/>
    <w:uiPriority w:val="99"/>
    <w:qFormat/>
    <w:rsid w:val="003F1B2A"/>
    <w:pPr>
      <w:widowControl w:val="0"/>
      <w:ind w:firstLine="216"/>
    </w:pPr>
    <w:rPr>
      <w:rFonts w:eastAsia="Times New Roman"/>
      <w:noProof/>
      <w:color w:val="000000"/>
      <w:szCs w:val="20"/>
    </w:rPr>
  </w:style>
  <w:style w:type="paragraph" w:customStyle="1" w:styleId="Style41">
    <w:name w:val="Style 4"/>
    <w:basedOn w:val="Normal"/>
    <w:uiPriority w:val="99"/>
    <w:qFormat/>
    <w:rsid w:val="003F1B2A"/>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3F1B2A"/>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3F1B2A"/>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3F1B2A"/>
    <w:pPr>
      <w:ind w:left="1660"/>
    </w:pPr>
  </w:style>
  <w:style w:type="paragraph" w:customStyle="1" w:styleId="PageNumber1">
    <w:name w:val="Page Number1"/>
    <w:basedOn w:val="Normal"/>
    <w:next w:val="Normal"/>
    <w:uiPriority w:val="99"/>
    <w:qFormat/>
    <w:rsid w:val="003F1B2A"/>
    <w:rPr>
      <w:rFonts w:eastAsia="Times New Roman"/>
    </w:rPr>
  </w:style>
  <w:style w:type="paragraph" w:customStyle="1" w:styleId="Card1">
    <w:name w:val="Card1"/>
    <w:uiPriority w:val="99"/>
    <w:qFormat/>
    <w:rsid w:val="003F1B2A"/>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3F1B2A"/>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3F1B2A"/>
    <w:pPr>
      <w:ind w:left="288" w:right="288"/>
    </w:pPr>
    <w:rPr>
      <w:rFonts w:eastAsia="Times New Roman"/>
    </w:rPr>
  </w:style>
  <w:style w:type="paragraph" w:customStyle="1" w:styleId="CaseListNormal">
    <w:name w:val="Case List Normal"/>
    <w:basedOn w:val="Normal"/>
    <w:uiPriority w:val="99"/>
    <w:qFormat/>
    <w:rsid w:val="003F1B2A"/>
    <w:rPr>
      <w:rFonts w:ascii="Times" w:eastAsia="Times New Roman" w:hAnsi="Times"/>
      <w:szCs w:val="26"/>
    </w:rPr>
  </w:style>
  <w:style w:type="paragraph" w:customStyle="1" w:styleId="Body">
    <w:name w:val="Body"/>
    <w:basedOn w:val="Normal"/>
    <w:uiPriority w:val="99"/>
    <w:qFormat/>
    <w:rsid w:val="003F1B2A"/>
    <w:pPr>
      <w:outlineLvl w:val="3"/>
    </w:pPr>
    <w:rPr>
      <w:rFonts w:eastAsia="Times New Roman"/>
      <w:szCs w:val="20"/>
    </w:rPr>
  </w:style>
  <w:style w:type="paragraph" w:customStyle="1" w:styleId="3text">
    <w:name w:val="3text"/>
    <w:basedOn w:val="Normal"/>
    <w:uiPriority w:val="99"/>
    <w:qFormat/>
    <w:rsid w:val="003F1B2A"/>
    <w:pPr>
      <w:spacing w:before="100" w:beforeAutospacing="1" w:after="100" w:afterAutospacing="1"/>
    </w:pPr>
    <w:rPr>
      <w:rFonts w:eastAsia="Times New Roman"/>
      <w:sz w:val="24"/>
    </w:rPr>
  </w:style>
  <w:style w:type="paragraph" w:customStyle="1" w:styleId="TimesNewRoman12">
    <w:name w:val="TimesNewRoman12"/>
    <w:uiPriority w:val="99"/>
    <w:qFormat/>
    <w:rsid w:val="003F1B2A"/>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3F1B2A"/>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3F1B2A"/>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3F1B2A"/>
    <w:rPr>
      <w:rFonts w:eastAsia="Times New Roman"/>
      <w:color w:val="000000"/>
      <w:sz w:val="18"/>
    </w:rPr>
  </w:style>
  <w:style w:type="paragraph" w:customStyle="1" w:styleId="text1">
    <w:name w:val="text1"/>
    <w:basedOn w:val="Normal"/>
    <w:autoRedefine/>
    <w:uiPriority w:val="99"/>
    <w:qFormat/>
    <w:rsid w:val="003F1B2A"/>
    <w:rPr>
      <w:rFonts w:eastAsia="Times New Roman"/>
      <w:szCs w:val="20"/>
    </w:rPr>
  </w:style>
  <w:style w:type="paragraph" w:customStyle="1" w:styleId="RepeatBlockHeading">
    <w:name w:val="Repeat Block Heading"/>
    <w:basedOn w:val="Normal"/>
    <w:autoRedefine/>
    <w:uiPriority w:val="99"/>
    <w:qFormat/>
    <w:rsid w:val="003F1B2A"/>
    <w:pPr>
      <w:jc w:val="center"/>
    </w:pPr>
    <w:rPr>
      <w:rFonts w:eastAsia="Times New Roman"/>
      <w:b/>
      <w:smallCaps/>
      <w:color w:val="000000"/>
      <w:sz w:val="24"/>
      <w:u w:val="thick"/>
    </w:rPr>
  </w:style>
  <w:style w:type="paragraph" w:customStyle="1" w:styleId="story-headline">
    <w:name w:val="story-headline"/>
    <w:basedOn w:val="Normal"/>
    <w:uiPriority w:val="99"/>
    <w:qFormat/>
    <w:rsid w:val="003F1B2A"/>
    <w:pPr>
      <w:spacing w:before="72" w:after="72"/>
    </w:pPr>
    <w:rPr>
      <w:rFonts w:ascii="Arial" w:eastAsia="Times New Roman" w:hAnsi="Arial"/>
      <w:b/>
      <w:bCs/>
      <w:sz w:val="26"/>
      <w:szCs w:val="26"/>
    </w:rPr>
  </w:style>
  <w:style w:type="paragraph" w:customStyle="1" w:styleId="story-body">
    <w:name w:val="story-body"/>
    <w:basedOn w:val="Normal"/>
    <w:uiPriority w:val="99"/>
    <w:qFormat/>
    <w:rsid w:val="003F1B2A"/>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3F1B2A"/>
    <w:rPr>
      <w:rFonts w:ascii="Arial" w:eastAsia="Times New Roman" w:hAnsi="Arial"/>
      <w:b/>
      <w:bCs/>
    </w:rPr>
  </w:style>
  <w:style w:type="paragraph" w:customStyle="1" w:styleId="TextofCards">
    <w:name w:val="Text of Cards"/>
    <w:basedOn w:val="Normal"/>
    <w:uiPriority w:val="99"/>
    <w:qFormat/>
    <w:rsid w:val="003F1B2A"/>
    <w:rPr>
      <w:rFonts w:eastAsia="Times New Roman"/>
      <w:color w:val="000000"/>
      <w:spacing w:val="6"/>
      <w:szCs w:val="23"/>
    </w:rPr>
  </w:style>
  <w:style w:type="paragraph" w:customStyle="1" w:styleId="Corpotesto">
    <w:name w:val="Corpo testo"/>
    <w:basedOn w:val="Normal"/>
    <w:uiPriority w:val="99"/>
    <w:qFormat/>
    <w:rsid w:val="003F1B2A"/>
    <w:pPr>
      <w:widowControl w:val="0"/>
      <w:adjustRightInd w:val="0"/>
      <w:spacing w:after="283"/>
    </w:pPr>
    <w:rPr>
      <w:rFonts w:ascii="Times" w:eastAsia="Times New Roman" w:hAnsi="Times"/>
    </w:rPr>
  </w:style>
  <w:style w:type="paragraph" w:customStyle="1" w:styleId="tagCharChar1Char">
    <w:name w:val="tag Char Char1 Char"/>
    <w:uiPriority w:val="99"/>
    <w:qFormat/>
    <w:rsid w:val="003F1B2A"/>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3F1B2A"/>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3F1B2A"/>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3F1B2A"/>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3F1B2A"/>
    <w:rPr>
      <w:rFonts w:ascii="Arial" w:hAnsi="Arial"/>
      <w:b w:val="0"/>
      <w:caps w:val="0"/>
      <w:sz w:val="20"/>
    </w:rPr>
  </w:style>
  <w:style w:type="paragraph" w:customStyle="1" w:styleId="ProjectTitleLine">
    <w:name w:val="Project Title Line"/>
    <w:basedOn w:val="Normal"/>
    <w:next w:val="Normal"/>
    <w:autoRedefine/>
    <w:uiPriority w:val="99"/>
    <w:qFormat/>
    <w:rsid w:val="003F1B2A"/>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3F1B2A"/>
    <w:rPr>
      <w:rFonts w:ascii="Arial Narrow" w:eastAsia="Times New Roman" w:hAnsi="Arial Narrow"/>
      <w:strike/>
    </w:rPr>
  </w:style>
  <w:style w:type="paragraph" w:customStyle="1" w:styleId="NormalVerdana">
    <w:name w:val="Normal + Verdana"/>
    <w:aliases w:val="10 pt,White,Normal + Arial"/>
    <w:basedOn w:val="Normal"/>
    <w:uiPriority w:val="99"/>
    <w:qFormat/>
    <w:rsid w:val="003F1B2A"/>
    <w:rPr>
      <w:rFonts w:ascii="Arial" w:eastAsia="Times New Roman" w:hAnsi="Arial"/>
      <w:szCs w:val="20"/>
      <w:u w:val="single"/>
    </w:rPr>
  </w:style>
  <w:style w:type="paragraph" w:customStyle="1" w:styleId="Normal10pt">
    <w:name w:val="Normal + 10 pt"/>
    <w:basedOn w:val="Normal"/>
    <w:uiPriority w:val="99"/>
    <w:qFormat/>
    <w:rsid w:val="003F1B2A"/>
    <w:rPr>
      <w:rFonts w:eastAsia="Times New Roman"/>
      <w:szCs w:val="20"/>
    </w:rPr>
  </w:style>
  <w:style w:type="paragraph" w:customStyle="1" w:styleId="cardChar1Char">
    <w:name w:val="card Char1 Char"/>
    <w:basedOn w:val="Normal"/>
    <w:uiPriority w:val="99"/>
    <w:qFormat/>
    <w:rsid w:val="003F1B2A"/>
    <w:pPr>
      <w:ind w:left="288" w:right="288"/>
    </w:pPr>
    <w:rPr>
      <w:rFonts w:eastAsia="Times New Roman"/>
      <w:szCs w:val="20"/>
    </w:rPr>
  </w:style>
  <w:style w:type="paragraph" w:customStyle="1" w:styleId="CM12">
    <w:name w:val="CM12"/>
    <w:basedOn w:val="Default"/>
    <w:next w:val="Default"/>
    <w:uiPriority w:val="99"/>
    <w:qFormat/>
    <w:rsid w:val="003F1B2A"/>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3F1B2A"/>
    <w:pPr>
      <w:widowControl w:val="0"/>
      <w:spacing w:after="480"/>
    </w:pPr>
    <w:rPr>
      <w:rFonts w:ascii="Granjon LT Std" w:hAnsi="Granjon LT Std"/>
      <w:color w:val="auto"/>
    </w:rPr>
  </w:style>
  <w:style w:type="paragraph" w:customStyle="1" w:styleId="CM10">
    <w:name w:val="CM10"/>
    <w:basedOn w:val="Default"/>
    <w:next w:val="Default"/>
    <w:uiPriority w:val="99"/>
    <w:qFormat/>
    <w:rsid w:val="003F1B2A"/>
    <w:pPr>
      <w:widowControl w:val="0"/>
      <w:spacing w:line="320" w:lineRule="atLeast"/>
    </w:pPr>
    <w:rPr>
      <w:rFonts w:ascii="Granjon LT Std" w:hAnsi="Granjon LT Std"/>
      <w:color w:val="auto"/>
    </w:rPr>
  </w:style>
  <w:style w:type="paragraph" w:customStyle="1" w:styleId="bold">
    <w:name w:val="bold"/>
    <w:basedOn w:val="Normal"/>
    <w:uiPriority w:val="99"/>
    <w:qFormat/>
    <w:rsid w:val="003F1B2A"/>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3F1B2A"/>
    <w:rPr>
      <w:rFonts w:ascii="Arial Narrow" w:eastAsia="Times New Roman" w:hAnsi="Arial Narrow"/>
      <w:strike/>
      <w:szCs w:val="20"/>
    </w:rPr>
  </w:style>
  <w:style w:type="paragraph" w:customStyle="1" w:styleId="textbodyblack">
    <w:name w:val="textbodyblack"/>
    <w:basedOn w:val="Normal"/>
    <w:uiPriority w:val="99"/>
    <w:qFormat/>
    <w:rsid w:val="003F1B2A"/>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3F1B2A"/>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3F1B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3F1B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3F1B2A"/>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3F1B2A"/>
    <w:rPr>
      <w:rFonts w:ascii="Georgia" w:eastAsia="Times New Roman" w:hAnsi="Georgia"/>
      <w:b/>
      <w:bCs/>
      <w:szCs w:val="16"/>
      <w:u w:val="single"/>
    </w:rPr>
  </w:style>
  <w:style w:type="paragraph" w:customStyle="1" w:styleId="CiteCorrected">
    <w:name w:val="Cite Corrected"/>
    <w:basedOn w:val="Normal"/>
    <w:link w:val="CiteCorrectedChar"/>
    <w:qFormat/>
    <w:rsid w:val="003F1B2A"/>
    <w:rPr>
      <w:rFonts w:ascii="Georgia" w:eastAsia="Times New Roman" w:hAnsi="Georgia" w:cstheme="minorBidi"/>
      <w:b/>
      <w:bCs/>
      <w:szCs w:val="16"/>
      <w:u w:val="single"/>
    </w:rPr>
  </w:style>
  <w:style w:type="character" w:customStyle="1" w:styleId="CardText2Char">
    <w:name w:val="Card Text 2 Char"/>
    <w:basedOn w:val="CardText1Char"/>
    <w:link w:val="CardText2"/>
    <w:locked/>
    <w:rsid w:val="003F1B2A"/>
    <w:rPr>
      <w:rFonts w:ascii="Arial Narrow" w:hAnsi="Arial Narrow" w:hint="default"/>
      <w:b/>
      <w:color w:val="000000"/>
      <w:sz w:val="22"/>
      <w:szCs w:val="22"/>
      <w:u w:val="single"/>
    </w:rPr>
  </w:style>
  <w:style w:type="paragraph" w:customStyle="1" w:styleId="CardText2">
    <w:name w:val="Card Text 2"/>
    <w:basedOn w:val="CardText10"/>
    <w:link w:val="CardText2Char"/>
    <w:qFormat/>
    <w:rsid w:val="003F1B2A"/>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3F1B2A"/>
    <w:pPr>
      <w:ind w:left="288"/>
    </w:pPr>
    <w:rPr>
      <w:rFonts w:eastAsia="SimSun"/>
      <w:szCs w:val="20"/>
      <w:lang w:eastAsia="zh-CN"/>
    </w:rPr>
  </w:style>
  <w:style w:type="paragraph" w:customStyle="1" w:styleId="BriefTitle2">
    <w:name w:val="Brief Title 2"/>
    <w:basedOn w:val="BriefTitle"/>
    <w:uiPriority w:val="99"/>
    <w:qFormat/>
    <w:rsid w:val="003F1B2A"/>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3F1B2A"/>
    <w:rPr>
      <w:u w:val="single"/>
    </w:rPr>
  </w:style>
  <w:style w:type="paragraph" w:customStyle="1" w:styleId="StyleCardText11ptUnderline">
    <w:name w:val="Style Card Text + 11 pt Underline"/>
    <w:link w:val="StyleCardText11ptUnderlineChar"/>
    <w:qFormat/>
    <w:rsid w:val="003F1B2A"/>
    <w:pPr>
      <w:spacing w:line="252" w:lineRule="auto"/>
    </w:pPr>
    <w:rPr>
      <w:u w:val="single"/>
    </w:rPr>
  </w:style>
  <w:style w:type="character" w:customStyle="1" w:styleId="StyleMinimizedText11ptChar">
    <w:name w:val="Style Minimized Text + 11 pt Char"/>
    <w:basedOn w:val="DefaultParagraphFont"/>
    <w:link w:val="StyleMinimizedText11pt"/>
    <w:locked/>
    <w:rsid w:val="003F1B2A"/>
    <w:rPr>
      <w:rFonts w:ascii="Georgia" w:hAnsi="Georgia"/>
      <w:sz w:val="16"/>
    </w:rPr>
  </w:style>
  <w:style w:type="paragraph" w:customStyle="1" w:styleId="StyleMinimizedText11pt">
    <w:name w:val="Style Minimized Text + 11 pt"/>
    <w:basedOn w:val="Normal"/>
    <w:link w:val="StyleMinimizedText11ptChar"/>
    <w:qFormat/>
    <w:rsid w:val="003F1B2A"/>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3F1B2A"/>
    <w:rPr>
      <w:rFonts w:ascii="Georgia" w:hAnsi="Georgia"/>
      <w:sz w:val="16"/>
    </w:rPr>
  </w:style>
  <w:style w:type="paragraph" w:customStyle="1" w:styleId="StyleMinimizedText11pt1">
    <w:name w:val="Style Minimized Text + 11 pt1"/>
    <w:basedOn w:val="Normal"/>
    <w:link w:val="StyleMinimizedText11pt1Char"/>
    <w:qFormat/>
    <w:rsid w:val="003F1B2A"/>
    <w:rPr>
      <w:rFonts w:ascii="Georgia" w:hAnsi="Georgia" w:cstheme="minorBidi"/>
      <w:sz w:val="16"/>
    </w:rPr>
  </w:style>
  <w:style w:type="character" w:customStyle="1" w:styleId="Debate-CardSmalltextF2Char">
    <w:name w:val="Debate- Card Small text F2 Char"/>
    <w:link w:val="Debate-CardSmalltextF2"/>
    <w:locked/>
    <w:rsid w:val="003F1B2A"/>
    <w:rPr>
      <w:rFonts w:ascii="Arial Narrow" w:hAnsi="Arial Narrow"/>
      <w:sz w:val="16"/>
    </w:rPr>
  </w:style>
  <w:style w:type="paragraph" w:customStyle="1" w:styleId="Debate-CardSmalltextF2">
    <w:name w:val="Debate- Card Small text F2"/>
    <w:basedOn w:val="Normal"/>
    <w:next w:val="Normal"/>
    <w:link w:val="Debate-CardSmalltextF2Char"/>
    <w:qFormat/>
    <w:rsid w:val="003F1B2A"/>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3F1B2A"/>
    <w:rPr>
      <w:rFonts w:ascii="Arial Narrow" w:hAnsi="Arial Narrow"/>
      <w:b/>
      <w:sz w:val="18"/>
      <w:u w:val="single"/>
    </w:rPr>
  </w:style>
  <w:style w:type="paragraph" w:customStyle="1" w:styleId="Debate-EmphasizedText-F5">
    <w:name w:val="Debate- Emphasized Text- F5"/>
    <w:basedOn w:val="Normal"/>
    <w:link w:val="Debate-EmphasizedText-F5Char"/>
    <w:qFormat/>
    <w:rsid w:val="003F1B2A"/>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3F1B2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F1B2A"/>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3F1B2A"/>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3F1B2A"/>
    <w:rPr>
      <w:rFonts w:ascii="Times New Roman" w:eastAsia="Times New Roman" w:hAnsi="Times New Roman"/>
      <w:sz w:val="16"/>
    </w:rPr>
  </w:style>
  <w:style w:type="paragraph" w:customStyle="1" w:styleId="emactive">
    <w:name w:val="emactive"/>
    <w:basedOn w:val="Normal"/>
    <w:uiPriority w:val="99"/>
    <w:qFormat/>
    <w:rsid w:val="003F1B2A"/>
    <w:pPr>
      <w:spacing w:before="100" w:beforeAutospacing="1" w:after="100" w:afterAutospacing="1"/>
    </w:pPr>
    <w:rPr>
      <w:rFonts w:eastAsia="Times New Roman"/>
      <w:sz w:val="24"/>
    </w:rPr>
  </w:style>
  <w:style w:type="paragraph" w:customStyle="1" w:styleId="emready">
    <w:name w:val="emready"/>
    <w:basedOn w:val="Normal"/>
    <w:uiPriority w:val="99"/>
    <w:qFormat/>
    <w:rsid w:val="003F1B2A"/>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3F1B2A"/>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3F1B2A"/>
    <w:rPr>
      <w:rFonts w:ascii="Georgia" w:eastAsia="Times New Roman" w:hAnsi="Georgia" w:cs="Times New Roman"/>
      <w:b/>
      <w:u w:val="single"/>
    </w:rPr>
  </w:style>
  <w:style w:type="character" w:customStyle="1" w:styleId="CardHighlightChar">
    <w:name w:val="Card Highlight Char"/>
    <w:link w:val="CardHighlight"/>
    <w:locked/>
    <w:rsid w:val="003F1B2A"/>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3F1B2A"/>
    <w:pPr>
      <w:shd w:val="clear" w:color="auto" w:fill="66FFFF"/>
    </w:pPr>
    <w:rPr>
      <w:rFonts w:eastAsia="Calibri"/>
      <w:u w:val="single"/>
    </w:rPr>
  </w:style>
  <w:style w:type="character" w:customStyle="1" w:styleId="BlockHeaderHiddenChar">
    <w:name w:val="Block Header Hidden Char"/>
    <w:link w:val="BlockHeaderHidden"/>
    <w:locked/>
    <w:rsid w:val="003F1B2A"/>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3F1B2A"/>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3F1B2A"/>
    <w:pPr>
      <w:spacing w:before="100" w:beforeAutospacing="1" w:after="100" w:afterAutospacing="1"/>
    </w:pPr>
    <w:rPr>
      <w:rFonts w:eastAsia="Times New Roman"/>
      <w:sz w:val="24"/>
    </w:rPr>
  </w:style>
  <w:style w:type="paragraph" w:customStyle="1" w:styleId="norma">
    <w:name w:val="norma"/>
    <w:basedOn w:val="Heading3"/>
    <w:uiPriority w:val="99"/>
    <w:qFormat/>
    <w:rsid w:val="003F1B2A"/>
    <w:rPr>
      <w:rFonts w:eastAsia="MS Gothic" w:cs="Arial"/>
      <w:bCs/>
      <w:sz w:val="24"/>
    </w:rPr>
  </w:style>
  <w:style w:type="paragraph" w:customStyle="1" w:styleId="nromal">
    <w:name w:val="nromal"/>
    <w:basedOn w:val="Normal"/>
    <w:uiPriority w:val="99"/>
    <w:qFormat/>
    <w:rsid w:val="003F1B2A"/>
    <w:pPr>
      <w:keepNext/>
      <w:keepLines/>
      <w:spacing w:before="200"/>
      <w:outlineLvl w:val="3"/>
    </w:pPr>
    <w:rPr>
      <w:rFonts w:eastAsia="Times New Roman" w:cs="Cambria"/>
      <w:b/>
      <w:iCs/>
    </w:rPr>
  </w:style>
  <w:style w:type="paragraph" w:customStyle="1" w:styleId="natural">
    <w:name w:val="natural"/>
    <w:basedOn w:val="Normal"/>
    <w:uiPriority w:val="99"/>
    <w:qFormat/>
    <w:rsid w:val="003F1B2A"/>
    <w:pPr>
      <w:keepNext/>
      <w:keepLines/>
      <w:spacing w:before="200"/>
      <w:outlineLvl w:val="3"/>
    </w:pPr>
    <w:rPr>
      <w:rFonts w:eastAsia="Times New Roman"/>
      <w:b/>
      <w:iCs/>
    </w:rPr>
  </w:style>
  <w:style w:type="paragraph" w:customStyle="1" w:styleId="nroaml">
    <w:name w:val="nroaml"/>
    <w:basedOn w:val="Normal"/>
    <w:uiPriority w:val="99"/>
    <w:qFormat/>
    <w:rsid w:val="003F1B2A"/>
    <w:pPr>
      <w:keepNext/>
      <w:keepLines/>
      <w:spacing w:before="200"/>
      <w:outlineLvl w:val="3"/>
    </w:pPr>
    <w:rPr>
      <w:rFonts w:eastAsia="Times New Roman"/>
      <w:b/>
      <w:iCs/>
    </w:rPr>
  </w:style>
  <w:style w:type="paragraph" w:customStyle="1" w:styleId="noraml">
    <w:name w:val="noraml"/>
    <w:basedOn w:val="Normal"/>
    <w:uiPriority w:val="99"/>
    <w:qFormat/>
    <w:rsid w:val="003F1B2A"/>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3F1B2A"/>
    <w:rPr>
      <w:rFonts w:ascii="Georgia" w:eastAsia="Calibri" w:hAnsi="Georgia"/>
      <w:sz w:val="16"/>
      <w:szCs w:val="16"/>
    </w:rPr>
  </w:style>
  <w:style w:type="paragraph" w:customStyle="1" w:styleId="SmallSizeParagraph">
    <w:name w:val="Small Size Paragraph"/>
    <w:basedOn w:val="Normal"/>
    <w:link w:val="SmallSizeParagraphChar"/>
    <w:qFormat/>
    <w:rsid w:val="003F1B2A"/>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3F1B2A"/>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3F1B2A"/>
    <w:pPr>
      <w:pBdr>
        <w:top w:val="single" w:sz="4" w:space="0" w:color="auto"/>
        <w:left w:val="single" w:sz="4" w:space="0" w:color="auto"/>
        <w:bottom w:val="single" w:sz="4" w:space="0" w:color="auto"/>
        <w:right w:val="single" w:sz="4" w:space="0" w:color="auto"/>
      </w:pBdr>
      <w:spacing w:after="160" w:line="256"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3F1B2A"/>
    <w:rPr>
      <w:rFonts w:ascii="Arial" w:eastAsia="Calibri" w:hAnsi="Arial" w:cs="Arial"/>
      <w:kern w:val="2"/>
      <w:sz w:val="14"/>
      <w:szCs w:val="14"/>
      <w:lang w:eastAsia="zh-TW"/>
    </w:rPr>
  </w:style>
  <w:style w:type="paragraph" w:customStyle="1" w:styleId="CardT1">
    <w:name w:val="CardT1"/>
    <w:basedOn w:val="Normal"/>
    <w:link w:val="CardT1Char"/>
    <w:qFormat/>
    <w:rsid w:val="003F1B2A"/>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3F1B2A"/>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3F1B2A"/>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3F1B2A"/>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3F1B2A"/>
    <w:rPr>
      <w:rFonts w:ascii="Arial" w:eastAsia="MS Mincho" w:hAnsi="Arial"/>
      <w:b/>
      <w:sz w:val="24"/>
      <w:u w:val="single"/>
    </w:rPr>
  </w:style>
  <w:style w:type="paragraph" w:customStyle="1" w:styleId="2909F619802848F09E01365C32F34654">
    <w:name w:val="2909F619802848F09E01365C32F34654"/>
    <w:uiPriority w:val="99"/>
    <w:qFormat/>
    <w:rsid w:val="003F1B2A"/>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3F1B2A"/>
    <w:rPr>
      <w:rFonts w:ascii="Georgia" w:eastAsia="Calibri" w:hAnsi="Georgia"/>
      <w:u w:val="single"/>
      <w:lang w:val="x-none" w:eastAsia="zh-CN"/>
    </w:rPr>
  </w:style>
  <w:style w:type="paragraph" w:customStyle="1" w:styleId="UnderlineS">
    <w:name w:val="Underline S"/>
    <w:basedOn w:val="Normal"/>
    <w:link w:val="UnderlineSChar"/>
    <w:qFormat/>
    <w:rsid w:val="003F1B2A"/>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3F1B2A"/>
    <w:rPr>
      <w:rFonts w:ascii="Georgia" w:eastAsia="SimSun" w:hAnsi="Georgia"/>
      <w:sz w:val="12"/>
    </w:rPr>
  </w:style>
  <w:style w:type="paragraph" w:customStyle="1" w:styleId="Ununderlined">
    <w:name w:val="Ununderlined"/>
    <w:basedOn w:val="Normal"/>
    <w:link w:val="UnunderlinedChar"/>
    <w:qFormat/>
    <w:rsid w:val="003F1B2A"/>
    <w:rPr>
      <w:rFonts w:ascii="Georgia" w:eastAsia="SimSun" w:hAnsi="Georgia" w:cstheme="minorBidi"/>
      <w:sz w:val="12"/>
    </w:rPr>
  </w:style>
  <w:style w:type="character" w:customStyle="1" w:styleId="HighlightingChar">
    <w:name w:val="Highlighting Char"/>
    <w:link w:val="Highlighting"/>
    <w:locked/>
    <w:rsid w:val="003F1B2A"/>
    <w:rPr>
      <w:rFonts w:ascii="Georgia" w:eastAsia="SimSun" w:hAnsi="Georgia"/>
      <w:u w:val="thick"/>
    </w:rPr>
  </w:style>
  <w:style w:type="paragraph" w:customStyle="1" w:styleId="Highlighting">
    <w:name w:val="Highlighting"/>
    <w:basedOn w:val="Normal"/>
    <w:link w:val="HighlightingChar"/>
    <w:autoRedefine/>
    <w:qFormat/>
    <w:rsid w:val="003F1B2A"/>
    <w:rPr>
      <w:rFonts w:ascii="Georgia" w:eastAsia="SimSun" w:hAnsi="Georgia" w:cstheme="minorBidi"/>
      <w:u w:val="thick"/>
    </w:rPr>
  </w:style>
  <w:style w:type="paragraph" w:customStyle="1" w:styleId="teaserpermalink">
    <w:name w:val="teaser_permalink"/>
    <w:basedOn w:val="Normal"/>
    <w:uiPriority w:val="99"/>
    <w:qFormat/>
    <w:rsid w:val="003F1B2A"/>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3F1B2A"/>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3F1B2A"/>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3F1B2A"/>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3F1B2A"/>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3F1B2A"/>
    <w:rPr>
      <w:b/>
      <w:sz w:val="28"/>
    </w:rPr>
  </w:style>
  <w:style w:type="character" w:customStyle="1" w:styleId="SourcenameChar">
    <w:name w:val="Source name Char"/>
    <w:link w:val="Sourcename"/>
    <w:locked/>
    <w:rsid w:val="003F1B2A"/>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3F1B2A"/>
    <w:rPr>
      <w:b/>
      <w:bCs/>
      <w:sz w:val="20"/>
    </w:rPr>
  </w:style>
  <w:style w:type="character" w:customStyle="1" w:styleId="underlinedcardChar">
    <w:name w:val="underlined card Char"/>
    <w:link w:val="underlinedcard0"/>
    <w:locked/>
    <w:rsid w:val="003F1B2A"/>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3F1B2A"/>
    <w:rPr>
      <w:sz w:val="22"/>
      <w:u w:val="single"/>
    </w:rPr>
  </w:style>
  <w:style w:type="paragraph" w:customStyle="1" w:styleId="FullText">
    <w:name w:val="Full Text"/>
    <w:basedOn w:val="Normal"/>
    <w:uiPriority w:val="99"/>
    <w:qFormat/>
    <w:rsid w:val="003F1B2A"/>
    <w:rPr>
      <w:rFonts w:eastAsia="Times New Roman"/>
      <w:sz w:val="16"/>
    </w:rPr>
  </w:style>
  <w:style w:type="character" w:customStyle="1" w:styleId="TextUnderlineChar">
    <w:name w:val="Text Underline Char"/>
    <w:link w:val="TextUnderline"/>
    <w:locked/>
    <w:rsid w:val="003F1B2A"/>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3F1B2A"/>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3F1B2A"/>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3F1B2A"/>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3F1B2A"/>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3F1B2A"/>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3F1B2A"/>
    <w:pPr>
      <w:spacing w:before="240"/>
      <w:outlineLvl w:val="2"/>
    </w:pPr>
    <w:rPr>
      <w:rFonts w:eastAsia="Times New Roman"/>
      <w:b/>
    </w:rPr>
  </w:style>
  <w:style w:type="character" w:customStyle="1" w:styleId="CiteCardChar">
    <w:name w:val="Cite_Card Char"/>
    <w:link w:val="CiteCard0"/>
    <w:locked/>
    <w:rsid w:val="003F1B2A"/>
    <w:rPr>
      <w:rFonts w:ascii="Times New Roman" w:eastAsia="Times New Roman" w:hAnsi="Times New Roman" w:cs="Arial"/>
      <w:bCs/>
      <w:sz w:val="20"/>
      <w:szCs w:val="20"/>
    </w:rPr>
  </w:style>
  <w:style w:type="paragraph" w:customStyle="1" w:styleId="CiteCard0">
    <w:name w:val="Cite_Card"/>
    <w:link w:val="CiteCardChar"/>
    <w:qFormat/>
    <w:rsid w:val="003F1B2A"/>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3F1B2A"/>
    <w:pPr>
      <w:widowControl w:val="0"/>
    </w:pPr>
    <w:rPr>
      <w:rFonts w:eastAsia="MS Mincho"/>
      <w:color w:val="auto"/>
    </w:rPr>
  </w:style>
  <w:style w:type="character" w:customStyle="1" w:styleId="StyleStyle49pt6Char">
    <w:name w:val="Style Style4 + 9 pt6 Char"/>
    <w:basedOn w:val="Style4Char"/>
    <w:link w:val="StyleStyle49pt6"/>
    <w:locked/>
    <w:rsid w:val="003F1B2A"/>
    <w:rPr>
      <w:rFonts w:ascii="Georgia" w:eastAsia="Times New Roman" w:hAnsi="Georgia" w:cs="Calibri"/>
      <w:sz w:val="24"/>
      <w:u w:val="single"/>
      <w:lang w:val="x-none"/>
    </w:rPr>
  </w:style>
  <w:style w:type="paragraph" w:customStyle="1" w:styleId="StyleStyle49pt6">
    <w:name w:val="Style Style4 + 9 pt6"/>
    <w:basedOn w:val="Style4"/>
    <w:link w:val="StyleStyle49pt6Char"/>
    <w:qFormat/>
    <w:rsid w:val="003F1B2A"/>
    <w:pPr>
      <w:spacing w:after="160" w:line="256" w:lineRule="auto"/>
    </w:pPr>
    <w:rPr>
      <w:rFonts w:ascii="Georgia" w:eastAsia="Times New Roman" w:hAnsi="Georgia"/>
    </w:rPr>
  </w:style>
  <w:style w:type="character" w:customStyle="1" w:styleId="UnderlineCharCharCharCharChar">
    <w:name w:val="Underline Char Char Char Char Char"/>
    <w:link w:val="UnderlineCharCharCharChar"/>
    <w:locked/>
    <w:rsid w:val="003F1B2A"/>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3F1B2A"/>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3F1B2A"/>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3F1B2A"/>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3F1B2A"/>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3F1B2A"/>
    <w:rPr>
      <w:rFonts w:ascii="Georgia" w:hAnsi="Georgia"/>
      <w:b/>
      <w:bCs/>
      <w:u w:val="single"/>
    </w:rPr>
  </w:style>
  <w:style w:type="character" w:customStyle="1" w:styleId="DebatenoramlChar">
    <w:name w:val="Debatenoraml Char"/>
    <w:link w:val="Debatenoraml"/>
    <w:locked/>
    <w:rsid w:val="003F1B2A"/>
    <w:rPr>
      <w:rFonts w:ascii="Times New Roman" w:hAnsi="Times New Roman" w:cs="Times New Roman"/>
    </w:rPr>
  </w:style>
  <w:style w:type="paragraph" w:customStyle="1" w:styleId="Debatenoraml">
    <w:name w:val="Debatenoraml"/>
    <w:basedOn w:val="NoSpacing"/>
    <w:link w:val="DebatenoramlChar"/>
    <w:qFormat/>
    <w:rsid w:val="003F1B2A"/>
    <w:pPr>
      <w:spacing w:before="0" w:line="240" w:lineRule="auto"/>
    </w:pPr>
    <w:rPr>
      <w:rFonts w:ascii="Times New Roman" w:hAnsi="Times New Roman" w:cs="Times New Roman"/>
    </w:rPr>
  </w:style>
  <w:style w:type="paragraph" w:customStyle="1" w:styleId="SynergyTag">
    <w:name w:val="SynergyTag"/>
    <w:basedOn w:val="Normal"/>
    <w:uiPriority w:val="99"/>
    <w:qFormat/>
    <w:rsid w:val="003F1B2A"/>
    <w:rPr>
      <w:rFonts w:eastAsia="Calibri"/>
      <w:b/>
    </w:rPr>
  </w:style>
  <w:style w:type="character" w:customStyle="1" w:styleId="QualsChar">
    <w:name w:val="Quals Char"/>
    <w:link w:val="Quals"/>
    <w:locked/>
    <w:rsid w:val="003F1B2A"/>
    <w:rPr>
      <w:rFonts w:ascii="Georgia" w:eastAsia="Calibri" w:hAnsi="Georgia"/>
      <w:sz w:val="18"/>
    </w:rPr>
  </w:style>
  <w:style w:type="paragraph" w:customStyle="1" w:styleId="Quals">
    <w:name w:val="Quals"/>
    <w:basedOn w:val="Normal"/>
    <w:link w:val="QualsChar"/>
    <w:qFormat/>
    <w:rsid w:val="003F1B2A"/>
    <w:rPr>
      <w:rFonts w:ascii="Georgia" w:eastAsia="Calibri" w:hAnsi="Georgia" w:cstheme="minorBidi"/>
      <w:sz w:val="18"/>
    </w:rPr>
  </w:style>
  <w:style w:type="paragraph" w:customStyle="1" w:styleId="times">
    <w:name w:val="times"/>
    <w:basedOn w:val="Normal"/>
    <w:uiPriority w:val="99"/>
    <w:qFormat/>
    <w:rsid w:val="003F1B2A"/>
    <w:pPr>
      <w:spacing w:before="100" w:beforeAutospacing="1" w:after="100" w:afterAutospacing="1"/>
    </w:pPr>
    <w:rPr>
      <w:rFonts w:eastAsia="Times New Roman"/>
      <w:sz w:val="24"/>
    </w:rPr>
  </w:style>
  <w:style w:type="paragraph" w:customStyle="1" w:styleId="BodyA">
    <w:name w:val="Body A"/>
    <w:uiPriority w:val="99"/>
    <w:qFormat/>
    <w:rsid w:val="003F1B2A"/>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3F1B2A"/>
    <w:rPr>
      <w:rFonts w:ascii="Georgia" w:eastAsia="Times New Roman" w:hAnsi="Georgia"/>
      <w:b/>
      <w:caps/>
      <w:szCs w:val="28"/>
      <w:u w:val="single"/>
    </w:rPr>
  </w:style>
  <w:style w:type="paragraph" w:customStyle="1" w:styleId="Starred">
    <w:name w:val="Starred"/>
    <w:basedOn w:val="Normal"/>
    <w:link w:val="StarredChar"/>
    <w:qFormat/>
    <w:rsid w:val="003F1B2A"/>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3F1B2A"/>
    <w:rPr>
      <w:rFonts w:ascii="Georgia" w:eastAsia="Times New Roman" w:hAnsi="Georgia"/>
      <w:b/>
      <w:caps/>
      <w:szCs w:val="28"/>
      <w:u w:val="single"/>
    </w:rPr>
  </w:style>
  <w:style w:type="paragraph" w:customStyle="1" w:styleId="NotStarred">
    <w:name w:val="NotStarred"/>
    <w:basedOn w:val="Normal"/>
    <w:link w:val="NotStarredChar"/>
    <w:qFormat/>
    <w:rsid w:val="003F1B2A"/>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StyleStyle49ptBorderSinglesolidlineAuto05ptLiChar">
    <w:name w:val="Style Style4 + 9 pt Border: : (Single solid line Auto  0.5 pt Li... Char"/>
    <w:link w:val="StyleStyle49ptBorderSinglesolidlineAuto05ptLi"/>
    <w:locked/>
    <w:rsid w:val="003F1B2A"/>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3F1B2A"/>
    <w:pPr>
      <w:pBdr>
        <w:top w:val="single" w:sz="4" w:space="0" w:color="auto"/>
        <w:left w:val="single" w:sz="4" w:space="0" w:color="auto"/>
        <w:bottom w:val="single" w:sz="4" w:space="0" w:color="auto"/>
        <w:right w:val="single" w:sz="4" w:space="0" w:color="auto"/>
      </w:pBdr>
      <w:spacing w:after="160" w:line="256" w:lineRule="auto"/>
    </w:pPr>
    <w:rPr>
      <w:rFonts w:ascii="Times New Roman" w:eastAsiaTheme="minorHAnsi" w:hAnsi="Times New Roman" w:cs="Times New Roman"/>
      <w:sz w:val="22"/>
      <w:bdr w:val="single" w:sz="4" w:space="0" w:color="auto" w:frame="1"/>
      <w:lang w:val="en-US"/>
    </w:rPr>
  </w:style>
  <w:style w:type="character" w:customStyle="1" w:styleId="H4TagChar1">
    <w:name w:val="H4 (Tag) Char1"/>
    <w:link w:val="H4Tag"/>
    <w:locked/>
    <w:rsid w:val="003F1B2A"/>
    <w:rPr>
      <w:rFonts w:ascii="Georgia" w:eastAsia="Calibri" w:hAnsi="Georgia"/>
      <w:b/>
    </w:rPr>
  </w:style>
  <w:style w:type="paragraph" w:customStyle="1" w:styleId="H4Tag">
    <w:name w:val="H4 (Tag)"/>
    <w:basedOn w:val="Normal"/>
    <w:link w:val="H4TagChar1"/>
    <w:qFormat/>
    <w:rsid w:val="003F1B2A"/>
    <w:rPr>
      <w:rFonts w:ascii="Georgia" w:eastAsia="Calibri" w:hAnsi="Georgia" w:cstheme="minorBidi"/>
      <w:b/>
    </w:rPr>
  </w:style>
  <w:style w:type="paragraph" w:customStyle="1" w:styleId="CM25">
    <w:name w:val="CM25"/>
    <w:basedOn w:val="Default"/>
    <w:next w:val="Default"/>
    <w:uiPriority w:val="99"/>
    <w:qFormat/>
    <w:rsid w:val="003F1B2A"/>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3F1B2A"/>
    <w:rPr>
      <w:rFonts w:ascii="Georgia" w:hAnsi="Georgia"/>
      <w:b/>
    </w:rPr>
  </w:style>
  <w:style w:type="paragraph" w:customStyle="1" w:styleId="Debate-CardTagandCite-F6">
    <w:name w:val="Debate- Card Tag and Cite- F6"/>
    <w:basedOn w:val="Normal"/>
    <w:link w:val="Debate-CardTagandCite-F6Char"/>
    <w:qFormat/>
    <w:rsid w:val="003F1B2A"/>
    <w:pPr>
      <w:contextualSpacing/>
    </w:pPr>
    <w:rPr>
      <w:rFonts w:ascii="Georgia" w:hAnsi="Georgia" w:cstheme="minorBidi"/>
      <w:b/>
    </w:rPr>
  </w:style>
  <w:style w:type="character" w:customStyle="1" w:styleId="CardtextChar3">
    <w:name w:val="Card text Char"/>
    <w:basedOn w:val="DefaultParagraphFont"/>
    <w:link w:val="Cardtext3"/>
    <w:locked/>
    <w:rsid w:val="003F1B2A"/>
    <w:rPr>
      <w:rFonts w:ascii="Garamond" w:hAnsi="Garamond"/>
      <w:u w:val="single"/>
    </w:rPr>
  </w:style>
  <w:style w:type="paragraph" w:customStyle="1" w:styleId="Cardtext3">
    <w:name w:val="Card text"/>
    <w:link w:val="CardtextChar3"/>
    <w:qFormat/>
    <w:rsid w:val="003F1B2A"/>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3F1B2A"/>
    <w:rPr>
      <w:rFonts w:ascii="Georgia" w:eastAsia="Times New Roman" w:hAnsi="Georgia"/>
      <w:b/>
      <w:szCs w:val="28"/>
      <w:u w:val="single"/>
    </w:rPr>
  </w:style>
  <w:style w:type="paragraph" w:customStyle="1" w:styleId="NewHeading2">
    <w:name w:val="NewHeading2"/>
    <w:basedOn w:val="Normal"/>
    <w:link w:val="NewHeading2Char"/>
    <w:qFormat/>
    <w:rsid w:val="003F1B2A"/>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3F1B2A"/>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3F1B2A"/>
    <w:rPr>
      <w:rFonts w:eastAsia="Calibri"/>
    </w:rPr>
  </w:style>
  <w:style w:type="paragraph" w:customStyle="1" w:styleId="Card6pt">
    <w:name w:val="Card 6pt"/>
    <w:basedOn w:val="Normal"/>
    <w:uiPriority w:val="99"/>
    <w:qFormat/>
    <w:rsid w:val="003F1B2A"/>
    <w:pPr>
      <w:ind w:left="288" w:right="288"/>
    </w:pPr>
    <w:rPr>
      <w:rFonts w:ascii="Georgia" w:eastAsia="Calibri" w:hAnsi="Georgia"/>
      <w:bCs/>
      <w:color w:val="000000"/>
      <w:sz w:val="12"/>
      <w:szCs w:val="20"/>
    </w:rPr>
  </w:style>
  <w:style w:type="character" w:customStyle="1" w:styleId="FullCiteChar">
    <w:name w:val="Full Cite Char"/>
    <w:link w:val="FullCite"/>
    <w:locked/>
    <w:rsid w:val="003F1B2A"/>
    <w:rPr>
      <w:rFonts w:ascii="Garamond" w:eastAsia="Calibri" w:hAnsi="Garamond"/>
    </w:rPr>
  </w:style>
  <w:style w:type="paragraph" w:customStyle="1" w:styleId="FullCite">
    <w:name w:val="Full Cite"/>
    <w:basedOn w:val="Normal"/>
    <w:next w:val="Normal"/>
    <w:link w:val="FullCiteChar"/>
    <w:qFormat/>
    <w:rsid w:val="003F1B2A"/>
    <w:rPr>
      <w:rFonts w:ascii="Garamond" w:eastAsia="Calibri" w:hAnsi="Garamond" w:cstheme="minorBidi"/>
    </w:rPr>
  </w:style>
  <w:style w:type="character" w:customStyle="1" w:styleId="StyleCardStyleBlackUnderlineChar">
    <w:name w:val="Style Card Style + Black Underline Char"/>
    <w:link w:val="StyleCardStyleBlackUnderline"/>
    <w:locked/>
    <w:rsid w:val="003F1B2A"/>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3F1B2A"/>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3F1B2A"/>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3F1B2A"/>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3F1B2A"/>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3F1B2A"/>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3F1B2A"/>
    <w:pPr>
      <w:ind w:left="288" w:right="288"/>
    </w:pPr>
    <w:rPr>
      <w:rFonts w:ascii="Georgia" w:eastAsia="SimSun" w:hAnsi="Georgia" w:cstheme="minorBidi"/>
      <w:b/>
      <w:bCs/>
      <w:u w:val="single"/>
      <w:lang w:eastAsia="zh-CN"/>
    </w:rPr>
  </w:style>
  <w:style w:type="paragraph" w:customStyle="1" w:styleId="CM27">
    <w:name w:val="CM27"/>
    <w:basedOn w:val="Default"/>
    <w:next w:val="Default"/>
    <w:uiPriority w:val="99"/>
    <w:qFormat/>
    <w:rsid w:val="003F1B2A"/>
    <w:pPr>
      <w:spacing w:after="200" w:line="276" w:lineRule="auto"/>
    </w:pPr>
    <w:rPr>
      <w:rFonts w:eastAsia="Calibri"/>
      <w:color w:val="auto"/>
      <w:sz w:val="22"/>
    </w:rPr>
  </w:style>
  <w:style w:type="paragraph" w:customStyle="1" w:styleId="font-null">
    <w:name w:val="font-null"/>
    <w:basedOn w:val="Normal"/>
    <w:uiPriority w:val="99"/>
    <w:qFormat/>
    <w:rsid w:val="003F1B2A"/>
    <w:pPr>
      <w:spacing w:before="100" w:beforeAutospacing="1" w:after="100" w:afterAutospacing="1"/>
    </w:pPr>
    <w:rPr>
      <w:rFonts w:eastAsia="Times New Roman"/>
      <w:sz w:val="24"/>
    </w:rPr>
  </w:style>
  <w:style w:type="paragraph" w:customStyle="1" w:styleId="rteindent1">
    <w:name w:val="rteindent1"/>
    <w:basedOn w:val="Normal"/>
    <w:uiPriority w:val="99"/>
    <w:qFormat/>
    <w:rsid w:val="003F1B2A"/>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3F1B2A"/>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3F1B2A"/>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3F1B2A"/>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3F1B2A"/>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3F1B2A"/>
    <w:pPr>
      <w:spacing w:before="100" w:beforeAutospacing="1" w:after="100" w:afterAutospacing="1"/>
    </w:pPr>
    <w:rPr>
      <w:rFonts w:eastAsia="Times New Roman"/>
      <w:sz w:val="24"/>
    </w:rPr>
  </w:style>
  <w:style w:type="paragraph" w:customStyle="1" w:styleId="class">
    <w:name w:val="class"/>
    <w:basedOn w:val="Normal"/>
    <w:uiPriority w:val="99"/>
    <w:qFormat/>
    <w:rsid w:val="003F1B2A"/>
    <w:pPr>
      <w:spacing w:before="100" w:beforeAutospacing="1" w:after="100" w:afterAutospacing="1"/>
    </w:pPr>
    <w:rPr>
      <w:rFonts w:eastAsia="Times New Roman"/>
      <w:sz w:val="24"/>
    </w:rPr>
  </w:style>
  <w:style w:type="paragraph" w:customStyle="1" w:styleId="Pa6">
    <w:name w:val="Pa6"/>
    <w:basedOn w:val="Normal"/>
    <w:next w:val="Normal"/>
    <w:uiPriority w:val="99"/>
    <w:qFormat/>
    <w:rsid w:val="003F1B2A"/>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3F1B2A"/>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3F1B2A"/>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3F1B2A"/>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3F1B2A"/>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3F1B2A"/>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3F1B2A"/>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F1B2A"/>
    <w:pPr>
      <w:spacing w:after="160" w:line="256" w:lineRule="auto"/>
    </w:pPr>
    <w:rPr>
      <w:rFonts w:ascii="Georgia" w:eastAsia="SimSun" w:hAnsi="Georgia" w:cstheme="minorBidi"/>
      <w:b/>
      <w:bCs/>
      <w:sz w:val="22"/>
      <w:lang w:val="en-US"/>
    </w:rPr>
  </w:style>
  <w:style w:type="paragraph" w:customStyle="1" w:styleId="summary">
    <w:name w:val="summary"/>
    <w:basedOn w:val="Normal"/>
    <w:uiPriority w:val="99"/>
    <w:qFormat/>
    <w:rsid w:val="003F1B2A"/>
    <w:pPr>
      <w:spacing w:before="100" w:beforeAutospacing="1" w:after="100" w:afterAutospacing="1"/>
    </w:pPr>
    <w:rPr>
      <w:rFonts w:eastAsia="Times New Roman"/>
      <w:sz w:val="24"/>
    </w:rPr>
  </w:style>
  <w:style w:type="paragraph" w:customStyle="1" w:styleId="Caption2">
    <w:name w:val="Caption2"/>
    <w:basedOn w:val="Normal"/>
    <w:uiPriority w:val="99"/>
    <w:qFormat/>
    <w:rsid w:val="003F1B2A"/>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3F1B2A"/>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3F1B2A"/>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3F1B2A"/>
    <w:pPr>
      <w:jc w:val="center"/>
    </w:pPr>
    <w:rPr>
      <w:rFonts w:ascii="Book Antiqua" w:eastAsia="Times New Roman" w:hAnsi="Book Antiqua"/>
      <w:b/>
      <w:sz w:val="28"/>
    </w:rPr>
  </w:style>
  <w:style w:type="character" w:customStyle="1" w:styleId="LittleChar">
    <w:name w:val="Little Char"/>
    <w:link w:val="Little"/>
    <w:uiPriority w:val="99"/>
    <w:locked/>
    <w:rsid w:val="003F1B2A"/>
    <w:rPr>
      <w:rFonts w:ascii="Calibri" w:eastAsia="Times New Roman" w:hAnsi="Calibri" w:cs="Calibri"/>
      <w:sz w:val="16"/>
    </w:rPr>
  </w:style>
  <w:style w:type="paragraph" w:customStyle="1" w:styleId="Little">
    <w:name w:val="Little"/>
    <w:basedOn w:val="Normal"/>
    <w:next w:val="Normal"/>
    <w:link w:val="LittleChar"/>
    <w:uiPriority w:val="99"/>
    <w:qFormat/>
    <w:rsid w:val="003F1B2A"/>
    <w:pPr>
      <w:ind w:left="288"/>
    </w:pPr>
    <w:rPr>
      <w:rFonts w:eastAsia="Times New Roman"/>
      <w:sz w:val="16"/>
    </w:rPr>
  </w:style>
  <w:style w:type="paragraph" w:customStyle="1" w:styleId="AAAcard">
    <w:name w:val="AAAcard"/>
    <w:basedOn w:val="Normal"/>
    <w:uiPriority w:val="99"/>
    <w:qFormat/>
    <w:rsid w:val="003F1B2A"/>
    <w:pPr>
      <w:ind w:left="288" w:right="288"/>
    </w:pPr>
    <w:rPr>
      <w:rFonts w:eastAsia="Times New Roman"/>
    </w:rPr>
  </w:style>
  <w:style w:type="paragraph" w:customStyle="1" w:styleId="Caption3">
    <w:name w:val="Caption3"/>
    <w:basedOn w:val="Normal"/>
    <w:uiPriority w:val="99"/>
    <w:qFormat/>
    <w:rsid w:val="003F1B2A"/>
    <w:pPr>
      <w:spacing w:before="100" w:beforeAutospacing="1" w:after="100" w:afterAutospacing="1"/>
    </w:pPr>
    <w:rPr>
      <w:rFonts w:eastAsia="Times New Roman"/>
      <w:sz w:val="24"/>
    </w:rPr>
  </w:style>
  <w:style w:type="paragraph" w:customStyle="1" w:styleId="body-12-5">
    <w:name w:val="body-12-5"/>
    <w:basedOn w:val="Normal"/>
    <w:uiPriority w:val="99"/>
    <w:qFormat/>
    <w:rsid w:val="003F1B2A"/>
    <w:pPr>
      <w:spacing w:before="100" w:beforeAutospacing="1" w:after="100" w:afterAutospacing="1"/>
    </w:pPr>
    <w:rPr>
      <w:rFonts w:eastAsia="Times New Roman"/>
      <w:sz w:val="24"/>
    </w:rPr>
  </w:style>
  <w:style w:type="paragraph" w:customStyle="1" w:styleId="infuse">
    <w:name w:val="infuse"/>
    <w:basedOn w:val="Normal"/>
    <w:uiPriority w:val="99"/>
    <w:qFormat/>
    <w:rsid w:val="003F1B2A"/>
    <w:pPr>
      <w:spacing w:before="100" w:beforeAutospacing="1" w:after="100" w:afterAutospacing="1"/>
    </w:pPr>
    <w:rPr>
      <w:rFonts w:eastAsia="Times New Roman"/>
      <w:sz w:val="24"/>
    </w:rPr>
  </w:style>
  <w:style w:type="paragraph" w:customStyle="1" w:styleId="fontreg">
    <w:name w:val="font_reg"/>
    <w:basedOn w:val="Normal"/>
    <w:uiPriority w:val="99"/>
    <w:qFormat/>
    <w:rsid w:val="003F1B2A"/>
    <w:pPr>
      <w:spacing w:before="100" w:beforeAutospacing="1" w:after="100" w:afterAutospacing="1"/>
    </w:pPr>
    <w:rPr>
      <w:rFonts w:eastAsia="Times New Roman"/>
      <w:sz w:val="24"/>
    </w:rPr>
  </w:style>
  <w:style w:type="paragraph" w:customStyle="1" w:styleId="CITEF3">
    <w:name w:val="CITE F3"/>
    <w:uiPriority w:val="99"/>
    <w:qFormat/>
    <w:rsid w:val="003F1B2A"/>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3F1B2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3F1B2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3F1B2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3F1B2A"/>
    <w:pPr>
      <w:spacing w:after="200" w:line="240" w:lineRule="auto"/>
    </w:pPr>
    <w:rPr>
      <w:rFonts w:ascii="Calibri" w:eastAsia="Calibri" w:hAnsi="Calibri" w:cs="Times New Roman"/>
      <w:sz w:val="20"/>
      <w:szCs w:val="20"/>
      <w:u w:val="single"/>
    </w:rPr>
  </w:style>
  <w:style w:type="paragraph" w:customStyle="1" w:styleId="hotroute1">
    <w:name w:val="hot route!"/>
    <w:basedOn w:val="Normal"/>
    <w:uiPriority w:val="99"/>
    <w:qFormat/>
    <w:rsid w:val="003F1B2A"/>
    <w:pPr>
      <w:ind w:left="144"/>
    </w:pPr>
    <w:rPr>
      <w:rFonts w:ascii="Cambria" w:eastAsia="Calibri" w:hAnsi="Cambria"/>
      <w:sz w:val="24"/>
    </w:rPr>
  </w:style>
  <w:style w:type="paragraph" w:customStyle="1" w:styleId="FreeFormA">
    <w:name w:val="Free Form A"/>
    <w:autoRedefine/>
    <w:uiPriority w:val="99"/>
    <w:qFormat/>
    <w:rsid w:val="003F1B2A"/>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3F1B2A"/>
    <w:pPr>
      <w:spacing w:before="100" w:beforeAutospacing="1" w:after="100" w:afterAutospacing="1"/>
    </w:pPr>
    <w:rPr>
      <w:rFonts w:eastAsia="Times New Roman"/>
      <w:sz w:val="24"/>
    </w:rPr>
  </w:style>
  <w:style w:type="paragraph" w:customStyle="1" w:styleId="subheader">
    <w:name w:val="subheader"/>
    <w:basedOn w:val="Normal"/>
    <w:uiPriority w:val="99"/>
    <w:qFormat/>
    <w:rsid w:val="003F1B2A"/>
    <w:pPr>
      <w:spacing w:before="100" w:beforeAutospacing="1" w:after="100" w:afterAutospacing="1"/>
    </w:pPr>
    <w:rPr>
      <w:rFonts w:eastAsia="Times New Roman"/>
      <w:sz w:val="24"/>
    </w:rPr>
  </w:style>
  <w:style w:type="paragraph" w:customStyle="1" w:styleId="firstletter">
    <w:name w:val="firstletter"/>
    <w:basedOn w:val="Normal"/>
    <w:uiPriority w:val="99"/>
    <w:qFormat/>
    <w:rsid w:val="003F1B2A"/>
    <w:pPr>
      <w:spacing w:before="100" w:beforeAutospacing="1" w:after="100" w:afterAutospacing="1"/>
    </w:pPr>
    <w:rPr>
      <w:rFonts w:eastAsia="Times New Roman"/>
      <w:sz w:val="24"/>
    </w:rPr>
  </w:style>
  <w:style w:type="paragraph" w:customStyle="1" w:styleId="more">
    <w:name w:val="more"/>
    <w:basedOn w:val="Normal"/>
    <w:uiPriority w:val="99"/>
    <w:qFormat/>
    <w:rsid w:val="003F1B2A"/>
    <w:pPr>
      <w:spacing w:before="100" w:beforeAutospacing="1" w:after="100" w:afterAutospacing="1"/>
    </w:pPr>
    <w:rPr>
      <w:rFonts w:eastAsia="Times New Roman"/>
      <w:sz w:val="24"/>
    </w:rPr>
  </w:style>
  <w:style w:type="paragraph" w:customStyle="1" w:styleId="story">
    <w:name w:val="story"/>
    <w:basedOn w:val="Normal"/>
    <w:uiPriority w:val="99"/>
    <w:qFormat/>
    <w:rsid w:val="003F1B2A"/>
    <w:pPr>
      <w:spacing w:before="100" w:beforeAutospacing="1" w:after="100" w:afterAutospacing="1"/>
    </w:pPr>
    <w:rPr>
      <w:rFonts w:eastAsia="Times New Roman"/>
      <w:sz w:val="24"/>
    </w:rPr>
  </w:style>
  <w:style w:type="paragraph" w:customStyle="1" w:styleId="H1numbered">
    <w:name w:val="H1 numbered"/>
    <w:basedOn w:val="Normal"/>
    <w:uiPriority w:val="99"/>
    <w:qFormat/>
    <w:rsid w:val="003F1B2A"/>
    <w:pPr>
      <w:pageBreakBefore/>
      <w:widowControl w:val="0"/>
      <w:numPr>
        <w:numId w:val="1"/>
      </w:numPr>
      <w:pBdr>
        <w:top w:val="single" w:sz="6" w:space="28" w:color="auto"/>
        <w:bottom w:val="single" w:sz="6" w:space="14" w:color="auto"/>
      </w:pBdr>
      <w:tabs>
        <w:tab w:val="num" w:pos="360"/>
      </w:tabs>
      <w:suppressAutoHyphens/>
      <w:autoSpaceDE w:val="0"/>
      <w:autoSpaceDN w:val="0"/>
      <w:adjustRightInd w:val="0"/>
      <w:spacing w:before="283" w:after="170" w:line="288" w:lineRule="auto"/>
      <w:ind w:left="360" w:hanging="360"/>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3F1B2A"/>
    <w:pPr>
      <w:widowControl w:val="0"/>
      <w:numPr>
        <w:ilvl w:val="1"/>
        <w:numId w:val="1"/>
      </w:numPr>
      <w:tabs>
        <w:tab w:val="clear" w:pos="792"/>
        <w:tab w:val="left" w:pos="567"/>
        <w:tab w:val="num" w:pos="1440"/>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3F1B2A"/>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3F1B2A"/>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3F1B2A"/>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3F1B2A"/>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3F1B2A"/>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3F1B2A"/>
    <w:pPr>
      <w:widowControl w:val="0"/>
      <w:spacing w:after="63"/>
    </w:pPr>
    <w:rPr>
      <w:rFonts w:ascii="Arial" w:hAnsi="Arial"/>
      <w:color w:val="auto"/>
    </w:rPr>
  </w:style>
  <w:style w:type="paragraph" w:customStyle="1" w:styleId="CM35">
    <w:name w:val="CM35"/>
    <w:basedOn w:val="Default"/>
    <w:next w:val="Default"/>
    <w:uiPriority w:val="99"/>
    <w:qFormat/>
    <w:rsid w:val="003F1B2A"/>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3F1B2A"/>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3F1B2A"/>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3F1B2A"/>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3F1B2A"/>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3F1B2A"/>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3F1B2A"/>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3F1B2A"/>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3F1B2A"/>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3F1B2A"/>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3F1B2A"/>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F1B2A"/>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3F1B2A"/>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3F1B2A"/>
    <w:rPr>
      <w:rFonts w:ascii="Georgia" w:hAnsi="Georgia" w:cstheme="minorBidi"/>
      <w:lang w:val="x-none" w:eastAsia="x-none"/>
    </w:rPr>
  </w:style>
  <w:style w:type="character" w:customStyle="1" w:styleId="NormalFontChar">
    <w:name w:val="Normal Font Char"/>
    <w:link w:val="NormalFont"/>
    <w:locked/>
    <w:rsid w:val="003F1B2A"/>
    <w:rPr>
      <w:rFonts w:ascii="Times New Roman" w:eastAsia="Times New Roman" w:hAnsi="Times New Roman" w:cs="Times New Roman"/>
      <w:sz w:val="20"/>
      <w:szCs w:val="20"/>
    </w:rPr>
  </w:style>
  <w:style w:type="paragraph" w:customStyle="1" w:styleId="NormalFont">
    <w:name w:val="Normal Font"/>
    <w:link w:val="NormalFontChar"/>
    <w:qFormat/>
    <w:rsid w:val="003F1B2A"/>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3F1B2A"/>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3F1B2A"/>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3F1B2A"/>
    <w:rPr>
      <w:u w:val="single"/>
      <w:lang w:val="x-none" w:eastAsia="x-none"/>
    </w:rPr>
  </w:style>
  <w:style w:type="character" w:customStyle="1" w:styleId="StyleNormalFont11ptBoldUnderlineChar">
    <w:name w:val="Style Normal Font + 11 pt Bold Underline Char"/>
    <w:link w:val="StyleNormalFont11ptBoldUnderline"/>
    <w:locked/>
    <w:rsid w:val="003F1B2A"/>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F1B2A"/>
    <w:rPr>
      <w:b/>
      <w:bCs/>
      <w:u w:val="single"/>
      <w:lang w:val="x-none" w:eastAsia="x-none"/>
    </w:rPr>
  </w:style>
  <w:style w:type="paragraph" w:customStyle="1" w:styleId="Smallfont0">
    <w:name w:val="Smallfont"/>
    <w:basedOn w:val="Normal"/>
    <w:uiPriority w:val="99"/>
    <w:qFormat/>
    <w:rsid w:val="003F1B2A"/>
    <w:rPr>
      <w:rFonts w:eastAsia="Times New Roman"/>
      <w:sz w:val="15"/>
    </w:rPr>
  </w:style>
  <w:style w:type="paragraph" w:customStyle="1" w:styleId="formatvorlage2">
    <w:name w:val="formatvorlage2"/>
    <w:basedOn w:val="Normal"/>
    <w:uiPriority w:val="99"/>
    <w:qFormat/>
    <w:rsid w:val="003F1B2A"/>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3F1B2A"/>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3F1B2A"/>
    <w:pPr>
      <w:widowControl/>
      <w:suppressAutoHyphens/>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3F1B2A"/>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3F1B2A"/>
    <w:pPr>
      <w:widowControl/>
      <w:suppressAutoHyphens/>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3F1B2A"/>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3F1B2A"/>
    <w:pPr>
      <w:ind w:left="144"/>
    </w:pPr>
    <w:rPr>
      <w:rFonts w:ascii="Georgia" w:eastAsia="Times New Roman" w:hAnsi="Georgia" w:cstheme="minorBidi"/>
      <w:lang w:val="x-none" w:eastAsia="x-none"/>
    </w:rPr>
  </w:style>
  <w:style w:type="paragraph" w:customStyle="1" w:styleId="deck">
    <w:name w:val="deck"/>
    <w:basedOn w:val="Normal"/>
    <w:uiPriority w:val="99"/>
    <w:qFormat/>
    <w:rsid w:val="003F1B2A"/>
    <w:pPr>
      <w:spacing w:before="100" w:beforeAutospacing="1" w:after="100" w:afterAutospacing="1"/>
    </w:pPr>
    <w:rPr>
      <w:rFonts w:eastAsia="Times New Roman"/>
      <w:sz w:val="24"/>
    </w:rPr>
  </w:style>
  <w:style w:type="paragraph" w:customStyle="1" w:styleId="i1">
    <w:name w:val="i1"/>
    <w:basedOn w:val="Normal"/>
    <w:uiPriority w:val="99"/>
    <w:qFormat/>
    <w:rsid w:val="003F1B2A"/>
    <w:pPr>
      <w:spacing w:before="100" w:beforeAutospacing="1" w:after="100" w:afterAutospacing="1"/>
    </w:pPr>
    <w:rPr>
      <w:rFonts w:eastAsia="Times New Roman"/>
      <w:sz w:val="24"/>
    </w:rPr>
  </w:style>
  <w:style w:type="paragraph" w:customStyle="1" w:styleId="question">
    <w:name w:val="question"/>
    <w:basedOn w:val="Normal"/>
    <w:uiPriority w:val="99"/>
    <w:qFormat/>
    <w:rsid w:val="003F1B2A"/>
    <w:pPr>
      <w:spacing w:before="100" w:beforeAutospacing="1" w:after="100" w:afterAutospacing="1"/>
    </w:pPr>
    <w:rPr>
      <w:rFonts w:eastAsia="Times New Roman"/>
      <w:sz w:val="24"/>
    </w:rPr>
  </w:style>
  <w:style w:type="paragraph" w:customStyle="1" w:styleId="bodycopy">
    <w:name w:val="bodycopy"/>
    <w:basedOn w:val="Normal"/>
    <w:uiPriority w:val="99"/>
    <w:qFormat/>
    <w:rsid w:val="003F1B2A"/>
    <w:pPr>
      <w:spacing w:before="100" w:beforeAutospacing="1" w:after="100" w:afterAutospacing="1"/>
    </w:pPr>
    <w:rPr>
      <w:rFonts w:eastAsia="Times New Roman"/>
      <w:sz w:val="24"/>
    </w:rPr>
  </w:style>
  <w:style w:type="character" w:customStyle="1" w:styleId="FifthChar">
    <w:name w:val="Fifth Char"/>
    <w:link w:val="Fifth"/>
    <w:uiPriority w:val="99"/>
    <w:locked/>
    <w:rsid w:val="003F1B2A"/>
    <w:rPr>
      <w:rFonts w:ascii="Arial" w:eastAsia="Calibri" w:hAnsi="Arial" w:cs="Calibri"/>
    </w:rPr>
  </w:style>
  <w:style w:type="paragraph" w:customStyle="1" w:styleId="Fifth">
    <w:name w:val="Fifth"/>
    <w:basedOn w:val="Normal"/>
    <w:link w:val="FifthChar"/>
    <w:uiPriority w:val="99"/>
    <w:qFormat/>
    <w:rsid w:val="003F1B2A"/>
    <w:rPr>
      <w:rFonts w:ascii="Arial" w:eastAsia="Calibri" w:hAnsi="Arial"/>
    </w:rPr>
  </w:style>
  <w:style w:type="paragraph" w:customStyle="1" w:styleId="NoteLevel22">
    <w:name w:val="Note Level 22"/>
    <w:basedOn w:val="Normal"/>
    <w:next w:val="Normal"/>
    <w:uiPriority w:val="99"/>
    <w:qFormat/>
    <w:rsid w:val="003F1B2A"/>
    <w:pPr>
      <w:keepNext/>
      <w:ind w:left="288" w:right="288"/>
    </w:pPr>
    <w:rPr>
      <w:rFonts w:ascii="Georgia" w:eastAsia="MS Gothic" w:hAnsi="Georgia"/>
      <w:bCs/>
      <w:sz w:val="16"/>
      <w:szCs w:val="20"/>
    </w:rPr>
  </w:style>
  <w:style w:type="paragraph" w:customStyle="1" w:styleId="wp-caption-text">
    <w:name w:val="wp-caption-text"/>
    <w:basedOn w:val="Normal"/>
    <w:uiPriority w:val="99"/>
    <w:qFormat/>
    <w:rsid w:val="003F1B2A"/>
    <w:pPr>
      <w:spacing w:before="100" w:beforeAutospacing="1" w:after="100" w:afterAutospacing="1"/>
    </w:pPr>
    <w:rPr>
      <w:rFonts w:eastAsia="Times New Roman"/>
      <w:sz w:val="24"/>
    </w:rPr>
  </w:style>
  <w:style w:type="paragraph" w:customStyle="1" w:styleId="svarticle">
    <w:name w:val="svarticle"/>
    <w:basedOn w:val="Normal"/>
    <w:uiPriority w:val="99"/>
    <w:qFormat/>
    <w:rsid w:val="003F1B2A"/>
    <w:pPr>
      <w:spacing w:before="100" w:beforeAutospacing="1" w:after="100" w:afterAutospacing="1"/>
    </w:pPr>
    <w:rPr>
      <w:rFonts w:eastAsia="Times New Roman"/>
      <w:sz w:val="24"/>
    </w:rPr>
  </w:style>
  <w:style w:type="paragraph" w:customStyle="1" w:styleId="canvas-atom">
    <w:name w:val="canvas-atom"/>
    <w:basedOn w:val="Normal"/>
    <w:uiPriority w:val="99"/>
    <w:qFormat/>
    <w:rsid w:val="003F1B2A"/>
    <w:pPr>
      <w:spacing w:before="100" w:beforeAutospacing="1" w:after="100" w:afterAutospacing="1"/>
    </w:pPr>
    <w:rPr>
      <w:sz w:val="24"/>
    </w:rPr>
  </w:style>
  <w:style w:type="paragraph" w:customStyle="1" w:styleId="tweet-text">
    <w:name w:val="tweet-text"/>
    <w:basedOn w:val="Normal"/>
    <w:uiPriority w:val="99"/>
    <w:qFormat/>
    <w:rsid w:val="003F1B2A"/>
    <w:pPr>
      <w:spacing w:before="100" w:beforeAutospacing="1" w:after="100" w:afterAutospacing="1"/>
    </w:pPr>
  </w:style>
  <w:style w:type="paragraph" w:customStyle="1" w:styleId="description">
    <w:name w:val="description"/>
    <w:basedOn w:val="Normal"/>
    <w:uiPriority w:val="99"/>
    <w:qFormat/>
    <w:rsid w:val="003F1B2A"/>
    <w:pPr>
      <w:spacing w:before="100" w:beforeAutospacing="1" w:after="100" w:afterAutospacing="1"/>
    </w:pPr>
  </w:style>
  <w:style w:type="paragraph" w:customStyle="1" w:styleId="graf">
    <w:name w:val="graf"/>
    <w:basedOn w:val="Normal"/>
    <w:uiPriority w:val="99"/>
    <w:qFormat/>
    <w:rsid w:val="003F1B2A"/>
    <w:pPr>
      <w:spacing w:before="100" w:beforeAutospacing="1" w:after="100" w:afterAutospacing="1"/>
    </w:pPr>
  </w:style>
  <w:style w:type="paragraph" w:customStyle="1" w:styleId="column">
    <w:name w:val="column"/>
    <w:basedOn w:val="Normal"/>
    <w:uiPriority w:val="99"/>
    <w:qFormat/>
    <w:rsid w:val="003F1B2A"/>
    <w:pPr>
      <w:spacing w:before="100" w:beforeAutospacing="1" w:after="100" w:afterAutospacing="1"/>
    </w:pPr>
  </w:style>
  <w:style w:type="paragraph" w:customStyle="1" w:styleId="recirc-container">
    <w:name w:val="recirc-container"/>
    <w:basedOn w:val="Normal"/>
    <w:uiPriority w:val="99"/>
    <w:qFormat/>
    <w:rsid w:val="003F1B2A"/>
    <w:pPr>
      <w:spacing w:before="100" w:beforeAutospacing="1" w:after="100" w:afterAutospacing="1"/>
    </w:pPr>
    <w:rPr>
      <w:sz w:val="24"/>
    </w:rPr>
  </w:style>
  <w:style w:type="paragraph" w:customStyle="1" w:styleId="interstitial-link">
    <w:name w:val="interstitial-link"/>
    <w:basedOn w:val="Normal"/>
    <w:uiPriority w:val="99"/>
    <w:qFormat/>
    <w:rsid w:val="003F1B2A"/>
    <w:pPr>
      <w:spacing w:before="100" w:beforeAutospacing="1" w:after="100" w:afterAutospacing="1"/>
    </w:pPr>
    <w:rPr>
      <w:sz w:val="24"/>
    </w:rPr>
  </w:style>
  <w:style w:type="paragraph" w:customStyle="1" w:styleId="see-also">
    <w:name w:val="see-also"/>
    <w:basedOn w:val="Normal"/>
    <w:uiPriority w:val="99"/>
    <w:qFormat/>
    <w:rsid w:val="003F1B2A"/>
    <w:pPr>
      <w:spacing w:before="100" w:beforeAutospacing="1" w:after="100" w:afterAutospacing="1"/>
    </w:pPr>
    <w:rPr>
      <w:sz w:val="24"/>
    </w:rPr>
  </w:style>
  <w:style w:type="paragraph" w:customStyle="1" w:styleId="articlebodynormaltext">
    <w:name w:val="articlebody_normaltext"/>
    <w:basedOn w:val="Normal"/>
    <w:uiPriority w:val="99"/>
    <w:qFormat/>
    <w:rsid w:val="003F1B2A"/>
    <w:pPr>
      <w:spacing w:before="100" w:beforeAutospacing="1" w:after="100" w:afterAutospacing="1"/>
    </w:pPr>
    <w:rPr>
      <w:rFonts w:ascii="Georgia" w:hAnsi="Georgia"/>
    </w:rPr>
  </w:style>
  <w:style w:type="character" w:customStyle="1" w:styleId="Bodytext20">
    <w:name w:val="Body text (2)_"/>
    <w:basedOn w:val="DefaultParagraphFont"/>
    <w:link w:val="Bodytext21"/>
    <w:locked/>
    <w:rsid w:val="003F1B2A"/>
    <w:rPr>
      <w:rFonts w:ascii="Book Antiqua" w:eastAsia="Book Antiqua" w:hAnsi="Book Antiqua" w:cs="Book Antiqua"/>
      <w:b/>
      <w:bCs/>
      <w:sz w:val="18"/>
      <w:szCs w:val="18"/>
      <w:shd w:val="clear" w:color="auto" w:fill="FFFFFF"/>
    </w:rPr>
  </w:style>
  <w:style w:type="paragraph" w:customStyle="1" w:styleId="Bodytext21">
    <w:name w:val="Body text (2)"/>
    <w:basedOn w:val="Normal"/>
    <w:link w:val="Bodytext20"/>
    <w:qFormat/>
    <w:rsid w:val="003F1B2A"/>
    <w:pPr>
      <w:widowControl w:val="0"/>
      <w:shd w:val="clear" w:color="auto" w:fill="FFFFFF"/>
      <w:spacing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uiPriority w:val="99"/>
    <w:qFormat/>
    <w:rsid w:val="003F1B2A"/>
    <w:rPr>
      <w:bCs/>
      <w:sz w:val="22"/>
    </w:rPr>
  </w:style>
  <w:style w:type="paragraph" w:customStyle="1" w:styleId="StyleHeading4TagBigcardNotBold">
    <w:name w:val="Style Heading 4TagBig card + Not Bold"/>
    <w:basedOn w:val="Heading4"/>
    <w:uiPriority w:val="99"/>
    <w:qFormat/>
    <w:rsid w:val="003F1B2A"/>
    <w:rPr>
      <w:bCs/>
    </w:rPr>
  </w:style>
  <w:style w:type="paragraph" w:customStyle="1" w:styleId="Stylecardtext8pt">
    <w:name w:val="Style card text + 8 pt"/>
    <w:basedOn w:val="Normal"/>
    <w:uiPriority w:val="99"/>
    <w:qFormat/>
    <w:rsid w:val="003F1B2A"/>
    <w:pPr>
      <w:ind w:right="288"/>
    </w:pPr>
    <w:rPr>
      <w:sz w:val="16"/>
    </w:rPr>
  </w:style>
  <w:style w:type="paragraph" w:customStyle="1" w:styleId="Stylecardtext5pt">
    <w:name w:val="Style card text + 5 pt"/>
    <w:basedOn w:val="Normal"/>
    <w:uiPriority w:val="99"/>
    <w:qFormat/>
    <w:rsid w:val="003F1B2A"/>
    <w:pPr>
      <w:ind w:right="288"/>
    </w:pPr>
    <w:rPr>
      <w:sz w:val="10"/>
    </w:rPr>
  </w:style>
  <w:style w:type="paragraph" w:customStyle="1" w:styleId="StyleCardsGeorgia12ptBoldThickunderlineBorderSin">
    <w:name w:val="Style Cards + Georgia 12 pt Bold Thick underline Border: : (Sin..."/>
    <w:basedOn w:val="Normal"/>
    <w:uiPriority w:val="99"/>
    <w:qFormat/>
    <w:rsid w:val="003F1B2A"/>
    <w:pPr>
      <w:pBdr>
        <w:top w:val="single" w:sz="4" w:space="0" w:color="auto"/>
        <w:left w:val="single" w:sz="4" w:space="0" w:color="auto"/>
        <w:bottom w:val="single" w:sz="4" w:space="0" w:color="auto"/>
        <w:right w:val="single" w:sz="4" w:space="0" w:color="auto"/>
      </w:pBdr>
      <w:autoSpaceDE w:val="0"/>
      <w:autoSpaceDN w:val="0"/>
      <w:adjustRightInd w:val="0"/>
      <w:ind w:left="432" w:right="432"/>
      <w:jc w:val="both"/>
    </w:pPr>
    <w:rPr>
      <w:b/>
      <w:bCs/>
      <w:sz w:val="24"/>
      <w:szCs w:val="20"/>
      <w:u w:val="single"/>
    </w:rPr>
  </w:style>
  <w:style w:type="paragraph" w:customStyle="1" w:styleId="StyleCardsGeorgia">
    <w:name w:val="Style Cards + Georgia"/>
    <w:basedOn w:val="Normal"/>
    <w:uiPriority w:val="99"/>
    <w:qFormat/>
    <w:rsid w:val="003F1B2A"/>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uiPriority w:val="99"/>
    <w:qFormat/>
    <w:rsid w:val="003F1B2A"/>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uiPriority w:val="99"/>
    <w:qFormat/>
    <w:rsid w:val="003F1B2A"/>
    <w:pPr>
      <w:spacing w:after="200" w:line="276" w:lineRule="auto"/>
      <w:contextualSpacing/>
    </w:pPr>
    <w:rPr>
      <w:rFonts w:eastAsia="Malgun Gothic"/>
      <w:sz w:val="24"/>
      <w:u w:val="single"/>
    </w:rPr>
  </w:style>
  <w:style w:type="paragraph" w:customStyle="1" w:styleId="Quote2">
    <w:name w:val="Quote2"/>
    <w:basedOn w:val="Default"/>
    <w:next w:val="Default"/>
    <w:uiPriority w:val="99"/>
    <w:qFormat/>
    <w:rsid w:val="003F1B2A"/>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Hat1">
    <w:name w:val="Hat1"/>
    <w:basedOn w:val="Normal"/>
    <w:next w:val="Normal"/>
    <w:uiPriority w:val="2"/>
    <w:qFormat/>
    <w:rsid w:val="003F1B2A"/>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3F1B2A"/>
    <w:pPr>
      <w:keepNext/>
      <w:keepLines/>
      <w:spacing w:before="200"/>
      <w:outlineLvl w:val="3"/>
    </w:pPr>
    <w:rPr>
      <w:rFonts w:eastAsia="Times New Roman"/>
      <w:b/>
      <w:bCs/>
      <w:iCs/>
      <w:sz w:val="26"/>
    </w:rPr>
  </w:style>
  <w:style w:type="paragraph" w:customStyle="1" w:styleId="post-subtitle">
    <w:name w:val="post-subtitle"/>
    <w:basedOn w:val="Normal"/>
    <w:uiPriority w:val="99"/>
    <w:qFormat/>
    <w:rsid w:val="003F1B2A"/>
    <w:pPr>
      <w:spacing w:before="100" w:beforeAutospacing="1" w:after="100" w:afterAutospacing="1"/>
    </w:pPr>
    <w:rPr>
      <w:rFonts w:eastAsia="Times New Roman"/>
    </w:rPr>
  </w:style>
  <w:style w:type="paragraph" w:customStyle="1" w:styleId="Pa0">
    <w:name w:val="Pa0"/>
    <w:basedOn w:val="Default"/>
    <w:next w:val="Default"/>
    <w:uiPriority w:val="99"/>
    <w:qFormat/>
    <w:rsid w:val="003F1B2A"/>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Pa1">
    <w:name w:val="Pa1"/>
    <w:basedOn w:val="Default"/>
    <w:next w:val="Default"/>
    <w:uiPriority w:val="99"/>
    <w:qFormat/>
    <w:rsid w:val="003F1B2A"/>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noindent0">
    <w:name w:val="no_indent"/>
    <w:basedOn w:val="Normal"/>
    <w:uiPriority w:val="99"/>
    <w:qFormat/>
    <w:rsid w:val="003F1B2A"/>
    <w:pPr>
      <w:spacing w:before="100" w:beforeAutospacing="1" w:after="100" w:afterAutospacing="1"/>
    </w:pPr>
    <w:rPr>
      <w:rFonts w:eastAsia="Times New Roman"/>
    </w:rPr>
  </w:style>
  <w:style w:type="paragraph" w:customStyle="1" w:styleId="tagline1">
    <w:name w:val="tagline"/>
    <w:basedOn w:val="Normal"/>
    <w:uiPriority w:val="99"/>
    <w:qFormat/>
    <w:rsid w:val="003F1B2A"/>
    <w:pPr>
      <w:spacing w:before="100" w:beforeAutospacing="1" w:after="100" w:afterAutospacing="1"/>
    </w:pPr>
    <w:rPr>
      <w:rFonts w:eastAsia="Times New Roman"/>
    </w:rPr>
  </w:style>
  <w:style w:type="paragraph" w:customStyle="1" w:styleId="Block1">
    <w:name w:val="Block1"/>
    <w:basedOn w:val="Normal"/>
    <w:next w:val="Normal"/>
    <w:uiPriority w:val="3"/>
    <w:qFormat/>
    <w:rsid w:val="003F1B2A"/>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3F1B2A"/>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3F1B2A"/>
    <w:rPr>
      <w:sz w:val="10"/>
    </w:rPr>
  </w:style>
  <w:style w:type="paragraph" w:customStyle="1" w:styleId="ReallySamllText">
    <w:name w:val="ReallySamllText"/>
    <w:basedOn w:val="Normal"/>
    <w:link w:val="ReallySamllTextChar"/>
    <w:autoRedefine/>
    <w:qFormat/>
    <w:rsid w:val="003F1B2A"/>
    <w:rPr>
      <w:rFonts w:asciiTheme="minorHAnsi" w:hAnsiTheme="minorHAnsi" w:cstheme="minorBidi"/>
      <w:sz w:val="10"/>
    </w:rPr>
  </w:style>
  <w:style w:type="paragraph" w:customStyle="1" w:styleId="CardCites">
    <w:name w:val="Card Cites"/>
    <w:basedOn w:val="Normal"/>
    <w:next w:val="Normal"/>
    <w:uiPriority w:val="99"/>
    <w:qFormat/>
    <w:rsid w:val="003F1B2A"/>
    <w:rPr>
      <w:rFonts w:eastAsia="Times New Roman"/>
      <w:b/>
      <w:sz w:val="20"/>
    </w:rPr>
  </w:style>
  <w:style w:type="paragraph" w:customStyle="1" w:styleId="NormalWeb3">
    <w:name w:val="Normal (Web)3"/>
    <w:basedOn w:val="Normal"/>
    <w:uiPriority w:val="99"/>
    <w:qFormat/>
    <w:rsid w:val="003F1B2A"/>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uiPriority w:val="99"/>
    <w:qFormat/>
    <w:rsid w:val="003F1B2A"/>
    <w:pPr>
      <w:ind w:left="400"/>
    </w:pPr>
    <w:rPr>
      <w:rFonts w:eastAsia="Times New Roman"/>
    </w:rPr>
  </w:style>
  <w:style w:type="paragraph" w:customStyle="1" w:styleId="TagCiteChar0">
    <w:name w:val="Tag / Cite Char"/>
    <w:basedOn w:val="Normal"/>
    <w:uiPriority w:val="99"/>
    <w:qFormat/>
    <w:rsid w:val="003F1B2A"/>
    <w:rPr>
      <w:rFonts w:eastAsia="Times New Roman"/>
      <w:b/>
      <w:color w:val="000000"/>
    </w:rPr>
  </w:style>
  <w:style w:type="paragraph" w:customStyle="1" w:styleId="PageNumber2">
    <w:name w:val="Page Number2"/>
    <w:basedOn w:val="Normal"/>
    <w:next w:val="Normal"/>
    <w:uiPriority w:val="99"/>
    <w:qFormat/>
    <w:rsid w:val="003F1B2A"/>
    <w:rPr>
      <w:rFonts w:eastAsia="Times New Roman"/>
      <w:sz w:val="20"/>
    </w:rPr>
  </w:style>
  <w:style w:type="paragraph" w:customStyle="1" w:styleId="HeaderFooter">
    <w:name w:val="Header &amp; Footer"/>
    <w:uiPriority w:val="99"/>
    <w:qFormat/>
    <w:rsid w:val="003F1B2A"/>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uiPriority w:val="99"/>
    <w:qFormat/>
    <w:rsid w:val="003F1B2A"/>
    <w:rPr>
      <w:rFonts w:ascii="Arial Narrow" w:eastAsia="Times New Roman" w:hAnsi="Arial Narrow"/>
      <w:color w:val="000000"/>
      <w:sz w:val="16"/>
    </w:rPr>
  </w:style>
  <w:style w:type="paragraph" w:customStyle="1" w:styleId="CardTextUnderlined">
    <w:name w:val="Card Text Underlined"/>
    <w:basedOn w:val="Normal"/>
    <w:uiPriority w:val="99"/>
    <w:qFormat/>
    <w:rsid w:val="003F1B2A"/>
    <w:rPr>
      <w:rFonts w:ascii="Arial Narrow" w:eastAsia="Times New Roman" w:hAnsi="Arial Narrow"/>
      <w:u w:val="single"/>
    </w:rPr>
  </w:style>
  <w:style w:type="paragraph" w:customStyle="1" w:styleId="HeaderDebate">
    <w:name w:val="Header Debate"/>
    <w:basedOn w:val="Normal"/>
    <w:uiPriority w:val="99"/>
    <w:qFormat/>
    <w:rsid w:val="003F1B2A"/>
    <w:pPr>
      <w:jc w:val="center"/>
      <w:outlineLvl w:val="0"/>
    </w:pPr>
    <w:rPr>
      <w:rFonts w:eastAsia="Times New Roman"/>
      <w:b/>
      <w:sz w:val="48"/>
      <w:u w:val="words"/>
    </w:rPr>
  </w:style>
  <w:style w:type="paragraph" w:customStyle="1" w:styleId="NormalWeb1">
    <w:name w:val="Normal (Web)1"/>
    <w:basedOn w:val="Normal"/>
    <w:uiPriority w:val="99"/>
    <w:qFormat/>
    <w:rsid w:val="003F1B2A"/>
    <w:pPr>
      <w:spacing w:before="100" w:beforeAutospacing="1" w:after="100" w:afterAutospacing="1"/>
    </w:pPr>
    <w:rPr>
      <w:rFonts w:eastAsia="Times New Roman"/>
      <w:sz w:val="20"/>
      <w:szCs w:val="20"/>
    </w:rPr>
  </w:style>
  <w:style w:type="paragraph" w:customStyle="1" w:styleId="CardTagCharChar">
    <w:name w:val="Card Tag Char Char"/>
    <w:basedOn w:val="Normal"/>
    <w:uiPriority w:val="99"/>
    <w:qFormat/>
    <w:rsid w:val="003F1B2A"/>
    <w:rPr>
      <w:rFonts w:eastAsia="Times New Roman"/>
      <w:b/>
    </w:rPr>
  </w:style>
  <w:style w:type="paragraph" w:customStyle="1" w:styleId="fixed">
    <w:name w:val="fixed"/>
    <w:basedOn w:val="Normal"/>
    <w:uiPriority w:val="99"/>
    <w:qFormat/>
    <w:rsid w:val="003F1B2A"/>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uiPriority w:val="99"/>
    <w:qFormat/>
    <w:rsid w:val="003F1B2A"/>
    <w:pPr>
      <w:spacing w:before="100" w:beforeAutospacing="1" w:after="100" w:afterAutospacing="1"/>
    </w:pPr>
    <w:rPr>
      <w:rFonts w:eastAsia="Times New Roman"/>
    </w:rPr>
  </w:style>
  <w:style w:type="paragraph" w:customStyle="1" w:styleId="ExecutiveSummarytext">
    <w:name w:val="Executive Summary text"/>
    <w:basedOn w:val="Normal"/>
    <w:next w:val="Normal"/>
    <w:uiPriority w:val="99"/>
    <w:qFormat/>
    <w:rsid w:val="003F1B2A"/>
    <w:pPr>
      <w:autoSpaceDE w:val="0"/>
      <w:autoSpaceDN w:val="0"/>
      <w:adjustRightInd w:val="0"/>
    </w:pPr>
    <w:rPr>
      <w:rFonts w:ascii="Arial" w:eastAsia="Times New Roman" w:hAnsi="Arial"/>
    </w:rPr>
  </w:style>
  <w:style w:type="character" w:customStyle="1" w:styleId="CardUpSize-LightChar">
    <w:name w:val="CardUpSize - Light Char"/>
    <w:link w:val="CardUpSize-Light"/>
    <w:locked/>
    <w:rsid w:val="003F1B2A"/>
    <w:rPr>
      <w:rFonts w:ascii="Times New Roman" w:eastAsia="Times New Roman" w:hAnsi="Times New Roman" w:cs="Times New Roman"/>
      <w:szCs w:val="32"/>
      <w:u w:val="single"/>
    </w:rPr>
  </w:style>
  <w:style w:type="paragraph" w:customStyle="1" w:styleId="CardUpSize-Light">
    <w:name w:val="CardUpSize - Light"/>
    <w:basedOn w:val="Normal"/>
    <w:link w:val="CardUpSize-LightChar"/>
    <w:qFormat/>
    <w:rsid w:val="003F1B2A"/>
    <w:pPr>
      <w:jc w:val="both"/>
    </w:pPr>
    <w:rPr>
      <w:rFonts w:ascii="Times New Roman" w:eastAsia="Times New Roman" w:hAnsi="Times New Roman" w:cs="Times New Roman"/>
      <w:szCs w:val="32"/>
      <w:u w:val="single"/>
    </w:rPr>
  </w:style>
  <w:style w:type="character" w:customStyle="1" w:styleId="CiteCardUpSize-HeavyChar">
    <w:name w:val="Cite // CardUpSize - Heavy Char"/>
    <w:link w:val="CiteCardUpSize-Heavy"/>
    <w:locked/>
    <w:rsid w:val="003F1B2A"/>
    <w:rPr>
      <w:rFonts w:ascii="Times New Roman" w:eastAsia="Times New Roman" w:hAnsi="Times New Roman" w:cs="Times New Roman"/>
      <w:b/>
      <w:szCs w:val="32"/>
      <w:u w:val="single"/>
    </w:rPr>
  </w:style>
  <w:style w:type="paragraph" w:customStyle="1" w:styleId="CiteCardUpSize-Heavy">
    <w:name w:val="Cite // CardUpSize - Heavy"/>
    <w:basedOn w:val="Normal"/>
    <w:link w:val="CiteCardUpSize-HeavyChar"/>
    <w:autoRedefine/>
    <w:qFormat/>
    <w:rsid w:val="003F1B2A"/>
    <w:pPr>
      <w:jc w:val="both"/>
    </w:pPr>
    <w:rPr>
      <w:rFonts w:ascii="Times New Roman" w:eastAsia="Times New Roman" w:hAnsi="Times New Roman" w:cs="Times New Roman"/>
      <w:b/>
      <w:szCs w:val="32"/>
      <w:u w:val="single"/>
    </w:rPr>
  </w:style>
  <w:style w:type="paragraph" w:customStyle="1" w:styleId="SmallCite">
    <w:name w:val="Small Cite"/>
    <w:basedOn w:val="Normal"/>
    <w:uiPriority w:val="99"/>
    <w:qFormat/>
    <w:rsid w:val="003F1B2A"/>
    <w:rPr>
      <w:rFonts w:ascii="Verdana" w:eastAsia="Times New Roman" w:hAnsi="Verdana"/>
      <w:sz w:val="16"/>
    </w:rPr>
  </w:style>
  <w:style w:type="paragraph" w:customStyle="1" w:styleId="clearformatting">
    <w:name w:val="clear formatting"/>
    <w:basedOn w:val="Heading2"/>
    <w:uiPriority w:val="99"/>
    <w:qFormat/>
    <w:rsid w:val="003F1B2A"/>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uiPriority w:val="99"/>
    <w:qFormat/>
    <w:rsid w:val="003F1B2A"/>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uiPriority w:val="99"/>
    <w:qFormat/>
    <w:rsid w:val="003F1B2A"/>
    <w:pPr>
      <w:spacing w:after="240" w:line="360" w:lineRule="atLeast"/>
    </w:pPr>
    <w:rPr>
      <w:rFonts w:eastAsia="Times New Roman"/>
      <w:b/>
      <w:bCs/>
      <w:sz w:val="16"/>
      <w:szCs w:val="16"/>
    </w:rPr>
  </w:style>
  <w:style w:type="paragraph" w:customStyle="1" w:styleId="PlaceholderText1">
    <w:name w:val="Placeholder Text1"/>
    <w:basedOn w:val="Normal"/>
    <w:uiPriority w:val="99"/>
    <w:qFormat/>
    <w:rsid w:val="003F1B2A"/>
    <w:pPr>
      <w:keepNext/>
      <w:numPr>
        <w:numId w:val="2"/>
      </w:numPr>
      <w:outlineLvl w:val="0"/>
    </w:pPr>
    <w:rPr>
      <w:rFonts w:eastAsia="MS Gothic"/>
    </w:rPr>
  </w:style>
  <w:style w:type="character" w:customStyle="1" w:styleId="ImportantTextChar">
    <w:name w:val="Important Text Char"/>
    <w:link w:val="ImportantText"/>
    <w:locked/>
    <w:rsid w:val="003F1B2A"/>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3F1B2A"/>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3F1B2A"/>
    <w:rPr>
      <w:rFonts w:ascii="HNKAOE+Arial" w:hAnsi="HNKAOE+Arial"/>
    </w:rPr>
  </w:style>
  <w:style w:type="paragraph" w:customStyle="1" w:styleId="StyleBodyText11ptBlackUnderline">
    <w:name w:val="Style Body Text + 11 pt Black Underline"/>
    <w:basedOn w:val="BodyText"/>
    <w:link w:val="StyleBodyText11ptBlackUnderlineChar"/>
    <w:qFormat/>
    <w:rsid w:val="003F1B2A"/>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3F1B2A"/>
    <w:rPr>
      <w:rFonts w:ascii="HNKAOE+Arial" w:hAnsi="HNKAOE+Arial"/>
    </w:rPr>
  </w:style>
  <w:style w:type="paragraph" w:customStyle="1" w:styleId="StyleBodyText11ptBoldBlack">
    <w:name w:val="Style Body Text + 11 pt Bold Black"/>
    <w:basedOn w:val="BodyText"/>
    <w:link w:val="StyleBodyText11ptBoldBlackChar"/>
    <w:qFormat/>
    <w:rsid w:val="003F1B2A"/>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3F1B2A"/>
    <w:rPr>
      <w:rFonts w:ascii="Times New Roman" w:eastAsia="Malgun Gothic" w:hAnsi="Times New Roman" w:cs="Times New Roman"/>
      <w:bCs/>
    </w:rPr>
  </w:style>
  <w:style w:type="paragraph" w:customStyle="1" w:styleId="StyletinyBold">
    <w:name w:val="Style tiny + Bold"/>
    <w:basedOn w:val="tiny"/>
    <w:link w:val="StyletinyBoldChar"/>
    <w:qFormat/>
    <w:rsid w:val="003F1B2A"/>
    <w:rPr>
      <w:bCs/>
      <w:sz w:val="22"/>
      <w:szCs w:val="22"/>
    </w:rPr>
  </w:style>
  <w:style w:type="character" w:customStyle="1" w:styleId="Heading5SizeDownChar">
    <w:name w:val="Heading 5 Size Down Char"/>
    <w:link w:val="Heading5SizeDown"/>
    <w:locked/>
    <w:rsid w:val="003F1B2A"/>
    <w:rPr>
      <w:rFonts w:ascii="Times New Roman" w:eastAsia="Times New Roman" w:hAnsi="Times New Roman" w:cs="Times New Roman"/>
      <w:szCs w:val="16"/>
    </w:rPr>
  </w:style>
  <w:style w:type="paragraph" w:customStyle="1" w:styleId="Heading5SizeDown">
    <w:name w:val="Heading 5 Size Down"/>
    <w:basedOn w:val="Normal"/>
    <w:link w:val="Heading5SizeDownChar"/>
    <w:autoRedefine/>
    <w:qFormat/>
    <w:rsid w:val="003F1B2A"/>
    <w:pPr>
      <w:tabs>
        <w:tab w:val="left" w:pos="1440"/>
      </w:tabs>
      <w:jc w:val="both"/>
    </w:pPr>
    <w:rPr>
      <w:rFonts w:ascii="Times New Roman" w:eastAsia="Times New Roman" w:hAnsi="Times New Roman" w:cs="Times New Roman"/>
      <w:szCs w:val="16"/>
    </w:rPr>
  </w:style>
  <w:style w:type="character" w:customStyle="1" w:styleId="Normal2BoldChar">
    <w:name w:val="Normal2 + Bold Char"/>
    <w:link w:val="Normal2Bold"/>
    <w:locked/>
    <w:rsid w:val="003F1B2A"/>
    <w:rPr>
      <w:rFonts w:ascii="Times New Roman" w:eastAsia="Times New Roman" w:hAnsi="Times New Roman" w:cs="Arial"/>
      <w:b/>
      <w:szCs w:val="44"/>
    </w:rPr>
  </w:style>
  <w:style w:type="paragraph" w:customStyle="1" w:styleId="Normal2Bold">
    <w:name w:val="Normal2 + Bold"/>
    <w:basedOn w:val="Normal"/>
    <w:link w:val="Normal2BoldChar"/>
    <w:qFormat/>
    <w:rsid w:val="003F1B2A"/>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3F1B2A"/>
    <w:rPr>
      <w:rFonts w:ascii="Times New Roman" w:eastAsia="Times New Roman" w:hAnsi="Times New Roman" w:cs="Times New Roman"/>
      <w:lang w:eastAsia="ar-SA"/>
    </w:rPr>
  </w:style>
  <w:style w:type="paragraph" w:customStyle="1" w:styleId="ListContents">
    <w:name w:val="List Contents"/>
    <w:basedOn w:val="Normal"/>
    <w:link w:val="ListContentsChar"/>
    <w:qFormat/>
    <w:rsid w:val="003F1B2A"/>
    <w:pPr>
      <w:widowControl w:val="0"/>
      <w:suppressAutoHyphens/>
      <w:ind w:left="567"/>
    </w:pPr>
    <w:rPr>
      <w:rFonts w:ascii="Times New Roman" w:eastAsia="Times New Roman" w:hAnsi="Times New Roman" w:cs="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3F1B2A"/>
    <w:rPr>
      <w:rFonts w:ascii="Times New Roman" w:eastAsia="Times New Roman" w:hAnsi="Times New Roman" w:cs="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3F1B2A"/>
    <w:rPr>
      <w:color w:val="231F20"/>
      <w:u w:val="single"/>
    </w:rPr>
  </w:style>
  <w:style w:type="character" w:customStyle="1" w:styleId="CardsFont12ptCharCharCharCharCharCharCharCharCharChar">
    <w:name w:val="Cards + Font: 12 pt Char Char Char Char Char Char Char Char Char Char"/>
    <w:link w:val="CardsFont12ptCharCharCharCharCharCharCharCharChar"/>
    <w:qFormat/>
    <w:locked/>
    <w:rsid w:val="003F1B2A"/>
    <w:rPr>
      <w:rFonts w:ascii="Times New Roman" w:eastAsia="Times New Roman" w:hAnsi="Times New Roman" w:cs="Times New Roman"/>
      <w:u w:val="thick"/>
    </w:rPr>
  </w:style>
  <w:style w:type="paragraph" w:customStyle="1" w:styleId="CardsFont12ptCharCharCharCharCharCharCharCharChar">
    <w:name w:val="Cards + Font: 12 pt Char Char Char Char Char Char Char Char Char"/>
    <w:basedOn w:val="Cards"/>
    <w:link w:val="CardsFont12ptCharCharCharCharCharCharCharCharCharChar"/>
    <w:qFormat/>
    <w:rsid w:val="003F1B2A"/>
    <w:pPr>
      <w:widowControl w:val="0"/>
      <w:suppressAutoHyphens w:val="0"/>
      <w:spacing w:after="160" w:line="256"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3F1B2A"/>
    <w:rPr>
      <w:rFonts w:ascii="Times New Roman" w:eastAsia="Times New Roman" w:hAnsi="Times New Roman" w:cs="Times New Roman"/>
      <w:u w:val="thick"/>
    </w:rPr>
  </w:style>
  <w:style w:type="paragraph" w:customStyle="1" w:styleId="StyleCards12ptThickunderline">
    <w:name w:val="Style Cards + 12 pt Thick underline"/>
    <w:basedOn w:val="Normal"/>
    <w:link w:val="StyleCards12ptThickunderlineChar2"/>
    <w:qFormat/>
    <w:rsid w:val="003F1B2A"/>
    <w:pPr>
      <w:autoSpaceDE w:val="0"/>
      <w:autoSpaceDN w:val="0"/>
      <w:adjustRightInd w:val="0"/>
      <w:ind w:left="432" w:right="432"/>
      <w:jc w:val="both"/>
    </w:pPr>
    <w:rPr>
      <w:rFonts w:ascii="Times New Roman" w:eastAsia="Times New Roman" w:hAnsi="Times New Roman" w:cs="Times New Roman"/>
      <w:u w:val="thick"/>
    </w:rPr>
  </w:style>
  <w:style w:type="character" w:customStyle="1" w:styleId="UnimportantCharChar">
    <w:name w:val="Unimportant Char Char"/>
    <w:link w:val="Unimportant"/>
    <w:locked/>
    <w:rsid w:val="003F1B2A"/>
    <w:rPr>
      <w:rFonts w:ascii="Arial" w:eastAsia="Times New Roman" w:hAnsi="Arial" w:cs="Arial"/>
      <w:sz w:val="12"/>
    </w:rPr>
  </w:style>
  <w:style w:type="paragraph" w:customStyle="1" w:styleId="Unimportant">
    <w:name w:val="Unimportant"/>
    <w:basedOn w:val="Normal"/>
    <w:link w:val="UnimportantCharChar"/>
    <w:qFormat/>
    <w:rsid w:val="003F1B2A"/>
    <w:pPr>
      <w:jc w:val="both"/>
    </w:pPr>
    <w:rPr>
      <w:rFonts w:ascii="Arial" w:eastAsia="Times New Roman" w:hAnsi="Arial" w:cs="Arial"/>
      <w:sz w:val="12"/>
    </w:rPr>
  </w:style>
  <w:style w:type="character" w:customStyle="1" w:styleId="TagCiteChar1">
    <w:name w:val="Tag &amp; Cite Char"/>
    <w:link w:val="TagCite2"/>
    <w:locked/>
    <w:rsid w:val="003F1B2A"/>
    <w:rPr>
      <w:rFonts w:ascii="Arial" w:eastAsia="Times New Roman" w:hAnsi="Arial" w:cs="Arial"/>
      <w:b/>
    </w:rPr>
  </w:style>
  <w:style w:type="paragraph" w:customStyle="1" w:styleId="TagCite2">
    <w:name w:val="Tag &amp; Cite"/>
    <w:basedOn w:val="Normal"/>
    <w:link w:val="TagCiteChar1"/>
    <w:qFormat/>
    <w:rsid w:val="003F1B2A"/>
    <w:pPr>
      <w:jc w:val="both"/>
    </w:pPr>
    <w:rPr>
      <w:rFonts w:ascii="Arial" w:eastAsia="Times New Roman" w:hAnsi="Arial" w:cs="Arial"/>
      <w:b/>
    </w:rPr>
  </w:style>
  <w:style w:type="character" w:customStyle="1" w:styleId="HighlightedTextChar">
    <w:name w:val="Highlighted Text Char"/>
    <w:link w:val="HighlightedText"/>
    <w:locked/>
    <w:rsid w:val="003F1B2A"/>
    <w:rPr>
      <w:rFonts w:ascii="Arial" w:eastAsia="Times New Roman" w:hAnsi="Arial" w:cs="Arial"/>
      <w:b/>
      <w:u w:val="thick"/>
    </w:rPr>
  </w:style>
  <w:style w:type="paragraph" w:customStyle="1" w:styleId="HighlightedText">
    <w:name w:val="Highlighted Text"/>
    <w:basedOn w:val="Normal"/>
    <w:link w:val="HighlightedTextChar"/>
    <w:qFormat/>
    <w:rsid w:val="003F1B2A"/>
    <w:pPr>
      <w:jc w:val="both"/>
    </w:pPr>
    <w:rPr>
      <w:rFonts w:ascii="Arial" w:eastAsia="Times New Roman" w:hAnsi="Arial" w:cs="Arial"/>
      <w:b/>
      <w:u w:val="thick"/>
    </w:rPr>
  </w:style>
  <w:style w:type="paragraph" w:customStyle="1" w:styleId="StyleHeading1Justified">
    <w:name w:val="Style Heading 1 + Justified"/>
    <w:basedOn w:val="Normal"/>
    <w:next w:val="Normal"/>
    <w:uiPriority w:val="99"/>
    <w:qFormat/>
    <w:rsid w:val="003F1B2A"/>
    <w:rPr>
      <w:rFonts w:ascii="Arial" w:eastAsia="Times New Roman" w:hAnsi="Arial"/>
      <w:sz w:val="20"/>
      <w:szCs w:val="20"/>
    </w:rPr>
  </w:style>
  <w:style w:type="character" w:customStyle="1" w:styleId="textunderlineChar0">
    <w:name w:val="text underline Char"/>
    <w:link w:val="textunderline0"/>
    <w:locked/>
    <w:rsid w:val="003F1B2A"/>
    <w:rPr>
      <w:u w:val="thick"/>
    </w:rPr>
  </w:style>
  <w:style w:type="paragraph" w:customStyle="1" w:styleId="textunderline0">
    <w:name w:val="text underline"/>
    <w:basedOn w:val="Normal"/>
    <w:link w:val="textunderlineChar0"/>
    <w:autoRedefine/>
    <w:qFormat/>
    <w:rsid w:val="003F1B2A"/>
    <w:rPr>
      <w:rFonts w:asciiTheme="minorHAnsi" w:hAnsiTheme="minorHAnsi" w:cstheme="minorBidi"/>
      <w:u w:val="thick"/>
    </w:rPr>
  </w:style>
  <w:style w:type="character" w:customStyle="1" w:styleId="DebateTagChar">
    <w:name w:val="Debate Tag Char"/>
    <w:link w:val="DebateTag"/>
    <w:locked/>
    <w:rsid w:val="003F1B2A"/>
    <w:rPr>
      <w:rFonts w:ascii="Garamond" w:hAnsi="Garamond"/>
      <w:b/>
    </w:rPr>
  </w:style>
  <w:style w:type="paragraph" w:customStyle="1" w:styleId="DebateTag">
    <w:name w:val="Debate Tag"/>
    <w:basedOn w:val="Normal"/>
    <w:link w:val="DebateTagChar"/>
    <w:autoRedefine/>
    <w:qFormat/>
    <w:rsid w:val="003F1B2A"/>
    <w:pPr>
      <w:tabs>
        <w:tab w:val="left" w:pos="270"/>
      </w:tabs>
    </w:pPr>
    <w:rPr>
      <w:rFonts w:ascii="Garamond" w:hAnsi="Garamond" w:cstheme="minorBidi"/>
      <w:b/>
    </w:rPr>
  </w:style>
  <w:style w:type="paragraph" w:customStyle="1" w:styleId="DebateCite">
    <w:name w:val="Debate Cite"/>
    <w:basedOn w:val="Normal"/>
    <w:autoRedefine/>
    <w:uiPriority w:val="99"/>
    <w:qFormat/>
    <w:rsid w:val="003F1B2A"/>
    <w:pPr>
      <w:tabs>
        <w:tab w:val="left" w:pos="270"/>
      </w:tabs>
    </w:pPr>
    <w:rPr>
      <w:rFonts w:eastAsia="Times New Roman"/>
      <w:sz w:val="20"/>
    </w:rPr>
  </w:style>
  <w:style w:type="paragraph" w:customStyle="1" w:styleId="BlockTitle10">
    <w:name w:val="Block Title #1"/>
    <w:basedOn w:val="Heading1"/>
    <w:uiPriority w:val="99"/>
    <w:qFormat/>
    <w:rsid w:val="003F1B2A"/>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uiPriority w:val="99"/>
    <w:qFormat/>
    <w:rsid w:val="003F1B2A"/>
    <w:pPr>
      <w:widowControl w:val="0"/>
      <w:suppressAutoHyphens/>
    </w:pPr>
    <w:rPr>
      <w:rFonts w:ascii="Courier New" w:eastAsia="Courier New" w:hAnsi="Courier New"/>
      <w:sz w:val="20"/>
      <w:szCs w:val="20"/>
    </w:rPr>
  </w:style>
  <w:style w:type="paragraph" w:customStyle="1" w:styleId="MaggieTag">
    <w:name w:val="MaggieTag"/>
    <w:basedOn w:val="Heading2"/>
    <w:uiPriority w:val="99"/>
    <w:qFormat/>
    <w:rsid w:val="003F1B2A"/>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3F1B2A"/>
    <w:rPr>
      <w:rFonts w:ascii="Times New Roman" w:eastAsia="Times New Roman" w:hAnsi="Times New Roman" w:cs="Times New Roman"/>
    </w:rPr>
  </w:style>
  <w:style w:type="paragraph" w:customStyle="1" w:styleId="Heading4Cite">
    <w:name w:val="Heading 4 Cite"/>
    <w:basedOn w:val="Normal"/>
    <w:link w:val="Heading4CiteChar"/>
    <w:autoRedefine/>
    <w:qFormat/>
    <w:rsid w:val="003F1B2A"/>
    <w:rPr>
      <w:rFonts w:ascii="Times New Roman" w:eastAsia="Times New Roman" w:hAnsi="Times New Roman" w:cs="Times New Roman"/>
    </w:rPr>
  </w:style>
  <w:style w:type="paragraph" w:customStyle="1" w:styleId="4">
    <w:name w:val="4"/>
    <w:basedOn w:val="Normal"/>
    <w:uiPriority w:val="99"/>
    <w:qFormat/>
    <w:rsid w:val="003F1B2A"/>
    <w:rPr>
      <w:rFonts w:eastAsia="Times New Roman"/>
      <w:sz w:val="20"/>
    </w:rPr>
  </w:style>
  <w:style w:type="character" w:customStyle="1" w:styleId="UnunderlinedTextChar">
    <w:name w:val="Ununderlined Text Char"/>
    <w:link w:val="UnunderlinedText"/>
    <w:locked/>
    <w:rsid w:val="003F1B2A"/>
    <w:rPr>
      <w:rFonts w:ascii="Times New Roman" w:eastAsia="Times New Roman" w:hAnsi="Times New Roman" w:cs="Times New Roman"/>
      <w:bCs/>
      <w:sz w:val="12"/>
    </w:rPr>
  </w:style>
  <w:style w:type="paragraph" w:customStyle="1" w:styleId="UnunderlinedText">
    <w:name w:val="Ununderlined Text"/>
    <w:basedOn w:val="Normal"/>
    <w:link w:val="UnunderlinedTextChar"/>
    <w:autoRedefine/>
    <w:qFormat/>
    <w:rsid w:val="003F1B2A"/>
    <w:pPr>
      <w:spacing w:after="200" w:line="276" w:lineRule="auto"/>
    </w:pPr>
    <w:rPr>
      <w:rFonts w:ascii="Times New Roman" w:eastAsia="Times New Roman" w:hAnsi="Times New Roman" w:cs="Times New Roman"/>
      <w:bCs/>
      <w:sz w:val="12"/>
    </w:rPr>
  </w:style>
  <w:style w:type="character" w:customStyle="1" w:styleId="cardChar1">
    <w:name w:val="%card Char"/>
    <w:link w:val="card2"/>
    <w:uiPriority w:val="99"/>
    <w:locked/>
    <w:rsid w:val="003F1B2A"/>
    <w:rPr>
      <w:rFonts w:ascii="Calibri" w:eastAsia="Times New Roman" w:hAnsi="Calibri" w:cs="Calibri"/>
      <w:bCs/>
    </w:rPr>
  </w:style>
  <w:style w:type="paragraph" w:customStyle="1" w:styleId="card2">
    <w:name w:val="%card"/>
    <w:basedOn w:val="Normal"/>
    <w:link w:val="cardChar1"/>
    <w:autoRedefine/>
    <w:uiPriority w:val="99"/>
    <w:qFormat/>
    <w:rsid w:val="003F1B2A"/>
    <w:pPr>
      <w:spacing w:after="200" w:line="276" w:lineRule="auto"/>
      <w:ind w:left="288" w:right="288"/>
    </w:pPr>
    <w:rPr>
      <w:rFonts w:eastAsia="Times New Roman"/>
      <w:bCs/>
    </w:rPr>
  </w:style>
  <w:style w:type="paragraph" w:customStyle="1" w:styleId="BlockTitle4">
    <w:name w:val="%Block Title"/>
    <w:basedOn w:val="Heading1"/>
    <w:uiPriority w:val="99"/>
    <w:qFormat/>
    <w:rsid w:val="003F1B2A"/>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character" w:customStyle="1" w:styleId="HiddenBlockHeaderChar">
    <w:name w:val="Hidden Block Header Char"/>
    <w:link w:val="HiddenBlockHeader"/>
    <w:locked/>
    <w:rsid w:val="003F1B2A"/>
    <w:rPr>
      <w:rFonts w:ascii="Calibri" w:eastAsia="Times New Roman" w:hAnsi="Calibri" w:cs="Courier New"/>
      <w:b/>
      <w:bCs/>
      <w:sz w:val="28"/>
    </w:rPr>
  </w:style>
  <w:style w:type="paragraph" w:customStyle="1" w:styleId="HiddenBlockHeader">
    <w:name w:val="Hidden Block Header"/>
    <w:basedOn w:val="BlockHeadings"/>
    <w:next w:val="Nothing"/>
    <w:link w:val="HiddenBlockHeaderChar"/>
    <w:qFormat/>
    <w:rsid w:val="003F1B2A"/>
    <w:pPr>
      <w:widowControl w:val="0"/>
      <w:autoSpaceDE/>
      <w:autoSpaceDN/>
      <w:adjustRightInd/>
      <w:outlineLvl w:val="9"/>
    </w:pPr>
    <w:rPr>
      <w:rFonts w:cs="Courier New"/>
      <w:bCs/>
      <w:sz w:val="28"/>
      <w:szCs w:val="22"/>
    </w:rPr>
  </w:style>
  <w:style w:type="paragraph" w:customStyle="1" w:styleId="ThickUnderline">
    <w:name w:val="ThickUnderline"/>
    <w:uiPriority w:val="99"/>
    <w:qFormat/>
    <w:rsid w:val="003F1B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
    <w:name w:val="DottedUnderline"/>
    <w:basedOn w:val="Cites"/>
    <w:uiPriority w:val="99"/>
    <w:qFormat/>
    <w:rsid w:val="003F1B2A"/>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
    <w:locked/>
    <w:rsid w:val="003F1B2A"/>
    <w:rPr>
      <w:rFonts w:ascii="Century Gothic" w:eastAsia="Cambria" w:hAnsi="Century Gothic"/>
      <w:u w:val="thick"/>
    </w:rPr>
  </w:style>
  <w:style w:type="paragraph" w:customStyle="1" w:styleId="Card-Underline">
    <w:name w:val="Card-Underline"/>
    <w:basedOn w:val="Normal"/>
    <w:link w:val="Card-UnderlineChar"/>
    <w:qFormat/>
    <w:rsid w:val="003F1B2A"/>
    <w:rPr>
      <w:rFonts w:ascii="Century Gothic" w:eastAsia="Cambria" w:hAnsi="Century Gothic" w:cstheme="minorBidi"/>
      <w:u w:val="thick"/>
    </w:rPr>
  </w:style>
  <w:style w:type="paragraph" w:customStyle="1" w:styleId="PageNumber3">
    <w:name w:val="Page Number3"/>
    <w:basedOn w:val="Normal"/>
    <w:next w:val="Normal"/>
    <w:uiPriority w:val="99"/>
    <w:qFormat/>
    <w:rsid w:val="003F1B2A"/>
    <w:rPr>
      <w:rFonts w:eastAsia="Times New Roman"/>
      <w:sz w:val="20"/>
    </w:rPr>
  </w:style>
  <w:style w:type="paragraph" w:customStyle="1" w:styleId="PageNumber4">
    <w:name w:val="Page Number4"/>
    <w:basedOn w:val="Normal"/>
    <w:next w:val="Normal"/>
    <w:uiPriority w:val="99"/>
    <w:qFormat/>
    <w:rsid w:val="003F1B2A"/>
    <w:rPr>
      <w:rFonts w:eastAsia="Times New Roman"/>
      <w:sz w:val="20"/>
    </w:rPr>
  </w:style>
  <w:style w:type="paragraph" w:customStyle="1" w:styleId="PageNumber5">
    <w:name w:val="Page Number5"/>
    <w:basedOn w:val="Normal"/>
    <w:next w:val="Normal"/>
    <w:uiPriority w:val="99"/>
    <w:qFormat/>
    <w:rsid w:val="003F1B2A"/>
    <w:rPr>
      <w:rFonts w:eastAsia="Times New Roman"/>
      <w:sz w:val="20"/>
    </w:rPr>
  </w:style>
  <w:style w:type="paragraph" w:customStyle="1" w:styleId="smalltext1">
    <w:name w:val="small text1"/>
    <w:basedOn w:val="Normal"/>
    <w:next w:val="Normal"/>
    <w:uiPriority w:val="4"/>
    <w:qFormat/>
    <w:rsid w:val="003F1B2A"/>
    <w:pPr>
      <w:keepNext/>
      <w:keepLines/>
      <w:spacing w:before="200"/>
      <w:outlineLvl w:val="3"/>
    </w:pPr>
    <w:rPr>
      <w:rFonts w:eastAsia="Times New Roman"/>
      <w:b/>
      <w:bCs/>
      <w:iCs/>
      <w:sz w:val="26"/>
    </w:rPr>
  </w:style>
  <w:style w:type="character" w:customStyle="1" w:styleId="CircleChar">
    <w:name w:val="Circle Char"/>
    <w:link w:val="Circle"/>
    <w:locked/>
    <w:rsid w:val="003F1B2A"/>
    <w:rPr>
      <w:rFonts w:ascii="Times New Roman" w:eastAsia="Times New Roman" w:hAnsi="Times New Roman" w:cs="Times New Roman"/>
      <w:b/>
      <w:u w:val="words"/>
    </w:rPr>
  </w:style>
  <w:style w:type="paragraph" w:customStyle="1" w:styleId="Circle">
    <w:name w:val="Circle"/>
    <w:basedOn w:val="Normal"/>
    <w:link w:val="CircleChar"/>
    <w:qFormat/>
    <w:rsid w:val="003F1B2A"/>
    <w:rPr>
      <w:rFonts w:ascii="Times New Roman" w:eastAsia="Times New Roman" w:hAnsi="Times New Roman" w:cs="Times New Roman"/>
      <w:b/>
      <w:u w:val="words"/>
    </w:rPr>
  </w:style>
  <w:style w:type="paragraph" w:customStyle="1" w:styleId="PageNumber6">
    <w:name w:val="Page Number6"/>
    <w:basedOn w:val="Normal"/>
    <w:next w:val="Normal"/>
    <w:uiPriority w:val="99"/>
    <w:qFormat/>
    <w:rsid w:val="003F1B2A"/>
    <w:rPr>
      <w:rFonts w:eastAsia="Times New Roman"/>
      <w:sz w:val="20"/>
    </w:rPr>
  </w:style>
  <w:style w:type="paragraph" w:customStyle="1" w:styleId="user">
    <w:name w:val="user"/>
    <w:basedOn w:val="Normal"/>
    <w:uiPriority w:val="99"/>
    <w:qFormat/>
    <w:rsid w:val="003F1B2A"/>
    <w:pPr>
      <w:spacing w:before="100" w:beforeAutospacing="1" w:after="100" w:afterAutospacing="1"/>
    </w:pPr>
    <w:rPr>
      <w:rFonts w:ascii="Times" w:eastAsia="Times New Roman" w:hAnsi="Times"/>
      <w:sz w:val="20"/>
      <w:szCs w:val="20"/>
    </w:rPr>
  </w:style>
  <w:style w:type="paragraph" w:customStyle="1" w:styleId="lastupdated">
    <w:name w:val="lastupdated"/>
    <w:basedOn w:val="Normal"/>
    <w:uiPriority w:val="99"/>
    <w:qFormat/>
    <w:rsid w:val="003F1B2A"/>
    <w:pPr>
      <w:spacing w:before="100" w:beforeAutospacing="1" w:after="100" w:afterAutospacing="1"/>
    </w:pPr>
    <w:rPr>
      <w:rFonts w:ascii="Times" w:eastAsia="Times New Roman" w:hAnsi="Times"/>
      <w:sz w:val="20"/>
      <w:szCs w:val="20"/>
    </w:rPr>
  </w:style>
  <w:style w:type="paragraph" w:customStyle="1" w:styleId="hn-byline">
    <w:name w:val="hn-byline"/>
    <w:basedOn w:val="Normal"/>
    <w:uiPriority w:val="99"/>
    <w:qFormat/>
    <w:rsid w:val="003F1B2A"/>
    <w:pPr>
      <w:spacing w:before="100" w:beforeAutospacing="1" w:after="100" w:afterAutospacing="1"/>
    </w:pPr>
    <w:rPr>
      <w:rFonts w:ascii="Times" w:eastAsia="Times New Roman" w:hAnsi="Times"/>
      <w:sz w:val="20"/>
      <w:szCs w:val="20"/>
    </w:rPr>
  </w:style>
  <w:style w:type="paragraph" w:customStyle="1" w:styleId="articleinfo">
    <w:name w:val="articleinfo"/>
    <w:basedOn w:val="Normal"/>
    <w:uiPriority w:val="99"/>
    <w:qFormat/>
    <w:rsid w:val="003F1B2A"/>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3F1B2A"/>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3F1B2A"/>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uiPriority w:val="99"/>
    <w:qFormat/>
    <w:rsid w:val="003F1B2A"/>
    <w:rPr>
      <w:rFonts w:eastAsia="Times New Roman"/>
      <w:sz w:val="20"/>
    </w:rPr>
  </w:style>
  <w:style w:type="paragraph" w:customStyle="1" w:styleId="DebateTag0">
    <w:name w:val="DebateTag"/>
    <w:basedOn w:val="Normal"/>
    <w:uiPriority w:val="99"/>
    <w:qFormat/>
    <w:rsid w:val="003F1B2A"/>
    <w:rPr>
      <w:b/>
    </w:rPr>
  </w:style>
  <w:style w:type="paragraph" w:customStyle="1" w:styleId="date-comments">
    <w:name w:val="date-comments"/>
    <w:basedOn w:val="Normal"/>
    <w:uiPriority w:val="99"/>
    <w:qFormat/>
    <w:rsid w:val="003F1B2A"/>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qFormat/>
    <w:rsid w:val="003F1B2A"/>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Pa15">
    <w:name w:val="Pa15"/>
    <w:basedOn w:val="Default"/>
    <w:next w:val="Default"/>
    <w:uiPriority w:val="99"/>
    <w:qFormat/>
    <w:rsid w:val="003F1B2A"/>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character" w:customStyle="1" w:styleId="CardDownx1Char">
    <w:name w:val="CardDown x1 Char"/>
    <w:link w:val="CardDownx1"/>
    <w:locked/>
    <w:rsid w:val="003F1B2A"/>
    <w:rPr>
      <w:rFonts w:ascii="Calibri" w:hAnsi="Calibri" w:cs="Calibri"/>
    </w:rPr>
  </w:style>
  <w:style w:type="paragraph" w:customStyle="1" w:styleId="CardDownx1">
    <w:name w:val="CardDown x1"/>
    <w:basedOn w:val="Normal"/>
    <w:link w:val="CardDownx1Char"/>
    <w:qFormat/>
    <w:rsid w:val="003F1B2A"/>
  </w:style>
  <w:style w:type="paragraph" w:customStyle="1" w:styleId="Style27">
    <w:name w:val="Style27"/>
    <w:basedOn w:val="Normal"/>
    <w:uiPriority w:val="99"/>
    <w:qFormat/>
    <w:rsid w:val="003F1B2A"/>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qFormat/>
    <w:rsid w:val="003F1B2A"/>
    <w:pPr>
      <w:widowControl w:val="0"/>
      <w:autoSpaceDE w:val="0"/>
      <w:autoSpaceDN w:val="0"/>
      <w:adjustRightInd w:val="0"/>
      <w:spacing w:line="227" w:lineRule="exact"/>
      <w:jc w:val="both"/>
    </w:pPr>
    <w:rPr>
      <w:rFonts w:eastAsia="Times New Roman"/>
      <w:sz w:val="24"/>
    </w:rPr>
  </w:style>
  <w:style w:type="paragraph" w:customStyle="1" w:styleId="Style59">
    <w:name w:val="Style59"/>
    <w:basedOn w:val="Normal"/>
    <w:uiPriority w:val="99"/>
    <w:qFormat/>
    <w:rsid w:val="003F1B2A"/>
    <w:pPr>
      <w:widowControl w:val="0"/>
      <w:autoSpaceDE w:val="0"/>
      <w:autoSpaceDN w:val="0"/>
      <w:adjustRightInd w:val="0"/>
      <w:spacing w:line="236" w:lineRule="exact"/>
    </w:pPr>
    <w:rPr>
      <w:rFonts w:eastAsia="Times New Roman"/>
      <w:sz w:val="24"/>
    </w:rPr>
  </w:style>
  <w:style w:type="paragraph" w:customStyle="1" w:styleId="Style200">
    <w:name w:val="Style20"/>
    <w:basedOn w:val="Normal"/>
    <w:uiPriority w:val="99"/>
    <w:qFormat/>
    <w:rsid w:val="003F1B2A"/>
    <w:pPr>
      <w:widowControl w:val="0"/>
      <w:autoSpaceDE w:val="0"/>
      <w:autoSpaceDN w:val="0"/>
      <w:adjustRightInd w:val="0"/>
      <w:spacing w:line="232" w:lineRule="exact"/>
    </w:pPr>
    <w:rPr>
      <w:rFonts w:eastAsia="Times New Roman"/>
      <w:sz w:val="24"/>
    </w:rPr>
  </w:style>
  <w:style w:type="paragraph" w:customStyle="1" w:styleId="Style89">
    <w:name w:val="Style89"/>
    <w:basedOn w:val="Normal"/>
    <w:uiPriority w:val="99"/>
    <w:qFormat/>
    <w:rsid w:val="003F1B2A"/>
    <w:pPr>
      <w:widowControl w:val="0"/>
      <w:autoSpaceDE w:val="0"/>
      <w:autoSpaceDN w:val="0"/>
      <w:adjustRightInd w:val="0"/>
      <w:spacing w:line="270" w:lineRule="exact"/>
      <w:jc w:val="both"/>
    </w:pPr>
    <w:rPr>
      <w:rFonts w:eastAsia="Times New Roman"/>
      <w:sz w:val="24"/>
    </w:rPr>
  </w:style>
  <w:style w:type="paragraph" w:customStyle="1" w:styleId="Style8">
    <w:name w:val="Style8"/>
    <w:basedOn w:val="Normal"/>
    <w:uiPriority w:val="99"/>
    <w:qFormat/>
    <w:rsid w:val="003F1B2A"/>
    <w:pPr>
      <w:widowControl w:val="0"/>
      <w:autoSpaceDE w:val="0"/>
      <w:autoSpaceDN w:val="0"/>
      <w:adjustRightInd w:val="0"/>
    </w:pPr>
    <w:rPr>
      <w:rFonts w:eastAsia="Times New Roman"/>
      <w:sz w:val="24"/>
    </w:rPr>
  </w:style>
  <w:style w:type="character" w:customStyle="1" w:styleId="Style5Char">
    <w:name w:val="Style5 Char"/>
    <w:link w:val="Style5"/>
    <w:locked/>
    <w:rsid w:val="003F1B2A"/>
    <w:rPr>
      <w:rFonts w:ascii="Calibri" w:eastAsia="Times New Roman" w:hAnsi="Calibri" w:cs="Calibri"/>
      <w:sz w:val="24"/>
    </w:rPr>
  </w:style>
  <w:style w:type="paragraph" w:customStyle="1" w:styleId="Style5">
    <w:name w:val="Style5"/>
    <w:basedOn w:val="Normal"/>
    <w:link w:val="Style5Char"/>
    <w:qFormat/>
    <w:rsid w:val="003F1B2A"/>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qFormat/>
    <w:rsid w:val="003F1B2A"/>
    <w:pPr>
      <w:widowControl w:val="0"/>
      <w:autoSpaceDE w:val="0"/>
      <w:autoSpaceDN w:val="0"/>
      <w:adjustRightInd w:val="0"/>
    </w:pPr>
    <w:rPr>
      <w:rFonts w:eastAsia="Times New Roman"/>
      <w:sz w:val="24"/>
    </w:rPr>
  </w:style>
  <w:style w:type="character" w:customStyle="1" w:styleId="Style10Char">
    <w:name w:val="Style10 Char"/>
    <w:link w:val="Style10"/>
    <w:locked/>
    <w:rsid w:val="003F1B2A"/>
    <w:rPr>
      <w:rFonts w:ascii="Calibri" w:eastAsia="Times New Roman" w:hAnsi="Calibri" w:cs="Calibri"/>
      <w:sz w:val="24"/>
    </w:rPr>
  </w:style>
  <w:style w:type="paragraph" w:customStyle="1" w:styleId="Style10">
    <w:name w:val="Style10"/>
    <w:basedOn w:val="Normal"/>
    <w:link w:val="Style10Char"/>
    <w:qFormat/>
    <w:rsid w:val="003F1B2A"/>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qFormat/>
    <w:rsid w:val="003F1B2A"/>
    <w:pPr>
      <w:widowControl w:val="0"/>
      <w:autoSpaceDE w:val="0"/>
      <w:autoSpaceDN w:val="0"/>
      <w:adjustRightInd w:val="0"/>
      <w:jc w:val="both"/>
    </w:pPr>
    <w:rPr>
      <w:rFonts w:eastAsia="Times New Roman"/>
      <w:sz w:val="24"/>
    </w:rPr>
  </w:style>
  <w:style w:type="paragraph" w:customStyle="1" w:styleId="Style67">
    <w:name w:val="Style67"/>
    <w:basedOn w:val="Normal"/>
    <w:uiPriority w:val="99"/>
    <w:qFormat/>
    <w:rsid w:val="003F1B2A"/>
    <w:pPr>
      <w:widowControl w:val="0"/>
      <w:autoSpaceDE w:val="0"/>
      <w:autoSpaceDN w:val="0"/>
      <w:adjustRightInd w:val="0"/>
      <w:spacing w:line="274" w:lineRule="exact"/>
      <w:jc w:val="both"/>
    </w:pPr>
    <w:rPr>
      <w:rFonts w:eastAsia="Times New Roman"/>
      <w:sz w:val="24"/>
    </w:rPr>
  </w:style>
  <w:style w:type="paragraph" w:customStyle="1" w:styleId="Style30">
    <w:name w:val="Style30"/>
    <w:basedOn w:val="Normal"/>
    <w:uiPriority w:val="99"/>
    <w:qFormat/>
    <w:rsid w:val="003F1B2A"/>
    <w:pPr>
      <w:widowControl w:val="0"/>
      <w:autoSpaceDE w:val="0"/>
      <w:autoSpaceDN w:val="0"/>
      <w:adjustRightInd w:val="0"/>
      <w:spacing w:line="191" w:lineRule="exact"/>
      <w:jc w:val="both"/>
    </w:pPr>
    <w:rPr>
      <w:rFonts w:eastAsia="Times New Roman"/>
      <w:sz w:val="24"/>
    </w:rPr>
  </w:style>
  <w:style w:type="paragraph" w:customStyle="1" w:styleId="Style93">
    <w:name w:val="Style93"/>
    <w:basedOn w:val="Normal"/>
    <w:uiPriority w:val="99"/>
    <w:qFormat/>
    <w:rsid w:val="003F1B2A"/>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qFormat/>
    <w:rsid w:val="003F1B2A"/>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uiPriority w:val="99"/>
    <w:qFormat/>
    <w:rsid w:val="003F1B2A"/>
    <w:rPr>
      <w:rFonts w:ascii="Arial" w:eastAsia="Times New Roman" w:hAnsi="Arial"/>
      <w:b/>
      <w:sz w:val="28"/>
      <w:u w:val="thick"/>
    </w:rPr>
  </w:style>
  <w:style w:type="character" w:customStyle="1" w:styleId="NothingCharCharChar">
    <w:name w:val="Nothing Char Char Char"/>
    <w:link w:val="NothingCharChar"/>
    <w:locked/>
    <w:rsid w:val="003F1B2A"/>
    <w:rPr>
      <w:rFonts w:ascii="Times New Roman" w:eastAsia="MS Mincho" w:hAnsi="Times New Roman" w:cs="Times New Roman"/>
      <w:sz w:val="24"/>
      <w:szCs w:val="24"/>
    </w:rPr>
  </w:style>
  <w:style w:type="paragraph" w:customStyle="1" w:styleId="NothingCharChar">
    <w:name w:val="Nothing Char Char"/>
    <w:link w:val="NothingCharCharChar"/>
    <w:qFormat/>
    <w:rsid w:val="003F1B2A"/>
    <w:pPr>
      <w:spacing w:after="0" w:line="240" w:lineRule="auto"/>
      <w:jc w:val="both"/>
    </w:pPr>
    <w:rPr>
      <w:rFonts w:ascii="Times New Roman" w:eastAsia="MS Mincho" w:hAnsi="Times New Roman" w:cs="Times New Roman"/>
      <w:sz w:val="24"/>
      <w:szCs w:val="24"/>
    </w:rPr>
  </w:style>
  <w:style w:type="character" w:customStyle="1" w:styleId="bloctitlesChar">
    <w:name w:val="bloc titles Char"/>
    <w:link w:val="bloctitles"/>
    <w:locked/>
    <w:rsid w:val="003F1B2A"/>
    <w:rPr>
      <w:rFonts w:ascii="Calibri" w:eastAsia="Malgun Gothic" w:hAnsi="Calibri" w:cs="Arial"/>
      <w:b/>
      <w:bCs/>
      <w:kern w:val="32"/>
      <w:sz w:val="32"/>
      <w:szCs w:val="32"/>
      <w:u w:val="single"/>
    </w:rPr>
  </w:style>
  <w:style w:type="paragraph" w:customStyle="1" w:styleId="bloctitles">
    <w:name w:val="bloc titles"/>
    <w:basedOn w:val="Heading1"/>
    <w:next w:val="Normal"/>
    <w:link w:val="bloctitlesChar"/>
    <w:autoRedefine/>
    <w:qFormat/>
    <w:rsid w:val="003F1B2A"/>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uiPriority w:val="99"/>
    <w:qFormat/>
    <w:rsid w:val="003F1B2A"/>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uiPriority w:val="99"/>
    <w:qFormat/>
    <w:rsid w:val="003F1B2A"/>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paragraph" w:customStyle="1" w:styleId="INDENTEDPARAGRAPH">
    <w:name w:val="INDENTED PARAGRAPH"/>
    <w:uiPriority w:val="99"/>
    <w:qFormat/>
    <w:rsid w:val="003F1B2A"/>
    <w:pPr>
      <w:spacing w:after="0" w:line="360" w:lineRule="atLeast"/>
      <w:ind w:firstLine="864"/>
      <w:jc w:val="both"/>
    </w:pPr>
    <w:rPr>
      <w:rFonts w:ascii="Times New Roman" w:eastAsia="Times New Roman" w:hAnsi="Times New Roman" w:cs="Times New Roman"/>
      <w:sz w:val="24"/>
      <w:szCs w:val="20"/>
    </w:rPr>
  </w:style>
  <w:style w:type="paragraph" w:customStyle="1" w:styleId="Numbering">
    <w:name w:val="Numbering"/>
    <w:basedOn w:val="Normal"/>
    <w:next w:val="Normal"/>
    <w:uiPriority w:val="99"/>
    <w:qFormat/>
    <w:rsid w:val="003F1B2A"/>
    <w:pPr>
      <w:widowControl w:val="0"/>
      <w:numPr>
        <w:numId w:val="3"/>
      </w:numPr>
      <w:suppressAutoHyphens/>
      <w:spacing w:after="200"/>
    </w:pPr>
    <w:rPr>
      <w:rFonts w:eastAsia="Times New Roman"/>
      <w:b/>
      <w:sz w:val="24"/>
      <w:szCs w:val="18"/>
    </w:rPr>
  </w:style>
  <w:style w:type="paragraph" w:customStyle="1" w:styleId="Un-IndexedHeading">
    <w:name w:val="Un-Indexed Heading"/>
    <w:basedOn w:val="Heading1"/>
    <w:next w:val="Normal"/>
    <w:uiPriority w:val="99"/>
    <w:qFormat/>
    <w:rsid w:val="003F1B2A"/>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uiPriority w:val="99"/>
    <w:qFormat/>
    <w:rsid w:val="003F1B2A"/>
    <w:pPr>
      <w:widowControl w:val="0"/>
      <w:numPr>
        <w:numId w:val="4"/>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uiPriority w:val="99"/>
    <w:qFormat/>
    <w:rsid w:val="003F1B2A"/>
    <w:pPr>
      <w:numPr>
        <w:numId w:val="5"/>
      </w:numPr>
    </w:pPr>
  </w:style>
  <w:style w:type="paragraph" w:customStyle="1" w:styleId="Lettering">
    <w:name w:val="Lettering"/>
    <w:basedOn w:val="Numbering"/>
    <w:next w:val="Normal"/>
    <w:uiPriority w:val="99"/>
    <w:qFormat/>
    <w:rsid w:val="003F1B2A"/>
    <w:pPr>
      <w:numPr>
        <w:numId w:val="6"/>
      </w:numPr>
    </w:pPr>
    <w:rPr>
      <w:szCs w:val="22"/>
    </w:rPr>
  </w:style>
  <w:style w:type="paragraph" w:customStyle="1" w:styleId="FileName">
    <w:name w:val="File Name"/>
    <w:basedOn w:val="Normal"/>
    <w:next w:val="Normal"/>
    <w:uiPriority w:val="99"/>
    <w:qFormat/>
    <w:rsid w:val="003F1B2A"/>
    <w:pPr>
      <w:widowControl w:val="0"/>
      <w:numPr>
        <w:numId w:val="7"/>
      </w:numPr>
      <w:suppressAutoHyphens/>
      <w:spacing w:after="120"/>
      <w:ind w:left="0" w:firstLine="0"/>
      <w:contextualSpacing/>
      <w:jc w:val="center"/>
    </w:pPr>
    <w:rPr>
      <w:rFonts w:eastAsia="Times New Roman"/>
      <w:b/>
      <w:caps/>
      <w:sz w:val="28"/>
      <w:szCs w:val="20"/>
    </w:rPr>
  </w:style>
  <w:style w:type="paragraph" w:customStyle="1" w:styleId="Pagination">
    <w:name w:val="Pagination"/>
    <w:basedOn w:val="Normal"/>
    <w:next w:val="Normal"/>
    <w:uiPriority w:val="99"/>
    <w:qFormat/>
    <w:rsid w:val="003F1B2A"/>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uiPriority w:val="99"/>
    <w:qFormat/>
    <w:rsid w:val="003F1B2A"/>
    <w:pPr>
      <w:numPr>
        <w:numId w:val="8"/>
      </w:numPr>
      <w:tabs>
        <w:tab w:val="num" w:pos="360"/>
      </w:tabs>
      <w:ind w:left="360"/>
    </w:pPr>
  </w:style>
  <w:style w:type="paragraph" w:customStyle="1" w:styleId="CardContinued1">
    <w:name w:val="Card Continued 1"/>
    <w:basedOn w:val="Normal"/>
    <w:next w:val="Normal"/>
    <w:uiPriority w:val="99"/>
    <w:qFormat/>
    <w:rsid w:val="003F1B2A"/>
    <w:pPr>
      <w:widowControl w:val="0"/>
      <w:numPr>
        <w:numId w:val="9"/>
      </w:numPr>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uiPriority w:val="99"/>
    <w:qFormat/>
    <w:rsid w:val="003F1B2A"/>
    <w:pPr>
      <w:numPr>
        <w:numId w:val="0"/>
      </w:numPr>
      <w:spacing w:before="0" w:after="120"/>
      <w:jc w:val="left"/>
    </w:pPr>
  </w:style>
  <w:style w:type="paragraph" w:customStyle="1" w:styleId="Clearformatting0">
    <w:name w:val="Clear formatting"/>
    <w:basedOn w:val="Normal"/>
    <w:uiPriority w:val="99"/>
    <w:qFormat/>
    <w:rsid w:val="003F1B2A"/>
    <w:pPr>
      <w:keepNext/>
      <w:tabs>
        <w:tab w:val="num" w:pos="0"/>
      </w:tabs>
      <w:outlineLvl w:val="2"/>
    </w:pPr>
    <w:rPr>
      <w:rFonts w:ascii="Arial Narrow" w:eastAsia="Times New Roman" w:hAnsi="Arial Narrow" w:cs="Arial"/>
      <w:b/>
      <w:bCs/>
      <w:sz w:val="24"/>
      <w:szCs w:val="26"/>
    </w:rPr>
  </w:style>
  <w:style w:type="paragraph" w:customStyle="1" w:styleId="SmallCardText">
    <w:name w:val="Small Card Text"/>
    <w:uiPriority w:val="99"/>
    <w:qFormat/>
    <w:rsid w:val="003F1B2A"/>
    <w:pPr>
      <w:spacing w:after="200" w:line="276" w:lineRule="auto"/>
    </w:pPr>
    <w:rPr>
      <w:rFonts w:ascii="Times New Roman" w:eastAsia="Times New Roman" w:hAnsi="Times New Roman" w:cs="Times New Roman"/>
      <w:sz w:val="16"/>
      <w:szCs w:val="16"/>
    </w:rPr>
  </w:style>
  <w:style w:type="paragraph" w:customStyle="1" w:styleId="TAGFONT">
    <w:name w:val="TAG FONT"/>
    <w:basedOn w:val="Normal"/>
    <w:autoRedefine/>
    <w:uiPriority w:val="99"/>
    <w:qFormat/>
    <w:rsid w:val="003F1B2A"/>
    <w:rPr>
      <w:rFonts w:eastAsia="Times New Roman"/>
      <w:sz w:val="24"/>
    </w:rPr>
  </w:style>
  <w:style w:type="paragraph" w:customStyle="1" w:styleId="TagChar1CharCharCharChar">
    <w:name w:val="Tag Char1 Char Char Char Char"/>
    <w:basedOn w:val="Normal"/>
    <w:uiPriority w:val="99"/>
    <w:qFormat/>
    <w:rsid w:val="003F1B2A"/>
    <w:pPr>
      <w:overflowPunct w:val="0"/>
      <w:autoSpaceDE w:val="0"/>
      <w:autoSpaceDN w:val="0"/>
      <w:adjustRightInd w:val="0"/>
    </w:pPr>
    <w:rPr>
      <w:rFonts w:ascii="Palatino Linotype" w:eastAsia="Times New Roman" w:hAnsi="Palatino Linotype"/>
      <w:b/>
      <w:sz w:val="24"/>
      <w:szCs w:val="20"/>
    </w:rPr>
  </w:style>
  <w:style w:type="paragraph" w:customStyle="1" w:styleId="formfldssel">
    <w:name w:val="formfldssel"/>
    <w:basedOn w:val="Normal"/>
    <w:uiPriority w:val="99"/>
    <w:qFormat/>
    <w:rsid w:val="003F1B2A"/>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uiPriority w:val="99"/>
    <w:qFormat/>
    <w:rsid w:val="003F1B2A"/>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uiPriority w:val="99"/>
    <w:qFormat/>
    <w:rsid w:val="003F1B2A"/>
    <w:pPr>
      <w:spacing w:before="100" w:beforeAutospacing="1" w:after="100" w:afterAutospacing="1"/>
    </w:pPr>
    <w:rPr>
      <w:rFonts w:ascii="Arial" w:eastAsia="Arial Unicode MS" w:hAnsi="Arial" w:cs="Arial"/>
      <w:b/>
      <w:bCs/>
      <w:sz w:val="20"/>
      <w:szCs w:val="20"/>
    </w:rPr>
  </w:style>
  <w:style w:type="paragraph" w:customStyle="1" w:styleId="Underlinestyle1">
    <w:name w:val="Underlinestyle"/>
    <w:basedOn w:val="Normal"/>
    <w:uiPriority w:val="99"/>
    <w:qFormat/>
    <w:rsid w:val="003F1B2A"/>
    <w:pPr>
      <w:tabs>
        <w:tab w:val="left" w:pos="720"/>
      </w:tabs>
      <w:ind w:left="720"/>
    </w:pPr>
    <w:rPr>
      <w:rFonts w:eastAsia="Times New Roman"/>
      <w:szCs w:val="20"/>
      <w:u w:val="single"/>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uiPriority w:val="99"/>
    <w:qFormat/>
    <w:rsid w:val="003F1B2A"/>
    <w:rPr>
      <w:rFonts w:eastAsia="Times New Roman"/>
      <w:b/>
      <w:sz w:val="24"/>
    </w:rPr>
  </w:style>
  <w:style w:type="paragraph" w:customStyle="1" w:styleId="RepeatHeader">
    <w:name w:val="Repeat Header"/>
    <w:basedOn w:val="HeaderDebate"/>
    <w:uiPriority w:val="99"/>
    <w:qFormat/>
    <w:rsid w:val="003F1B2A"/>
    <w:pPr>
      <w:outlineLvl w:val="1"/>
    </w:pPr>
    <w:rPr>
      <w:szCs w:val="48"/>
    </w:rPr>
  </w:style>
  <w:style w:type="paragraph" w:customStyle="1" w:styleId="8point">
    <w:name w:val="8 point"/>
    <w:basedOn w:val="Normal"/>
    <w:uiPriority w:val="99"/>
    <w:qFormat/>
    <w:rsid w:val="003F1B2A"/>
    <w:rPr>
      <w:rFonts w:eastAsia="Times New Roman"/>
      <w:sz w:val="16"/>
    </w:rPr>
  </w:style>
  <w:style w:type="paragraph" w:customStyle="1" w:styleId="citationunderline">
    <w:name w:val="citation/underline"/>
    <w:autoRedefine/>
    <w:uiPriority w:val="99"/>
    <w:qFormat/>
    <w:rsid w:val="003F1B2A"/>
    <w:pPr>
      <w:spacing w:after="0" w:line="240" w:lineRule="auto"/>
    </w:pPr>
    <w:rPr>
      <w:rFonts w:ascii="Times New Roman" w:eastAsia="Times New Roman" w:hAnsi="Times New Roman" w:cs="Times New Roman"/>
      <w:b/>
      <w:sz w:val="24"/>
      <w:szCs w:val="24"/>
      <w:u w:val="single"/>
    </w:rPr>
  </w:style>
  <w:style w:type="paragraph" w:customStyle="1" w:styleId="links1">
    <w:name w:val="links1"/>
    <w:basedOn w:val="Normal"/>
    <w:uiPriority w:val="99"/>
    <w:qFormat/>
    <w:rsid w:val="003F1B2A"/>
    <w:pPr>
      <w:spacing w:before="100" w:beforeAutospacing="1" w:after="100" w:afterAutospacing="1"/>
    </w:pPr>
    <w:rPr>
      <w:rFonts w:eastAsia="Times New Roman"/>
      <w:color w:val="FFFFFF"/>
      <w:sz w:val="16"/>
      <w:szCs w:val="16"/>
    </w:rPr>
  </w:style>
  <w:style w:type="paragraph" w:customStyle="1" w:styleId="endtext">
    <w:name w:val="endtext"/>
    <w:basedOn w:val="Normal"/>
    <w:uiPriority w:val="99"/>
    <w:qFormat/>
    <w:rsid w:val="003F1B2A"/>
    <w:pPr>
      <w:spacing w:before="100" w:beforeAutospacing="1" w:after="100" w:afterAutospacing="1"/>
      <w:ind w:left="300"/>
    </w:pPr>
    <w:rPr>
      <w:rFonts w:ascii="Arial" w:eastAsia="Times New Roman" w:hAnsi="Arial" w:cs="Arial"/>
      <w:sz w:val="20"/>
      <w:szCs w:val="20"/>
    </w:rPr>
  </w:style>
  <w:style w:type="paragraph" w:customStyle="1" w:styleId="g">
    <w:name w:val="g"/>
    <w:basedOn w:val="Normal"/>
    <w:uiPriority w:val="99"/>
    <w:qFormat/>
    <w:rsid w:val="003F1B2A"/>
    <w:pPr>
      <w:spacing w:before="240" w:after="240"/>
    </w:pPr>
    <w:rPr>
      <w:rFonts w:eastAsia="Times New Roman"/>
      <w:sz w:val="24"/>
    </w:rPr>
  </w:style>
  <w:style w:type="paragraph" w:customStyle="1" w:styleId="Repeatheader0">
    <w:name w:val="Repeat header"/>
    <w:basedOn w:val="Normal"/>
    <w:autoRedefine/>
    <w:uiPriority w:val="99"/>
    <w:qFormat/>
    <w:rsid w:val="003F1B2A"/>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uiPriority w:val="99"/>
    <w:qFormat/>
    <w:rsid w:val="003F1B2A"/>
    <w:rPr>
      <w:rFonts w:ascii="Times New Roman" w:hAnsi="Times New Roman"/>
      <w:sz w:val="16"/>
    </w:rPr>
  </w:style>
  <w:style w:type="paragraph" w:customStyle="1" w:styleId="CardNotUnderlined3">
    <w:name w:val="Card Not Underlined 3"/>
    <w:basedOn w:val="CardNotUnderlined"/>
    <w:uiPriority w:val="99"/>
    <w:qFormat/>
    <w:rsid w:val="003F1B2A"/>
    <w:rPr>
      <w:rFonts w:ascii="Times New Roman" w:hAnsi="Times New Roman"/>
    </w:rPr>
  </w:style>
  <w:style w:type="paragraph" w:customStyle="1" w:styleId="CardNotUnderlinedFinal">
    <w:name w:val="Card Not Underlined Final"/>
    <w:basedOn w:val="CardNotUnderlined3"/>
    <w:uiPriority w:val="99"/>
    <w:qFormat/>
    <w:rsid w:val="003F1B2A"/>
    <w:rPr>
      <w:sz w:val="20"/>
    </w:rPr>
  </w:style>
  <w:style w:type="paragraph" w:customStyle="1" w:styleId="formfld">
    <w:name w:val="formfld"/>
    <w:basedOn w:val="Normal"/>
    <w:uiPriority w:val="99"/>
    <w:qFormat/>
    <w:rsid w:val="003F1B2A"/>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3F1B2A"/>
    <w:pPr>
      <w:keepLines w:val="0"/>
      <w:pageBreakBefore w:val="0"/>
      <w:numPr>
        <w:numId w:val="10"/>
      </w:numPr>
      <w:tabs>
        <w:tab w:val="left" w:pos="144"/>
      </w:tabs>
      <w:spacing w:before="240" w:after="240"/>
      <w:jc w:val="left"/>
    </w:pPr>
    <w:rPr>
      <w:rFonts w:eastAsia="SimSun" w:cs="Arial"/>
      <w:bCs/>
      <w:iCs/>
      <w:sz w:val="24"/>
      <w:szCs w:val="28"/>
      <w:u w:val="none"/>
      <w:lang w:eastAsia="zh-CN"/>
    </w:rPr>
  </w:style>
  <w:style w:type="character" w:customStyle="1" w:styleId="UnderlineCardsChar">
    <w:name w:val="Underline Cards Char"/>
    <w:link w:val="UnderlineCards"/>
    <w:locked/>
    <w:rsid w:val="003F1B2A"/>
    <w:rPr>
      <w:rFonts w:ascii="Times New Roman" w:eastAsia="Times New Roman" w:hAnsi="Times New Roman" w:cs="Times New Roman"/>
      <w:sz w:val="20"/>
      <w:szCs w:val="24"/>
      <w:u w:val="thick"/>
    </w:rPr>
  </w:style>
  <w:style w:type="paragraph" w:customStyle="1" w:styleId="UnderlineCards">
    <w:name w:val="Underline Cards"/>
    <w:basedOn w:val="Cards"/>
    <w:link w:val="UnderlineCardsChar"/>
    <w:qFormat/>
    <w:rsid w:val="003F1B2A"/>
    <w:pPr>
      <w:suppressAutoHyphens w:val="0"/>
      <w:spacing w:line="240" w:lineRule="auto"/>
      <w:ind w:left="288"/>
      <w:jc w:val="left"/>
    </w:pPr>
    <w:rPr>
      <w:rFonts w:eastAsia="Times New Roman"/>
      <w:color w:val="auto"/>
      <w:szCs w:val="24"/>
      <w:u w:val="thick"/>
    </w:rPr>
  </w:style>
  <w:style w:type="character" w:customStyle="1" w:styleId="SmallCardsChar">
    <w:name w:val="Small Cards Char"/>
    <w:link w:val="SmallCards"/>
    <w:locked/>
    <w:rsid w:val="003F1B2A"/>
    <w:rPr>
      <w:rFonts w:ascii="Times New Roman" w:eastAsia="Times New Roman" w:hAnsi="Times New Roman" w:cs="Times New Roman"/>
      <w:sz w:val="14"/>
      <w:szCs w:val="24"/>
    </w:rPr>
  </w:style>
  <w:style w:type="paragraph" w:customStyle="1" w:styleId="SmallCards">
    <w:name w:val="Small Cards"/>
    <w:basedOn w:val="Cards"/>
    <w:link w:val="SmallCardsChar"/>
    <w:qFormat/>
    <w:rsid w:val="003F1B2A"/>
    <w:pPr>
      <w:suppressAutoHyphens w:val="0"/>
      <w:spacing w:line="240" w:lineRule="auto"/>
      <w:ind w:left="288"/>
      <w:jc w:val="left"/>
    </w:pPr>
    <w:rPr>
      <w:rFonts w:eastAsia="Times New Roman"/>
      <w:color w:val="auto"/>
      <w:sz w:val="14"/>
      <w:szCs w:val="24"/>
    </w:rPr>
  </w:style>
  <w:style w:type="character" w:customStyle="1" w:styleId="ReadingCitesChar">
    <w:name w:val="Reading Cites Char"/>
    <w:link w:val="ReadingCites"/>
    <w:locked/>
    <w:rsid w:val="003F1B2A"/>
    <w:rPr>
      <w:rFonts w:ascii="Calibri" w:eastAsia="Times New Roman" w:hAnsi="Calibri" w:cs="Calibri"/>
      <w:b/>
      <w:sz w:val="20"/>
      <w:szCs w:val="20"/>
    </w:rPr>
  </w:style>
  <w:style w:type="paragraph" w:customStyle="1" w:styleId="ReadingCites">
    <w:name w:val="Reading Cites"/>
    <w:basedOn w:val="Normal"/>
    <w:link w:val="ReadingCitesChar"/>
    <w:qFormat/>
    <w:rsid w:val="003F1B2A"/>
    <w:rPr>
      <w:rFonts w:eastAsia="Times New Roman"/>
      <w:b/>
      <w:sz w:val="20"/>
      <w:szCs w:val="20"/>
    </w:rPr>
  </w:style>
  <w:style w:type="paragraph" w:customStyle="1" w:styleId="ContentsHeading">
    <w:name w:val="Contents Heading"/>
    <w:basedOn w:val="Heading1"/>
    <w:next w:val="Normal"/>
    <w:uiPriority w:val="99"/>
    <w:qFormat/>
    <w:rsid w:val="003F1B2A"/>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uiPriority w:val="99"/>
    <w:qFormat/>
    <w:rsid w:val="003F1B2A"/>
    <w:pPr>
      <w:spacing w:before="100" w:beforeAutospacing="1" w:after="100" w:afterAutospacing="1"/>
    </w:pPr>
    <w:rPr>
      <w:rFonts w:eastAsia="Times New Roman"/>
      <w:sz w:val="20"/>
    </w:rPr>
  </w:style>
  <w:style w:type="paragraph" w:customStyle="1" w:styleId="Style110">
    <w:name w:val="Style 11"/>
    <w:uiPriority w:val="99"/>
    <w:qFormat/>
    <w:rsid w:val="003F1B2A"/>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uiPriority w:val="99"/>
    <w:qFormat/>
    <w:rsid w:val="003F1B2A"/>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uiPriority w:val="99"/>
    <w:qFormat/>
    <w:rsid w:val="003F1B2A"/>
    <w:rPr>
      <w:b/>
      <w:sz w:val="24"/>
    </w:rPr>
  </w:style>
  <w:style w:type="paragraph" w:customStyle="1" w:styleId="Style70">
    <w:name w:val="Style 7"/>
    <w:uiPriority w:val="99"/>
    <w:qFormat/>
    <w:rsid w:val="003F1B2A"/>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uiPriority w:val="99"/>
    <w:qFormat/>
    <w:rsid w:val="003F1B2A"/>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Header1">
    <w:name w:val="Header1"/>
    <w:aliases w:val="Header Char Char,Header Char Char Char Char Char Char Char Cha,Char Char Char Cha"/>
    <w:basedOn w:val="Heading1"/>
    <w:next w:val="Heading1"/>
    <w:uiPriority w:val="99"/>
    <w:qFormat/>
    <w:rsid w:val="003F1B2A"/>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paragraph" w:customStyle="1" w:styleId="Heading11">
    <w:name w:val="Heading 11"/>
    <w:basedOn w:val="Normal"/>
    <w:next w:val="Normal"/>
    <w:uiPriority w:val="99"/>
    <w:qFormat/>
    <w:rsid w:val="003F1B2A"/>
    <w:pPr>
      <w:keepNext/>
      <w:widowControl w:val="0"/>
      <w:suppressAutoHyphens/>
      <w:jc w:val="center"/>
    </w:pPr>
    <w:rPr>
      <w:rFonts w:eastAsia="Tahoma"/>
      <w:b/>
      <w:sz w:val="48"/>
      <w:szCs w:val="32"/>
      <w:u w:val="single"/>
    </w:rPr>
  </w:style>
  <w:style w:type="paragraph" w:customStyle="1" w:styleId="TextHeading">
    <w:name w:val="Text Heading"/>
    <w:basedOn w:val="Heading3"/>
    <w:uiPriority w:val="99"/>
    <w:qFormat/>
    <w:rsid w:val="003F1B2A"/>
    <w:pPr>
      <w:keepLines w:val="0"/>
      <w:pageBreakBefore w:val="0"/>
      <w:spacing w:before="0"/>
      <w:jc w:val="left"/>
    </w:pPr>
    <w:rPr>
      <w:rFonts w:eastAsia="Times New Roman" w:cs="Arial"/>
      <w:bCs/>
      <w:sz w:val="22"/>
      <w:szCs w:val="26"/>
    </w:rPr>
  </w:style>
  <w:style w:type="paragraph" w:customStyle="1" w:styleId="StyleHeading1BlockTitleHeading1Char1ALEXHeadingBrief-He2">
    <w:name w:val="Style Heading 1Block TitleHeading 1 Char1ALEXHeadingBrief - He...2"/>
    <w:basedOn w:val="Heading1"/>
    <w:autoRedefine/>
    <w:uiPriority w:val="99"/>
    <w:qFormat/>
    <w:rsid w:val="003F1B2A"/>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uiPriority w:val="99"/>
    <w:qFormat/>
    <w:rsid w:val="003F1B2A"/>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uiPriority w:val="99"/>
    <w:qFormat/>
    <w:rsid w:val="003F1B2A"/>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uiPriority w:val="99"/>
    <w:qFormat/>
    <w:rsid w:val="003F1B2A"/>
    <w:rPr>
      <w:rFonts w:ascii="Arial" w:eastAsia="Times New Roman" w:hAnsi="Arial"/>
      <w:smallCaps/>
    </w:rPr>
  </w:style>
  <w:style w:type="paragraph" w:customStyle="1" w:styleId="DebateBody">
    <w:name w:val="Debate Body"/>
    <w:basedOn w:val="Normal"/>
    <w:uiPriority w:val="99"/>
    <w:qFormat/>
    <w:rsid w:val="003F1B2A"/>
    <w:rPr>
      <w:rFonts w:ascii="Cambria" w:eastAsia="Cambria" w:hAnsi="Cambria"/>
      <w:b/>
      <w:caps/>
      <w:sz w:val="24"/>
    </w:rPr>
  </w:style>
  <w:style w:type="paragraph" w:customStyle="1" w:styleId="StyleDebateBodyBefore12pt">
    <w:name w:val="Style Debate Body + Before:  12 pt"/>
    <w:basedOn w:val="Normal"/>
    <w:next w:val="Normal"/>
    <w:uiPriority w:val="99"/>
    <w:qFormat/>
    <w:rsid w:val="003F1B2A"/>
    <w:pPr>
      <w:spacing w:before="240"/>
    </w:pPr>
    <w:rPr>
      <w:rFonts w:eastAsia="Times New Roman"/>
      <w:bCs/>
      <w:sz w:val="20"/>
      <w:szCs w:val="20"/>
    </w:rPr>
  </w:style>
  <w:style w:type="paragraph" w:customStyle="1" w:styleId="StyleDebateBodyBefore12pt1">
    <w:name w:val="Style Debate Body + Before:  12 pt1"/>
    <w:basedOn w:val="Normal"/>
    <w:uiPriority w:val="99"/>
    <w:qFormat/>
    <w:rsid w:val="003F1B2A"/>
    <w:pPr>
      <w:spacing w:before="240"/>
    </w:pPr>
    <w:rPr>
      <w:rFonts w:eastAsia="Times New Roman"/>
      <w:bCs/>
      <w:sz w:val="20"/>
      <w:szCs w:val="20"/>
    </w:rPr>
  </w:style>
  <w:style w:type="paragraph" w:customStyle="1" w:styleId="PageNumber11">
    <w:name w:val="Page Number11"/>
    <w:basedOn w:val="Normal"/>
    <w:next w:val="Normal"/>
    <w:uiPriority w:val="99"/>
    <w:qFormat/>
    <w:rsid w:val="003F1B2A"/>
    <w:rPr>
      <w:rFonts w:eastAsia="Times New Roman"/>
      <w:sz w:val="20"/>
    </w:rPr>
  </w:style>
  <w:style w:type="paragraph" w:customStyle="1" w:styleId="StyleHeading1Centered">
    <w:name w:val="Style Heading 1 + Centered"/>
    <w:basedOn w:val="Heading1"/>
    <w:uiPriority w:val="99"/>
    <w:qFormat/>
    <w:rsid w:val="003F1B2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uiPriority w:val="99"/>
    <w:qFormat/>
    <w:rsid w:val="003F1B2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uiPriority w:val="99"/>
    <w:qFormat/>
    <w:rsid w:val="003F1B2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Strong10ptNotBold">
    <w:name w:val="Style Strong + 10 pt Not Bold"/>
    <w:basedOn w:val="Normal"/>
    <w:autoRedefine/>
    <w:uiPriority w:val="99"/>
    <w:qFormat/>
    <w:rsid w:val="003F1B2A"/>
    <w:pPr>
      <w:ind w:left="720" w:hanging="360"/>
    </w:pPr>
    <w:rPr>
      <w:rFonts w:eastAsia="Times New Roman"/>
      <w:sz w:val="26"/>
      <w:szCs w:val="26"/>
    </w:rPr>
  </w:style>
  <w:style w:type="character" w:customStyle="1" w:styleId="NormalUnderlineChar0">
    <w:name w:val="Normal + Underline Char"/>
    <w:link w:val="NormalUnderline0"/>
    <w:locked/>
    <w:rsid w:val="003F1B2A"/>
    <w:rPr>
      <w:rFonts w:ascii="Calibri" w:eastAsia="Times New Roman" w:hAnsi="Calibri" w:cs="Calibri"/>
      <w:b/>
      <w:sz w:val="20"/>
      <w:u w:val="single"/>
      <w:lang w:val="x-none" w:eastAsia="x-none"/>
    </w:rPr>
  </w:style>
  <w:style w:type="paragraph" w:customStyle="1" w:styleId="NormalUnderline0">
    <w:name w:val="Normal + Underline"/>
    <w:basedOn w:val="Normal"/>
    <w:link w:val="NormalUnderlineChar0"/>
    <w:qFormat/>
    <w:rsid w:val="003F1B2A"/>
    <w:pPr>
      <w:ind w:left="720"/>
    </w:pPr>
    <w:rPr>
      <w:rFonts w:eastAsia="Times New Roman"/>
      <w:b/>
      <w:sz w:val="20"/>
      <w:u w:val="single"/>
      <w:lang w:val="x-none" w:eastAsia="x-none"/>
    </w:rPr>
  </w:style>
  <w:style w:type="paragraph" w:customStyle="1" w:styleId="NormalCards">
    <w:name w:val="Normal Cards"/>
    <w:basedOn w:val="Normal"/>
    <w:uiPriority w:val="99"/>
    <w:qFormat/>
    <w:rsid w:val="003F1B2A"/>
    <w:pPr>
      <w:ind w:left="288"/>
    </w:pPr>
    <w:rPr>
      <w:rFonts w:eastAsia="Times New Roman"/>
      <w:sz w:val="20"/>
    </w:rPr>
  </w:style>
  <w:style w:type="paragraph" w:customStyle="1" w:styleId="outdent">
    <w:name w:val="outdent"/>
    <w:basedOn w:val="Normal"/>
    <w:uiPriority w:val="99"/>
    <w:qFormat/>
    <w:rsid w:val="003F1B2A"/>
    <w:pPr>
      <w:spacing w:before="100" w:beforeAutospacing="1" w:after="100" w:afterAutospacing="1"/>
    </w:pPr>
    <w:rPr>
      <w:rFonts w:ascii="Arial Unicode MS" w:eastAsia="Times New Roman" w:hAnsi="Arial Unicode MS" w:cs="Times New Roman"/>
      <w:sz w:val="24"/>
    </w:rPr>
  </w:style>
  <w:style w:type="paragraph" w:customStyle="1" w:styleId="lexique">
    <w:name w:val="lexique"/>
    <w:basedOn w:val="Normal"/>
    <w:uiPriority w:val="99"/>
    <w:qFormat/>
    <w:rsid w:val="003F1B2A"/>
    <w:pPr>
      <w:spacing w:before="100" w:beforeAutospacing="1" w:after="100" w:afterAutospacing="1"/>
    </w:pPr>
    <w:rPr>
      <w:rFonts w:eastAsia="Times New Roman"/>
      <w:sz w:val="24"/>
    </w:rPr>
  </w:style>
  <w:style w:type="paragraph" w:customStyle="1" w:styleId="separator">
    <w:name w:val="separator"/>
    <w:basedOn w:val="Normal"/>
    <w:uiPriority w:val="99"/>
    <w:qFormat/>
    <w:rsid w:val="003F1B2A"/>
    <w:pPr>
      <w:spacing w:before="100" w:beforeAutospacing="1" w:after="100" w:afterAutospacing="1"/>
    </w:pPr>
    <w:rPr>
      <w:rFonts w:eastAsia="Times New Roman"/>
      <w:sz w:val="24"/>
    </w:rPr>
  </w:style>
  <w:style w:type="paragraph" w:customStyle="1" w:styleId="bulletfollow">
    <w:name w:val="bulletfollow"/>
    <w:basedOn w:val="Normal"/>
    <w:uiPriority w:val="99"/>
    <w:qFormat/>
    <w:rsid w:val="003F1B2A"/>
    <w:pPr>
      <w:spacing w:before="100" w:beforeAutospacing="1" w:after="100" w:afterAutospacing="1"/>
    </w:pPr>
    <w:rPr>
      <w:rFonts w:eastAsia="Times New Roman"/>
      <w:sz w:val="24"/>
    </w:rPr>
  </w:style>
  <w:style w:type="paragraph" w:customStyle="1" w:styleId="bulleted">
    <w:name w:val="bulleted"/>
    <w:basedOn w:val="Normal"/>
    <w:uiPriority w:val="99"/>
    <w:qFormat/>
    <w:rsid w:val="003F1B2A"/>
    <w:pPr>
      <w:spacing w:before="100" w:beforeAutospacing="1" w:after="100" w:afterAutospacing="1"/>
    </w:pPr>
    <w:rPr>
      <w:rFonts w:eastAsia="Times New Roman"/>
      <w:sz w:val="24"/>
    </w:rPr>
  </w:style>
  <w:style w:type="character" w:customStyle="1" w:styleId="StrikethroughChar">
    <w:name w:val="Strikethrough Char"/>
    <w:link w:val="Strikethrough0"/>
    <w:locked/>
    <w:rsid w:val="003F1B2A"/>
    <w:rPr>
      <w:rFonts w:ascii="Times New Roman" w:eastAsia="Times New Roman" w:hAnsi="Times New Roman" w:cs="Times New Roman"/>
      <w:strike/>
      <w:sz w:val="20"/>
      <w:szCs w:val="20"/>
    </w:rPr>
  </w:style>
  <w:style w:type="paragraph" w:customStyle="1" w:styleId="Strikethrough0">
    <w:name w:val="Strikethrough"/>
    <w:next w:val="Normal"/>
    <w:link w:val="StrikethroughChar"/>
    <w:qFormat/>
    <w:rsid w:val="003F1B2A"/>
    <w:pPr>
      <w:spacing w:after="0" w:line="240" w:lineRule="auto"/>
    </w:pPr>
    <w:rPr>
      <w:rFonts w:ascii="Times New Roman" w:eastAsia="Times New Roman" w:hAnsi="Times New Roman" w:cs="Times New Roman"/>
      <w:strike/>
      <w:sz w:val="20"/>
      <w:szCs w:val="20"/>
    </w:rPr>
  </w:style>
  <w:style w:type="paragraph" w:customStyle="1" w:styleId="authorgroup">
    <w:name w:val="authorgroup"/>
    <w:basedOn w:val="Normal"/>
    <w:uiPriority w:val="99"/>
    <w:qFormat/>
    <w:rsid w:val="003F1B2A"/>
    <w:pPr>
      <w:spacing w:before="100" w:beforeAutospacing="1" w:after="100" w:afterAutospacing="1"/>
    </w:pPr>
    <w:rPr>
      <w:rFonts w:eastAsia="Calibri"/>
      <w:sz w:val="24"/>
    </w:rPr>
  </w:style>
  <w:style w:type="paragraph" w:customStyle="1" w:styleId="affiliation1">
    <w:name w:val="affiliation1"/>
    <w:basedOn w:val="Normal"/>
    <w:uiPriority w:val="99"/>
    <w:qFormat/>
    <w:rsid w:val="003F1B2A"/>
    <w:pPr>
      <w:spacing w:before="100" w:beforeAutospacing="1" w:after="100" w:afterAutospacing="1"/>
    </w:pPr>
    <w:rPr>
      <w:rFonts w:eastAsia="Calibri"/>
      <w:sz w:val="24"/>
    </w:rPr>
  </w:style>
  <w:style w:type="paragraph" w:customStyle="1" w:styleId="norm">
    <w:name w:val="norm"/>
    <w:basedOn w:val="Normal"/>
    <w:uiPriority w:val="99"/>
    <w:qFormat/>
    <w:rsid w:val="003F1B2A"/>
    <w:pPr>
      <w:spacing w:before="100" w:beforeAutospacing="1" w:after="100" w:afterAutospacing="1"/>
    </w:pPr>
    <w:rPr>
      <w:rFonts w:eastAsia="Calibri"/>
      <w:sz w:val="24"/>
    </w:rPr>
  </w:style>
  <w:style w:type="character" w:customStyle="1" w:styleId="AuthorDateChar1">
    <w:name w:val="Author/Date Char1"/>
    <w:link w:val="AuthorDate0"/>
    <w:locked/>
    <w:rsid w:val="003F1B2A"/>
    <w:rPr>
      <w:rFonts w:ascii="Calibri" w:eastAsia="Times New Roman" w:hAnsi="Calibri" w:cs="Calibri"/>
      <w:b/>
      <w:sz w:val="24"/>
      <w:u w:val="single"/>
    </w:rPr>
  </w:style>
  <w:style w:type="paragraph" w:customStyle="1" w:styleId="AuthorDate0">
    <w:name w:val="Author/Date"/>
    <w:basedOn w:val="Normal"/>
    <w:link w:val="AuthorDateChar1"/>
    <w:qFormat/>
    <w:rsid w:val="003F1B2A"/>
    <w:rPr>
      <w:rFonts w:eastAsia="Times New Roman"/>
      <w:b/>
      <w:sz w:val="24"/>
      <w:u w:val="single"/>
    </w:rPr>
  </w:style>
  <w:style w:type="character" w:customStyle="1" w:styleId="analyticChar0">
    <w:name w:val="analytic Char"/>
    <w:basedOn w:val="DefaultParagraphFont"/>
    <w:link w:val="analytic0"/>
    <w:uiPriority w:val="4"/>
    <w:locked/>
    <w:rsid w:val="003F1B2A"/>
    <w:rPr>
      <w:rFonts w:ascii="Arial" w:hAnsi="Arial" w:cs="Calibri"/>
      <w:b/>
      <w:sz w:val="20"/>
    </w:rPr>
  </w:style>
  <w:style w:type="paragraph" w:customStyle="1" w:styleId="analytic0">
    <w:name w:val="analytic"/>
    <w:basedOn w:val="Normal"/>
    <w:link w:val="analyticChar0"/>
    <w:uiPriority w:val="4"/>
    <w:qFormat/>
    <w:rsid w:val="003F1B2A"/>
    <w:pPr>
      <w:spacing w:before="120"/>
    </w:pPr>
    <w:rPr>
      <w:rFonts w:ascii="Arial" w:hAnsi="Arial"/>
      <w:b/>
      <w:sz w:val="20"/>
    </w:rPr>
  </w:style>
  <w:style w:type="paragraph" w:customStyle="1" w:styleId="PageNumber8">
    <w:name w:val="Page Number8"/>
    <w:basedOn w:val="Normal"/>
    <w:next w:val="Normal"/>
    <w:uiPriority w:val="99"/>
    <w:qFormat/>
    <w:rsid w:val="003F1B2A"/>
    <w:rPr>
      <w:rFonts w:eastAsia="Times New Roman"/>
      <w:sz w:val="20"/>
    </w:rPr>
  </w:style>
  <w:style w:type="paragraph" w:customStyle="1" w:styleId="Header2">
    <w:name w:val="Header2"/>
    <w:basedOn w:val="Heading1"/>
    <w:next w:val="Heading1"/>
    <w:uiPriority w:val="99"/>
    <w:qFormat/>
    <w:rsid w:val="003F1B2A"/>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bCs/>
      <w:kern w:val="32"/>
      <w:sz w:val="48"/>
      <w:szCs w:val="24"/>
      <w:u w:val="single"/>
    </w:rPr>
  </w:style>
  <w:style w:type="paragraph" w:customStyle="1" w:styleId="Heading12">
    <w:name w:val="Heading 12"/>
    <w:basedOn w:val="Normal"/>
    <w:next w:val="Normal"/>
    <w:uiPriority w:val="99"/>
    <w:qFormat/>
    <w:rsid w:val="003F1B2A"/>
    <w:pPr>
      <w:keepNext/>
      <w:widowControl w:val="0"/>
      <w:suppressAutoHyphens/>
      <w:jc w:val="center"/>
    </w:pPr>
    <w:rPr>
      <w:rFonts w:eastAsia="Tahoma"/>
      <w:b/>
      <w:sz w:val="48"/>
      <w:szCs w:val="32"/>
      <w:u w:val="single"/>
    </w:rPr>
  </w:style>
  <w:style w:type="paragraph" w:customStyle="1" w:styleId="notes-source-hasnotes">
    <w:name w:val="notes-source-hasnotes"/>
    <w:basedOn w:val="Normal"/>
    <w:uiPriority w:val="99"/>
    <w:qFormat/>
    <w:rsid w:val="003F1B2A"/>
    <w:pPr>
      <w:spacing w:before="100" w:beforeAutospacing="1" w:after="100" w:afterAutospacing="1"/>
    </w:pPr>
    <w:rPr>
      <w:rFonts w:ascii="Times" w:hAnsi="Times"/>
      <w:sz w:val="20"/>
      <w:szCs w:val="20"/>
    </w:rPr>
  </w:style>
  <w:style w:type="paragraph" w:customStyle="1" w:styleId="articlemeta">
    <w:name w:val="articlemeta"/>
    <w:basedOn w:val="Normal"/>
    <w:uiPriority w:val="99"/>
    <w:qFormat/>
    <w:rsid w:val="003F1B2A"/>
    <w:pPr>
      <w:spacing w:before="100" w:beforeAutospacing="1" w:after="100" w:afterAutospacing="1"/>
    </w:pPr>
    <w:rPr>
      <w:rFonts w:ascii="Times" w:hAnsi="Times"/>
      <w:sz w:val="20"/>
      <w:szCs w:val="20"/>
    </w:rPr>
  </w:style>
  <w:style w:type="paragraph" w:customStyle="1" w:styleId="left">
    <w:name w:val="left"/>
    <w:basedOn w:val="Normal"/>
    <w:uiPriority w:val="99"/>
    <w:qFormat/>
    <w:rsid w:val="003F1B2A"/>
    <w:pPr>
      <w:spacing w:before="100" w:beforeAutospacing="1" w:after="100" w:afterAutospacing="1"/>
    </w:pPr>
    <w:rPr>
      <w:rFonts w:ascii="Times" w:hAnsi="Times"/>
      <w:sz w:val="20"/>
      <w:szCs w:val="20"/>
    </w:rPr>
  </w:style>
  <w:style w:type="paragraph" w:customStyle="1" w:styleId="right">
    <w:name w:val="right"/>
    <w:basedOn w:val="Normal"/>
    <w:uiPriority w:val="99"/>
    <w:qFormat/>
    <w:rsid w:val="003F1B2A"/>
    <w:pPr>
      <w:spacing w:before="100" w:beforeAutospacing="1" w:after="100" w:afterAutospacing="1"/>
    </w:pPr>
    <w:rPr>
      <w:rFonts w:ascii="Times" w:hAnsi="Times"/>
      <w:sz w:val="20"/>
      <w:szCs w:val="20"/>
    </w:rPr>
  </w:style>
  <w:style w:type="paragraph" w:customStyle="1" w:styleId="creditpostedmodified">
    <w:name w:val="credit_posted_modified"/>
    <w:basedOn w:val="Normal"/>
    <w:uiPriority w:val="99"/>
    <w:qFormat/>
    <w:rsid w:val="003F1B2A"/>
    <w:pPr>
      <w:spacing w:before="100" w:beforeAutospacing="1" w:after="100" w:afterAutospacing="1"/>
    </w:pPr>
    <w:rPr>
      <w:rFonts w:ascii="Times" w:hAnsi="Times"/>
      <w:sz w:val="20"/>
      <w:szCs w:val="20"/>
    </w:rPr>
  </w:style>
  <w:style w:type="paragraph" w:customStyle="1" w:styleId="hs-text-container">
    <w:name w:val="hs-text-container"/>
    <w:basedOn w:val="Normal"/>
    <w:uiPriority w:val="99"/>
    <w:qFormat/>
    <w:rsid w:val="003F1B2A"/>
    <w:pPr>
      <w:spacing w:before="100" w:beforeAutospacing="1" w:after="100" w:afterAutospacing="1"/>
    </w:pPr>
    <w:rPr>
      <w:rFonts w:ascii="Times" w:hAnsi="Times"/>
      <w:sz w:val="20"/>
      <w:szCs w:val="20"/>
    </w:rPr>
  </w:style>
  <w:style w:type="paragraph" w:customStyle="1" w:styleId="entry-meta">
    <w:name w:val="entry-meta"/>
    <w:basedOn w:val="Normal"/>
    <w:uiPriority w:val="99"/>
    <w:qFormat/>
    <w:rsid w:val="003F1B2A"/>
    <w:pPr>
      <w:spacing w:before="100" w:beforeAutospacing="1" w:after="100" w:afterAutospacing="1"/>
    </w:pPr>
    <w:rPr>
      <w:rFonts w:ascii="Times" w:hAnsi="Times"/>
      <w:sz w:val="20"/>
      <w:szCs w:val="20"/>
    </w:rPr>
  </w:style>
  <w:style w:type="paragraph" w:customStyle="1" w:styleId="Pa10">
    <w:name w:val="Pa10"/>
    <w:basedOn w:val="Default"/>
    <w:next w:val="Default"/>
    <w:uiPriority w:val="99"/>
    <w:qFormat/>
    <w:rsid w:val="003F1B2A"/>
    <w:pPr>
      <w:widowControl w:val="0"/>
      <w:spacing w:line="201" w:lineRule="atLeast"/>
    </w:pPr>
    <w:rPr>
      <w:rFonts w:ascii="Trebuchet MS" w:eastAsiaTheme="minorEastAsia" w:hAnsi="Trebuchet MS"/>
      <w:color w:val="auto"/>
    </w:rPr>
  </w:style>
  <w:style w:type="paragraph" w:customStyle="1" w:styleId="articledetails">
    <w:name w:val="articledetails"/>
    <w:basedOn w:val="Normal"/>
    <w:uiPriority w:val="99"/>
    <w:qFormat/>
    <w:rsid w:val="003F1B2A"/>
    <w:pPr>
      <w:spacing w:before="100" w:beforeAutospacing="1" w:after="100" w:afterAutospacing="1"/>
    </w:pPr>
    <w:rPr>
      <w:rFonts w:ascii="Times" w:hAnsi="Times"/>
      <w:sz w:val="20"/>
      <w:szCs w:val="20"/>
    </w:rPr>
  </w:style>
  <w:style w:type="paragraph" w:customStyle="1" w:styleId="aff">
    <w:name w:val="aff"/>
    <w:basedOn w:val="Normal"/>
    <w:uiPriority w:val="99"/>
    <w:qFormat/>
    <w:rsid w:val="003F1B2A"/>
    <w:pPr>
      <w:spacing w:before="100" w:beforeAutospacing="1" w:after="100" w:afterAutospacing="1"/>
    </w:pPr>
    <w:rPr>
      <w:rFonts w:ascii="Times" w:hAnsi="Times"/>
      <w:sz w:val="20"/>
      <w:szCs w:val="20"/>
    </w:rPr>
  </w:style>
  <w:style w:type="paragraph" w:customStyle="1" w:styleId="permalinkable">
    <w:name w:val="permalinkable"/>
    <w:basedOn w:val="Normal"/>
    <w:uiPriority w:val="99"/>
    <w:qFormat/>
    <w:rsid w:val="003F1B2A"/>
    <w:pPr>
      <w:spacing w:before="100" w:beforeAutospacing="1" w:after="100" w:afterAutospacing="1"/>
    </w:pPr>
    <w:rPr>
      <w:rFonts w:ascii="Times" w:hAnsi="Times"/>
      <w:sz w:val="20"/>
      <w:szCs w:val="20"/>
    </w:rPr>
  </w:style>
  <w:style w:type="paragraph" w:customStyle="1" w:styleId="sbyline">
    <w:name w:val="sbyline"/>
    <w:basedOn w:val="Normal"/>
    <w:uiPriority w:val="99"/>
    <w:qFormat/>
    <w:rsid w:val="003F1B2A"/>
    <w:pPr>
      <w:spacing w:before="100" w:beforeAutospacing="1" w:after="100" w:afterAutospacing="1"/>
    </w:pPr>
    <w:rPr>
      <w:rFonts w:ascii="Times" w:hAnsi="Times"/>
      <w:sz w:val="20"/>
      <w:szCs w:val="20"/>
    </w:rPr>
  </w:style>
  <w:style w:type="paragraph" w:customStyle="1" w:styleId="promotion-tag-p">
    <w:name w:val="promotion-tag-p"/>
    <w:basedOn w:val="Normal"/>
    <w:uiPriority w:val="99"/>
    <w:qFormat/>
    <w:rsid w:val="003F1B2A"/>
    <w:pPr>
      <w:spacing w:before="100" w:beforeAutospacing="1" w:after="100" w:afterAutospacing="1"/>
    </w:pPr>
    <w:rPr>
      <w:rFonts w:ascii="Times" w:hAnsi="Times"/>
      <w:sz w:val="20"/>
      <w:szCs w:val="20"/>
    </w:rPr>
  </w:style>
  <w:style w:type="paragraph" w:customStyle="1" w:styleId="heading">
    <w:name w:val="heading"/>
    <w:basedOn w:val="Normal"/>
    <w:uiPriority w:val="99"/>
    <w:qFormat/>
    <w:rsid w:val="003F1B2A"/>
    <w:pPr>
      <w:spacing w:before="100" w:beforeAutospacing="1" w:after="100" w:afterAutospacing="1"/>
    </w:pPr>
    <w:rPr>
      <w:rFonts w:ascii="Times" w:hAnsi="Times"/>
      <w:sz w:val="20"/>
      <w:szCs w:val="20"/>
    </w:rPr>
  </w:style>
  <w:style w:type="paragraph" w:customStyle="1" w:styleId="Document">
    <w:name w:val="_Document"/>
    <w:basedOn w:val="Default"/>
    <w:next w:val="Default"/>
    <w:uiPriority w:val="99"/>
    <w:qFormat/>
    <w:rsid w:val="003F1B2A"/>
    <w:pPr>
      <w:widowControl w:val="0"/>
    </w:pPr>
    <w:rPr>
      <w:rFonts w:ascii="New Baskerville" w:eastAsiaTheme="minorEastAsia" w:hAnsi="New Baskerville"/>
      <w:color w:val="auto"/>
    </w:rPr>
  </w:style>
  <w:style w:type="paragraph" w:customStyle="1" w:styleId="SubHead1">
    <w:name w:val="_SubHead1"/>
    <w:basedOn w:val="Default"/>
    <w:next w:val="Default"/>
    <w:uiPriority w:val="99"/>
    <w:qFormat/>
    <w:rsid w:val="003F1B2A"/>
    <w:pPr>
      <w:widowControl w:val="0"/>
    </w:pPr>
    <w:rPr>
      <w:rFonts w:ascii="New Baskerville" w:eastAsiaTheme="minorEastAsia" w:hAnsi="New Baskerville"/>
      <w:color w:val="auto"/>
    </w:rPr>
  </w:style>
  <w:style w:type="paragraph" w:customStyle="1" w:styleId="SubHead2">
    <w:name w:val="_SubHead2"/>
    <w:basedOn w:val="Default"/>
    <w:next w:val="Default"/>
    <w:uiPriority w:val="99"/>
    <w:qFormat/>
    <w:rsid w:val="003F1B2A"/>
    <w:pPr>
      <w:widowControl w:val="0"/>
    </w:pPr>
    <w:rPr>
      <w:rFonts w:ascii="New Baskerville" w:eastAsiaTheme="minorEastAsia" w:hAnsi="New Baskerville"/>
      <w:color w:val="auto"/>
    </w:rPr>
  </w:style>
  <w:style w:type="paragraph" w:customStyle="1" w:styleId="collapsed-hide">
    <w:name w:val="collapsed-hide"/>
    <w:basedOn w:val="Normal"/>
    <w:uiPriority w:val="99"/>
    <w:qFormat/>
    <w:rsid w:val="003F1B2A"/>
    <w:pPr>
      <w:spacing w:before="100" w:beforeAutospacing="1" w:after="100" w:afterAutospacing="1"/>
    </w:pPr>
    <w:rPr>
      <w:rFonts w:ascii="Times" w:hAnsi="Times"/>
      <w:sz w:val="20"/>
      <w:szCs w:val="20"/>
    </w:rPr>
  </w:style>
  <w:style w:type="paragraph" w:customStyle="1" w:styleId="Pa7">
    <w:name w:val="Pa7"/>
    <w:basedOn w:val="Default"/>
    <w:next w:val="Default"/>
    <w:uiPriority w:val="99"/>
    <w:qFormat/>
    <w:rsid w:val="003F1B2A"/>
    <w:pPr>
      <w:widowControl w:val="0"/>
      <w:spacing w:line="211" w:lineRule="atLeast"/>
    </w:pPr>
    <w:rPr>
      <w:rFonts w:ascii="Mokka" w:eastAsiaTheme="minorEastAsia" w:hAnsi="Mokka"/>
      <w:color w:val="auto"/>
    </w:rPr>
  </w:style>
  <w:style w:type="paragraph" w:customStyle="1" w:styleId="odd">
    <w:name w:val="odd"/>
    <w:basedOn w:val="Normal"/>
    <w:uiPriority w:val="99"/>
    <w:qFormat/>
    <w:rsid w:val="003F1B2A"/>
    <w:pPr>
      <w:spacing w:before="100" w:beforeAutospacing="1" w:after="100" w:afterAutospacing="1"/>
    </w:pPr>
    <w:rPr>
      <w:rFonts w:ascii="Times" w:hAnsi="Times"/>
      <w:sz w:val="20"/>
      <w:szCs w:val="20"/>
    </w:rPr>
  </w:style>
  <w:style w:type="paragraph" w:customStyle="1" w:styleId="volissue">
    <w:name w:val="volissue"/>
    <w:basedOn w:val="Normal"/>
    <w:uiPriority w:val="99"/>
    <w:qFormat/>
    <w:rsid w:val="003F1B2A"/>
    <w:pPr>
      <w:spacing w:before="100" w:beforeAutospacing="1" w:after="100" w:afterAutospacing="1"/>
    </w:pPr>
    <w:rPr>
      <w:rFonts w:ascii="Times" w:hAnsi="Times"/>
      <w:sz w:val="20"/>
      <w:szCs w:val="20"/>
    </w:rPr>
  </w:style>
  <w:style w:type="paragraph" w:customStyle="1" w:styleId="comment-count-label">
    <w:name w:val="comment-count-label"/>
    <w:basedOn w:val="Normal"/>
    <w:uiPriority w:val="99"/>
    <w:qFormat/>
    <w:rsid w:val="003F1B2A"/>
    <w:pPr>
      <w:spacing w:before="100" w:beforeAutospacing="1" w:after="100" w:afterAutospacing="1"/>
    </w:pPr>
    <w:rPr>
      <w:rFonts w:ascii="Times" w:hAnsi="Times"/>
      <w:sz w:val="20"/>
      <w:szCs w:val="20"/>
    </w:rPr>
  </w:style>
  <w:style w:type="paragraph" w:customStyle="1" w:styleId="mol-para-with-font">
    <w:name w:val="mol-para-with-font"/>
    <w:basedOn w:val="Normal"/>
    <w:uiPriority w:val="99"/>
    <w:qFormat/>
    <w:rsid w:val="003F1B2A"/>
    <w:pPr>
      <w:spacing w:before="100" w:beforeAutospacing="1" w:after="100" w:afterAutospacing="1"/>
    </w:pPr>
    <w:rPr>
      <w:rFonts w:ascii="Times" w:hAnsi="Times"/>
      <w:sz w:val="20"/>
      <w:szCs w:val="20"/>
    </w:rPr>
  </w:style>
  <w:style w:type="paragraph" w:customStyle="1" w:styleId="articleopinion-standfirst">
    <w:name w:val="articleopinion-standfirst"/>
    <w:basedOn w:val="Normal"/>
    <w:uiPriority w:val="99"/>
    <w:qFormat/>
    <w:rsid w:val="003F1B2A"/>
    <w:pPr>
      <w:spacing w:before="100" w:beforeAutospacing="1" w:after="100" w:afterAutospacing="1"/>
    </w:pPr>
    <w:rPr>
      <w:rFonts w:ascii="Times" w:hAnsi="Times"/>
      <w:sz w:val="20"/>
      <w:szCs w:val="20"/>
    </w:rPr>
  </w:style>
  <w:style w:type="paragraph" w:customStyle="1" w:styleId="snippet">
    <w:name w:val="snippet"/>
    <w:basedOn w:val="Normal"/>
    <w:uiPriority w:val="99"/>
    <w:qFormat/>
    <w:rsid w:val="003F1B2A"/>
    <w:pPr>
      <w:spacing w:before="100" w:beforeAutospacing="1" w:after="100" w:afterAutospacing="1"/>
    </w:pPr>
    <w:rPr>
      <w:rFonts w:ascii="Times" w:hAnsi="Times"/>
      <w:sz w:val="20"/>
      <w:szCs w:val="20"/>
    </w:rPr>
  </w:style>
  <w:style w:type="paragraph" w:customStyle="1" w:styleId="Pa13">
    <w:name w:val="Pa13"/>
    <w:basedOn w:val="Default"/>
    <w:next w:val="Default"/>
    <w:uiPriority w:val="99"/>
    <w:qFormat/>
    <w:rsid w:val="003F1B2A"/>
    <w:pPr>
      <w:widowControl w:val="0"/>
      <w:spacing w:line="201" w:lineRule="atLeast"/>
    </w:pPr>
    <w:rPr>
      <w:rFonts w:eastAsiaTheme="minorEastAsia"/>
      <w:color w:val="auto"/>
    </w:rPr>
  </w:style>
  <w:style w:type="paragraph" w:customStyle="1" w:styleId="Pa14">
    <w:name w:val="Pa14"/>
    <w:basedOn w:val="Default"/>
    <w:next w:val="Default"/>
    <w:uiPriority w:val="99"/>
    <w:qFormat/>
    <w:rsid w:val="003F1B2A"/>
    <w:pPr>
      <w:widowControl w:val="0"/>
      <w:spacing w:line="241" w:lineRule="atLeast"/>
    </w:pPr>
    <w:rPr>
      <w:rFonts w:eastAsiaTheme="minorEastAsia"/>
      <w:color w:val="auto"/>
    </w:rPr>
  </w:style>
  <w:style w:type="paragraph" w:customStyle="1" w:styleId="Pa9">
    <w:name w:val="Pa9"/>
    <w:basedOn w:val="Default"/>
    <w:next w:val="Default"/>
    <w:uiPriority w:val="99"/>
    <w:qFormat/>
    <w:rsid w:val="003F1B2A"/>
    <w:pPr>
      <w:widowControl w:val="0"/>
      <w:spacing w:line="241" w:lineRule="atLeast"/>
    </w:pPr>
    <w:rPr>
      <w:rFonts w:ascii="Gill Sans" w:eastAsiaTheme="minorEastAsia" w:hAnsi="Gill Sans"/>
      <w:color w:val="auto"/>
    </w:rPr>
  </w:style>
  <w:style w:type="paragraph" w:customStyle="1" w:styleId="hg-daily">
    <w:name w:val="hg-daily"/>
    <w:basedOn w:val="Normal"/>
    <w:uiPriority w:val="99"/>
    <w:qFormat/>
    <w:rsid w:val="003F1B2A"/>
    <w:pPr>
      <w:spacing w:before="100" w:beforeAutospacing="1" w:after="100" w:afterAutospacing="1"/>
    </w:pPr>
    <w:rPr>
      <w:rFonts w:ascii="Times" w:hAnsi="Times"/>
      <w:sz w:val="20"/>
      <w:szCs w:val="20"/>
    </w:rPr>
  </w:style>
  <w:style w:type="paragraph" w:customStyle="1" w:styleId="buttonheading">
    <w:name w:val="buttonheading"/>
    <w:basedOn w:val="Normal"/>
    <w:uiPriority w:val="99"/>
    <w:qFormat/>
    <w:rsid w:val="003F1B2A"/>
    <w:pPr>
      <w:spacing w:before="100" w:beforeAutospacing="1" w:after="100" w:afterAutospacing="1"/>
    </w:pPr>
    <w:rPr>
      <w:rFonts w:ascii="Times" w:hAnsi="Times"/>
      <w:sz w:val="20"/>
      <w:szCs w:val="20"/>
    </w:rPr>
  </w:style>
  <w:style w:type="paragraph" w:customStyle="1" w:styleId="TOC3Char">
    <w:name w:val="TOC 3 Char"/>
    <w:basedOn w:val="Normal"/>
    <w:next w:val="Normal"/>
    <w:uiPriority w:val="99"/>
    <w:qFormat/>
    <w:rsid w:val="003F1B2A"/>
    <w:rPr>
      <w:rFonts w:eastAsia="Times New Roman"/>
      <w:sz w:val="24"/>
      <w:szCs w:val="20"/>
    </w:rPr>
  </w:style>
  <w:style w:type="paragraph" w:customStyle="1" w:styleId="TOC1Char">
    <w:name w:val="TOC 1 Char"/>
    <w:basedOn w:val="Normal"/>
    <w:next w:val="Normal"/>
    <w:uiPriority w:val="99"/>
    <w:qFormat/>
    <w:rsid w:val="003F1B2A"/>
    <w:rPr>
      <w:rFonts w:eastAsia="Times New Roman"/>
      <w:b/>
      <w:sz w:val="24"/>
      <w:szCs w:val="20"/>
    </w:rPr>
  </w:style>
  <w:style w:type="paragraph" w:customStyle="1" w:styleId="ColorfulList-Accent11">
    <w:name w:val="Colorful List - Accent 11"/>
    <w:basedOn w:val="Normal"/>
    <w:uiPriority w:val="34"/>
    <w:qFormat/>
    <w:rsid w:val="003F1B2A"/>
    <w:pPr>
      <w:ind w:left="720"/>
      <w:contextualSpacing/>
      <w:jc w:val="both"/>
    </w:pPr>
    <w:rPr>
      <w:rFonts w:eastAsia="Times New Roman"/>
      <w:sz w:val="20"/>
      <w:szCs w:val="20"/>
    </w:rPr>
  </w:style>
  <w:style w:type="paragraph" w:customStyle="1" w:styleId="NoteLevel11">
    <w:name w:val="Note Level 11"/>
    <w:basedOn w:val="Normal"/>
    <w:uiPriority w:val="99"/>
    <w:qFormat/>
    <w:rsid w:val="003F1B2A"/>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uiPriority w:val="99"/>
    <w:qFormat/>
    <w:rsid w:val="003F1B2A"/>
    <w:pPr>
      <w:keepNext/>
      <w:tabs>
        <w:tab w:val="num" w:pos="1440"/>
      </w:tabs>
      <w:ind w:left="1800" w:hanging="360"/>
      <w:outlineLvl w:val="2"/>
    </w:pPr>
    <w:rPr>
      <w:rFonts w:eastAsia="MS Gothic"/>
    </w:rPr>
  </w:style>
  <w:style w:type="paragraph" w:customStyle="1" w:styleId="NoteLevel41">
    <w:name w:val="Note Level 41"/>
    <w:basedOn w:val="Normal"/>
    <w:uiPriority w:val="99"/>
    <w:qFormat/>
    <w:rsid w:val="003F1B2A"/>
    <w:pPr>
      <w:keepNext/>
      <w:tabs>
        <w:tab w:val="num" w:pos="2160"/>
      </w:tabs>
      <w:ind w:left="2520" w:hanging="360"/>
      <w:outlineLvl w:val="3"/>
    </w:pPr>
    <w:rPr>
      <w:rFonts w:eastAsia="MS Gothic"/>
    </w:rPr>
  </w:style>
  <w:style w:type="paragraph" w:customStyle="1" w:styleId="NoteLevel51">
    <w:name w:val="Note Level 51"/>
    <w:basedOn w:val="Normal"/>
    <w:uiPriority w:val="99"/>
    <w:qFormat/>
    <w:rsid w:val="003F1B2A"/>
    <w:pPr>
      <w:keepNext/>
      <w:tabs>
        <w:tab w:val="num" w:pos="2880"/>
      </w:tabs>
      <w:ind w:left="3240" w:hanging="360"/>
      <w:outlineLvl w:val="4"/>
    </w:pPr>
    <w:rPr>
      <w:rFonts w:eastAsia="MS Gothic"/>
    </w:rPr>
  </w:style>
  <w:style w:type="paragraph" w:customStyle="1" w:styleId="NoteLevel61">
    <w:name w:val="Note Level 61"/>
    <w:basedOn w:val="Normal"/>
    <w:uiPriority w:val="99"/>
    <w:qFormat/>
    <w:rsid w:val="003F1B2A"/>
    <w:pPr>
      <w:keepNext/>
      <w:tabs>
        <w:tab w:val="num" w:pos="3600"/>
      </w:tabs>
      <w:ind w:left="3960" w:hanging="360"/>
      <w:outlineLvl w:val="5"/>
    </w:pPr>
    <w:rPr>
      <w:rFonts w:eastAsia="MS Gothic"/>
    </w:rPr>
  </w:style>
  <w:style w:type="paragraph" w:customStyle="1" w:styleId="NoteLevel71">
    <w:name w:val="Note Level 71"/>
    <w:basedOn w:val="Normal"/>
    <w:uiPriority w:val="99"/>
    <w:qFormat/>
    <w:rsid w:val="003F1B2A"/>
    <w:pPr>
      <w:keepNext/>
      <w:tabs>
        <w:tab w:val="num" w:pos="4320"/>
      </w:tabs>
      <w:ind w:left="4680" w:hanging="360"/>
      <w:outlineLvl w:val="6"/>
    </w:pPr>
    <w:rPr>
      <w:rFonts w:eastAsia="MS Gothic"/>
    </w:rPr>
  </w:style>
  <w:style w:type="paragraph" w:customStyle="1" w:styleId="NoteLevel81">
    <w:name w:val="Note Level 81"/>
    <w:basedOn w:val="Normal"/>
    <w:uiPriority w:val="99"/>
    <w:qFormat/>
    <w:rsid w:val="003F1B2A"/>
    <w:pPr>
      <w:keepNext/>
      <w:tabs>
        <w:tab w:val="num" w:pos="5040"/>
      </w:tabs>
      <w:ind w:left="5400" w:hanging="360"/>
      <w:outlineLvl w:val="7"/>
    </w:pPr>
    <w:rPr>
      <w:rFonts w:eastAsia="MS Gothic"/>
    </w:rPr>
  </w:style>
  <w:style w:type="paragraph" w:customStyle="1" w:styleId="NoteLevel91">
    <w:name w:val="Note Level 91"/>
    <w:basedOn w:val="Normal"/>
    <w:uiPriority w:val="99"/>
    <w:qFormat/>
    <w:rsid w:val="003F1B2A"/>
    <w:pPr>
      <w:keepNext/>
      <w:tabs>
        <w:tab w:val="num" w:pos="5760"/>
      </w:tabs>
      <w:ind w:left="6120" w:hanging="360"/>
      <w:outlineLvl w:val="8"/>
    </w:pPr>
    <w:rPr>
      <w:rFonts w:eastAsia="MS Gothic"/>
    </w:rPr>
  </w:style>
  <w:style w:type="paragraph" w:customStyle="1" w:styleId="ColorfulGrid-Accent11">
    <w:name w:val="Colorful Grid - Accent 11"/>
    <w:basedOn w:val="Normal"/>
    <w:next w:val="Normal"/>
    <w:uiPriority w:val="29"/>
    <w:qFormat/>
    <w:rsid w:val="003F1B2A"/>
    <w:pPr>
      <w:jc w:val="both"/>
    </w:pPr>
    <w:rPr>
      <w:rFonts w:eastAsia="Times New Roman"/>
      <w:i/>
      <w:iCs/>
      <w:color w:val="000000"/>
      <w:sz w:val="20"/>
    </w:rPr>
  </w:style>
  <w:style w:type="paragraph" w:customStyle="1" w:styleId="PlaceholderText2">
    <w:name w:val="Placeholder Text2"/>
    <w:basedOn w:val="Normal"/>
    <w:uiPriority w:val="99"/>
    <w:qFormat/>
    <w:rsid w:val="003F1B2A"/>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uiPriority w:val="99"/>
    <w:qFormat/>
    <w:rsid w:val="003F1B2A"/>
    <w:pPr>
      <w:keepNext/>
      <w:tabs>
        <w:tab w:val="num" w:pos="1440"/>
      </w:tabs>
      <w:ind w:left="1800" w:hanging="360"/>
      <w:outlineLvl w:val="2"/>
    </w:pPr>
    <w:rPr>
      <w:rFonts w:eastAsia="MS Gothic"/>
      <w:sz w:val="24"/>
    </w:rPr>
  </w:style>
  <w:style w:type="paragraph" w:customStyle="1" w:styleId="LightList1">
    <w:name w:val="Light List1"/>
    <w:basedOn w:val="Normal"/>
    <w:uiPriority w:val="99"/>
    <w:qFormat/>
    <w:rsid w:val="003F1B2A"/>
    <w:pPr>
      <w:keepNext/>
      <w:tabs>
        <w:tab w:val="num" w:pos="2160"/>
      </w:tabs>
      <w:ind w:left="2520" w:hanging="360"/>
      <w:outlineLvl w:val="3"/>
    </w:pPr>
    <w:rPr>
      <w:rFonts w:eastAsia="MS Gothic"/>
      <w:sz w:val="24"/>
    </w:rPr>
  </w:style>
  <w:style w:type="paragraph" w:customStyle="1" w:styleId="LightGrid1">
    <w:name w:val="Light Grid1"/>
    <w:basedOn w:val="Normal"/>
    <w:uiPriority w:val="99"/>
    <w:qFormat/>
    <w:rsid w:val="003F1B2A"/>
    <w:pPr>
      <w:keepNext/>
      <w:tabs>
        <w:tab w:val="num" w:pos="2880"/>
      </w:tabs>
      <w:ind w:left="3240" w:hanging="360"/>
      <w:outlineLvl w:val="4"/>
    </w:pPr>
    <w:rPr>
      <w:rFonts w:eastAsia="MS Gothic"/>
      <w:sz w:val="24"/>
    </w:rPr>
  </w:style>
  <w:style w:type="paragraph" w:customStyle="1" w:styleId="MediumShading11">
    <w:name w:val="Medium Shading 11"/>
    <w:basedOn w:val="Normal"/>
    <w:uiPriority w:val="99"/>
    <w:qFormat/>
    <w:rsid w:val="003F1B2A"/>
    <w:pPr>
      <w:keepNext/>
      <w:tabs>
        <w:tab w:val="num" w:pos="3600"/>
      </w:tabs>
      <w:ind w:left="3960" w:hanging="360"/>
      <w:outlineLvl w:val="5"/>
    </w:pPr>
    <w:rPr>
      <w:rFonts w:eastAsia="MS Gothic"/>
      <w:sz w:val="24"/>
    </w:rPr>
  </w:style>
  <w:style w:type="paragraph" w:customStyle="1" w:styleId="MediumShading21">
    <w:name w:val="Medium Shading 21"/>
    <w:basedOn w:val="Normal"/>
    <w:uiPriority w:val="99"/>
    <w:qFormat/>
    <w:rsid w:val="003F1B2A"/>
    <w:pPr>
      <w:keepNext/>
      <w:tabs>
        <w:tab w:val="num" w:pos="4320"/>
      </w:tabs>
      <w:ind w:left="4680" w:hanging="360"/>
      <w:outlineLvl w:val="6"/>
    </w:pPr>
    <w:rPr>
      <w:rFonts w:eastAsia="MS Gothic"/>
      <w:sz w:val="24"/>
    </w:rPr>
  </w:style>
  <w:style w:type="paragraph" w:customStyle="1" w:styleId="MediumList11">
    <w:name w:val="Medium List 11"/>
    <w:basedOn w:val="Normal"/>
    <w:uiPriority w:val="99"/>
    <w:qFormat/>
    <w:rsid w:val="003F1B2A"/>
    <w:pPr>
      <w:keepNext/>
      <w:tabs>
        <w:tab w:val="num" w:pos="5040"/>
      </w:tabs>
      <w:ind w:left="5400" w:hanging="360"/>
      <w:outlineLvl w:val="7"/>
    </w:pPr>
    <w:rPr>
      <w:rFonts w:eastAsia="MS Gothic"/>
      <w:sz w:val="24"/>
    </w:rPr>
  </w:style>
  <w:style w:type="paragraph" w:customStyle="1" w:styleId="MediumList21">
    <w:name w:val="Medium List 21"/>
    <w:basedOn w:val="Normal"/>
    <w:uiPriority w:val="99"/>
    <w:qFormat/>
    <w:rsid w:val="003F1B2A"/>
    <w:pPr>
      <w:keepNext/>
      <w:tabs>
        <w:tab w:val="num" w:pos="5760"/>
      </w:tabs>
      <w:ind w:left="6120" w:hanging="360"/>
      <w:outlineLvl w:val="8"/>
    </w:pPr>
    <w:rPr>
      <w:rFonts w:eastAsia="MS Gothic"/>
      <w:sz w:val="24"/>
    </w:rPr>
  </w:style>
  <w:style w:type="paragraph" w:customStyle="1" w:styleId="TagsFutura">
    <w:name w:val="TagsFutura"/>
    <w:basedOn w:val="Normal"/>
    <w:next w:val="Cites"/>
    <w:uiPriority w:val="99"/>
    <w:qFormat/>
    <w:rsid w:val="003F1B2A"/>
    <w:rPr>
      <w:rFonts w:ascii="Futura" w:eastAsia="Times" w:hAnsi="Futura"/>
      <w:b/>
      <w:caps/>
      <w:sz w:val="18"/>
      <w:szCs w:val="20"/>
    </w:rPr>
  </w:style>
  <w:style w:type="paragraph" w:customStyle="1" w:styleId="speakable">
    <w:name w:val="speakable"/>
    <w:basedOn w:val="Normal"/>
    <w:uiPriority w:val="99"/>
    <w:qFormat/>
    <w:rsid w:val="003F1B2A"/>
    <w:pPr>
      <w:spacing w:before="100" w:beforeAutospacing="1" w:after="100" w:afterAutospacing="1"/>
    </w:pPr>
  </w:style>
  <w:style w:type="paragraph" w:customStyle="1" w:styleId="useless">
    <w:name w:val="useless"/>
    <w:basedOn w:val="Normal"/>
    <w:uiPriority w:val="99"/>
    <w:qFormat/>
    <w:rsid w:val="003F1B2A"/>
    <w:rPr>
      <w:rFonts w:eastAsia="Times New Roman"/>
      <w:sz w:val="12"/>
    </w:rPr>
  </w:style>
  <w:style w:type="paragraph" w:customStyle="1" w:styleId="css-xhhu0i">
    <w:name w:val="css-xhhu0i"/>
    <w:basedOn w:val="Normal"/>
    <w:uiPriority w:val="99"/>
    <w:qFormat/>
    <w:rsid w:val="003F1B2A"/>
    <w:pPr>
      <w:spacing w:before="100" w:beforeAutospacing="1" w:after="100" w:afterAutospacing="1"/>
    </w:pPr>
    <w:rPr>
      <w:rFonts w:eastAsia="Times New Roman"/>
      <w:sz w:val="24"/>
      <w:lang w:eastAsia="zh-CN"/>
    </w:rPr>
  </w:style>
  <w:style w:type="paragraph" w:customStyle="1" w:styleId="g-body">
    <w:name w:val="g-body"/>
    <w:basedOn w:val="Normal"/>
    <w:uiPriority w:val="99"/>
    <w:qFormat/>
    <w:rsid w:val="003F1B2A"/>
    <w:pPr>
      <w:spacing w:before="100" w:beforeAutospacing="1" w:after="100" w:afterAutospacing="1"/>
    </w:pPr>
    <w:rPr>
      <w:rFonts w:eastAsia="Times New Roman"/>
      <w:sz w:val="24"/>
    </w:rPr>
  </w:style>
  <w:style w:type="paragraph" w:customStyle="1" w:styleId="g-pstyle0">
    <w:name w:val="g-pstyle0"/>
    <w:basedOn w:val="Normal"/>
    <w:uiPriority w:val="99"/>
    <w:qFormat/>
    <w:rsid w:val="003F1B2A"/>
    <w:pPr>
      <w:spacing w:before="100" w:beforeAutospacing="1" w:after="100" w:afterAutospacing="1"/>
    </w:pPr>
    <w:rPr>
      <w:rFonts w:eastAsia="Times New Roman"/>
      <w:sz w:val="24"/>
    </w:rPr>
  </w:style>
  <w:style w:type="paragraph" w:customStyle="1" w:styleId="g-pstyle1">
    <w:name w:val="g-pstyle1"/>
    <w:basedOn w:val="Normal"/>
    <w:uiPriority w:val="99"/>
    <w:qFormat/>
    <w:rsid w:val="003F1B2A"/>
    <w:pPr>
      <w:spacing w:before="100" w:beforeAutospacing="1" w:after="100" w:afterAutospacing="1"/>
    </w:pPr>
    <w:rPr>
      <w:rFonts w:eastAsia="Times New Roman"/>
      <w:sz w:val="24"/>
    </w:rPr>
  </w:style>
  <w:style w:type="paragraph" w:customStyle="1" w:styleId="g-asset-hed">
    <w:name w:val="g-asset-hed"/>
    <w:basedOn w:val="Normal"/>
    <w:uiPriority w:val="99"/>
    <w:qFormat/>
    <w:rsid w:val="003F1B2A"/>
    <w:pPr>
      <w:spacing w:before="100" w:beforeAutospacing="1" w:after="100" w:afterAutospacing="1"/>
    </w:pPr>
    <w:rPr>
      <w:rFonts w:eastAsia="Times New Roman"/>
      <w:sz w:val="24"/>
    </w:rPr>
  </w:style>
  <w:style w:type="paragraph" w:customStyle="1" w:styleId="js-tweet-text">
    <w:name w:val="js-tweet-text"/>
    <w:basedOn w:val="Normal"/>
    <w:uiPriority w:val="99"/>
    <w:qFormat/>
    <w:rsid w:val="003F1B2A"/>
    <w:pPr>
      <w:spacing w:before="100" w:beforeAutospacing="1" w:after="100" w:afterAutospacing="1"/>
    </w:pPr>
    <w:rPr>
      <w:rFonts w:ascii="Arial" w:hAnsi="Arial"/>
      <w:sz w:val="24"/>
    </w:rPr>
  </w:style>
  <w:style w:type="paragraph" w:customStyle="1" w:styleId="speech">
    <w:name w:val="speech"/>
    <w:basedOn w:val="Normal"/>
    <w:uiPriority w:val="99"/>
    <w:qFormat/>
    <w:rsid w:val="003F1B2A"/>
    <w:pPr>
      <w:spacing w:before="100" w:beforeAutospacing="1" w:after="100" w:afterAutospacing="1"/>
    </w:pPr>
    <w:rPr>
      <w:sz w:val="24"/>
    </w:rPr>
  </w:style>
  <w:style w:type="paragraph" w:customStyle="1" w:styleId="optext">
    <w:name w:val="optext"/>
    <w:basedOn w:val="Normal"/>
    <w:uiPriority w:val="99"/>
    <w:qFormat/>
    <w:rsid w:val="003F1B2A"/>
    <w:pPr>
      <w:spacing w:before="100" w:beforeAutospacing="1" w:after="100" w:afterAutospacing="1"/>
    </w:pPr>
    <w:rPr>
      <w:sz w:val="24"/>
    </w:rPr>
  </w:style>
  <w:style w:type="character" w:customStyle="1" w:styleId="ALLCAPSChar">
    <w:name w:val="ALL CAPS Char"/>
    <w:basedOn w:val="DefaultParagraphFont"/>
    <w:link w:val="ALLCAPS"/>
    <w:locked/>
    <w:rsid w:val="003F1B2A"/>
    <w:rPr>
      <w:rFonts w:ascii="Calibri" w:eastAsia="Times New Roman" w:hAnsi="Calibri" w:cs="Calibri"/>
      <w:b/>
      <w:caps/>
    </w:rPr>
  </w:style>
  <w:style w:type="paragraph" w:customStyle="1" w:styleId="ALLCAPS">
    <w:name w:val="ALL CAPS"/>
    <w:basedOn w:val="Normal"/>
    <w:link w:val="ALLCAPSChar"/>
    <w:qFormat/>
    <w:rsid w:val="003F1B2A"/>
    <w:rPr>
      <w:rFonts w:eastAsia="Times New Roman"/>
      <w:b/>
      <w:caps/>
    </w:rPr>
  </w:style>
  <w:style w:type="character" w:customStyle="1" w:styleId="TagCharCharCharCharCharCharCharChar">
    <w:name w:val="Tag Char Char Char Char Char Char Char Char"/>
    <w:basedOn w:val="DefaultParagraphFont"/>
    <w:link w:val="TagCharCharCharCharCharCharChar0"/>
    <w:locked/>
    <w:rsid w:val="003F1B2A"/>
    <w:rPr>
      <w:rFonts w:ascii="Calibri" w:eastAsia="Times New Roman" w:hAnsi="Calibri" w:cs="Calibri"/>
      <w:b/>
      <w:sz w:val="24"/>
    </w:rPr>
  </w:style>
  <w:style w:type="paragraph" w:customStyle="1" w:styleId="TagCharCharCharCharCharCharChar0">
    <w:name w:val="Tag Char Char Char Char Char Char Char"/>
    <w:basedOn w:val="Normal"/>
    <w:link w:val="TagCharCharCharCharCharCharCharChar"/>
    <w:qFormat/>
    <w:rsid w:val="003F1B2A"/>
    <w:rPr>
      <w:rFonts w:eastAsia="Times New Roman"/>
      <w:b/>
      <w:sz w:val="24"/>
    </w:rPr>
  </w:style>
  <w:style w:type="paragraph" w:customStyle="1" w:styleId="CiteTag">
    <w:name w:val="Cite/Tag"/>
    <w:basedOn w:val="Normal"/>
    <w:uiPriority w:val="99"/>
    <w:qFormat/>
    <w:rsid w:val="003F1B2A"/>
    <w:rPr>
      <w:rFonts w:eastAsia="Cambria"/>
      <w:b/>
    </w:rPr>
  </w:style>
  <w:style w:type="character" w:customStyle="1" w:styleId="DateTimeChar">
    <w:name w:val="DateTime Char"/>
    <w:basedOn w:val="DefaultParagraphFont"/>
    <w:link w:val="DateTime"/>
    <w:uiPriority w:val="4"/>
    <w:locked/>
    <w:rsid w:val="003F1B2A"/>
    <w:rPr>
      <w:rFonts w:ascii="Calibri" w:hAnsi="Calibri" w:cs="Calibri"/>
    </w:rPr>
  </w:style>
  <w:style w:type="paragraph" w:customStyle="1" w:styleId="DateTime">
    <w:name w:val="DateTime"/>
    <w:basedOn w:val="Normal"/>
    <w:link w:val="DateTimeChar"/>
    <w:autoRedefine/>
    <w:uiPriority w:val="4"/>
    <w:qFormat/>
    <w:rsid w:val="003F1B2A"/>
  </w:style>
  <w:style w:type="character" w:customStyle="1" w:styleId="LectureChar">
    <w:name w:val="Lecture Char"/>
    <w:basedOn w:val="DateTimeChar"/>
    <w:link w:val="Lecture"/>
    <w:uiPriority w:val="4"/>
    <w:locked/>
    <w:rsid w:val="003F1B2A"/>
    <w:rPr>
      <w:rFonts w:ascii="Arial" w:hAnsi="Arial" w:cs="Arial"/>
      <w:spacing w:val="-10"/>
    </w:rPr>
  </w:style>
  <w:style w:type="paragraph" w:customStyle="1" w:styleId="Lecture">
    <w:name w:val="Lecture"/>
    <w:next w:val="BodyText"/>
    <w:link w:val="LectureChar"/>
    <w:autoRedefine/>
    <w:uiPriority w:val="4"/>
    <w:qFormat/>
    <w:rsid w:val="003F1B2A"/>
    <w:pPr>
      <w:spacing w:after="0" w:line="256" w:lineRule="auto"/>
      <w:outlineLvl w:val="5"/>
    </w:pPr>
    <w:rPr>
      <w:rFonts w:ascii="Arial" w:hAnsi="Arial" w:cs="Arial"/>
      <w:spacing w:val="-10"/>
    </w:rPr>
  </w:style>
  <w:style w:type="character" w:customStyle="1" w:styleId="SpacerChar">
    <w:name w:val="Spacer Char"/>
    <w:basedOn w:val="DefaultParagraphFont"/>
    <w:link w:val="Spacer"/>
    <w:uiPriority w:val="4"/>
    <w:locked/>
    <w:rsid w:val="003F1B2A"/>
    <w:rPr>
      <w:rFonts w:ascii="Georgia" w:eastAsiaTheme="majorEastAsia" w:hAnsi="Georgia" w:cstheme="majorBidi"/>
      <w:b/>
      <w:sz w:val="24"/>
      <w:szCs w:val="32"/>
    </w:rPr>
  </w:style>
  <w:style w:type="paragraph" w:customStyle="1" w:styleId="Spacer">
    <w:name w:val="Spacer"/>
    <w:basedOn w:val="Heading1"/>
    <w:link w:val="SpacerChar"/>
    <w:autoRedefine/>
    <w:uiPriority w:val="4"/>
    <w:qFormat/>
    <w:rsid w:val="003F1B2A"/>
    <w:pPr>
      <w:pBdr>
        <w:top w:val="none" w:sz="0" w:space="0" w:color="auto"/>
        <w:left w:val="none" w:sz="0" w:space="0" w:color="auto"/>
        <w:bottom w:val="none" w:sz="0" w:space="0" w:color="auto"/>
        <w:right w:val="none" w:sz="0" w:space="0" w:color="auto"/>
      </w:pBdr>
    </w:pPr>
    <w:rPr>
      <w:rFonts w:ascii="Georgia" w:hAnsi="Georgia"/>
      <w:sz w:val="24"/>
    </w:rPr>
  </w:style>
  <w:style w:type="paragraph" w:customStyle="1" w:styleId="TxBr41p1">
    <w:name w:val="TxBr_41p1"/>
    <w:basedOn w:val="Normal"/>
    <w:uiPriority w:val="99"/>
    <w:qFormat/>
    <w:rsid w:val="003F1B2A"/>
    <w:pPr>
      <w:tabs>
        <w:tab w:val="left" w:pos="204"/>
      </w:tabs>
      <w:autoSpaceDE w:val="0"/>
      <w:autoSpaceDN w:val="0"/>
      <w:adjustRightInd w:val="0"/>
      <w:spacing w:line="238" w:lineRule="atLeast"/>
      <w:jc w:val="both"/>
    </w:pPr>
    <w:rPr>
      <w:rFonts w:eastAsia="Times New Roman"/>
      <w:sz w:val="24"/>
    </w:rPr>
  </w:style>
  <w:style w:type="paragraph" w:customStyle="1" w:styleId="Style42">
    <w:name w:val="Style42"/>
    <w:basedOn w:val="Normal"/>
    <w:uiPriority w:val="99"/>
    <w:qFormat/>
    <w:rsid w:val="003F1B2A"/>
    <w:pPr>
      <w:spacing w:line="202" w:lineRule="exact"/>
      <w:jc w:val="both"/>
    </w:pPr>
    <w:rPr>
      <w:rFonts w:ascii="Palatino Linotype" w:hAnsi="Palatino Linotype" w:cs="Palatino Linotype"/>
    </w:rPr>
  </w:style>
  <w:style w:type="character" w:customStyle="1" w:styleId="StyleCardworksLinespacingsingleChar">
    <w:name w:val="Style Card works + Line spacing:  single Char"/>
    <w:basedOn w:val="DefaultParagraphFont"/>
    <w:link w:val="StyleCardworksLinespacingsingle"/>
    <w:locked/>
    <w:rsid w:val="003F1B2A"/>
    <w:rPr>
      <w:rFonts w:ascii="Cambria" w:eastAsia="Cambria" w:hAnsi="Cambria" w:cs="Cambria"/>
      <w:spacing w:val="-3"/>
      <w:szCs w:val="20"/>
    </w:rPr>
  </w:style>
  <w:style w:type="paragraph" w:customStyle="1" w:styleId="StyleCardworksLinespacingsingle">
    <w:name w:val="Style Card works + Line spacing:  single"/>
    <w:basedOn w:val="Normal"/>
    <w:link w:val="StyleCardworksLinespacingsingleChar"/>
    <w:qFormat/>
    <w:rsid w:val="003F1B2A"/>
    <w:pPr>
      <w:suppressAutoHyphens/>
    </w:pPr>
    <w:rPr>
      <w:rFonts w:ascii="Cambria" w:eastAsia="Cambria" w:hAnsi="Cambria" w:cs="Cambria"/>
      <w:spacing w:val="-3"/>
      <w:szCs w:val="20"/>
    </w:rPr>
  </w:style>
  <w:style w:type="paragraph" w:customStyle="1" w:styleId="pagetools">
    <w:name w:val="pagetools"/>
    <w:basedOn w:val="Normal"/>
    <w:uiPriority w:val="99"/>
    <w:qFormat/>
    <w:rsid w:val="003F1B2A"/>
    <w:pPr>
      <w:spacing w:before="100" w:beforeAutospacing="1" w:after="100" w:afterAutospacing="1"/>
    </w:pPr>
    <w:rPr>
      <w:rFonts w:ascii="Cambria" w:eastAsia="Cambria" w:hAnsi="Cambria"/>
      <w:sz w:val="24"/>
    </w:rPr>
  </w:style>
  <w:style w:type="paragraph" w:customStyle="1" w:styleId="C-Text">
    <w:name w:val="C-Text"/>
    <w:basedOn w:val="Normal"/>
    <w:uiPriority w:val="99"/>
    <w:qFormat/>
    <w:rsid w:val="003F1B2A"/>
    <w:pPr>
      <w:tabs>
        <w:tab w:val="num" w:pos="720"/>
      </w:tabs>
      <w:ind w:left="720" w:hanging="360"/>
    </w:pPr>
    <w:rPr>
      <w:rFonts w:ascii="Book Antiqua" w:hAnsi="Book Antiqua"/>
      <w:sz w:val="24"/>
    </w:rPr>
  </w:style>
  <w:style w:type="paragraph" w:customStyle="1" w:styleId="ecmsonormal">
    <w:name w:val="ec_msonormal"/>
    <w:basedOn w:val="Normal"/>
    <w:uiPriority w:val="99"/>
    <w:qFormat/>
    <w:rsid w:val="003F1B2A"/>
    <w:pPr>
      <w:shd w:val="clear" w:color="auto" w:fill="FFFFFF"/>
      <w:spacing w:before="100" w:beforeAutospacing="1" w:after="100" w:afterAutospacing="1"/>
    </w:pPr>
    <w:rPr>
      <w:rFonts w:ascii="Symbol" w:hAnsi="Symbol"/>
    </w:rPr>
  </w:style>
  <w:style w:type="paragraph" w:customStyle="1" w:styleId="u-intro">
    <w:name w:val="u-intro"/>
    <w:basedOn w:val="Normal"/>
    <w:uiPriority w:val="99"/>
    <w:qFormat/>
    <w:rsid w:val="003F1B2A"/>
    <w:pPr>
      <w:spacing w:before="100" w:beforeAutospacing="1" w:after="100" w:afterAutospacing="1"/>
    </w:pPr>
    <w:rPr>
      <w:rFonts w:ascii="Georgia" w:hAnsi="Georgia"/>
      <w:sz w:val="24"/>
    </w:rPr>
  </w:style>
  <w:style w:type="paragraph" w:customStyle="1" w:styleId="StyleNormalWeb10pt">
    <w:name w:val="Style Normal (Web) + 10 pt"/>
    <w:basedOn w:val="NormalWeb"/>
    <w:next w:val="Normal"/>
    <w:uiPriority w:val="99"/>
    <w:qFormat/>
    <w:rsid w:val="003F1B2A"/>
    <w:pPr>
      <w:spacing w:before="100" w:beforeAutospacing="1" w:after="100" w:afterAutospacing="1" w:line="256" w:lineRule="auto"/>
    </w:pPr>
    <w:rPr>
      <w:rFonts w:ascii="Bookman Old Style" w:eastAsiaTheme="minorHAnsi" w:hAnsi="Bookman Old Style"/>
      <w:b/>
      <w:i/>
      <w:iCs/>
      <w:szCs w:val="22"/>
    </w:rPr>
  </w:style>
  <w:style w:type="paragraph" w:customStyle="1" w:styleId="TagCiteShells">
    <w:name w:val="Tag/Cite/Shells"/>
    <w:basedOn w:val="Normal"/>
    <w:uiPriority w:val="99"/>
    <w:qFormat/>
    <w:rsid w:val="003F1B2A"/>
    <w:rPr>
      <w:rFonts w:ascii="Georgia" w:hAnsi="Georgia"/>
      <w:b/>
    </w:rPr>
  </w:style>
  <w:style w:type="paragraph" w:customStyle="1" w:styleId="DefinitionTerm">
    <w:name w:val="Definition Term"/>
    <w:basedOn w:val="Normal"/>
    <w:next w:val="Normal"/>
    <w:uiPriority w:val="99"/>
    <w:qFormat/>
    <w:rsid w:val="003F1B2A"/>
    <w:pPr>
      <w:snapToGrid w:val="0"/>
    </w:pPr>
    <w:rPr>
      <w:rFonts w:ascii="Georgia" w:hAnsi="Georgia"/>
      <w:sz w:val="24"/>
    </w:rPr>
  </w:style>
  <w:style w:type="paragraph" w:customStyle="1" w:styleId="StyleHeading1Heading1Char1ALEXHeadingHeading1CharChar">
    <w:name w:val="Style Heading 1Heading 1 Char1ALEXHeadingHeading 1 CharChar + ..."/>
    <w:basedOn w:val="Heading1"/>
    <w:uiPriority w:val="99"/>
    <w:qFormat/>
    <w:rsid w:val="003F1B2A"/>
    <w:pPr>
      <w:spacing w:after="60"/>
    </w:pPr>
    <w:rPr>
      <w:rFonts w:ascii="Georgia" w:eastAsia="Segoe UI" w:hAnsi="Georgia" w:cs="Cambria"/>
      <w:caps/>
      <w:sz w:val="20"/>
      <w:lang w:eastAsia="zh-CN"/>
    </w:rPr>
  </w:style>
  <w:style w:type="paragraph" w:customStyle="1" w:styleId="UnderlinedEvidence">
    <w:name w:val="Underlined Evidence"/>
    <w:basedOn w:val="Normal"/>
    <w:autoRedefine/>
    <w:uiPriority w:val="99"/>
    <w:qFormat/>
    <w:rsid w:val="003F1B2A"/>
    <w:rPr>
      <w:rFonts w:ascii="Symbol" w:hAnsi="Symbol"/>
      <w:sz w:val="21"/>
      <w:szCs w:val="21"/>
      <w:u w:val="thick"/>
    </w:rPr>
  </w:style>
  <w:style w:type="paragraph" w:customStyle="1" w:styleId="Cite8">
    <w:name w:val="Cite8"/>
    <w:basedOn w:val="Normal"/>
    <w:autoRedefine/>
    <w:uiPriority w:val="99"/>
    <w:qFormat/>
    <w:rsid w:val="003F1B2A"/>
    <w:rPr>
      <w:rFonts w:ascii="Trebuchet MS" w:eastAsia="Verdana" w:hAnsi="Trebuchet MS" w:cs="Cambria"/>
      <w:sz w:val="16"/>
    </w:rPr>
  </w:style>
  <w:style w:type="paragraph" w:customStyle="1" w:styleId="8font">
    <w:name w:val="8font"/>
    <w:basedOn w:val="Normal"/>
    <w:next w:val="Normal"/>
    <w:autoRedefine/>
    <w:uiPriority w:val="99"/>
    <w:qFormat/>
    <w:rsid w:val="003F1B2A"/>
    <w:rPr>
      <w:rFonts w:ascii="Georgia" w:eastAsia="Cambria Math" w:hAnsi="Georgia" w:cs="Cambria"/>
      <w:sz w:val="16"/>
      <w:szCs w:val="16"/>
    </w:rPr>
  </w:style>
  <w:style w:type="character" w:customStyle="1" w:styleId="BoldUnderlineChar2Char">
    <w:name w:val="BoldUnderline Char2 Char"/>
    <w:link w:val="BoldUnderlineChar2"/>
    <w:locked/>
    <w:rsid w:val="003F1B2A"/>
    <w:rPr>
      <w:rFonts w:ascii="Times New Roman" w:eastAsia="Times New Roman" w:hAnsi="Times New Roman" w:cs="Times New Roman"/>
      <w:b/>
      <w:sz w:val="20"/>
      <w:szCs w:val="24"/>
      <w:u w:val="single"/>
    </w:rPr>
  </w:style>
  <w:style w:type="paragraph" w:customStyle="1" w:styleId="BoldUnderlineChar2">
    <w:name w:val="BoldUnderline Char2"/>
    <w:link w:val="BoldUnderlineChar2Char"/>
    <w:qFormat/>
    <w:rsid w:val="003F1B2A"/>
    <w:pPr>
      <w:spacing w:after="0" w:line="240" w:lineRule="auto"/>
    </w:pPr>
    <w:rPr>
      <w:rFonts w:ascii="Times New Roman" w:eastAsia="Times New Roman" w:hAnsi="Times New Roman" w:cs="Times New Roman"/>
      <w:b/>
      <w:sz w:val="20"/>
      <w:szCs w:val="24"/>
      <w:u w:val="single"/>
    </w:rPr>
  </w:style>
  <w:style w:type="character" w:customStyle="1" w:styleId="UnderlineCardChar">
    <w:name w:val="UnderlineCard Char"/>
    <w:link w:val="UnderlineCard"/>
    <w:locked/>
    <w:rsid w:val="003F1B2A"/>
    <w:rPr>
      <w:rFonts w:ascii="Georgia" w:eastAsia="Calibri" w:hAnsi="Georgia" w:cs="Times New Roman"/>
      <w:bCs/>
      <w:sz w:val="20"/>
      <w:szCs w:val="20"/>
      <w:u w:val="single"/>
      <w:lang w:val="x-none" w:eastAsia="x-none"/>
    </w:rPr>
  </w:style>
  <w:style w:type="paragraph" w:customStyle="1" w:styleId="UnderlineCard">
    <w:name w:val="UnderlineCard"/>
    <w:basedOn w:val="Heading3"/>
    <w:link w:val="UnderlineCardChar"/>
    <w:qFormat/>
    <w:rsid w:val="003F1B2A"/>
    <w:pPr>
      <w:keepNext w:val="0"/>
      <w:keepLines w:val="0"/>
      <w:spacing w:before="0"/>
      <w:jc w:val="left"/>
      <w:outlineLvl w:val="9"/>
    </w:pPr>
    <w:rPr>
      <w:rFonts w:ascii="Georgia" w:eastAsia="Calibri" w:hAnsi="Georgia" w:cs="Times New Roman"/>
      <w:b w:val="0"/>
      <w:bCs/>
      <w:sz w:val="20"/>
      <w:szCs w:val="20"/>
      <w:lang w:val="x-none" w:eastAsia="x-none"/>
    </w:rPr>
  </w:style>
  <w:style w:type="paragraph" w:customStyle="1" w:styleId="Cardd">
    <w:name w:val="Cardd"/>
    <w:basedOn w:val="Normal"/>
    <w:uiPriority w:val="4"/>
    <w:qFormat/>
    <w:rsid w:val="003F1B2A"/>
    <w:pPr>
      <w:ind w:left="288" w:right="288"/>
    </w:pPr>
    <w:rPr>
      <w:rFonts w:ascii="Georgia" w:hAnsi="Georgia"/>
    </w:rPr>
  </w:style>
  <w:style w:type="paragraph" w:customStyle="1" w:styleId="document0">
    <w:name w:val="document"/>
    <w:basedOn w:val="Normal"/>
    <w:uiPriority w:val="99"/>
    <w:qFormat/>
    <w:rsid w:val="003F1B2A"/>
    <w:pPr>
      <w:spacing w:before="100" w:beforeAutospacing="1" w:after="100" w:afterAutospacing="1"/>
    </w:pPr>
    <w:rPr>
      <w:rFonts w:ascii="Georgia" w:eastAsia="Times New Roman" w:hAnsi="Georgia"/>
    </w:rPr>
  </w:style>
  <w:style w:type="paragraph" w:customStyle="1" w:styleId="Shrink6">
    <w:name w:val="Shrink 6"/>
    <w:basedOn w:val="Normal"/>
    <w:uiPriority w:val="99"/>
    <w:qFormat/>
    <w:rsid w:val="003F1B2A"/>
    <w:rPr>
      <w:rFonts w:ascii="Georgia" w:eastAsia="Calibri" w:hAnsi="Georgia"/>
      <w:sz w:val="12"/>
    </w:rPr>
  </w:style>
  <w:style w:type="character" w:customStyle="1" w:styleId="BriefTitleWorksChar">
    <w:name w:val="Brief Title Works Char"/>
    <w:basedOn w:val="DefaultParagraphFont"/>
    <w:link w:val="BriefTitleWorks"/>
    <w:locked/>
    <w:rsid w:val="003F1B2A"/>
    <w:rPr>
      <w:rFonts w:ascii="Georgia" w:eastAsia="Times New Roman" w:hAnsi="Georgia" w:cs="Arial"/>
      <w:b/>
      <w:kern w:val="32"/>
      <w:sz w:val="24"/>
      <w:szCs w:val="32"/>
      <w:u w:val="single"/>
    </w:rPr>
  </w:style>
  <w:style w:type="paragraph" w:customStyle="1" w:styleId="BriefTitleWorks">
    <w:name w:val="Brief Title Works"/>
    <w:basedOn w:val="Heading1"/>
    <w:link w:val="BriefTitleWorksChar"/>
    <w:qFormat/>
    <w:rsid w:val="003F1B2A"/>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paragraph" w:customStyle="1" w:styleId="conintrotext">
    <w:name w:val="conintrotext"/>
    <w:basedOn w:val="Normal"/>
    <w:uiPriority w:val="99"/>
    <w:qFormat/>
    <w:rsid w:val="003F1B2A"/>
    <w:pPr>
      <w:spacing w:before="100" w:beforeAutospacing="1" w:after="100" w:afterAutospacing="1"/>
    </w:pPr>
    <w:rPr>
      <w:rFonts w:ascii="Georgia" w:eastAsia="Times New Roman" w:hAnsi="Georgia"/>
      <w:sz w:val="24"/>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3F1B2A"/>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3F1B2A"/>
    <w:rPr>
      <w:rFonts w:ascii="MS Mincho" w:eastAsia="MS Mincho" w:hAnsiTheme="minorHAnsi" w:cstheme="minorBidi"/>
      <w:b/>
      <w:u w:val="single"/>
    </w:rPr>
  </w:style>
  <w:style w:type="paragraph" w:customStyle="1" w:styleId="assert">
    <w:name w:val="assert"/>
    <w:basedOn w:val="Normal"/>
    <w:uiPriority w:val="99"/>
    <w:qFormat/>
    <w:rsid w:val="003F1B2A"/>
    <w:pPr>
      <w:spacing w:before="100" w:beforeAutospacing="1" w:after="100" w:afterAutospacing="1"/>
    </w:pPr>
    <w:rPr>
      <w:rFonts w:ascii="Georgia" w:eastAsia="Times New Roman" w:hAnsi="Georgia"/>
      <w:sz w:val="24"/>
    </w:rPr>
  </w:style>
  <w:style w:type="paragraph" w:customStyle="1" w:styleId="Default1">
    <w:name w:val="Default1"/>
    <w:basedOn w:val="Default"/>
    <w:next w:val="Default"/>
    <w:uiPriority w:val="99"/>
    <w:qFormat/>
    <w:rsid w:val="003F1B2A"/>
    <w:rPr>
      <w:color w:val="auto"/>
    </w:rPr>
  </w:style>
  <w:style w:type="paragraph" w:customStyle="1" w:styleId="center">
    <w:name w:val="center"/>
    <w:basedOn w:val="Normal"/>
    <w:uiPriority w:val="99"/>
    <w:qFormat/>
    <w:rsid w:val="003F1B2A"/>
    <w:pPr>
      <w:spacing w:before="100" w:beforeAutospacing="1" w:after="100" w:afterAutospacing="1"/>
    </w:pPr>
    <w:rPr>
      <w:rFonts w:ascii="Georgia" w:eastAsia="Times New Roman" w:hAnsi="Georgia"/>
      <w:sz w:val="24"/>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3F1B2A"/>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3F1B2A"/>
    <w:rPr>
      <w:rFonts w:ascii="MS Mincho"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3F1B2A"/>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3F1B2A"/>
    <w:rPr>
      <w:rFonts w:ascii="MS Mincho"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3F1B2A"/>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3F1B2A"/>
    <w:rPr>
      <w:rFonts w:ascii="MS Mincho" w:eastAsia="MS Mincho" w:hAnsiTheme="minorHAnsi" w:cstheme="minorBidi"/>
      <w:b/>
      <w:u w:val="single"/>
    </w:rPr>
  </w:style>
  <w:style w:type="character" w:customStyle="1" w:styleId="CardBodyChar">
    <w:name w:val="Card Body Char"/>
    <w:link w:val="CardBody"/>
    <w:locked/>
    <w:rsid w:val="003F1B2A"/>
    <w:rPr>
      <w:rFonts w:ascii="Georgia" w:eastAsia="Times New Roman" w:hAnsi="Georgia" w:cs="Calibri"/>
      <w:sz w:val="16"/>
    </w:rPr>
  </w:style>
  <w:style w:type="paragraph" w:customStyle="1" w:styleId="CardBody">
    <w:name w:val="Card Body"/>
    <w:basedOn w:val="Normal"/>
    <w:link w:val="CardBodyChar"/>
    <w:qFormat/>
    <w:rsid w:val="003F1B2A"/>
    <w:rPr>
      <w:rFonts w:ascii="Georgia" w:eastAsia="Times New Roman" w:hAnsi="Georgia"/>
      <w:sz w:val="16"/>
    </w:rPr>
  </w:style>
  <w:style w:type="character" w:customStyle="1" w:styleId="StyleBoldandUnderlineChar11ptBorderSinglesolidlineChar">
    <w:name w:val="Style Bold and Underline Char + 11 pt Border: : (Single solid line... Char"/>
    <w:link w:val="StyleBoldandUnderlineChar11ptBorderSinglesolidline"/>
    <w:locked/>
    <w:rsid w:val="003F1B2A"/>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3F1B2A"/>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paragraph" w:customStyle="1" w:styleId="Indentation">
    <w:name w:val="Indentation"/>
    <w:basedOn w:val="Normal"/>
    <w:uiPriority w:val="99"/>
    <w:qFormat/>
    <w:rsid w:val="003F1B2A"/>
    <w:pPr>
      <w:ind w:left="288" w:right="288"/>
    </w:pPr>
    <w:rPr>
      <w:rFonts w:ascii="Georgia" w:hAnsi="Georgia"/>
    </w:rPr>
  </w:style>
  <w:style w:type="character" w:customStyle="1" w:styleId="StyleStyle4ArialNarrow9ptChar">
    <w:name w:val="Style Style4 + Arial Narrow 9 pt Char"/>
    <w:link w:val="StyleStyle4ArialNarrow9pt"/>
    <w:locked/>
    <w:rsid w:val="003F1B2A"/>
    <w:rPr>
      <w:rFonts w:ascii="Georgia" w:eastAsia="Times New Roman" w:hAnsi="Georgia" w:cs="Calibri"/>
      <w:u w:val="single"/>
    </w:rPr>
  </w:style>
  <w:style w:type="paragraph" w:customStyle="1" w:styleId="StyleStyle4ArialNarrow9pt">
    <w:name w:val="Style Style4 + Arial Narrow 9 pt"/>
    <w:basedOn w:val="Normal"/>
    <w:link w:val="StyleStyle4ArialNarrow9ptChar"/>
    <w:qFormat/>
    <w:rsid w:val="003F1B2A"/>
    <w:rPr>
      <w:rFonts w:ascii="Georgia" w:eastAsia="Times New Roman" w:hAnsi="Georgia"/>
      <w:u w:val="single"/>
    </w:rPr>
  </w:style>
  <w:style w:type="character" w:customStyle="1" w:styleId="StyleStyle4ArialNarrow9ptBoldChar">
    <w:name w:val="Style Style4 + Arial Narrow 9 pt Bold Char"/>
    <w:link w:val="StyleStyle4ArialNarrow9ptBold"/>
    <w:locked/>
    <w:rsid w:val="003F1B2A"/>
    <w:rPr>
      <w:rFonts w:ascii="Georgia" w:eastAsia="Times New Roman" w:hAnsi="Georgia" w:cs="Calibri"/>
      <w:b/>
      <w:bCs/>
      <w:u w:val="single"/>
    </w:rPr>
  </w:style>
  <w:style w:type="paragraph" w:customStyle="1" w:styleId="StyleStyle4ArialNarrow9ptBold">
    <w:name w:val="Style Style4 + Arial Narrow 9 pt Bold"/>
    <w:basedOn w:val="Normal"/>
    <w:link w:val="StyleStyle4ArialNarrow9ptBoldChar"/>
    <w:qFormat/>
    <w:rsid w:val="003F1B2A"/>
    <w:rPr>
      <w:rFonts w:ascii="Georgia" w:eastAsia="Times New Roman" w:hAnsi="Georgia"/>
      <w:b/>
      <w:bCs/>
      <w:u w:val="single"/>
    </w:rPr>
  </w:style>
  <w:style w:type="character" w:customStyle="1" w:styleId="ThirdChar">
    <w:name w:val="Third Char"/>
    <w:link w:val="Third"/>
    <w:locked/>
    <w:rsid w:val="003F1B2A"/>
    <w:rPr>
      <w:rFonts w:ascii="Georgia" w:eastAsia="Times New Roman" w:hAnsi="Georgia" w:cs="Calibri"/>
      <w:b/>
      <w:u w:val="single"/>
      <w:lang w:val="x-none" w:eastAsia="x-none"/>
    </w:rPr>
  </w:style>
  <w:style w:type="paragraph" w:customStyle="1" w:styleId="Third">
    <w:name w:val="Third"/>
    <w:basedOn w:val="Normal"/>
    <w:link w:val="ThirdChar"/>
    <w:qFormat/>
    <w:rsid w:val="003F1B2A"/>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aliases w:val="Char Char2"/>
    <w:next w:val="Normal"/>
    <w:uiPriority w:val="99"/>
    <w:qFormat/>
    <w:rsid w:val="003F1B2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ink w:val="DebateUnderlineBoldChar"/>
    <w:locked/>
    <w:rsid w:val="003F1B2A"/>
    <w:rPr>
      <w:rFonts w:ascii="Georgia" w:eastAsia="Times New Roman" w:hAnsi="Georgia" w:cs="Calibri"/>
      <w:b/>
      <w:u w:val="thick"/>
    </w:rPr>
  </w:style>
  <w:style w:type="paragraph" w:customStyle="1" w:styleId="DebateUnderlineBoldChar">
    <w:name w:val="Debate Underline Bold Char"/>
    <w:basedOn w:val="Normal"/>
    <w:link w:val="DebateUnderlineBoldCharChar"/>
    <w:qFormat/>
    <w:rsid w:val="003F1B2A"/>
    <w:pPr>
      <w:jc w:val="both"/>
    </w:pPr>
    <w:rPr>
      <w:rFonts w:ascii="Georgia" w:eastAsia="Times New Roman" w:hAnsi="Georgia"/>
      <w:b/>
      <w:u w:val="thick"/>
    </w:rPr>
  </w:style>
  <w:style w:type="paragraph" w:customStyle="1" w:styleId="CiteSmallText">
    <w:name w:val="Cite Small Text"/>
    <w:basedOn w:val="Normal"/>
    <w:uiPriority w:val="99"/>
    <w:qFormat/>
    <w:rsid w:val="003F1B2A"/>
    <w:pPr>
      <w:widowControl w:val="0"/>
      <w:spacing w:after="200"/>
    </w:pPr>
    <w:rPr>
      <w:rFonts w:ascii="Helvetica Neue" w:hAnsi="Helvetica Neue"/>
      <w:b/>
      <w:sz w:val="18"/>
    </w:rPr>
  </w:style>
  <w:style w:type="character" w:customStyle="1" w:styleId="Cards1CharCharChar">
    <w:name w:val="Cards1 Char Char Char"/>
    <w:link w:val="Cards1CharChar"/>
    <w:locked/>
    <w:rsid w:val="003F1B2A"/>
    <w:rPr>
      <w:rFonts w:ascii="Georgia" w:hAnsi="Georgia" w:cs="Calibri"/>
      <w:lang w:val="x-none"/>
    </w:rPr>
  </w:style>
  <w:style w:type="paragraph" w:customStyle="1" w:styleId="Cards1CharChar">
    <w:name w:val="Cards1 Char Char"/>
    <w:basedOn w:val="Normal"/>
    <w:link w:val="Cards1CharCharChar"/>
    <w:qFormat/>
    <w:rsid w:val="003F1B2A"/>
    <w:pPr>
      <w:autoSpaceDE w:val="0"/>
      <w:autoSpaceDN w:val="0"/>
      <w:adjustRightInd w:val="0"/>
      <w:ind w:left="432" w:right="432"/>
      <w:jc w:val="both"/>
    </w:pPr>
    <w:rPr>
      <w:rFonts w:ascii="Georgia" w:hAnsi="Georgia"/>
      <w:lang w:val="x-none"/>
    </w:rPr>
  </w:style>
  <w:style w:type="character" w:customStyle="1" w:styleId="UnderlineCharCharCharCharCharCharCharChar">
    <w:name w:val="Underline Char Char Char Char Char Char Char Char"/>
    <w:link w:val="UnderlineCharCharCharCharCharCharChar"/>
    <w:locked/>
    <w:rsid w:val="003F1B2A"/>
    <w:rPr>
      <w:u w:val="single"/>
    </w:rPr>
  </w:style>
  <w:style w:type="paragraph" w:customStyle="1" w:styleId="UnderlineCharCharCharCharCharCharChar">
    <w:name w:val="Underline Char Char Char Char Char Char Char"/>
    <w:basedOn w:val="Normal"/>
    <w:link w:val="UnderlineCharCharCharCharCharCharCharChar"/>
    <w:qFormat/>
    <w:rsid w:val="003F1B2A"/>
    <w:rPr>
      <w:rFonts w:asciiTheme="minorHAnsi" w:hAnsiTheme="minorHAnsi" w:cstheme="minorBidi"/>
      <w:u w:val="single"/>
    </w:rPr>
  </w:style>
  <w:style w:type="character" w:customStyle="1" w:styleId="SwagChar">
    <w:name w:val="Swag Char"/>
    <w:link w:val="Swag"/>
    <w:locked/>
    <w:rsid w:val="003F1B2A"/>
    <w:rPr>
      <w:rFonts w:ascii="Georgia" w:hAnsi="Georgia" w:cs="Calibri"/>
      <w:color w:val="0000FF"/>
      <w:sz w:val="12"/>
      <w:u w:val="single"/>
    </w:rPr>
  </w:style>
  <w:style w:type="paragraph" w:customStyle="1" w:styleId="Swag">
    <w:name w:val="Swag"/>
    <w:basedOn w:val="Normal"/>
    <w:link w:val="SwagChar"/>
    <w:qFormat/>
    <w:rsid w:val="003F1B2A"/>
    <w:rPr>
      <w:rFonts w:ascii="Georgia" w:hAnsi="Georgia"/>
      <w:color w:val="0000FF"/>
      <w:sz w:val="12"/>
      <w:u w:val="single"/>
    </w:rPr>
  </w:style>
  <w:style w:type="character" w:customStyle="1" w:styleId="StyleUnderlineTimesNewRoman1Char">
    <w:name w:val="Style Underline + Times New Roman1 Char"/>
    <w:link w:val="StyleUnderlineTimesNewRoman1"/>
    <w:locked/>
    <w:rsid w:val="003F1B2A"/>
    <w:rPr>
      <w:rFonts w:ascii="Calibri" w:eastAsia="Times New Roman" w:hAnsi="Calibri" w:cs="Times New Roman"/>
      <w:szCs w:val="24"/>
      <w:u w:val="single"/>
    </w:rPr>
  </w:style>
  <w:style w:type="paragraph" w:customStyle="1" w:styleId="StyleUnderlineTimesNewRoman1">
    <w:name w:val="Style Underline + Times New Roman1"/>
    <w:link w:val="StyleUnderlineTimesNewRoman1Char"/>
    <w:qFormat/>
    <w:rsid w:val="003F1B2A"/>
    <w:pPr>
      <w:spacing w:after="200" w:line="276" w:lineRule="auto"/>
    </w:pPr>
    <w:rPr>
      <w:rFonts w:ascii="Calibri" w:eastAsia="Times New Roman" w:hAnsi="Calibri" w:cs="Times New Roman"/>
      <w:szCs w:val="24"/>
      <w:u w:val="single"/>
    </w:rPr>
  </w:style>
  <w:style w:type="character" w:customStyle="1" w:styleId="StyleUnderlineTimesNewRomanBold1Char">
    <w:name w:val="Style Underline + Times New Roman Bold1 Char"/>
    <w:link w:val="StyleUnderlineTimesNewRomanBold1"/>
    <w:locked/>
    <w:rsid w:val="003F1B2A"/>
    <w:rPr>
      <w:rFonts w:ascii="Calibri" w:eastAsia="Times New Roman" w:hAnsi="Calibri" w:cs="Times New Roman"/>
      <w:b/>
      <w:bCs/>
      <w:szCs w:val="24"/>
      <w:u w:val="single"/>
    </w:rPr>
  </w:style>
  <w:style w:type="paragraph" w:customStyle="1" w:styleId="StyleUnderlineTimesNewRomanBold1">
    <w:name w:val="Style Underline + Times New Roman Bold1"/>
    <w:link w:val="StyleUnderlineTimesNewRomanBold1Char"/>
    <w:qFormat/>
    <w:rsid w:val="003F1B2A"/>
    <w:pPr>
      <w:spacing w:after="200" w:line="276" w:lineRule="auto"/>
    </w:pPr>
    <w:rPr>
      <w:rFonts w:ascii="Calibri" w:eastAsia="Times New Roman" w:hAnsi="Calibri" w:cs="Times New Roman"/>
      <w:b/>
      <w:bCs/>
      <w:szCs w:val="24"/>
      <w:u w:val="single"/>
    </w:rPr>
  </w:style>
  <w:style w:type="character" w:customStyle="1" w:styleId="StyleStyleCardTextLeft-075Right0Char">
    <w:name w:val="Style Style Card Text + Left:  -0.75&quot; + Right:  0&quot; Char"/>
    <w:link w:val="StyleStyleCardTextLeft-075Right0"/>
    <w:locked/>
    <w:rsid w:val="003F1B2A"/>
    <w:rPr>
      <w:rFonts w:ascii="Calibri" w:eastAsia="MS Mincho" w:hAnsi="Calibri" w:cs="Calibri"/>
    </w:rPr>
  </w:style>
  <w:style w:type="paragraph" w:customStyle="1" w:styleId="StyleStyleCardTextLeft-075Right0">
    <w:name w:val="Style Style Card Text + Left:  -0.75&quot; + Right:  0&quot;"/>
    <w:basedOn w:val="Normal"/>
    <w:link w:val="StyleStyleCardTextLeft-075Right0Char"/>
    <w:autoRedefine/>
    <w:qFormat/>
    <w:rsid w:val="003F1B2A"/>
    <w:rPr>
      <w:rFonts w:eastAsia="MS Mincho"/>
    </w:rPr>
  </w:style>
  <w:style w:type="paragraph" w:customStyle="1" w:styleId="subhead10">
    <w:name w:val="subhead1"/>
    <w:basedOn w:val="Normal"/>
    <w:uiPriority w:val="99"/>
    <w:qFormat/>
    <w:rsid w:val="003F1B2A"/>
    <w:pPr>
      <w:spacing w:before="100" w:beforeAutospacing="1" w:after="100" w:afterAutospacing="1"/>
    </w:pPr>
    <w:rPr>
      <w:rFonts w:ascii="Georgia" w:eastAsia="Times New Roman" w:hAnsi="Georgia"/>
      <w:sz w:val="24"/>
    </w:rPr>
  </w:style>
  <w:style w:type="paragraph" w:customStyle="1" w:styleId="abstract">
    <w:name w:val="abstract"/>
    <w:basedOn w:val="Normal"/>
    <w:uiPriority w:val="99"/>
    <w:qFormat/>
    <w:rsid w:val="003F1B2A"/>
    <w:pPr>
      <w:spacing w:before="100" w:beforeAutospacing="1" w:after="100" w:afterAutospacing="1"/>
    </w:pPr>
    <w:rPr>
      <w:rFonts w:ascii="Georgia" w:eastAsia="Times New Roman" w:hAnsi="Georgia"/>
      <w:sz w:val="24"/>
    </w:rPr>
  </w:style>
  <w:style w:type="character" w:customStyle="1" w:styleId="StyleUnderlineChar11ptBold2Char">
    <w:name w:val="Style Underline Char + 11 pt Bold2 Char"/>
    <w:link w:val="StyleUnderlineChar11ptBold2"/>
    <w:locked/>
    <w:rsid w:val="003F1B2A"/>
    <w:rPr>
      <w:rFonts w:ascii="Georgia" w:eastAsia="Times New Roman" w:hAnsi="Georgia" w:cs="Calibri"/>
      <w:b/>
      <w:bCs/>
      <w:u w:val="single"/>
    </w:rPr>
  </w:style>
  <w:style w:type="paragraph" w:customStyle="1" w:styleId="StyleUnderlineChar11ptBold2">
    <w:name w:val="Style Underline Char + 11 pt Bold2"/>
    <w:basedOn w:val="Normal"/>
    <w:link w:val="StyleUnderlineChar11ptBold2Char"/>
    <w:qFormat/>
    <w:rsid w:val="003F1B2A"/>
    <w:rPr>
      <w:rFonts w:ascii="Georgia" w:eastAsia="Times New Roman" w:hAnsi="Georgia"/>
      <w:b/>
      <w:bCs/>
      <w:u w:val="single"/>
    </w:rPr>
  </w:style>
  <w:style w:type="character" w:customStyle="1" w:styleId="StyleStyleUnderlineTimesNewRoman11ptChar">
    <w:name w:val="Style Style Underline + Times New Roman + 11 pt Char"/>
    <w:link w:val="StyleStyleUnderlineTimesNewRoman11pt"/>
    <w:locked/>
    <w:rsid w:val="003F1B2A"/>
    <w:rPr>
      <w:rFonts w:ascii="Georgia" w:eastAsia="Times New Roman" w:hAnsi="Georgia" w:cs="Calibri"/>
      <w:u w:val="single"/>
    </w:rPr>
  </w:style>
  <w:style w:type="paragraph" w:customStyle="1" w:styleId="StyleStyleUnderlineTimesNewRoman11pt">
    <w:name w:val="Style Style Underline + Times New Roman + 11 pt"/>
    <w:basedOn w:val="Normal"/>
    <w:link w:val="StyleStyleUnderlineTimesNewRoman11ptChar"/>
    <w:qFormat/>
    <w:rsid w:val="003F1B2A"/>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locked/>
    <w:rsid w:val="003F1B2A"/>
    <w:rPr>
      <w:rFonts w:ascii="Georgia" w:eastAsia="Times New Roman" w:hAnsi="Georgia"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3F1B2A"/>
    <w:rPr>
      <w:rFonts w:ascii="Georgia" w:eastAsia="Times New Roman" w:hAnsi="Georgia"/>
      <w:u w:val="single"/>
    </w:rPr>
  </w:style>
  <w:style w:type="character" w:customStyle="1" w:styleId="Citation1Char">
    <w:name w:val="Citation1 Char"/>
    <w:link w:val="Citation1"/>
    <w:locked/>
    <w:rsid w:val="003F1B2A"/>
    <w:rPr>
      <w:rFonts w:ascii="Georgia" w:hAnsi="Georgia"/>
      <w:b/>
      <w:u w:val="single"/>
    </w:rPr>
  </w:style>
  <w:style w:type="paragraph" w:customStyle="1" w:styleId="Citation1">
    <w:name w:val="Citation1"/>
    <w:basedOn w:val="Normal"/>
    <w:link w:val="Citation1Char"/>
    <w:qFormat/>
    <w:rsid w:val="003F1B2A"/>
    <w:rPr>
      <w:rFonts w:ascii="Georgia" w:hAnsi="Georgia" w:cstheme="minorBidi"/>
      <w:b/>
      <w:u w:val="single"/>
    </w:rPr>
  </w:style>
  <w:style w:type="character" w:customStyle="1" w:styleId="TaglineChar">
    <w:name w:val="Tagline Char"/>
    <w:link w:val="Tagline2"/>
    <w:locked/>
    <w:rsid w:val="003F1B2A"/>
    <w:rPr>
      <w:rFonts w:ascii="Georgia" w:hAnsi="Georgia"/>
      <w:b/>
    </w:rPr>
  </w:style>
  <w:style w:type="paragraph" w:customStyle="1" w:styleId="Tagline2">
    <w:name w:val="Tagline"/>
    <w:basedOn w:val="Normal"/>
    <w:link w:val="TaglineChar"/>
    <w:qFormat/>
    <w:rsid w:val="003F1B2A"/>
    <w:rPr>
      <w:rFonts w:ascii="Georgia" w:hAnsi="Georgia" w:cstheme="minorBidi"/>
      <w:b/>
    </w:rPr>
  </w:style>
  <w:style w:type="paragraph" w:customStyle="1" w:styleId="StyleLeft021">
    <w:name w:val="Style Left:  0.2&quot;1"/>
    <w:basedOn w:val="Normal"/>
    <w:uiPriority w:val="99"/>
    <w:qFormat/>
    <w:rsid w:val="003F1B2A"/>
    <w:pPr>
      <w:ind w:left="288"/>
    </w:pPr>
    <w:rPr>
      <w:rFonts w:ascii="Georgia" w:eastAsia="SimSun" w:hAnsi="Georgia"/>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3F1B2A"/>
    <w:rPr>
      <w:rFonts w:ascii="Georgia" w:eastAsia="Times New Roman" w:hAnsi="Georgia" w:cs="Calibri"/>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3F1B2A"/>
    <w:pPr>
      <w:pBdr>
        <w:top w:val="single" w:sz="4" w:space="0" w:color="auto"/>
        <w:left w:val="single" w:sz="4" w:space="0" w:color="auto"/>
        <w:bottom w:val="single" w:sz="4" w:space="0" w:color="auto"/>
        <w:right w:val="single" w:sz="4" w:space="0" w:color="auto"/>
      </w:pBdr>
    </w:pPr>
    <w:rPr>
      <w:rFonts w:ascii="Georgia" w:eastAsia="Times New Roman" w:hAnsi="Georgia"/>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3F1B2A"/>
    <w:rPr>
      <w:rFonts w:ascii="Georgia" w:eastAsia="Times New Roman" w:hAnsi="Georgia" w:cs="Calibri"/>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3F1B2A"/>
    <w:pPr>
      <w:pBdr>
        <w:top w:val="single" w:sz="4" w:space="0" w:color="auto"/>
        <w:left w:val="single" w:sz="4" w:space="0" w:color="auto"/>
        <w:bottom w:val="single" w:sz="4" w:space="0" w:color="auto"/>
        <w:right w:val="single" w:sz="4" w:space="0" w:color="auto"/>
      </w:pBdr>
    </w:pPr>
    <w:rPr>
      <w:rFonts w:ascii="Georgia" w:eastAsia="Times New Roman" w:hAnsi="Georgia"/>
      <w:u w:val="single"/>
      <w:bdr w:val="single" w:sz="4" w:space="0" w:color="auto" w:frame="1"/>
    </w:rPr>
  </w:style>
  <w:style w:type="paragraph" w:customStyle="1" w:styleId="BlockTitle20">
    <w:name w:val="Block Title #2"/>
    <w:basedOn w:val="Normal"/>
    <w:uiPriority w:val="99"/>
    <w:qFormat/>
    <w:rsid w:val="003F1B2A"/>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uiPriority w:val="99"/>
    <w:qFormat/>
    <w:rsid w:val="003F1B2A"/>
    <w:rPr>
      <w:rFonts w:ascii="Georgia" w:hAnsi="Georgia"/>
      <w:b/>
    </w:rPr>
  </w:style>
  <w:style w:type="paragraph" w:customStyle="1" w:styleId="Heading2Char2CharChar12">
    <w:name w:val="Heading 2 Char2 Char Char12"/>
    <w:aliases w:val="Char Char Char Char Char Char1 Char Char Char Char Char1,Char Char22"/>
    <w:next w:val="Normal"/>
    <w:uiPriority w:val="99"/>
    <w:qFormat/>
    <w:rsid w:val="003F1B2A"/>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003Cite">
    <w:name w:val="003Cite"/>
    <w:basedOn w:val="Normal"/>
    <w:uiPriority w:val="99"/>
    <w:qFormat/>
    <w:rsid w:val="003F1B2A"/>
    <w:rPr>
      <w:rFonts w:eastAsia="Calibri"/>
      <w:sz w:val="16"/>
      <w:szCs w:val="16"/>
    </w:rPr>
  </w:style>
  <w:style w:type="character" w:customStyle="1" w:styleId="NormalBoldChar">
    <w:name w:val="Normal + Bold Char"/>
    <w:aliases w:val="Double Underline Char"/>
    <w:basedOn w:val="DefaultParagraphFont"/>
    <w:link w:val="NormalBold"/>
    <w:locked/>
    <w:rsid w:val="003F1B2A"/>
    <w:rPr>
      <w:rFonts w:ascii="Georgia" w:hAnsi="Georgia" w:cs="Calibri"/>
      <w:b/>
      <w:color w:val="000000"/>
      <w:u w:val="single"/>
    </w:rPr>
  </w:style>
  <w:style w:type="paragraph" w:customStyle="1" w:styleId="NormalBold">
    <w:name w:val="Normal + Bold"/>
    <w:aliases w:val="Double Underline"/>
    <w:basedOn w:val="Normal"/>
    <w:link w:val="NormalBoldChar"/>
    <w:qFormat/>
    <w:rsid w:val="003F1B2A"/>
    <w:pPr>
      <w:jc w:val="both"/>
    </w:pPr>
    <w:rPr>
      <w:rFonts w:ascii="Georgia" w:hAnsi="Georgia"/>
      <w:b/>
      <w:color w:val="000000"/>
      <w:u w:val="single"/>
    </w:rPr>
  </w:style>
  <w:style w:type="paragraph" w:customStyle="1" w:styleId="CitationCharChar">
    <w:name w:val="Citation Char Char"/>
    <w:basedOn w:val="Normal"/>
    <w:uiPriority w:val="6"/>
    <w:qFormat/>
    <w:rsid w:val="003F1B2A"/>
    <w:pPr>
      <w:ind w:left="1440" w:right="1440"/>
    </w:pPr>
    <w:rPr>
      <w:rFonts w:ascii="Cambria" w:eastAsia="Verdana" w:hAnsi="Cambria" w:cs="Cambria"/>
      <w:szCs w:val="20"/>
      <w:u w:val="single"/>
    </w:rPr>
  </w:style>
  <w:style w:type="paragraph" w:customStyle="1" w:styleId="NoteLevel23">
    <w:name w:val="Note Level 23"/>
    <w:basedOn w:val="Normal"/>
    <w:next w:val="Normal"/>
    <w:uiPriority w:val="99"/>
    <w:qFormat/>
    <w:rsid w:val="003F1B2A"/>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3F1B2A"/>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3F1B2A"/>
    <w:pPr>
      <w:keepNext/>
      <w:ind w:left="288" w:right="288"/>
    </w:pPr>
    <w:rPr>
      <w:rFonts w:ascii="Georgia" w:eastAsia="MS Gothic" w:hAnsi="Georgia" w:cstheme="minorBidi"/>
      <w:szCs w:val="20"/>
    </w:rPr>
  </w:style>
  <w:style w:type="paragraph" w:customStyle="1" w:styleId="standardeinzug">
    <w:name w:val="standardeinzug"/>
    <w:basedOn w:val="Normal"/>
    <w:uiPriority w:val="99"/>
    <w:qFormat/>
    <w:rsid w:val="003F1B2A"/>
    <w:pPr>
      <w:spacing w:before="100" w:beforeAutospacing="1" w:after="100" w:afterAutospacing="1"/>
    </w:pPr>
    <w:rPr>
      <w:rFonts w:eastAsia="Times New Roman"/>
      <w:sz w:val="24"/>
      <w:szCs w:val="24"/>
    </w:rPr>
  </w:style>
  <w:style w:type="paragraph" w:customStyle="1" w:styleId="aufzhlungnormal">
    <w:name w:val="aufzhlungnormal"/>
    <w:basedOn w:val="Normal"/>
    <w:uiPriority w:val="99"/>
    <w:qFormat/>
    <w:rsid w:val="003F1B2A"/>
    <w:pPr>
      <w:spacing w:before="100" w:beforeAutospacing="1" w:after="100" w:afterAutospacing="1"/>
    </w:pPr>
    <w:rPr>
      <w:rFonts w:eastAsia="Times New Roman"/>
      <w:sz w:val="24"/>
      <w:szCs w:val="24"/>
    </w:rPr>
  </w:style>
  <w:style w:type="paragraph" w:customStyle="1" w:styleId="entrefilet">
    <w:name w:val="entrefilet"/>
    <w:basedOn w:val="Normal"/>
    <w:uiPriority w:val="99"/>
    <w:qFormat/>
    <w:rsid w:val="003F1B2A"/>
    <w:pPr>
      <w:spacing w:before="100" w:beforeAutospacing="1" w:after="100" w:afterAutospacing="1"/>
    </w:pPr>
    <w:rPr>
      <w:rFonts w:eastAsia="Times New Roman"/>
      <w:sz w:val="24"/>
      <w:szCs w:val="24"/>
    </w:rPr>
  </w:style>
  <w:style w:type="paragraph" w:customStyle="1" w:styleId="kapitelreferenzkopf">
    <w:name w:val="kapitelreferenzkopf"/>
    <w:basedOn w:val="Normal"/>
    <w:uiPriority w:val="99"/>
    <w:qFormat/>
    <w:rsid w:val="003F1B2A"/>
    <w:pPr>
      <w:spacing w:before="100" w:beforeAutospacing="1" w:after="100" w:afterAutospacing="1"/>
    </w:pPr>
    <w:rPr>
      <w:rFonts w:eastAsia="Times New Roman"/>
      <w:sz w:val="24"/>
      <w:szCs w:val="24"/>
    </w:rPr>
  </w:style>
  <w:style w:type="paragraph" w:customStyle="1" w:styleId="tabberschrift">
    <w:name w:val="tabberschrift"/>
    <w:basedOn w:val="Normal"/>
    <w:uiPriority w:val="99"/>
    <w:qFormat/>
    <w:rsid w:val="003F1B2A"/>
    <w:pPr>
      <w:spacing w:before="100" w:beforeAutospacing="1" w:after="100" w:afterAutospacing="1"/>
    </w:pPr>
    <w:rPr>
      <w:rFonts w:eastAsia="Times New Roman"/>
      <w:sz w:val="24"/>
      <w:szCs w:val="24"/>
    </w:rPr>
  </w:style>
  <w:style w:type="character" w:customStyle="1" w:styleId="Style5ptChar">
    <w:name w:val="Style 5 pt Char"/>
    <w:basedOn w:val="DefaultParagraphFont"/>
    <w:link w:val="Style5pt"/>
    <w:locked/>
    <w:rsid w:val="003F1B2A"/>
    <w:rPr>
      <w:rFonts w:ascii="Calibri" w:eastAsia="Times New Roman" w:hAnsi="Calibri" w:cs="Calibri"/>
      <w:sz w:val="10"/>
      <w:szCs w:val="10"/>
    </w:rPr>
  </w:style>
  <w:style w:type="paragraph" w:customStyle="1" w:styleId="Style5pt">
    <w:name w:val="Style 5 pt"/>
    <w:basedOn w:val="Normal"/>
    <w:link w:val="Style5ptChar"/>
    <w:qFormat/>
    <w:rsid w:val="003F1B2A"/>
    <w:pPr>
      <w:widowControl w:val="0"/>
      <w:autoSpaceDE w:val="0"/>
      <w:autoSpaceDN w:val="0"/>
      <w:adjustRightInd w:val="0"/>
      <w:ind w:left="720"/>
    </w:pPr>
    <w:rPr>
      <w:rFonts w:eastAsia="Times New Roman"/>
      <w:sz w:val="10"/>
      <w:szCs w:val="10"/>
    </w:rPr>
  </w:style>
  <w:style w:type="paragraph" w:customStyle="1" w:styleId="m462447500549623171gmail-msonormal">
    <w:name w:val="m_462447500549623171gmail-msonormal"/>
    <w:basedOn w:val="Normal"/>
    <w:uiPriority w:val="99"/>
    <w:qFormat/>
    <w:rsid w:val="003F1B2A"/>
    <w:pPr>
      <w:spacing w:before="100" w:beforeAutospacing="1" w:after="100" w:afterAutospacing="1"/>
    </w:pPr>
    <w:rPr>
      <w:rFonts w:eastAsia="Times New Roman"/>
      <w:sz w:val="24"/>
    </w:rPr>
  </w:style>
  <w:style w:type="paragraph" w:customStyle="1" w:styleId="dek">
    <w:name w:val="dek"/>
    <w:basedOn w:val="Normal"/>
    <w:uiPriority w:val="99"/>
    <w:qFormat/>
    <w:rsid w:val="003F1B2A"/>
    <w:pPr>
      <w:spacing w:before="100" w:beforeAutospacing="1" w:after="100" w:afterAutospacing="1"/>
    </w:pPr>
    <w:rPr>
      <w:rFonts w:eastAsia="Times New Roman"/>
      <w:sz w:val="24"/>
      <w:szCs w:val="24"/>
    </w:rPr>
  </w:style>
  <w:style w:type="paragraph" w:customStyle="1" w:styleId="Analyitc">
    <w:name w:val="Analyitc"/>
    <w:basedOn w:val="Normal"/>
    <w:uiPriority w:val="4"/>
    <w:qFormat/>
    <w:rsid w:val="003F1B2A"/>
    <w:rPr>
      <w:b/>
      <w:color w:val="0070C0"/>
      <w:sz w:val="28"/>
    </w:rPr>
  </w:style>
  <w:style w:type="paragraph" w:customStyle="1" w:styleId="element">
    <w:name w:val="element"/>
    <w:basedOn w:val="Normal"/>
    <w:uiPriority w:val="99"/>
    <w:qFormat/>
    <w:rsid w:val="003F1B2A"/>
    <w:pPr>
      <w:spacing w:before="100" w:beforeAutospacing="1" w:after="100" w:afterAutospacing="1"/>
    </w:pPr>
    <w:rPr>
      <w:rFonts w:eastAsia="Times New Roman"/>
      <w:sz w:val="24"/>
      <w:szCs w:val="24"/>
      <w:lang w:eastAsia="zh-CN"/>
    </w:rPr>
  </w:style>
  <w:style w:type="paragraph" w:customStyle="1" w:styleId="p1">
    <w:name w:val="p1"/>
    <w:basedOn w:val="Normal"/>
    <w:uiPriority w:val="99"/>
    <w:qFormat/>
    <w:rsid w:val="003F1B2A"/>
    <w:pPr>
      <w:spacing w:before="100" w:beforeAutospacing="1" w:after="100" w:afterAutospacing="1"/>
    </w:pPr>
    <w:rPr>
      <w:rFonts w:eastAsia="Times New Roman"/>
      <w:sz w:val="24"/>
      <w:szCs w:val="24"/>
      <w:lang w:eastAsia="zh-CN"/>
    </w:rPr>
  </w:style>
  <w:style w:type="paragraph" w:customStyle="1" w:styleId="p3">
    <w:name w:val="p3"/>
    <w:basedOn w:val="Normal"/>
    <w:uiPriority w:val="99"/>
    <w:qFormat/>
    <w:rsid w:val="003F1B2A"/>
    <w:pPr>
      <w:spacing w:before="100" w:beforeAutospacing="1" w:after="100" w:afterAutospacing="1"/>
    </w:pPr>
    <w:rPr>
      <w:rFonts w:eastAsia="Times New Roman"/>
      <w:sz w:val="24"/>
      <w:szCs w:val="24"/>
      <w:lang w:eastAsia="zh-CN"/>
    </w:rPr>
  </w:style>
  <w:style w:type="paragraph" w:customStyle="1" w:styleId="p5">
    <w:name w:val="p5"/>
    <w:basedOn w:val="Normal"/>
    <w:uiPriority w:val="99"/>
    <w:qFormat/>
    <w:rsid w:val="003F1B2A"/>
    <w:pPr>
      <w:spacing w:before="100" w:beforeAutospacing="1" w:after="100" w:afterAutospacing="1"/>
    </w:pPr>
    <w:rPr>
      <w:rFonts w:eastAsia="Times New Roman"/>
      <w:sz w:val="24"/>
      <w:szCs w:val="24"/>
      <w:lang w:eastAsia="zh-CN"/>
    </w:rPr>
  </w:style>
  <w:style w:type="paragraph" w:customStyle="1" w:styleId="p7">
    <w:name w:val="p7"/>
    <w:basedOn w:val="Normal"/>
    <w:uiPriority w:val="99"/>
    <w:qFormat/>
    <w:rsid w:val="003F1B2A"/>
    <w:pPr>
      <w:spacing w:before="100" w:beforeAutospacing="1" w:after="100" w:afterAutospacing="1"/>
    </w:pPr>
    <w:rPr>
      <w:rFonts w:eastAsia="Times New Roman"/>
      <w:sz w:val="24"/>
      <w:szCs w:val="24"/>
      <w:lang w:eastAsia="zh-CN"/>
    </w:rPr>
  </w:style>
  <w:style w:type="paragraph" w:customStyle="1" w:styleId="p9">
    <w:name w:val="p9"/>
    <w:basedOn w:val="Normal"/>
    <w:uiPriority w:val="99"/>
    <w:qFormat/>
    <w:rsid w:val="003F1B2A"/>
    <w:pPr>
      <w:spacing w:before="100" w:beforeAutospacing="1" w:after="100" w:afterAutospacing="1"/>
    </w:pPr>
    <w:rPr>
      <w:rFonts w:eastAsia="Times New Roman"/>
      <w:sz w:val="24"/>
      <w:szCs w:val="24"/>
      <w:lang w:eastAsia="zh-CN"/>
    </w:rPr>
  </w:style>
  <w:style w:type="paragraph" w:customStyle="1" w:styleId="p11">
    <w:name w:val="p11"/>
    <w:basedOn w:val="Normal"/>
    <w:uiPriority w:val="99"/>
    <w:qFormat/>
    <w:rsid w:val="003F1B2A"/>
    <w:pPr>
      <w:spacing w:before="100" w:beforeAutospacing="1" w:after="100" w:afterAutospacing="1"/>
    </w:pPr>
    <w:rPr>
      <w:rFonts w:eastAsia="Times New Roman"/>
      <w:sz w:val="24"/>
      <w:szCs w:val="24"/>
      <w:lang w:eastAsia="zh-CN"/>
    </w:rPr>
  </w:style>
  <w:style w:type="paragraph" w:customStyle="1" w:styleId="p2">
    <w:name w:val="p2"/>
    <w:basedOn w:val="Normal"/>
    <w:uiPriority w:val="99"/>
    <w:qFormat/>
    <w:rsid w:val="003F1B2A"/>
    <w:pPr>
      <w:spacing w:before="100" w:beforeAutospacing="1" w:after="100" w:afterAutospacing="1"/>
    </w:pPr>
    <w:rPr>
      <w:rFonts w:eastAsia="Times New Roman"/>
      <w:sz w:val="24"/>
      <w:szCs w:val="24"/>
      <w:lang w:eastAsia="zh-CN"/>
    </w:rPr>
  </w:style>
  <w:style w:type="paragraph" w:customStyle="1" w:styleId="p4">
    <w:name w:val="p4"/>
    <w:basedOn w:val="Normal"/>
    <w:uiPriority w:val="99"/>
    <w:qFormat/>
    <w:rsid w:val="003F1B2A"/>
    <w:pPr>
      <w:spacing w:before="100" w:beforeAutospacing="1" w:after="100" w:afterAutospacing="1"/>
    </w:pPr>
    <w:rPr>
      <w:rFonts w:eastAsia="Times New Roman"/>
      <w:sz w:val="24"/>
      <w:szCs w:val="24"/>
      <w:lang w:eastAsia="zh-CN"/>
    </w:rPr>
  </w:style>
  <w:style w:type="paragraph" w:customStyle="1" w:styleId="p6">
    <w:name w:val="p6"/>
    <w:basedOn w:val="Normal"/>
    <w:uiPriority w:val="99"/>
    <w:qFormat/>
    <w:rsid w:val="003F1B2A"/>
    <w:pPr>
      <w:spacing w:before="100" w:beforeAutospacing="1" w:after="100" w:afterAutospacing="1"/>
    </w:pPr>
    <w:rPr>
      <w:rFonts w:eastAsia="Times New Roman"/>
      <w:sz w:val="24"/>
      <w:szCs w:val="24"/>
      <w:lang w:eastAsia="zh-CN"/>
    </w:rPr>
  </w:style>
  <w:style w:type="paragraph" w:customStyle="1" w:styleId="p8">
    <w:name w:val="p8"/>
    <w:basedOn w:val="Normal"/>
    <w:uiPriority w:val="99"/>
    <w:qFormat/>
    <w:rsid w:val="003F1B2A"/>
    <w:pPr>
      <w:spacing w:before="100" w:beforeAutospacing="1" w:after="100" w:afterAutospacing="1"/>
    </w:pPr>
    <w:rPr>
      <w:rFonts w:eastAsia="Times New Roman"/>
      <w:sz w:val="24"/>
      <w:szCs w:val="24"/>
      <w:lang w:eastAsia="zh-CN"/>
    </w:rPr>
  </w:style>
  <w:style w:type="paragraph" w:customStyle="1" w:styleId="p10">
    <w:name w:val="p10"/>
    <w:basedOn w:val="Normal"/>
    <w:uiPriority w:val="99"/>
    <w:qFormat/>
    <w:rsid w:val="003F1B2A"/>
    <w:pPr>
      <w:spacing w:before="100" w:beforeAutospacing="1" w:after="100" w:afterAutospacing="1"/>
    </w:pPr>
    <w:rPr>
      <w:rFonts w:eastAsia="Times New Roman"/>
      <w:sz w:val="24"/>
      <w:szCs w:val="24"/>
      <w:lang w:eastAsia="zh-CN"/>
    </w:rPr>
  </w:style>
  <w:style w:type="paragraph" w:customStyle="1" w:styleId="p12">
    <w:name w:val="p12"/>
    <w:basedOn w:val="Normal"/>
    <w:uiPriority w:val="99"/>
    <w:qFormat/>
    <w:rsid w:val="003F1B2A"/>
    <w:pPr>
      <w:spacing w:before="100" w:beforeAutospacing="1" w:after="100" w:afterAutospacing="1"/>
    </w:pPr>
    <w:rPr>
      <w:rFonts w:eastAsia="Times New Roman"/>
      <w:sz w:val="24"/>
      <w:szCs w:val="24"/>
      <w:lang w:eastAsia="zh-CN"/>
    </w:rPr>
  </w:style>
  <w:style w:type="paragraph" w:customStyle="1" w:styleId="p14">
    <w:name w:val="p14"/>
    <w:basedOn w:val="Normal"/>
    <w:uiPriority w:val="99"/>
    <w:qFormat/>
    <w:rsid w:val="003F1B2A"/>
    <w:pPr>
      <w:spacing w:before="100" w:beforeAutospacing="1" w:after="100" w:afterAutospacing="1"/>
    </w:pPr>
    <w:rPr>
      <w:rFonts w:eastAsia="Times New Roman"/>
      <w:sz w:val="24"/>
      <w:szCs w:val="24"/>
      <w:lang w:eastAsia="zh-CN"/>
    </w:rPr>
  </w:style>
  <w:style w:type="paragraph" w:customStyle="1" w:styleId="initial">
    <w:name w:val="initial"/>
    <w:basedOn w:val="Normal"/>
    <w:uiPriority w:val="99"/>
    <w:qFormat/>
    <w:rsid w:val="003F1B2A"/>
    <w:pPr>
      <w:spacing w:before="100" w:beforeAutospacing="1" w:after="100" w:afterAutospacing="1"/>
    </w:pPr>
    <w:rPr>
      <w:rFonts w:eastAsia="Times New Roman"/>
      <w:sz w:val="24"/>
      <w:szCs w:val="24"/>
      <w:lang w:eastAsia="zh-CN"/>
    </w:rPr>
  </w:style>
  <w:style w:type="paragraph" w:customStyle="1" w:styleId="speakable-paragraph">
    <w:name w:val="speakable-paragraph"/>
    <w:basedOn w:val="Normal"/>
    <w:uiPriority w:val="99"/>
    <w:qFormat/>
    <w:rsid w:val="003F1B2A"/>
    <w:pPr>
      <w:spacing w:before="100" w:beforeAutospacing="1" w:after="100" w:afterAutospacing="1"/>
    </w:pPr>
    <w:rPr>
      <w:rFonts w:eastAsia="Times New Roman"/>
      <w:sz w:val="24"/>
      <w:szCs w:val="24"/>
      <w:lang w:eastAsia="zh-CN"/>
    </w:rPr>
  </w:style>
  <w:style w:type="paragraph" w:customStyle="1" w:styleId="detailsub">
    <w:name w:val="detail__sub"/>
    <w:basedOn w:val="Normal"/>
    <w:uiPriority w:val="99"/>
    <w:qFormat/>
    <w:rsid w:val="003F1B2A"/>
    <w:pPr>
      <w:spacing w:before="100" w:beforeAutospacing="1" w:after="100" w:afterAutospacing="1"/>
    </w:pPr>
    <w:rPr>
      <w:rFonts w:eastAsia="Times New Roman"/>
      <w:sz w:val="24"/>
      <w:szCs w:val="24"/>
      <w:lang w:eastAsia="zh-CN"/>
    </w:rPr>
  </w:style>
  <w:style w:type="paragraph" w:customStyle="1" w:styleId="flfc">
    <w:name w:val="flfc"/>
    <w:basedOn w:val="Normal"/>
    <w:uiPriority w:val="99"/>
    <w:qFormat/>
    <w:rsid w:val="003F1B2A"/>
    <w:pPr>
      <w:spacing w:before="100" w:beforeAutospacing="1" w:after="100" w:afterAutospacing="1"/>
    </w:pPr>
    <w:rPr>
      <w:rFonts w:eastAsia="Times New Roman"/>
      <w:sz w:val="24"/>
      <w:szCs w:val="24"/>
      <w:lang w:eastAsia="zh-CN"/>
    </w:rPr>
  </w:style>
  <w:style w:type="paragraph" w:customStyle="1" w:styleId="counter-paragraph">
    <w:name w:val="counter-paragraph"/>
    <w:basedOn w:val="Normal"/>
    <w:uiPriority w:val="99"/>
    <w:qFormat/>
    <w:rsid w:val="003F1B2A"/>
    <w:pPr>
      <w:spacing w:before="100" w:beforeAutospacing="1" w:after="100" w:afterAutospacing="1"/>
    </w:pPr>
    <w:rPr>
      <w:rFonts w:eastAsia="Times New Roman"/>
      <w:sz w:val="24"/>
      <w:szCs w:val="24"/>
      <w:lang w:eastAsia="zh-CN"/>
    </w:rPr>
  </w:style>
  <w:style w:type="paragraph" w:customStyle="1" w:styleId="m-266642551691440061gmail-cites">
    <w:name w:val="m_-266642551691440061gmail-cites"/>
    <w:basedOn w:val="Normal"/>
    <w:uiPriority w:val="99"/>
    <w:qFormat/>
    <w:rsid w:val="003F1B2A"/>
    <w:pPr>
      <w:spacing w:before="100" w:beforeAutospacing="1" w:after="100" w:afterAutospacing="1"/>
    </w:pPr>
    <w:rPr>
      <w:rFonts w:eastAsia="Times New Roman"/>
      <w:sz w:val="24"/>
      <w:szCs w:val="24"/>
      <w:lang w:eastAsia="zh-CN"/>
    </w:rPr>
  </w:style>
  <w:style w:type="paragraph" w:customStyle="1" w:styleId="m-266642551691440061gmail-cards">
    <w:name w:val="m_-266642551691440061gmail-cards"/>
    <w:basedOn w:val="Normal"/>
    <w:uiPriority w:val="99"/>
    <w:qFormat/>
    <w:rsid w:val="003F1B2A"/>
    <w:pPr>
      <w:spacing w:before="100" w:beforeAutospacing="1" w:after="100" w:afterAutospacing="1"/>
    </w:pPr>
    <w:rPr>
      <w:rFonts w:eastAsia="Times New Roman"/>
      <w:sz w:val="24"/>
      <w:szCs w:val="24"/>
      <w:lang w:eastAsia="zh-CN"/>
    </w:rPr>
  </w:style>
  <w:style w:type="paragraph" w:customStyle="1" w:styleId="listingexcerpt">
    <w:name w:val="listing__excerpt"/>
    <w:basedOn w:val="Normal"/>
    <w:uiPriority w:val="99"/>
    <w:qFormat/>
    <w:rsid w:val="003F1B2A"/>
    <w:pPr>
      <w:spacing w:before="100" w:beforeAutospacing="1" w:after="100" w:afterAutospacing="1"/>
    </w:pPr>
    <w:rPr>
      <w:rFonts w:eastAsia="Times New Roman"/>
      <w:szCs w:val="24"/>
      <w:lang w:eastAsia="zh-CN"/>
    </w:rPr>
  </w:style>
  <w:style w:type="paragraph" w:customStyle="1" w:styleId="specialbutton">
    <w:name w:val="special__button"/>
    <w:basedOn w:val="Normal"/>
    <w:uiPriority w:val="99"/>
    <w:qFormat/>
    <w:rsid w:val="003F1B2A"/>
    <w:pPr>
      <w:spacing w:before="100" w:beforeAutospacing="1" w:after="100" w:afterAutospacing="1"/>
    </w:pPr>
    <w:rPr>
      <w:rFonts w:eastAsia="Times New Roman"/>
      <w:szCs w:val="24"/>
      <w:lang w:eastAsia="zh-CN"/>
    </w:rPr>
  </w:style>
  <w:style w:type="paragraph" w:customStyle="1" w:styleId="font--body">
    <w:name w:val="font--body"/>
    <w:basedOn w:val="Normal"/>
    <w:uiPriority w:val="99"/>
    <w:qFormat/>
    <w:rsid w:val="003F1B2A"/>
    <w:pPr>
      <w:spacing w:before="100" w:beforeAutospacing="1" w:after="100" w:afterAutospacing="1"/>
    </w:pPr>
    <w:rPr>
      <w:rFonts w:eastAsia="Times New Roman"/>
      <w:sz w:val="24"/>
      <w:szCs w:val="24"/>
    </w:rPr>
  </w:style>
  <w:style w:type="paragraph" w:customStyle="1" w:styleId="css-exrw3m">
    <w:name w:val="css-exrw3m"/>
    <w:basedOn w:val="Normal"/>
    <w:uiPriority w:val="99"/>
    <w:qFormat/>
    <w:rsid w:val="003F1B2A"/>
    <w:pPr>
      <w:spacing w:before="100" w:beforeAutospacing="1" w:after="100" w:afterAutospacing="1"/>
    </w:pPr>
    <w:rPr>
      <w:rFonts w:eastAsia="Times New Roman"/>
      <w:sz w:val="24"/>
      <w:szCs w:val="24"/>
    </w:rPr>
  </w:style>
  <w:style w:type="paragraph" w:customStyle="1" w:styleId="first">
    <w:name w:val="first"/>
    <w:basedOn w:val="Normal"/>
    <w:uiPriority w:val="99"/>
    <w:qFormat/>
    <w:rsid w:val="003F1B2A"/>
    <w:pPr>
      <w:spacing w:before="100" w:beforeAutospacing="1" w:after="100" w:afterAutospacing="1"/>
    </w:pPr>
    <w:rPr>
      <w:rFonts w:eastAsia="Times New Roman"/>
      <w:szCs w:val="24"/>
    </w:rPr>
  </w:style>
  <w:style w:type="paragraph" w:customStyle="1" w:styleId="Style32">
    <w:name w:val="Style 3"/>
    <w:uiPriority w:val="99"/>
    <w:qFormat/>
    <w:rsid w:val="003F1B2A"/>
    <w:pPr>
      <w:widowControl w:val="0"/>
      <w:autoSpaceDE w:val="0"/>
      <w:autoSpaceDN w:val="0"/>
      <w:spacing w:after="0" w:line="264" w:lineRule="auto"/>
      <w:ind w:firstLine="360"/>
      <w:jc w:val="both"/>
    </w:pPr>
    <w:rPr>
      <w:rFonts w:ascii="Times New Roman" w:eastAsia="Times New Roman" w:hAnsi="Times New Roman" w:cs="Times New Roman"/>
      <w:sz w:val="24"/>
      <w:szCs w:val="24"/>
    </w:rPr>
  </w:style>
  <w:style w:type="paragraph" w:customStyle="1" w:styleId="normalweb10">
    <w:name w:val="normalweb1"/>
    <w:basedOn w:val="Normal"/>
    <w:uiPriority w:val="99"/>
    <w:qFormat/>
    <w:rsid w:val="003F1B2A"/>
    <w:pPr>
      <w:spacing w:before="100" w:beforeAutospacing="1" w:after="100" w:afterAutospacing="1"/>
    </w:pPr>
    <w:rPr>
      <w:rFonts w:eastAsia="Times New Roman"/>
      <w:szCs w:val="24"/>
    </w:rPr>
  </w:style>
  <w:style w:type="paragraph" w:customStyle="1" w:styleId="1">
    <w:name w:val="... 1"/>
    <w:basedOn w:val="Default"/>
    <w:next w:val="Default"/>
    <w:uiPriority w:val="99"/>
    <w:qFormat/>
    <w:rsid w:val="003F1B2A"/>
    <w:rPr>
      <w:color w:val="auto"/>
    </w:rPr>
  </w:style>
  <w:style w:type="paragraph" w:customStyle="1" w:styleId="a">
    <w:name w:val=".."/>
    <w:basedOn w:val="Default"/>
    <w:next w:val="Default"/>
    <w:uiPriority w:val="99"/>
    <w:qFormat/>
    <w:rsid w:val="003F1B2A"/>
    <w:rPr>
      <w:color w:val="auto"/>
    </w:rPr>
  </w:style>
  <w:style w:type="paragraph" w:customStyle="1" w:styleId="a0">
    <w:name w:val="...."/>
    <w:basedOn w:val="Default"/>
    <w:next w:val="Default"/>
    <w:uiPriority w:val="99"/>
    <w:qFormat/>
    <w:rsid w:val="003F1B2A"/>
    <w:rPr>
      <w:color w:val="auto"/>
    </w:rPr>
  </w:style>
  <w:style w:type="paragraph" w:customStyle="1" w:styleId="s0">
    <w:name w:val="s0"/>
    <w:basedOn w:val="Normal"/>
    <w:uiPriority w:val="99"/>
    <w:qFormat/>
    <w:rsid w:val="003F1B2A"/>
    <w:pPr>
      <w:spacing w:before="100" w:beforeAutospacing="1" w:after="100" w:afterAutospacing="1"/>
    </w:pPr>
    <w:rPr>
      <w:rFonts w:eastAsia="Times New Roman"/>
      <w:szCs w:val="24"/>
    </w:rPr>
  </w:style>
  <w:style w:type="character" w:customStyle="1" w:styleId="oldTagChar">
    <w:name w:val="oldTag Char"/>
    <w:link w:val="oldTag"/>
    <w:locked/>
    <w:rsid w:val="003F1B2A"/>
    <w:rPr>
      <w:rFonts w:ascii="Times New Roman" w:hAnsi="Times New Roman" w:cs="Times New Roman"/>
      <w:b/>
    </w:rPr>
  </w:style>
  <w:style w:type="paragraph" w:customStyle="1" w:styleId="oldTag">
    <w:name w:val="oldTag"/>
    <w:basedOn w:val="Normal"/>
    <w:next w:val="Normal"/>
    <w:link w:val="oldTagChar"/>
    <w:qFormat/>
    <w:rsid w:val="003F1B2A"/>
    <w:pPr>
      <w:spacing w:line="254" w:lineRule="auto"/>
      <w:outlineLvl w:val="2"/>
    </w:pPr>
    <w:rPr>
      <w:rFonts w:ascii="Times New Roman" w:hAnsi="Times New Roman" w:cs="Times New Roman"/>
      <w:b/>
    </w:rPr>
  </w:style>
  <w:style w:type="paragraph" w:customStyle="1" w:styleId="StyletagPalatinoLinotype10pt">
    <w:name w:val="Style tag + Palatino Linotype 10 pt"/>
    <w:basedOn w:val="oldTag"/>
    <w:uiPriority w:val="99"/>
    <w:qFormat/>
    <w:rsid w:val="003F1B2A"/>
    <w:rPr>
      <w:bCs/>
      <w:caps/>
      <w:sz w:val="20"/>
    </w:rPr>
  </w:style>
  <w:style w:type="paragraph" w:customStyle="1" w:styleId="FakeHeader">
    <w:name w:val="Fake Header"/>
    <w:basedOn w:val="Smalltext"/>
    <w:uiPriority w:val="99"/>
    <w:qFormat/>
    <w:rsid w:val="003F1B2A"/>
    <w:pPr>
      <w:spacing w:line="254" w:lineRule="auto"/>
      <w:jc w:val="center"/>
    </w:pPr>
    <w:rPr>
      <w:rFonts w:ascii="Arial Narrow" w:eastAsia="Times New Roman" w:hAnsi="Arial Narrow"/>
      <w:b/>
      <w:sz w:val="36"/>
      <w:szCs w:val="26"/>
      <w:u w:val="single"/>
    </w:rPr>
  </w:style>
  <w:style w:type="paragraph" w:customStyle="1" w:styleId="Tagging">
    <w:name w:val="Tagging"/>
    <w:basedOn w:val="Normal"/>
    <w:autoRedefine/>
    <w:uiPriority w:val="99"/>
    <w:qFormat/>
    <w:rsid w:val="003F1B2A"/>
    <w:pPr>
      <w:spacing w:line="254" w:lineRule="auto"/>
    </w:pPr>
    <w:rPr>
      <w:rFonts w:eastAsia="Times New Roman"/>
      <w:b/>
      <w:szCs w:val="24"/>
    </w:rPr>
  </w:style>
  <w:style w:type="paragraph" w:customStyle="1" w:styleId="BlockTitleCharChar1">
    <w:name w:val="Block Title Char Char1"/>
    <w:basedOn w:val="Normal"/>
    <w:next w:val="Normal"/>
    <w:uiPriority w:val="99"/>
    <w:qFormat/>
    <w:rsid w:val="003F1B2A"/>
    <w:pPr>
      <w:spacing w:after="120" w:line="254" w:lineRule="auto"/>
      <w:jc w:val="center"/>
      <w:outlineLvl w:val="0"/>
    </w:pPr>
    <w:rPr>
      <w:rFonts w:eastAsia="Times New Roman"/>
      <w:b/>
      <w:sz w:val="32"/>
      <w:szCs w:val="20"/>
      <w:u w:val="single"/>
    </w:rPr>
  </w:style>
  <w:style w:type="paragraph" w:customStyle="1" w:styleId="title-chair">
    <w:name w:val="title-chair"/>
    <w:basedOn w:val="Normal"/>
    <w:uiPriority w:val="99"/>
    <w:qFormat/>
    <w:rsid w:val="003F1B2A"/>
    <w:pPr>
      <w:spacing w:before="100" w:beforeAutospacing="1" w:after="100" w:afterAutospacing="1" w:line="254" w:lineRule="auto"/>
    </w:pPr>
    <w:rPr>
      <w:rFonts w:eastAsia="Times New Roman"/>
      <w:szCs w:val="24"/>
    </w:rPr>
  </w:style>
  <w:style w:type="paragraph" w:customStyle="1" w:styleId="StyleUnderline9pt1">
    <w:name w:val="Style Underline + 9 pt1"/>
    <w:uiPriority w:val="99"/>
    <w:qFormat/>
    <w:rsid w:val="003F1B2A"/>
    <w:pPr>
      <w:spacing w:after="200" w:line="276" w:lineRule="auto"/>
    </w:pPr>
    <w:rPr>
      <w:u w:val="single"/>
    </w:rPr>
  </w:style>
  <w:style w:type="character" w:customStyle="1" w:styleId="StyleUnderline9pt2Char">
    <w:name w:val="Style Underline + 9 pt2 Char"/>
    <w:basedOn w:val="UnderlineChar2"/>
    <w:link w:val="StyleUnderline9pt2"/>
    <w:locked/>
    <w:rsid w:val="003F1B2A"/>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3F1B2A"/>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3F1B2A"/>
    <w:rPr>
      <w:b/>
      <w:u w:val="single"/>
    </w:rPr>
  </w:style>
  <w:style w:type="paragraph" w:customStyle="1" w:styleId="EmphasisText">
    <w:name w:val="Emphasis Text"/>
    <w:basedOn w:val="UnderlinedText"/>
    <w:link w:val="EmphasisTextChar"/>
    <w:qFormat/>
    <w:rsid w:val="003F1B2A"/>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3F1B2A"/>
    <w:rPr>
      <w:rFonts w:ascii="Arial Narrow" w:eastAsia="Times New Roman" w:hAnsi="Arial Narrow" w:cs="Calibri"/>
      <w:sz w:val="20"/>
      <w:szCs w:val="24"/>
      <w:u w:val="single"/>
      <w:lang w:val="x-none"/>
    </w:rPr>
  </w:style>
  <w:style w:type="paragraph" w:customStyle="1" w:styleId="StyleStyle49pt1">
    <w:name w:val="Style Style4 + 9 pt1"/>
    <w:basedOn w:val="Style4"/>
    <w:link w:val="StyleStyle49pt1Char"/>
    <w:qFormat/>
    <w:rsid w:val="003F1B2A"/>
    <w:pPr>
      <w:spacing w:after="160" w:line="254" w:lineRule="auto"/>
    </w:pPr>
    <w:rPr>
      <w:rFonts w:ascii="Arial Narrow" w:eastAsia="Times New Roman" w:hAnsi="Arial Narrow"/>
      <w:sz w:val="20"/>
      <w:szCs w:val="24"/>
    </w:rPr>
  </w:style>
  <w:style w:type="character" w:customStyle="1" w:styleId="StyleStyle49ptBold1Char">
    <w:name w:val="Style Style4 + 9 pt Bold1 Char"/>
    <w:link w:val="StyleStyle49ptBold1"/>
    <w:locked/>
    <w:rsid w:val="003F1B2A"/>
    <w:rPr>
      <w:b/>
      <w:bCs/>
      <w:u w:val="single"/>
    </w:rPr>
  </w:style>
  <w:style w:type="paragraph" w:customStyle="1" w:styleId="StyleStyle49ptBold1">
    <w:name w:val="Style Style4 + 9 pt Bold1"/>
    <w:basedOn w:val="Style4"/>
    <w:link w:val="StyleStyle49ptBold1Char"/>
    <w:qFormat/>
    <w:rsid w:val="003F1B2A"/>
    <w:pPr>
      <w:spacing w:after="160" w:line="254" w:lineRule="auto"/>
    </w:pPr>
    <w:rPr>
      <w:rFonts w:asciiTheme="minorHAnsi" w:eastAsiaTheme="minorHAnsi" w:hAnsiTheme="minorHAnsi" w:cstheme="minorBidi"/>
      <w:b/>
      <w:bCs/>
      <w:sz w:val="22"/>
      <w:lang w:val="en-US"/>
    </w:rPr>
  </w:style>
  <w:style w:type="character" w:customStyle="1" w:styleId="StyleStyle49pt2Char">
    <w:name w:val="Style Style4 + 9 pt2 Char"/>
    <w:basedOn w:val="Style4Char"/>
    <w:link w:val="StyleStyle49pt2"/>
    <w:locked/>
    <w:rsid w:val="003F1B2A"/>
    <w:rPr>
      <w:rFonts w:ascii="Arial Narrow" w:eastAsia="Times New Roman" w:hAnsi="Arial Narrow" w:cs="Calibri"/>
      <w:sz w:val="20"/>
      <w:szCs w:val="24"/>
      <w:u w:val="single"/>
      <w:lang w:val="x-none"/>
    </w:rPr>
  </w:style>
  <w:style w:type="paragraph" w:customStyle="1" w:styleId="StyleStyle49pt2">
    <w:name w:val="Style Style4 + 9 pt2"/>
    <w:basedOn w:val="Style4"/>
    <w:link w:val="StyleStyle49pt2Char"/>
    <w:qFormat/>
    <w:rsid w:val="003F1B2A"/>
    <w:pPr>
      <w:spacing w:after="160" w:line="254" w:lineRule="auto"/>
    </w:pPr>
    <w:rPr>
      <w:rFonts w:ascii="Arial Narrow" w:eastAsia="Times New Roman" w:hAnsi="Arial Narrow"/>
      <w:sz w:val="20"/>
      <w:szCs w:val="24"/>
    </w:rPr>
  </w:style>
  <w:style w:type="character" w:customStyle="1" w:styleId="StyleStyle49ptBold2Char">
    <w:name w:val="Style Style4 + 9 pt Bold2 Char"/>
    <w:link w:val="StyleStyle49ptBold2"/>
    <w:locked/>
    <w:rsid w:val="003F1B2A"/>
    <w:rPr>
      <w:b/>
      <w:bCs/>
      <w:u w:val="single"/>
    </w:rPr>
  </w:style>
  <w:style w:type="paragraph" w:customStyle="1" w:styleId="StyleStyle49ptBold2">
    <w:name w:val="Style Style4 + 9 pt Bold2"/>
    <w:basedOn w:val="Style4"/>
    <w:link w:val="StyleStyle49ptBold2Char"/>
    <w:qFormat/>
    <w:rsid w:val="003F1B2A"/>
    <w:pPr>
      <w:spacing w:after="160" w:line="254" w:lineRule="auto"/>
    </w:pPr>
    <w:rPr>
      <w:rFonts w:asciiTheme="minorHAnsi" w:eastAsiaTheme="minorHAnsi" w:hAnsiTheme="minorHAnsi" w:cstheme="minorBidi"/>
      <w:b/>
      <w:bCs/>
      <w:sz w:val="22"/>
      <w:lang w:val="en-US"/>
    </w:rPr>
  </w:style>
  <w:style w:type="character" w:customStyle="1" w:styleId="CiteBodyChar">
    <w:name w:val="Cite Body Char"/>
    <w:link w:val="CiteBody"/>
    <w:locked/>
    <w:rsid w:val="003F1B2A"/>
    <w:rPr>
      <w:szCs w:val="16"/>
    </w:rPr>
  </w:style>
  <w:style w:type="paragraph" w:customStyle="1" w:styleId="CiteBody">
    <w:name w:val="Cite Body"/>
    <w:basedOn w:val="Normal"/>
    <w:link w:val="CiteBodyChar"/>
    <w:qFormat/>
    <w:rsid w:val="003F1B2A"/>
    <w:pPr>
      <w:spacing w:line="254" w:lineRule="auto"/>
    </w:pPr>
    <w:rPr>
      <w:rFonts w:asciiTheme="minorHAnsi" w:hAnsiTheme="minorHAnsi" w:cstheme="minorBidi"/>
      <w:szCs w:val="16"/>
    </w:rPr>
  </w:style>
  <w:style w:type="character" w:customStyle="1" w:styleId="CiteBoldChar">
    <w:name w:val="Cite Bold Char"/>
    <w:link w:val="CiteBold"/>
    <w:locked/>
    <w:rsid w:val="003F1B2A"/>
    <w:rPr>
      <w:b/>
      <w:szCs w:val="16"/>
    </w:rPr>
  </w:style>
  <w:style w:type="paragraph" w:customStyle="1" w:styleId="CiteBold">
    <w:name w:val="Cite Bold"/>
    <w:basedOn w:val="CiteBody"/>
    <w:link w:val="CiteBoldChar"/>
    <w:qFormat/>
    <w:rsid w:val="003F1B2A"/>
    <w:rPr>
      <w:b/>
    </w:rPr>
  </w:style>
  <w:style w:type="character" w:customStyle="1" w:styleId="StyleCardBody11ptUnderlineChar">
    <w:name w:val="Style Card Body + 11 pt Underline Char"/>
    <w:link w:val="StyleCardBody11ptUnderline"/>
    <w:locked/>
    <w:rsid w:val="003F1B2A"/>
    <w:rPr>
      <w:u w:val="single"/>
    </w:rPr>
  </w:style>
  <w:style w:type="paragraph" w:customStyle="1" w:styleId="StyleCardBody11ptUnderline">
    <w:name w:val="Style Card Body + 11 pt Underline"/>
    <w:basedOn w:val="CardBody"/>
    <w:link w:val="StyleCardBody11ptUnderlineChar"/>
    <w:qFormat/>
    <w:rsid w:val="003F1B2A"/>
    <w:pPr>
      <w:spacing w:line="254" w:lineRule="auto"/>
    </w:pPr>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3F1B2A"/>
    <w:rPr>
      <w:rFonts w:ascii="Arial Narrow" w:eastAsia="Times New Roman" w:hAnsi="Arial Narrow" w:cs="Calibri"/>
      <w:sz w:val="20"/>
      <w:szCs w:val="24"/>
      <w:u w:val="single"/>
      <w:lang w:val="x-none"/>
    </w:rPr>
  </w:style>
  <w:style w:type="paragraph" w:customStyle="1" w:styleId="StyleStyle49pt4">
    <w:name w:val="Style Style4 + 9 pt4"/>
    <w:basedOn w:val="Style4"/>
    <w:link w:val="StyleStyle49pt4Char"/>
    <w:qFormat/>
    <w:rsid w:val="003F1B2A"/>
    <w:pPr>
      <w:spacing w:after="160" w:line="254" w:lineRule="auto"/>
    </w:pPr>
    <w:rPr>
      <w:rFonts w:ascii="Arial Narrow" w:eastAsia="Times New Roman" w:hAnsi="Arial Narrow"/>
      <w:sz w:val="20"/>
      <w:szCs w:val="24"/>
    </w:rPr>
  </w:style>
  <w:style w:type="character" w:customStyle="1" w:styleId="StyleStyle49ptBold4Char">
    <w:name w:val="Style Style4 + 9 pt Bold4 Char"/>
    <w:link w:val="StyleStyle49ptBold4"/>
    <w:locked/>
    <w:rsid w:val="003F1B2A"/>
    <w:rPr>
      <w:b/>
      <w:bCs/>
      <w:u w:val="single"/>
    </w:rPr>
  </w:style>
  <w:style w:type="paragraph" w:customStyle="1" w:styleId="StyleStyle49ptBold4">
    <w:name w:val="Style Style4 + 9 pt Bold4"/>
    <w:basedOn w:val="Style4"/>
    <w:link w:val="StyleStyle49ptBold4Char"/>
    <w:qFormat/>
    <w:rsid w:val="003F1B2A"/>
    <w:pPr>
      <w:spacing w:after="160" w:line="254" w:lineRule="auto"/>
    </w:pPr>
    <w:rPr>
      <w:rFonts w:asciiTheme="minorHAnsi" w:eastAsiaTheme="minorHAnsi" w:hAnsiTheme="minorHAnsi" w:cstheme="minorBidi"/>
      <w:b/>
      <w:bCs/>
      <w:sz w:val="22"/>
      <w:lang w:val="en-US"/>
    </w:rPr>
  </w:style>
  <w:style w:type="character" w:customStyle="1" w:styleId="StyleStyle49pt5Char">
    <w:name w:val="Style Style4 + 9 pt5 Char"/>
    <w:basedOn w:val="Style4Char"/>
    <w:link w:val="StyleStyle49pt5"/>
    <w:locked/>
    <w:rsid w:val="003F1B2A"/>
    <w:rPr>
      <w:rFonts w:ascii="Arial Narrow" w:eastAsia="Times New Roman" w:hAnsi="Arial Narrow" w:cs="Calibri"/>
      <w:sz w:val="20"/>
      <w:szCs w:val="24"/>
      <w:u w:val="single"/>
      <w:lang w:val="x-none"/>
    </w:rPr>
  </w:style>
  <w:style w:type="paragraph" w:customStyle="1" w:styleId="StyleStyle49pt5">
    <w:name w:val="Style Style4 + 9 pt5"/>
    <w:basedOn w:val="Style4"/>
    <w:link w:val="StyleStyle49pt5Char"/>
    <w:qFormat/>
    <w:rsid w:val="003F1B2A"/>
    <w:pPr>
      <w:spacing w:after="160" w:line="254" w:lineRule="auto"/>
    </w:pPr>
    <w:rPr>
      <w:rFonts w:ascii="Arial Narrow" w:eastAsia="Times New Roman" w:hAnsi="Arial Narrow"/>
      <w:sz w:val="20"/>
      <w:szCs w:val="24"/>
    </w:rPr>
  </w:style>
  <w:style w:type="character" w:customStyle="1" w:styleId="StyleStyle49ptBold5Char">
    <w:name w:val="Style Style4 + 9 pt Bold5 Char"/>
    <w:link w:val="StyleStyle49ptBold5"/>
    <w:locked/>
    <w:rsid w:val="003F1B2A"/>
    <w:rPr>
      <w:b/>
      <w:bCs/>
      <w:u w:val="single"/>
    </w:rPr>
  </w:style>
  <w:style w:type="paragraph" w:customStyle="1" w:styleId="StyleStyle49ptBold5">
    <w:name w:val="Style Style4 + 9 pt Bold5"/>
    <w:basedOn w:val="Style4"/>
    <w:link w:val="StyleStyle49ptBold5Char"/>
    <w:qFormat/>
    <w:rsid w:val="003F1B2A"/>
    <w:pPr>
      <w:spacing w:after="160" w:line="254" w:lineRule="auto"/>
    </w:pPr>
    <w:rPr>
      <w:rFonts w:asciiTheme="minorHAnsi" w:eastAsiaTheme="minorHAnsi" w:hAnsiTheme="minorHAnsi" w:cstheme="minorBidi"/>
      <w:b/>
      <w:bCs/>
      <w:sz w:val="22"/>
      <w:lang w:val="en-US"/>
    </w:rPr>
  </w:style>
  <w:style w:type="character" w:customStyle="1" w:styleId="StyleStyle49pt7Char">
    <w:name w:val="Style Style4 + 9 pt7 Char"/>
    <w:basedOn w:val="Style4Char"/>
    <w:link w:val="StyleStyle49pt7"/>
    <w:locked/>
    <w:rsid w:val="003F1B2A"/>
    <w:rPr>
      <w:rFonts w:ascii="Arial Narrow" w:eastAsia="Times New Roman" w:hAnsi="Arial Narrow" w:cs="Calibri"/>
      <w:sz w:val="20"/>
      <w:szCs w:val="24"/>
      <w:u w:val="single"/>
      <w:lang w:val="x-none"/>
    </w:rPr>
  </w:style>
  <w:style w:type="paragraph" w:customStyle="1" w:styleId="StyleStyle49pt7">
    <w:name w:val="Style Style4 + 9 pt7"/>
    <w:basedOn w:val="Style4"/>
    <w:link w:val="StyleStyle49pt7Char"/>
    <w:qFormat/>
    <w:rsid w:val="003F1B2A"/>
    <w:pPr>
      <w:spacing w:after="160" w:line="254" w:lineRule="auto"/>
    </w:pPr>
    <w:rPr>
      <w:rFonts w:ascii="Arial Narrow" w:eastAsia="Times New Roman" w:hAnsi="Arial Narrow"/>
      <w:sz w:val="20"/>
      <w:szCs w:val="24"/>
    </w:rPr>
  </w:style>
  <w:style w:type="paragraph" w:customStyle="1" w:styleId="FONT7">
    <w:name w:val="FONT 7"/>
    <w:uiPriority w:val="99"/>
    <w:qFormat/>
    <w:rsid w:val="003F1B2A"/>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3F1B2A"/>
    <w:pPr>
      <w:spacing w:after="160" w:line="254" w:lineRule="auto"/>
    </w:pPr>
    <w:rPr>
      <w:rFonts w:asciiTheme="minorHAnsi" w:eastAsiaTheme="minorHAnsi" w:hAnsiTheme="minorHAnsi"/>
      <w:sz w:val="22"/>
      <w:szCs w:val="24"/>
      <w:lang w:val="en-US"/>
    </w:rPr>
  </w:style>
  <w:style w:type="character" w:customStyle="1" w:styleId="StyleCardText11ptBoldUnderlineChar">
    <w:name w:val="Style Card Text + 11 pt Bold Underline Char"/>
    <w:link w:val="StyleCardText11ptBoldUnderline"/>
    <w:locked/>
    <w:rsid w:val="003F1B2A"/>
    <w:rPr>
      <w:b/>
      <w:bCs/>
      <w:u w:val="single"/>
    </w:rPr>
  </w:style>
  <w:style w:type="paragraph" w:customStyle="1" w:styleId="StyleCardText11ptBoldUnderline">
    <w:name w:val="Style Card Text + 11 pt Bold Underline"/>
    <w:basedOn w:val="Normal"/>
    <w:link w:val="StyleCardText11ptBoldUnderlineChar"/>
    <w:qFormat/>
    <w:rsid w:val="003F1B2A"/>
    <w:pPr>
      <w:spacing w:line="254"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3F1B2A"/>
    <w:rPr>
      <w:rFonts w:ascii="Arial Narrow" w:eastAsia="Times New Roman" w:hAnsi="Arial Narrow" w:cs="Calibri"/>
      <w:sz w:val="20"/>
      <w:szCs w:val="24"/>
      <w:u w:val="single"/>
      <w:lang w:val="x-none"/>
    </w:rPr>
  </w:style>
  <w:style w:type="paragraph" w:customStyle="1" w:styleId="StyleStyle49pt9">
    <w:name w:val="Style Style4 + 9 pt9"/>
    <w:basedOn w:val="Style4"/>
    <w:link w:val="StyleStyle49pt9Char"/>
    <w:qFormat/>
    <w:rsid w:val="003F1B2A"/>
    <w:pPr>
      <w:spacing w:after="160" w:line="254" w:lineRule="auto"/>
    </w:pPr>
    <w:rPr>
      <w:rFonts w:ascii="Arial Narrow" w:eastAsia="Times New Roman" w:hAnsi="Arial Narrow"/>
      <w:sz w:val="20"/>
      <w:szCs w:val="24"/>
    </w:rPr>
  </w:style>
  <w:style w:type="character" w:customStyle="1" w:styleId="StyleStyle49ptBold6Char">
    <w:name w:val="Style Style4 + 9 pt Bold6 Char"/>
    <w:link w:val="StyleStyle49ptBold6"/>
    <w:locked/>
    <w:rsid w:val="003F1B2A"/>
    <w:rPr>
      <w:b/>
      <w:bCs/>
      <w:u w:val="single"/>
    </w:rPr>
  </w:style>
  <w:style w:type="paragraph" w:customStyle="1" w:styleId="StyleStyle49ptBold6">
    <w:name w:val="Style Style4 + 9 pt Bold6"/>
    <w:basedOn w:val="Style4"/>
    <w:link w:val="StyleStyle49ptBold6Char"/>
    <w:qFormat/>
    <w:rsid w:val="003F1B2A"/>
    <w:pPr>
      <w:spacing w:after="160" w:line="254" w:lineRule="auto"/>
    </w:pPr>
    <w:rPr>
      <w:rFonts w:asciiTheme="minorHAnsi" w:eastAsiaTheme="minorHAnsi" w:hAnsiTheme="minorHAnsi" w:cstheme="minorBidi"/>
      <w:b/>
      <w:bCs/>
      <w:sz w:val="22"/>
      <w:lang w:val="en-US"/>
    </w:rPr>
  </w:style>
  <w:style w:type="character" w:customStyle="1" w:styleId="StyleCircled11ptBorderSinglesolidlineAuto05ptChar">
    <w:name w:val="Style Circled + 11 pt Border: : (Single solid line Auto  0.5 pt ... Char"/>
    <w:link w:val="StyleCircled11ptBorderSinglesolidlineAuto05pt"/>
    <w:locked/>
    <w:rsid w:val="003F1B2A"/>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3F1B2A"/>
    <w:pPr>
      <w:pBdr>
        <w:top w:val="single" w:sz="4" w:space="0" w:color="auto"/>
        <w:left w:val="single" w:sz="4" w:space="0" w:color="auto"/>
        <w:bottom w:val="single" w:sz="4" w:space="0" w:color="auto"/>
        <w:right w:val="single" w:sz="4" w:space="0" w:color="auto"/>
      </w:pBdr>
      <w:spacing w:after="160" w:line="254" w:lineRule="auto"/>
    </w:pPr>
    <w:rPr>
      <w:rFonts w:asciiTheme="minorHAnsi" w:eastAsiaTheme="minorHAnsi" w:hAnsiTheme="minorHAnsi" w:cstheme="minorBidi"/>
      <w:bCs/>
      <w:szCs w:val="22"/>
      <w:bdr w:val="single" w:sz="4" w:space="0" w:color="auto" w:frame="1"/>
      <w:lang w:eastAsia="en-US"/>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3F1B2A"/>
    <w:rPr>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3F1B2A"/>
    <w:pPr>
      <w:spacing w:line="254" w:lineRule="auto"/>
    </w:pPr>
    <w:rPr>
      <w:rFonts w:asciiTheme="minorHAnsi" w:hAnsiTheme="minorHAnsi" w:cstheme="minorBidi"/>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3F1B2A"/>
    <w:rPr>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3F1B2A"/>
    <w:pPr>
      <w:spacing w:line="254" w:lineRule="auto"/>
    </w:pPr>
    <w:rPr>
      <w:rFonts w:asciiTheme="minorHAnsi" w:hAnsiTheme="minorHAnsi" w:cstheme="minorBidi"/>
      <w:b/>
      <w:u w:val="single"/>
    </w:rPr>
  </w:style>
  <w:style w:type="character" w:customStyle="1" w:styleId="textboldCharChar">
    <w:name w:val="text bold Char Char"/>
    <w:link w:val="textboldChar"/>
    <w:locked/>
    <w:rsid w:val="003F1B2A"/>
    <w:rPr>
      <w:b/>
      <w:u w:val="thick"/>
    </w:rPr>
  </w:style>
  <w:style w:type="paragraph" w:customStyle="1" w:styleId="textboldChar">
    <w:name w:val="text bold Char"/>
    <w:basedOn w:val="Normal"/>
    <w:link w:val="textboldCharChar"/>
    <w:qFormat/>
    <w:rsid w:val="003F1B2A"/>
    <w:pPr>
      <w:spacing w:line="254"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3F1B2A"/>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3F1B2A"/>
    <w:pPr>
      <w:widowControl w:val="0"/>
      <w:spacing w:line="254" w:lineRule="auto"/>
    </w:pPr>
    <w:rPr>
      <w:rFonts w:ascii="Times New Roman" w:eastAsia="Times New Roman" w:hAnsi="Times New Roman" w:cs="Times New Roman"/>
      <w:szCs w:val="20"/>
    </w:rPr>
  </w:style>
  <w:style w:type="paragraph" w:customStyle="1" w:styleId="Card10f2">
    <w:name w:val="Card.10.f2"/>
    <w:basedOn w:val="Normal"/>
    <w:autoRedefine/>
    <w:uiPriority w:val="99"/>
    <w:qFormat/>
    <w:rsid w:val="003F1B2A"/>
    <w:pPr>
      <w:spacing w:line="254" w:lineRule="auto"/>
    </w:pPr>
    <w:rPr>
      <w:rFonts w:eastAsia="Calibri"/>
      <w:szCs w:val="20"/>
    </w:rPr>
  </w:style>
  <w:style w:type="paragraph" w:customStyle="1" w:styleId="StyleStyle1">
    <w:name w:val="Style Style1 +"/>
    <w:basedOn w:val="Normal"/>
    <w:uiPriority w:val="99"/>
    <w:qFormat/>
    <w:rsid w:val="003F1B2A"/>
    <w:pPr>
      <w:spacing w:line="254" w:lineRule="auto"/>
    </w:pPr>
    <w:rPr>
      <w:rFonts w:eastAsia="Calibri"/>
      <w:szCs w:val="24"/>
    </w:rPr>
  </w:style>
  <w:style w:type="paragraph" w:customStyle="1" w:styleId="StyleLinespacingDouble">
    <w:name w:val="Style Line spacing:  Double"/>
    <w:basedOn w:val="Normal"/>
    <w:uiPriority w:val="99"/>
    <w:qFormat/>
    <w:rsid w:val="003F1B2A"/>
    <w:pPr>
      <w:spacing w:after="240" w:line="480" w:lineRule="auto"/>
    </w:pPr>
    <w:rPr>
      <w:rFonts w:ascii="Cambria" w:eastAsia="Calibri" w:hAnsi="Cambria"/>
      <w:szCs w:val="20"/>
    </w:rPr>
  </w:style>
  <w:style w:type="paragraph" w:customStyle="1" w:styleId="Normalspacing">
    <w:name w:val="Normal + spacing"/>
    <w:basedOn w:val="StyleLinespacingDouble"/>
    <w:uiPriority w:val="99"/>
    <w:qFormat/>
    <w:rsid w:val="003F1B2A"/>
  </w:style>
  <w:style w:type="paragraph" w:customStyle="1" w:styleId="normalChar">
    <w:name w:val="normal Char"/>
    <w:basedOn w:val="Normal"/>
    <w:uiPriority w:val="99"/>
    <w:qFormat/>
    <w:rsid w:val="003F1B2A"/>
    <w:pPr>
      <w:spacing w:line="254" w:lineRule="auto"/>
    </w:pPr>
    <w:rPr>
      <w:rFonts w:eastAsia="Calibri"/>
      <w:szCs w:val="24"/>
    </w:rPr>
  </w:style>
  <w:style w:type="character" w:customStyle="1" w:styleId="MicroMicroTextChar">
    <w:name w:val="MicroMicroText Char"/>
    <w:link w:val="MicroMicroText"/>
    <w:locked/>
    <w:rsid w:val="003F1B2A"/>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3F1B2A"/>
    <w:pPr>
      <w:spacing w:line="254"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3F1B2A"/>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3F1B2A"/>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3F1B2A"/>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3F1B2A"/>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3F1B2A"/>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3F1B2A"/>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3F1B2A"/>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3F1B2A"/>
    <w:rPr>
      <w:rFonts w:ascii="Times New Roman" w:eastAsia="Times New Roman" w:hAnsi="Times New Roman" w:cs="Times New Roman"/>
      <w:sz w:val="20"/>
      <w:u w:val="thick"/>
    </w:rPr>
  </w:style>
  <w:style w:type="paragraph" w:customStyle="1" w:styleId="article-text">
    <w:name w:val="article-text"/>
    <w:basedOn w:val="Normal"/>
    <w:next w:val="Normal"/>
    <w:autoRedefine/>
    <w:uiPriority w:val="99"/>
    <w:qFormat/>
    <w:rsid w:val="003F1B2A"/>
    <w:pPr>
      <w:spacing w:before="100" w:beforeAutospacing="1" w:after="100" w:afterAutospacing="1" w:line="252" w:lineRule="auto"/>
    </w:pPr>
    <w:rPr>
      <w:rFonts w:eastAsia="Times New Roman"/>
      <w:szCs w:val="24"/>
    </w:rPr>
  </w:style>
  <w:style w:type="paragraph" w:customStyle="1" w:styleId="HeaderStyle">
    <w:name w:val="Header Style"/>
    <w:basedOn w:val="Normal"/>
    <w:next w:val="Normal"/>
    <w:autoRedefine/>
    <w:uiPriority w:val="99"/>
    <w:qFormat/>
    <w:rsid w:val="003F1B2A"/>
    <w:pPr>
      <w:jc w:val="center"/>
    </w:pPr>
    <w:rPr>
      <w:rFonts w:eastAsia="Times New Roman"/>
      <w:b/>
      <w:szCs w:val="20"/>
      <w:u w:val="single"/>
    </w:rPr>
  </w:style>
  <w:style w:type="paragraph" w:customStyle="1" w:styleId="Pa19">
    <w:name w:val="Pa19"/>
    <w:basedOn w:val="Normal"/>
    <w:next w:val="Normal"/>
    <w:autoRedefine/>
    <w:uiPriority w:val="99"/>
    <w:qFormat/>
    <w:rsid w:val="003F1B2A"/>
    <w:pPr>
      <w:autoSpaceDE w:val="0"/>
      <w:autoSpaceDN w:val="0"/>
      <w:adjustRightInd w:val="0"/>
      <w:spacing w:line="441" w:lineRule="atLeast"/>
    </w:pPr>
    <w:rPr>
      <w:rFonts w:ascii="Baskerville" w:eastAsia="Times New Roman" w:hAnsi="Baskerville"/>
      <w:szCs w:val="24"/>
    </w:rPr>
  </w:style>
  <w:style w:type="paragraph" w:customStyle="1" w:styleId="Pa48">
    <w:name w:val="Pa48"/>
    <w:basedOn w:val="Normal"/>
    <w:next w:val="Normal"/>
    <w:autoRedefine/>
    <w:uiPriority w:val="99"/>
    <w:qFormat/>
    <w:rsid w:val="003F1B2A"/>
    <w:pPr>
      <w:autoSpaceDE w:val="0"/>
      <w:autoSpaceDN w:val="0"/>
      <w:adjustRightInd w:val="0"/>
      <w:spacing w:line="441" w:lineRule="atLeast"/>
    </w:pPr>
    <w:rPr>
      <w:rFonts w:ascii="Baskerville" w:eastAsia="Times New Roman" w:hAnsi="Baskerville"/>
      <w:szCs w:val="24"/>
    </w:rPr>
  </w:style>
  <w:style w:type="paragraph" w:customStyle="1" w:styleId="Pa37">
    <w:name w:val="Pa37"/>
    <w:basedOn w:val="Normal"/>
    <w:next w:val="Normal"/>
    <w:autoRedefine/>
    <w:uiPriority w:val="99"/>
    <w:qFormat/>
    <w:rsid w:val="003F1B2A"/>
    <w:pPr>
      <w:autoSpaceDE w:val="0"/>
      <w:autoSpaceDN w:val="0"/>
      <w:adjustRightInd w:val="0"/>
      <w:spacing w:line="141" w:lineRule="atLeast"/>
    </w:pPr>
    <w:rPr>
      <w:rFonts w:ascii="Baskerville" w:eastAsia="Times New Roman" w:hAnsi="Baskerville"/>
      <w:szCs w:val="24"/>
    </w:rPr>
  </w:style>
  <w:style w:type="paragraph" w:customStyle="1" w:styleId="Coverintroduction">
    <w:name w:val="Cover introduction"/>
    <w:basedOn w:val="Default"/>
    <w:next w:val="Default"/>
    <w:autoRedefine/>
    <w:uiPriority w:val="99"/>
    <w:qFormat/>
    <w:rsid w:val="003F1B2A"/>
    <w:rPr>
      <w:rFonts w:ascii="Arial" w:hAnsi="Arial"/>
      <w:color w:val="auto"/>
    </w:rPr>
  </w:style>
  <w:style w:type="paragraph" w:customStyle="1" w:styleId="prnewsp">
    <w:name w:val="prnews_p"/>
    <w:basedOn w:val="Normal"/>
    <w:uiPriority w:val="99"/>
    <w:qFormat/>
    <w:rsid w:val="003F1B2A"/>
    <w:pPr>
      <w:spacing w:before="100" w:beforeAutospacing="1" w:after="100" w:afterAutospacing="1"/>
    </w:pPr>
    <w:rPr>
      <w:rFonts w:eastAsia="Times New Roman"/>
      <w:szCs w:val="24"/>
    </w:rPr>
  </w:style>
  <w:style w:type="character" w:customStyle="1" w:styleId="UnderlineCharChar2CharCharCharCharChar">
    <w:name w:val="Underline Char Char2 Char Char Char Char Char"/>
    <w:basedOn w:val="DefaultParagraphFont"/>
    <w:link w:val="UnderlineCharChar2CharCharCharChar"/>
    <w:locked/>
    <w:rsid w:val="003F1B2A"/>
    <w:rPr>
      <w:rFonts w:ascii="Calibri" w:eastAsia="MS Mincho" w:hAnsi="Calibri" w:cs="Calibri"/>
      <w:szCs w:val="24"/>
      <w:u w:val="single"/>
    </w:rPr>
  </w:style>
  <w:style w:type="paragraph" w:customStyle="1" w:styleId="UnderlineCharChar2CharCharCharChar">
    <w:name w:val="Underline Char Char2 Char Char Char Char"/>
    <w:basedOn w:val="Normal"/>
    <w:link w:val="UnderlineCharChar2CharCharCharCharChar"/>
    <w:qFormat/>
    <w:rsid w:val="003F1B2A"/>
    <w:rPr>
      <w:rFonts w:eastAsia="MS Mincho"/>
      <w:szCs w:val="24"/>
      <w:u w:val="single"/>
    </w:rPr>
  </w:style>
  <w:style w:type="character" w:customStyle="1" w:styleId="BoldandUnderlineCharChar1CharChar">
    <w:name w:val="Bold and Underline Char Char1 Char Char"/>
    <w:basedOn w:val="DefaultParagraphFont"/>
    <w:link w:val="BoldandUnderlineCharChar1Char"/>
    <w:locked/>
    <w:rsid w:val="003F1B2A"/>
    <w:rPr>
      <w:rFonts w:ascii="Calibri" w:eastAsia="MS Mincho" w:hAnsi="Calibri" w:cs="Calibri"/>
      <w:b/>
      <w:szCs w:val="24"/>
      <w:u w:val="single"/>
    </w:rPr>
  </w:style>
  <w:style w:type="paragraph" w:customStyle="1" w:styleId="BoldandUnderlineCharChar1Char">
    <w:name w:val="Bold and Underline Char Char1 Char"/>
    <w:basedOn w:val="Normal"/>
    <w:link w:val="BoldandUnderlineCharChar1CharChar"/>
    <w:qFormat/>
    <w:rsid w:val="003F1B2A"/>
    <w:rPr>
      <w:rFonts w:eastAsia="MS Mincho"/>
      <w:b/>
      <w:szCs w:val="24"/>
      <w:u w:val="single"/>
    </w:rPr>
  </w:style>
  <w:style w:type="paragraph" w:customStyle="1" w:styleId="m-8120030040935583278gmail-msonospacing">
    <w:name w:val="m_-8120030040935583278gmail-msonospacing"/>
    <w:basedOn w:val="Normal"/>
    <w:uiPriority w:val="99"/>
    <w:qFormat/>
    <w:rsid w:val="003F1B2A"/>
    <w:pPr>
      <w:spacing w:before="100" w:beforeAutospacing="1" w:after="100" w:afterAutospacing="1"/>
    </w:pPr>
    <w:rPr>
      <w:rFonts w:eastAsia="Times New Roman"/>
      <w:sz w:val="24"/>
      <w:szCs w:val="24"/>
    </w:rPr>
  </w:style>
  <w:style w:type="paragraph" w:customStyle="1" w:styleId="m-5451374272084387600gmail-msonormal">
    <w:name w:val="m_-5451374272084387600gmail-msonormal"/>
    <w:basedOn w:val="Normal"/>
    <w:uiPriority w:val="99"/>
    <w:qFormat/>
    <w:rsid w:val="003F1B2A"/>
    <w:pPr>
      <w:spacing w:before="100" w:beforeAutospacing="1" w:after="100" w:afterAutospacing="1"/>
    </w:pPr>
    <w:rPr>
      <w:rFonts w:eastAsia="Times New Roman"/>
      <w:sz w:val="24"/>
      <w:szCs w:val="24"/>
    </w:rPr>
  </w:style>
  <w:style w:type="character" w:customStyle="1" w:styleId="StylecardArialNarrow9ptChar">
    <w:name w:val="Style card + Arial Narrow 9 pt Char"/>
    <w:link w:val="StylecardArialNarrow9pt"/>
    <w:locked/>
    <w:rsid w:val="003F1B2A"/>
    <w:rPr>
      <w:rFonts w:ascii="Calibri" w:eastAsia="Times New Roman" w:hAnsi="Calibri" w:cs="Calibri"/>
      <w:sz w:val="16"/>
      <w:szCs w:val="24"/>
    </w:rPr>
  </w:style>
  <w:style w:type="paragraph" w:customStyle="1" w:styleId="StylecardArialNarrow9pt">
    <w:name w:val="Style card + Arial Narrow 9 pt"/>
    <w:basedOn w:val="Normal"/>
    <w:link w:val="StylecardArialNarrow9ptChar"/>
    <w:qFormat/>
    <w:rsid w:val="003F1B2A"/>
    <w:pPr>
      <w:ind w:left="288" w:right="288"/>
    </w:pPr>
    <w:rPr>
      <w:rFonts w:eastAsia="Times New Roman"/>
      <w:sz w:val="16"/>
      <w:szCs w:val="24"/>
    </w:rPr>
  </w:style>
  <w:style w:type="paragraph" w:customStyle="1" w:styleId="slate-paragraph">
    <w:name w:val="slate-paragraph"/>
    <w:basedOn w:val="Normal"/>
    <w:uiPriority w:val="99"/>
    <w:qFormat/>
    <w:rsid w:val="003F1B2A"/>
    <w:pPr>
      <w:spacing w:before="100" w:beforeAutospacing="1" w:after="100" w:afterAutospacing="1"/>
    </w:pPr>
    <w:rPr>
      <w:rFonts w:eastAsia="Times New Roman"/>
      <w:sz w:val="24"/>
      <w:szCs w:val="24"/>
    </w:rPr>
  </w:style>
  <w:style w:type="paragraph" w:customStyle="1" w:styleId="CardText20">
    <w:name w:val="Card Text2"/>
    <w:basedOn w:val="Normal"/>
    <w:uiPriority w:val="4"/>
    <w:qFormat/>
    <w:rsid w:val="003F1B2A"/>
    <w:pPr>
      <w:ind w:left="288" w:right="288"/>
    </w:pPr>
    <w:rPr>
      <w:sz w:val="16"/>
    </w:rPr>
  </w:style>
  <w:style w:type="paragraph" w:customStyle="1" w:styleId="Caption4">
    <w:name w:val="Caption4"/>
    <w:basedOn w:val="Normal"/>
    <w:uiPriority w:val="99"/>
    <w:qFormat/>
    <w:rsid w:val="003F1B2A"/>
    <w:pPr>
      <w:spacing w:before="100" w:beforeAutospacing="1" w:after="100" w:afterAutospacing="1"/>
    </w:pPr>
    <w:rPr>
      <w:rFonts w:eastAsia="Times New Roman"/>
      <w:sz w:val="24"/>
      <w:szCs w:val="24"/>
    </w:rPr>
  </w:style>
  <w:style w:type="paragraph" w:customStyle="1" w:styleId="Citation">
    <w:name w:val="Citation"/>
    <w:basedOn w:val="Normal"/>
    <w:autoRedefine/>
    <w:uiPriority w:val="99"/>
    <w:qFormat/>
    <w:rsid w:val="003F1B2A"/>
    <w:rPr>
      <w:rFonts w:eastAsia="Times New Roman" w:cs="Garamond"/>
      <w:bCs/>
      <w:u w:val="single"/>
    </w:rPr>
  </w:style>
  <w:style w:type="character" w:customStyle="1" w:styleId="AnalyticsGBNChar">
    <w:name w:val="AnalyticsGBN Char"/>
    <w:basedOn w:val="DefaultParagraphFont"/>
    <w:link w:val="AnalyticsGBN"/>
    <w:uiPriority w:val="4"/>
    <w:locked/>
    <w:rsid w:val="003F1B2A"/>
    <w:rPr>
      <w:rFonts w:ascii="Calibri" w:eastAsiaTheme="majorEastAsia" w:hAnsi="Calibri" w:cstheme="majorBidi"/>
      <w:b/>
      <w:iCs/>
      <w:color w:val="7030A0"/>
      <w:sz w:val="26"/>
      <w:szCs w:val="28"/>
    </w:rPr>
  </w:style>
  <w:style w:type="paragraph" w:customStyle="1" w:styleId="AnalyticsGBN">
    <w:name w:val="AnalyticsGBN"/>
    <w:basedOn w:val="Normal"/>
    <w:link w:val="AnalyticsGBNChar"/>
    <w:autoRedefine/>
    <w:uiPriority w:val="4"/>
    <w:qFormat/>
    <w:rsid w:val="003F1B2A"/>
    <w:pPr>
      <w:keepNext/>
      <w:keepLines/>
      <w:spacing w:before="40"/>
      <w:outlineLvl w:val="3"/>
    </w:pPr>
    <w:rPr>
      <w:rFonts w:eastAsiaTheme="majorEastAsia" w:cstheme="majorBidi"/>
      <w:b/>
      <w:iCs/>
      <w:color w:val="7030A0"/>
      <w:sz w:val="26"/>
      <w:szCs w:val="28"/>
    </w:rPr>
  </w:style>
  <w:style w:type="paragraph" w:customStyle="1" w:styleId="m-6964456894805451263gmail-msonormal">
    <w:name w:val="m_-6964456894805451263gmail-msonormal"/>
    <w:basedOn w:val="Normal"/>
    <w:uiPriority w:val="99"/>
    <w:qFormat/>
    <w:rsid w:val="003F1B2A"/>
    <w:pPr>
      <w:spacing w:before="100" w:beforeAutospacing="1" w:after="100" w:afterAutospacing="1"/>
    </w:pPr>
    <w:rPr>
      <w:rFonts w:eastAsia="Times New Roman"/>
      <w:sz w:val="24"/>
    </w:rPr>
  </w:style>
  <w:style w:type="paragraph" w:customStyle="1" w:styleId="m38239159385702382gmail-msonormal">
    <w:name w:val="m_38239159385702382gmail-msonormal"/>
    <w:basedOn w:val="Normal"/>
    <w:uiPriority w:val="99"/>
    <w:qFormat/>
    <w:rsid w:val="003F1B2A"/>
    <w:pPr>
      <w:spacing w:before="100" w:beforeAutospacing="1" w:after="100" w:afterAutospacing="1"/>
    </w:pPr>
    <w:rPr>
      <w:rFonts w:eastAsia="Times New Roman"/>
      <w:sz w:val="24"/>
    </w:rPr>
  </w:style>
  <w:style w:type="paragraph" w:customStyle="1" w:styleId="m38239159385702382gmail-card">
    <w:name w:val="m_38239159385702382gmail-card"/>
    <w:basedOn w:val="Normal"/>
    <w:uiPriority w:val="99"/>
    <w:qFormat/>
    <w:rsid w:val="003F1B2A"/>
    <w:pPr>
      <w:spacing w:before="100" w:beforeAutospacing="1" w:after="100" w:afterAutospacing="1"/>
    </w:pPr>
    <w:rPr>
      <w:rFonts w:eastAsia="Times New Roman"/>
      <w:sz w:val="24"/>
    </w:rPr>
  </w:style>
  <w:style w:type="paragraph" w:customStyle="1" w:styleId="noname">
    <w:name w:val="no_name"/>
    <w:basedOn w:val="Normal"/>
    <w:uiPriority w:val="99"/>
    <w:qFormat/>
    <w:rsid w:val="003F1B2A"/>
    <w:pPr>
      <w:spacing w:before="100" w:beforeAutospacing="1" w:after="100" w:afterAutospacing="1"/>
    </w:pPr>
    <w:rPr>
      <w:rFonts w:eastAsia="Times New Roman"/>
      <w:sz w:val="24"/>
    </w:rPr>
  </w:style>
  <w:style w:type="paragraph" w:customStyle="1" w:styleId="clay-paragraph">
    <w:name w:val="clay-paragraph"/>
    <w:basedOn w:val="Normal"/>
    <w:uiPriority w:val="99"/>
    <w:qFormat/>
    <w:rsid w:val="003F1B2A"/>
    <w:pPr>
      <w:spacing w:before="100" w:beforeAutospacing="1" w:after="100" w:afterAutospacing="1"/>
    </w:pPr>
    <w:rPr>
      <w:rFonts w:eastAsia="Times New Roman"/>
    </w:rPr>
  </w:style>
  <w:style w:type="paragraph" w:customStyle="1" w:styleId="css-1i0edl6">
    <w:name w:val="css-1i0edl6"/>
    <w:basedOn w:val="Normal"/>
    <w:uiPriority w:val="99"/>
    <w:qFormat/>
    <w:rsid w:val="003F1B2A"/>
    <w:pPr>
      <w:spacing w:before="100" w:beforeAutospacing="1" w:after="100" w:afterAutospacing="1"/>
    </w:pPr>
    <w:rPr>
      <w:rFonts w:ascii="Times" w:hAnsi="Times"/>
      <w:sz w:val="20"/>
      <w:szCs w:val="20"/>
    </w:rPr>
  </w:style>
  <w:style w:type="paragraph" w:customStyle="1" w:styleId="desktop-rev">
    <w:name w:val="desktop-rev"/>
    <w:basedOn w:val="Normal"/>
    <w:uiPriority w:val="99"/>
    <w:qFormat/>
    <w:rsid w:val="003F1B2A"/>
    <w:pPr>
      <w:spacing w:before="100" w:beforeAutospacing="1" w:after="100" w:afterAutospacing="1"/>
    </w:pPr>
    <w:rPr>
      <w:rFonts w:eastAsia="Times New Roman"/>
    </w:rPr>
  </w:style>
  <w:style w:type="character" w:customStyle="1" w:styleId="removeTagChar">
    <w:name w:val="removeTag Char"/>
    <w:basedOn w:val="DefaultParagraphFont"/>
    <w:link w:val="removeTag"/>
    <w:uiPriority w:val="4"/>
    <w:locked/>
    <w:rsid w:val="003F1B2A"/>
    <w:rPr>
      <w:rFonts w:ascii="Calibri" w:eastAsiaTheme="majorEastAsia" w:hAnsi="Calibri" w:cstheme="majorBidi"/>
      <w:b/>
      <w:iCs/>
      <w:sz w:val="26"/>
    </w:rPr>
  </w:style>
  <w:style w:type="paragraph" w:customStyle="1" w:styleId="removeTag">
    <w:name w:val="removeTag"/>
    <w:basedOn w:val="Normal"/>
    <w:link w:val="removeTagChar"/>
    <w:uiPriority w:val="4"/>
    <w:qFormat/>
    <w:rsid w:val="003F1B2A"/>
    <w:pPr>
      <w:keepNext/>
      <w:keepLines/>
      <w:spacing w:before="40"/>
      <w:outlineLvl w:val="3"/>
    </w:pPr>
    <w:rPr>
      <w:rFonts w:eastAsiaTheme="majorEastAsia" w:cstheme="majorBidi"/>
      <w:b/>
      <w:iCs/>
      <w:sz w:val="26"/>
    </w:rPr>
  </w:style>
  <w:style w:type="paragraph" w:customStyle="1" w:styleId="p402premiuminside">
    <w:name w:val="p402_premiuminside"/>
    <w:basedOn w:val="Normal"/>
    <w:uiPriority w:val="99"/>
    <w:qFormat/>
    <w:rsid w:val="003F1B2A"/>
    <w:pPr>
      <w:spacing w:before="100" w:beforeAutospacing="1" w:after="100" w:afterAutospacing="1"/>
    </w:pPr>
  </w:style>
  <w:style w:type="paragraph" w:customStyle="1" w:styleId="xmsonormal">
    <w:name w:val="x_msonormal"/>
    <w:basedOn w:val="Normal"/>
    <w:uiPriority w:val="99"/>
    <w:qFormat/>
    <w:rsid w:val="003F1B2A"/>
    <w:pPr>
      <w:spacing w:before="100" w:beforeAutospacing="1" w:after="100" w:afterAutospacing="1"/>
    </w:pPr>
    <w:rPr>
      <w:rFonts w:eastAsia="Times New Roman"/>
      <w:sz w:val="24"/>
    </w:rPr>
  </w:style>
  <w:style w:type="paragraph" w:customStyle="1" w:styleId="paragraph">
    <w:name w:val="paragraph"/>
    <w:basedOn w:val="Normal"/>
    <w:uiPriority w:val="99"/>
    <w:qFormat/>
    <w:rsid w:val="003F1B2A"/>
    <w:pPr>
      <w:spacing w:before="100" w:beforeAutospacing="1" w:after="100" w:afterAutospacing="1"/>
    </w:pPr>
    <w:rPr>
      <w:rFonts w:eastAsia="Times New Roman"/>
      <w:sz w:val="24"/>
    </w:rPr>
  </w:style>
  <w:style w:type="paragraph" w:customStyle="1" w:styleId="TxBr16p1">
    <w:name w:val="TxBr_16p1"/>
    <w:basedOn w:val="Normal"/>
    <w:uiPriority w:val="99"/>
    <w:qFormat/>
    <w:rsid w:val="003F1B2A"/>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uiPriority w:val="99"/>
    <w:qFormat/>
    <w:rsid w:val="003F1B2A"/>
    <w:pPr>
      <w:tabs>
        <w:tab w:val="left" w:pos="204"/>
      </w:tabs>
      <w:autoSpaceDE w:val="0"/>
      <w:autoSpaceDN w:val="0"/>
      <w:adjustRightInd w:val="0"/>
      <w:spacing w:line="238" w:lineRule="atLeast"/>
      <w:ind w:firstLine="204"/>
      <w:jc w:val="both"/>
    </w:pPr>
    <w:rPr>
      <w:rFonts w:eastAsia="Times New Roman"/>
      <w:sz w:val="24"/>
      <w:szCs w:val="20"/>
    </w:rPr>
  </w:style>
  <w:style w:type="paragraph" w:customStyle="1" w:styleId="StyleJustified">
    <w:name w:val="Style Justified"/>
    <w:basedOn w:val="Normal"/>
    <w:uiPriority w:val="99"/>
    <w:qFormat/>
    <w:rsid w:val="003F1B2A"/>
    <w:rPr>
      <w:rFonts w:eastAsia="Times New Roman"/>
      <w:szCs w:val="20"/>
    </w:rPr>
  </w:style>
  <w:style w:type="character" w:customStyle="1" w:styleId="UnderlinedEvChar">
    <w:name w:val="Underlined Ev Char"/>
    <w:link w:val="UnderlinedEv"/>
    <w:locked/>
    <w:rsid w:val="003F1B2A"/>
    <w:rPr>
      <w:rFonts w:ascii="Times New Roman" w:eastAsia="Times New Roman" w:hAnsi="Times New Roman" w:cs="Times New Roman"/>
      <w:szCs w:val="24"/>
      <w:u w:val="single"/>
    </w:rPr>
  </w:style>
  <w:style w:type="paragraph" w:customStyle="1" w:styleId="UnderlinedEv">
    <w:name w:val="Underlined Ev"/>
    <w:basedOn w:val="Normal"/>
    <w:next w:val="Normal"/>
    <w:link w:val="UnderlinedEvChar"/>
    <w:qFormat/>
    <w:rsid w:val="003F1B2A"/>
    <w:rPr>
      <w:rFonts w:ascii="Times New Roman" w:eastAsia="Times New Roman" w:hAnsi="Times New Roman" w:cs="Times New Roman"/>
      <w:szCs w:val="24"/>
      <w:u w:val="single"/>
    </w:rPr>
  </w:style>
  <w:style w:type="paragraph" w:customStyle="1" w:styleId="font8">
    <w:name w:val="font_8"/>
    <w:basedOn w:val="Normal"/>
    <w:uiPriority w:val="99"/>
    <w:qFormat/>
    <w:rsid w:val="003F1B2A"/>
    <w:pPr>
      <w:spacing w:before="100" w:beforeAutospacing="1" w:after="100" w:afterAutospacing="1"/>
    </w:pPr>
  </w:style>
  <w:style w:type="paragraph" w:customStyle="1" w:styleId="font9">
    <w:name w:val="font_9"/>
    <w:basedOn w:val="Normal"/>
    <w:uiPriority w:val="99"/>
    <w:qFormat/>
    <w:rsid w:val="003F1B2A"/>
    <w:pPr>
      <w:spacing w:before="100" w:beforeAutospacing="1" w:after="100" w:afterAutospacing="1"/>
    </w:pPr>
  </w:style>
  <w:style w:type="paragraph" w:customStyle="1" w:styleId="generic-articlebody">
    <w:name w:val="generic-article__body"/>
    <w:basedOn w:val="Normal"/>
    <w:uiPriority w:val="99"/>
    <w:qFormat/>
    <w:rsid w:val="003F1B2A"/>
    <w:pPr>
      <w:spacing w:before="100" w:beforeAutospacing="1" w:after="100" w:afterAutospacing="1"/>
    </w:pPr>
    <w:rPr>
      <w:rFonts w:eastAsia="Times New Roman"/>
      <w:sz w:val="24"/>
    </w:rPr>
  </w:style>
  <w:style w:type="paragraph" w:customStyle="1" w:styleId="Genealogy">
    <w:name w:val="Genealogy"/>
    <w:basedOn w:val="Heading4"/>
    <w:autoRedefine/>
    <w:uiPriority w:val="99"/>
    <w:qFormat/>
    <w:rsid w:val="003F1B2A"/>
    <w:rPr>
      <w:rFonts w:cs="Calibri"/>
    </w:rPr>
  </w:style>
  <w:style w:type="character" w:customStyle="1" w:styleId="UnderlineCharChar1">
    <w:name w:val="Underline Char Char1"/>
    <w:aliases w:val="tag Char,Heading 2 Char Char Char Char Char1,Heading 2 Char Char1 Char Char,Heading 2 Char2 Char1,TAG Char1,Char Ch"/>
    <w:basedOn w:val="DefaultParagraphFont"/>
    <w:qFormat/>
    <w:locked/>
    <w:rsid w:val="003F1B2A"/>
    <w:rPr>
      <w:u w:val="single"/>
    </w:rPr>
  </w:style>
  <w:style w:type="paragraph" w:customStyle="1" w:styleId="CardChar2">
    <w:name w:val="Card Char"/>
    <w:basedOn w:val="Normal"/>
    <w:uiPriority w:val="99"/>
    <w:qFormat/>
    <w:rsid w:val="003F1B2A"/>
    <w:pPr>
      <w:widowControl w:val="0"/>
      <w:autoSpaceDE w:val="0"/>
      <w:autoSpaceDN w:val="0"/>
      <w:adjustRightInd w:val="0"/>
    </w:pPr>
    <w:rPr>
      <w:rFonts w:eastAsia="Times New Roman"/>
      <w:szCs w:val="20"/>
    </w:rPr>
  </w:style>
  <w:style w:type="character" w:styleId="FootnoteReference">
    <w:name w:val="footnote reference"/>
    <w:aliases w:val="FN Ref,footnote reference,fr,o,FR,(NECG) Footnote Reference"/>
    <w:basedOn w:val="DefaultParagraphFont"/>
    <w:uiPriority w:val="99"/>
    <w:semiHidden/>
    <w:unhideWhenUsed/>
    <w:qFormat/>
    <w:rsid w:val="003F1B2A"/>
    <w:rPr>
      <w:vertAlign w:val="superscript"/>
    </w:rPr>
  </w:style>
  <w:style w:type="character" w:styleId="CommentReference">
    <w:name w:val="annotation reference"/>
    <w:basedOn w:val="DefaultParagraphFont"/>
    <w:uiPriority w:val="99"/>
    <w:semiHidden/>
    <w:unhideWhenUsed/>
    <w:rsid w:val="003F1B2A"/>
    <w:rPr>
      <w:sz w:val="18"/>
      <w:szCs w:val="18"/>
    </w:rPr>
  </w:style>
  <w:style w:type="character" w:styleId="EndnoteReference">
    <w:name w:val="endnote reference"/>
    <w:semiHidden/>
    <w:unhideWhenUsed/>
    <w:rsid w:val="003F1B2A"/>
    <w:rPr>
      <w:vertAlign w:val="baseline"/>
    </w:rPr>
  </w:style>
  <w:style w:type="character" w:styleId="PlaceholderText">
    <w:name w:val="Placeholder Text"/>
    <w:basedOn w:val="DefaultParagraphFont"/>
    <w:uiPriority w:val="99"/>
    <w:semiHidden/>
    <w:rsid w:val="003F1B2A"/>
    <w:rPr>
      <w:color w:val="808080"/>
    </w:rPr>
  </w:style>
  <w:style w:type="character" w:styleId="SubtleEmphasis">
    <w:name w:val="Subtle Emphasis"/>
    <w:uiPriority w:val="19"/>
    <w:qFormat/>
    <w:rsid w:val="003F1B2A"/>
    <w:rPr>
      <w:rFonts w:ascii="Georgia" w:hAnsi="Georgia" w:hint="default"/>
      <w:i/>
      <w:iCs/>
      <w:color w:val="808080"/>
    </w:rPr>
  </w:style>
  <w:style w:type="character" w:styleId="IntenseEmphasis">
    <w:name w:val="Intense Emphasis"/>
    <w:aliases w:val="cites Char Ch,cites Char Char,Intense Emphasis11111,Underline Cha,Intense Emphasis5,Intense Emphasis6,9.5 pt,Intense Emphasi,Box Out,Sty,Style Underli,Intense Emphasis4"/>
    <w:basedOn w:val="DefaultParagraphFont"/>
    <w:uiPriority w:val="6"/>
    <w:qFormat/>
    <w:rsid w:val="003F1B2A"/>
    <w:rPr>
      <w:b/>
      <w:bCs w:val="0"/>
      <w:sz w:val="22"/>
      <w:u w:val="single"/>
    </w:rPr>
  </w:style>
  <w:style w:type="character" w:customStyle="1" w:styleId="Heading7Char1">
    <w:name w:val="Heading 7 Char1"/>
    <w:basedOn w:val="DefaultParagraphFont"/>
    <w:semiHidden/>
    <w:rsid w:val="003F1B2A"/>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3F1B2A"/>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3F1B2A"/>
    <w:rPr>
      <w:rFonts w:asciiTheme="majorHAnsi" w:eastAsiaTheme="majorEastAsia" w:hAnsiTheme="majorHAnsi" w:cstheme="majorBidi" w:hint="default"/>
      <w:i/>
      <w:iCs/>
      <w:color w:val="272727" w:themeColor="text1" w:themeTint="D8"/>
      <w:sz w:val="21"/>
      <w:szCs w:val="21"/>
    </w:rPr>
  </w:style>
  <w:style w:type="character" w:customStyle="1" w:styleId="DocumentMapChar1">
    <w:name w:val="Document Map Char1"/>
    <w:basedOn w:val="DefaultParagraphFont"/>
    <w:uiPriority w:val="99"/>
    <w:semiHidden/>
    <w:rsid w:val="003F1B2A"/>
    <w:rPr>
      <w:rFonts w:ascii="Segoe UI" w:hAnsi="Segoe UI" w:cs="Segoe UI"/>
      <w:sz w:val="16"/>
      <w:szCs w:val="16"/>
    </w:rPr>
  </w:style>
  <w:style w:type="paragraph" w:styleId="BalloonText">
    <w:name w:val="Balloon Text"/>
    <w:basedOn w:val="Normal"/>
    <w:link w:val="BalloonTextChar"/>
    <w:uiPriority w:val="99"/>
    <w:semiHidden/>
    <w:unhideWhenUsed/>
    <w:qFormat/>
    <w:rsid w:val="003F1B2A"/>
    <w:rPr>
      <w:sz w:val="18"/>
      <w:szCs w:val="18"/>
    </w:rPr>
  </w:style>
  <w:style w:type="character" w:customStyle="1" w:styleId="BalloonTextChar1">
    <w:name w:val="Balloon Text Char1"/>
    <w:basedOn w:val="DefaultParagraphFont"/>
    <w:uiPriority w:val="99"/>
    <w:semiHidden/>
    <w:rsid w:val="003F1B2A"/>
    <w:rPr>
      <w:rFonts w:ascii="Segoe UI" w:hAnsi="Segoe UI" w:cs="Segoe UI"/>
      <w:sz w:val="18"/>
      <w:szCs w:val="18"/>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3F1B2A"/>
    <w:rPr>
      <w:rFonts w:ascii="Calibri" w:hAnsi="Calibri" w:cs="Calibri" w:hint="default"/>
      <w:b/>
      <w:bCs w:val="0"/>
      <w:sz w:val="26"/>
    </w:rPr>
  </w:style>
  <w:style w:type="character" w:customStyle="1" w:styleId="UnderlineBold">
    <w:name w:val="Underline + Bold"/>
    <w:uiPriority w:val="1"/>
    <w:qFormat/>
    <w:rsid w:val="003F1B2A"/>
    <w:rPr>
      <w:rFonts w:ascii="Georgia" w:hAnsi="Georgia" w:hint="default"/>
      <w:b w:val="0"/>
      <w:bCs w:val="0"/>
      <w:sz w:val="22"/>
      <w:u w:val="single"/>
    </w:rPr>
  </w:style>
  <w:style w:type="character" w:customStyle="1" w:styleId="underline">
    <w:name w:val="underline"/>
    <w:basedOn w:val="DefaultParagraphFont"/>
    <w:qFormat/>
    <w:locked/>
    <w:rsid w:val="003F1B2A"/>
    <w:rPr>
      <w:rFonts w:ascii="Times New Roman" w:hAnsi="Times New Roman" w:cs="Times New Roman" w:hint="default"/>
      <w:u w:val="single"/>
    </w:rPr>
  </w:style>
  <w:style w:type="character" w:customStyle="1" w:styleId="Style11ptUnderline">
    <w:name w:val="Style 11 pt Underline"/>
    <w:basedOn w:val="DefaultParagraphFont"/>
    <w:qFormat/>
    <w:rsid w:val="003F1B2A"/>
    <w:rPr>
      <w:sz w:val="20"/>
      <w:u w:val="single"/>
    </w:rPr>
  </w:style>
  <w:style w:type="character" w:customStyle="1" w:styleId="Style11pt">
    <w:name w:val="Style 11 pt"/>
    <w:basedOn w:val="DefaultParagraphFont"/>
    <w:qFormat/>
    <w:rsid w:val="003F1B2A"/>
    <w:rPr>
      <w:sz w:val="20"/>
    </w:rPr>
  </w:style>
  <w:style w:type="character" w:customStyle="1" w:styleId="Style1Char1">
    <w:name w:val="Style1 Char1"/>
    <w:basedOn w:val="DefaultParagraphFont"/>
    <w:qFormat/>
    <w:rsid w:val="003F1B2A"/>
    <w:rPr>
      <w:rFonts w:ascii="Times New Roman" w:eastAsia="SimSun" w:hAnsi="Times New Roman" w:cs="Times New Roman" w:hint="default"/>
      <w:sz w:val="22"/>
      <w:u w:val="single"/>
      <w:lang w:eastAsia="zh-CN"/>
    </w:rPr>
  </w:style>
  <w:style w:type="paragraph" w:styleId="CommentSubject">
    <w:name w:val="annotation subject"/>
    <w:basedOn w:val="CommentText"/>
    <w:next w:val="CommentText"/>
    <w:link w:val="CommentSubjectChar"/>
    <w:uiPriority w:val="99"/>
    <w:semiHidden/>
    <w:unhideWhenUsed/>
    <w:rsid w:val="003F1B2A"/>
    <w:rPr>
      <w:b/>
      <w:bCs/>
      <w:sz w:val="20"/>
      <w:szCs w:val="20"/>
    </w:rPr>
  </w:style>
  <w:style w:type="character" w:customStyle="1" w:styleId="CommentSubjectChar1">
    <w:name w:val="Comment Subject Char1"/>
    <w:basedOn w:val="CommentTextChar1"/>
    <w:uiPriority w:val="99"/>
    <w:semiHidden/>
    <w:rsid w:val="003F1B2A"/>
    <w:rPr>
      <w:rFonts w:ascii="Calibri" w:hAnsi="Calibri" w:cs="Calibri"/>
      <w:b/>
      <w:bCs/>
      <w:sz w:val="20"/>
      <w:szCs w:val="20"/>
    </w:rPr>
  </w:style>
  <w:style w:type="character" w:customStyle="1" w:styleId="StyleDate">
    <w:name w:val="Style Date"/>
    <w:aliases w:val="Author"/>
    <w:uiPriority w:val="1"/>
    <w:qFormat/>
    <w:rsid w:val="003F1B2A"/>
    <w:rPr>
      <w:rFonts w:ascii="Georgia" w:hAnsi="Georgia" w:hint="default"/>
      <w:b/>
      <w:bCs w:val="0"/>
      <w:sz w:val="24"/>
      <w:u w:val="single"/>
    </w:rPr>
  </w:style>
  <w:style w:type="character" w:customStyle="1" w:styleId="apple-converted-space">
    <w:name w:val="apple-converted-space"/>
    <w:basedOn w:val="DefaultParagraphFont"/>
    <w:qFormat/>
    <w:rsid w:val="003F1B2A"/>
  </w:style>
  <w:style w:type="character" w:customStyle="1" w:styleId="st">
    <w:name w:val="st"/>
    <w:rsid w:val="003F1B2A"/>
  </w:style>
  <w:style w:type="character" w:customStyle="1" w:styleId="CharChar11">
    <w:name w:val="Char Char11"/>
    <w:rsid w:val="003F1B2A"/>
    <w:rPr>
      <w:rFonts w:ascii="Arial" w:hAnsi="Arial" w:cs="Arial" w:hint="default"/>
      <w:bCs/>
      <w:szCs w:val="26"/>
      <w:u w:val="single"/>
      <w:lang w:val="en-US" w:eastAsia="en-US" w:bidi="ar-SA"/>
    </w:rPr>
  </w:style>
  <w:style w:type="character" w:customStyle="1" w:styleId="DebateHighlighted">
    <w:name w:val="Debate Highlighted"/>
    <w:basedOn w:val="DefaultParagraphFont"/>
    <w:qFormat/>
    <w:rsid w:val="003F1B2A"/>
    <w:rPr>
      <w:rFonts w:ascii="Liberation Sans" w:hAnsi="Liberation Sans" w:cs="Georgia" w:hint="default"/>
      <w:sz w:val="20"/>
      <w:szCs w:val="20"/>
      <w:u w:val="single"/>
      <w:shd w:val="clear" w:color="auto" w:fill="00FFFF"/>
    </w:rPr>
  </w:style>
  <w:style w:type="character" w:customStyle="1" w:styleId="Highlightedunderline">
    <w:name w:val="Highlighted underline"/>
    <w:qFormat/>
    <w:rsid w:val="003F1B2A"/>
    <w:rPr>
      <w:rFonts w:ascii="Times New Roman" w:hAnsi="Times New Roman" w:cs="Times New Roman" w:hint="default"/>
      <w:sz w:val="20"/>
      <w:shd w:val="clear" w:color="auto" w:fill="C0C0C0"/>
    </w:rPr>
  </w:style>
  <w:style w:type="character" w:customStyle="1" w:styleId="DebateUnderline">
    <w:name w:val="Debate Underline"/>
    <w:qFormat/>
    <w:rsid w:val="003F1B2A"/>
    <w:rPr>
      <w:rFonts w:ascii="Liberation Sans" w:hAnsi="Liberation Sans" w:cs="Georgia" w:hint="default"/>
      <w:sz w:val="20"/>
      <w:szCs w:val="20"/>
      <w:u w:val="single"/>
    </w:rPr>
  </w:style>
  <w:style w:type="character" w:customStyle="1" w:styleId="UnderlineBold0">
    <w:name w:val="Underline Bold"/>
    <w:basedOn w:val="DefaultParagraphFont"/>
    <w:qFormat/>
    <w:rsid w:val="003F1B2A"/>
    <w:rPr>
      <w:b/>
      <w:bCs w:val="0"/>
      <w:sz w:val="20"/>
      <w:u w:val="single"/>
    </w:rPr>
  </w:style>
  <w:style w:type="character" w:customStyle="1" w:styleId="titlechar0">
    <w:name w:val="titlechar"/>
    <w:basedOn w:val="DefaultParagraphFont"/>
    <w:rsid w:val="003F1B2A"/>
  </w:style>
  <w:style w:type="character" w:customStyle="1" w:styleId="Style1Char">
    <w:name w:val="Style1 Char"/>
    <w:basedOn w:val="DefaultParagraphFont"/>
    <w:qFormat/>
    <w:rsid w:val="003F1B2A"/>
    <w:rPr>
      <w:rFonts w:ascii="SimSun" w:eastAsia="SimSun" w:hAnsi="SimSun" w:hint="eastAsia"/>
      <w:sz w:val="20"/>
      <w:szCs w:val="24"/>
      <w:u w:val="single"/>
      <w:lang w:val="en-US" w:eastAsia="zh-CN" w:bidi="ar-SA"/>
    </w:rPr>
  </w:style>
  <w:style w:type="character" w:customStyle="1" w:styleId="apple-style-span">
    <w:name w:val="apple-style-span"/>
    <w:basedOn w:val="DefaultParagraphFont"/>
    <w:qFormat/>
    <w:rsid w:val="003F1B2A"/>
  </w:style>
  <w:style w:type="paragraph" w:styleId="FootnoteText">
    <w:name w:val="footnote text"/>
    <w:basedOn w:val="Normal"/>
    <w:link w:val="FootnoteTextChar"/>
    <w:semiHidden/>
    <w:unhideWhenUsed/>
    <w:qFormat/>
    <w:rsid w:val="003F1B2A"/>
  </w:style>
  <w:style w:type="character" w:customStyle="1" w:styleId="FootnoteTextChar1">
    <w:name w:val="Footnote Text Char1"/>
    <w:basedOn w:val="DefaultParagraphFont"/>
    <w:uiPriority w:val="99"/>
    <w:semiHidden/>
    <w:rsid w:val="003F1B2A"/>
    <w:rPr>
      <w:rFonts w:ascii="Calibri" w:hAnsi="Calibri" w:cs="Calibri"/>
      <w:sz w:val="20"/>
      <w:szCs w:val="20"/>
    </w:rPr>
  </w:style>
  <w:style w:type="character" w:customStyle="1" w:styleId="vm-hook">
    <w:name w:val="vm-hook"/>
    <w:basedOn w:val="DefaultParagraphFont"/>
    <w:rsid w:val="003F1B2A"/>
  </w:style>
  <w:style w:type="character" w:customStyle="1" w:styleId="dfm-title">
    <w:name w:val="dfm-title"/>
    <w:basedOn w:val="DefaultParagraphFont"/>
    <w:rsid w:val="003F1B2A"/>
  </w:style>
  <w:style w:type="character" w:customStyle="1" w:styleId="StyleLatinBodyCalibri8pt">
    <w:name w:val="Style (Latin) +Body (Calibri) 8 pt"/>
    <w:basedOn w:val="DefaultParagraphFont"/>
    <w:rsid w:val="003F1B2A"/>
    <w:rPr>
      <w:rFonts w:asciiTheme="minorHAnsi" w:hAnsiTheme="minorHAnsi" w:cs="Calibri" w:hint="default"/>
      <w:sz w:val="22"/>
    </w:rPr>
  </w:style>
  <w:style w:type="character" w:customStyle="1" w:styleId="UnresolvedMention1">
    <w:name w:val="Unresolved Mention1"/>
    <w:basedOn w:val="DefaultParagraphFont"/>
    <w:uiPriority w:val="99"/>
    <w:rsid w:val="003F1B2A"/>
    <w:rPr>
      <w:color w:val="808080"/>
      <w:shd w:val="clear" w:color="auto" w:fill="E6E6E6"/>
    </w:rPr>
  </w:style>
  <w:style w:type="character" w:customStyle="1" w:styleId="BodyTextChar1">
    <w:name w:val="Body Text Char1"/>
    <w:aliases w:val="Very Small Text Char1"/>
    <w:basedOn w:val="DefaultParagraphFont"/>
    <w:rsid w:val="003F1B2A"/>
    <w:rPr>
      <w:rFonts w:ascii="Times New Roman" w:hAnsi="Times New Roman" w:cs="Times New Roman" w:hint="default"/>
      <w:sz w:val="24"/>
    </w:rPr>
  </w:style>
  <w:style w:type="character" w:customStyle="1" w:styleId="UnresolvedMention2">
    <w:name w:val="Unresolved Mention2"/>
    <w:basedOn w:val="DefaultParagraphFont"/>
    <w:uiPriority w:val="99"/>
    <w:rsid w:val="003F1B2A"/>
    <w:rPr>
      <w:color w:val="808080"/>
      <w:shd w:val="clear" w:color="auto" w:fill="E6E6E6"/>
    </w:rPr>
  </w:style>
  <w:style w:type="character" w:customStyle="1" w:styleId="Author-Date">
    <w:name w:val="Author-Date"/>
    <w:qFormat/>
    <w:rsid w:val="003F1B2A"/>
    <w:rPr>
      <w:b/>
      <w:bCs w:val="0"/>
      <w:sz w:val="24"/>
    </w:rPr>
  </w:style>
  <w:style w:type="character" w:customStyle="1" w:styleId="ListLabel12">
    <w:name w:val="ListLabel 12"/>
    <w:qFormat/>
    <w:rsid w:val="003F1B2A"/>
    <w:rPr>
      <w:strike w:val="0"/>
      <w:dstrike w:val="0"/>
      <w:color w:val="000000"/>
      <w:spacing w:val="0"/>
      <w:w w:val="100"/>
      <w:sz w:val="16"/>
      <w:u w:val="none"/>
      <w:effect w:val="none"/>
      <w:lang w:val="en-US"/>
    </w:rPr>
  </w:style>
  <w:style w:type="character" w:customStyle="1" w:styleId="ListLabel11">
    <w:name w:val="ListLabel 11"/>
    <w:qFormat/>
    <w:rsid w:val="003F1B2A"/>
    <w:rPr>
      <w:strike w:val="0"/>
      <w:dstrike w:val="0"/>
      <w:color w:val="000000"/>
      <w:spacing w:val="70"/>
      <w:w w:val="100"/>
      <w:sz w:val="16"/>
      <w:u w:val="none"/>
      <w:effect w:val="none"/>
      <w:lang w:val="en-US"/>
    </w:rPr>
  </w:style>
  <w:style w:type="character" w:customStyle="1" w:styleId="ListLabel10">
    <w:name w:val="ListLabel 10"/>
    <w:qFormat/>
    <w:rsid w:val="003F1B2A"/>
    <w:rPr>
      <w:strike w:val="0"/>
      <w:dstrike w:val="0"/>
      <w:color w:val="000000"/>
      <w:spacing w:val="0"/>
      <w:w w:val="100"/>
      <w:sz w:val="18"/>
      <w:u w:val="none"/>
      <w:effect w:val="none"/>
      <w:lang w:val="en-US"/>
    </w:rPr>
  </w:style>
  <w:style w:type="character" w:customStyle="1" w:styleId="ListLabel9">
    <w:name w:val="ListLabel 9"/>
    <w:qFormat/>
    <w:rsid w:val="003F1B2A"/>
    <w:rPr>
      <w:strike w:val="0"/>
      <w:dstrike w:val="0"/>
      <w:color w:val="000000"/>
      <w:spacing w:val="0"/>
      <w:w w:val="100"/>
      <w:sz w:val="21"/>
      <w:u w:val="none"/>
      <w:effect w:val="none"/>
      <w:lang w:val="en-US"/>
    </w:rPr>
  </w:style>
  <w:style w:type="character" w:customStyle="1" w:styleId="ListLabel8">
    <w:name w:val="ListLabel 8"/>
    <w:qFormat/>
    <w:rsid w:val="003F1B2A"/>
    <w:rPr>
      <w:strike w:val="0"/>
      <w:dstrike w:val="0"/>
      <w:color w:val="000000"/>
      <w:spacing w:val="0"/>
      <w:w w:val="100"/>
      <w:sz w:val="20"/>
      <w:u w:val="none"/>
      <w:effect w:val="none"/>
      <w:lang w:val="en-US"/>
    </w:rPr>
  </w:style>
  <w:style w:type="character" w:customStyle="1" w:styleId="ListLabel7">
    <w:name w:val="ListLabel 7"/>
    <w:qFormat/>
    <w:rsid w:val="003F1B2A"/>
    <w:rPr>
      <w:strike w:val="0"/>
      <w:dstrike w:val="0"/>
      <w:color w:val="000000"/>
      <w:spacing w:val="0"/>
      <w:w w:val="100"/>
      <w:sz w:val="20"/>
      <w:u w:val="none"/>
      <w:effect w:val="none"/>
      <w:lang w:val="en-US"/>
    </w:rPr>
  </w:style>
  <w:style w:type="character" w:customStyle="1" w:styleId="ListLabel6">
    <w:name w:val="ListLabel 6"/>
    <w:qFormat/>
    <w:rsid w:val="003F1B2A"/>
    <w:rPr>
      <w:i/>
      <w:iCs w:val="0"/>
      <w:strike w:val="0"/>
      <w:dstrike w:val="0"/>
      <w:color w:val="000000"/>
      <w:spacing w:val="0"/>
      <w:w w:val="100"/>
      <w:sz w:val="20"/>
      <w:u w:val="none"/>
      <w:effect w:val="none"/>
      <w:lang w:val="en-US"/>
    </w:rPr>
  </w:style>
  <w:style w:type="character" w:customStyle="1" w:styleId="ListLabel5">
    <w:name w:val="ListLabel 5"/>
    <w:qFormat/>
    <w:rsid w:val="003F1B2A"/>
    <w:rPr>
      <w:strike w:val="0"/>
      <w:dstrike w:val="0"/>
      <w:color w:val="000000"/>
      <w:spacing w:val="0"/>
      <w:w w:val="100"/>
      <w:sz w:val="20"/>
      <w:u w:val="none"/>
      <w:effect w:val="none"/>
      <w:lang w:val="en-US"/>
    </w:rPr>
  </w:style>
  <w:style w:type="character" w:customStyle="1" w:styleId="ListLabel4">
    <w:name w:val="ListLabel 4"/>
    <w:qFormat/>
    <w:rsid w:val="003F1B2A"/>
    <w:rPr>
      <w:strike w:val="0"/>
      <w:dstrike w:val="0"/>
      <w:color w:val="000000"/>
      <w:spacing w:val="0"/>
      <w:w w:val="100"/>
      <w:sz w:val="19"/>
      <w:u w:val="none"/>
      <w:effect w:val="none"/>
      <w:lang w:val="en-US"/>
    </w:rPr>
  </w:style>
  <w:style w:type="character" w:customStyle="1" w:styleId="ListLabel3">
    <w:name w:val="ListLabel 3"/>
    <w:qFormat/>
    <w:rsid w:val="003F1B2A"/>
    <w:rPr>
      <w:i/>
      <w:iCs w:val="0"/>
      <w:strike w:val="0"/>
      <w:dstrike w:val="0"/>
      <w:color w:val="000000"/>
      <w:spacing w:val="0"/>
      <w:w w:val="100"/>
      <w:sz w:val="20"/>
      <w:u w:val="none"/>
      <w:effect w:val="none"/>
      <w:lang w:val="en-US"/>
    </w:rPr>
  </w:style>
  <w:style w:type="character" w:customStyle="1" w:styleId="ListLabel2">
    <w:name w:val="ListLabel 2"/>
    <w:qFormat/>
    <w:rsid w:val="003F1B2A"/>
    <w:rPr>
      <w:strike w:val="0"/>
      <w:dstrike w:val="0"/>
      <w:color w:val="000000"/>
      <w:spacing w:val="0"/>
      <w:w w:val="100"/>
      <w:sz w:val="20"/>
      <w:u w:val="none"/>
      <w:effect w:val="none"/>
      <w:lang w:val="en-US"/>
    </w:rPr>
  </w:style>
  <w:style w:type="character" w:customStyle="1" w:styleId="ListLabel1">
    <w:name w:val="ListLabel 1"/>
    <w:qFormat/>
    <w:rsid w:val="003F1B2A"/>
    <w:rPr>
      <w:i/>
      <w:iCs w:val="0"/>
      <w:strike w:val="0"/>
      <w:dstrike w:val="0"/>
      <w:color w:val="000000"/>
      <w:spacing w:val="0"/>
      <w:w w:val="100"/>
      <w:sz w:val="18"/>
      <w:u w:val="none"/>
      <w:effect w:val="none"/>
      <w:lang w:val="en-US"/>
    </w:rPr>
  </w:style>
  <w:style w:type="character" w:customStyle="1" w:styleId="verdana">
    <w:name w:val="verdana"/>
    <w:basedOn w:val="DefaultParagraphFont"/>
    <w:qFormat/>
    <w:rsid w:val="003F1B2A"/>
    <w:rPr>
      <w:rFonts w:ascii="Times New Roman" w:hAnsi="Times New Roman" w:cs="Times New Roman" w:hint="default"/>
    </w:rPr>
  </w:style>
  <w:style w:type="character" w:customStyle="1" w:styleId="italic">
    <w:name w:val="italic"/>
    <w:basedOn w:val="DefaultParagraphFont"/>
    <w:qFormat/>
    <w:rsid w:val="003F1B2A"/>
    <w:rPr>
      <w:rFonts w:ascii="Times New Roman" w:hAnsi="Times New Roman" w:cs="Times New Roman" w:hint="default"/>
    </w:rPr>
  </w:style>
  <w:style w:type="character" w:customStyle="1" w:styleId="hit">
    <w:name w:val="hit"/>
    <w:basedOn w:val="DefaultParagraphFont"/>
    <w:qFormat/>
    <w:rsid w:val="003F1B2A"/>
    <w:rPr>
      <w:rFonts w:ascii="Times New Roman" w:hAnsi="Times New Roman" w:cs="Times New Roman" w:hint="default"/>
    </w:rPr>
  </w:style>
  <w:style w:type="character" w:customStyle="1" w:styleId="blue">
    <w:name w:val="blue"/>
    <w:basedOn w:val="DefaultParagraphFont"/>
    <w:qFormat/>
    <w:rsid w:val="003F1B2A"/>
    <w:rPr>
      <w:rFonts w:ascii="Times New Roman" w:hAnsi="Times New Roman" w:cs="Times New Roman" w:hint="default"/>
    </w:rPr>
  </w:style>
  <w:style w:type="character" w:customStyle="1" w:styleId="copyrightdescription">
    <w:name w:val="copyrightdescription"/>
    <w:basedOn w:val="DefaultParagraphFont"/>
    <w:qFormat/>
    <w:rsid w:val="003F1B2A"/>
    <w:rPr>
      <w:rFonts w:ascii="Times New Roman" w:hAnsi="Times New Roman" w:cs="Times New Roman" w:hint="default"/>
    </w:rPr>
  </w:style>
  <w:style w:type="character" w:customStyle="1" w:styleId="tabtitle">
    <w:name w:val="tabtitle"/>
    <w:basedOn w:val="DefaultParagraphFont"/>
    <w:qFormat/>
    <w:rsid w:val="003F1B2A"/>
    <w:rPr>
      <w:rFonts w:ascii="Times New Roman" w:hAnsi="Times New Roman" w:cs="Times New Roman" w:hint="default"/>
    </w:rPr>
  </w:style>
  <w:style w:type="character" w:customStyle="1" w:styleId="resultbodyblack">
    <w:name w:val="resultbodyblack"/>
    <w:basedOn w:val="DefaultParagraphFont"/>
    <w:qFormat/>
    <w:rsid w:val="003F1B2A"/>
    <w:rPr>
      <w:rFonts w:ascii="Times New Roman" w:hAnsi="Times New Roman" w:cs="Times New Roman" w:hint="default"/>
    </w:rPr>
  </w:style>
  <w:style w:type="character" w:customStyle="1" w:styleId="resultbody">
    <w:name w:val="resultbody"/>
    <w:basedOn w:val="DefaultParagraphFont"/>
    <w:qFormat/>
    <w:rsid w:val="003F1B2A"/>
    <w:rPr>
      <w:rFonts w:ascii="Times New Roman" w:hAnsi="Times New Roman" w:cs="Times New Roman" w:hint="default"/>
    </w:rPr>
  </w:style>
  <w:style w:type="character" w:customStyle="1" w:styleId="resultbodysmallitalic">
    <w:name w:val="resultbodysmallitalic"/>
    <w:basedOn w:val="DefaultParagraphFont"/>
    <w:qFormat/>
    <w:rsid w:val="003F1B2A"/>
    <w:rPr>
      <w:rFonts w:ascii="Times New Roman" w:hAnsi="Times New Roman" w:cs="Times New Roman" w:hint="default"/>
    </w:rPr>
  </w:style>
  <w:style w:type="character" w:customStyle="1" w:styleId="resultpron">
    <w:name w:val="resultpron"/>
    <w:basedOn w:val="DefaultParagraphFont"/>
    <w:qFormat/>
    <w:rsid w:val="003F1B2A"/>
    <w:rPr>
      <w:rFonts w:ascii="Times New Roman" w:hAnsi="Times New Roman" w:cs="Times New Roman" w:hint="default"/>
    </w:rPr>
  </w:style>
  <w:style w:type="character" w:customStyle="1" w:styleId="NumberingSymbols">
    <w:name w:val="Numbering Symbols"/>
    <w:qFormat/>
    <w:rsid w:val="003F1B2A"/>
  </w:style>
  <w:style w:type="character" w:customStyle="1" w:styleId="StrongEmphasis">
    <w:name w:val="Strong Emphasis"/>
    <w:qFormat/>
    <w:rsid w:val="003F1B2A"/>
    <w:rPr>
      <w:b/>
      <w:bCs/>
    </w:rPr>
  </w:style>
  <w:style w:type="character" w:customStyle="1" w:styleId="Emphasis2">
    <w:name w:val="Emphasis2"/>
    <w:basedOn w:val="DefaultParagraphFont"/>
    <w:qFormat/>
    <w:rsid w:val="003F1B2A"/>
    <w:rPr>
      <w:rFonts w:ascii="Franklin Gothic Heavy" w:hAnsi="Franklin Gothic Heavy" w:cs="Franklin Gothic Heavy" w:hint="default"/>
      <w:iCs/>
      <w:u w:val="single"/>
    </w:rPr>
  </w:style>
  <w:style w:type="character" w:customStyle="1" w:styleId="StyleStyle4CharTimesNewRoman11pt">
    <w:name w:val="Style Style4 Char + Times New Roman 11 pt"/>
    <w:basedOn w:val="DefaultParagraphFont"/>
    <w:qFormat/>
    <w:rsid w:val="003F1B2A"/>
    <w:rPr>
      <w:rFonts w:ascii="Times New Roman" w:hAnsi="Times New Roman" w:cs="Times New Roman" w:hint="default"/>
      <w:sz w:val="20"/>
      <w:szCs w:val="24"/>
      <w:u w:val="single"/>
      <w:lang w:val="en-US" w:eastAsia="en-US" w:bidi="ar-SA"/>
    </w:rPr>
  </w:style>
  <w:style w:type="character" w:customStyle="1" w:styleId="pg">
    <w:name w:val="pg"/>
    <w:basedOn w:val="DefaultParagraphFont"/>
    <w:qFormat/>
    <w:rsid w:val="003F1B2A"/>
  </w:style>
  <w:style w:type="character" w:customStyle="1" w:styleId="ital-inline">
    <w:name w:val="ital-inline"/>
    <w:basedOn w:val="DefaultParagraphFont"/>
    <w:qFormat/>
    <w:rsid w:val="003F1B2A"/>
  </w:style>
  <w:style w:type="character" w:customStyle="1" w:styleId="senselabelstart">
    <w:name w:val="sense_label start"/>
    <w:basedOn w:val="DefaultParagraphFont"/>
    <w:qFormat/>
    <w:rsid w:val="003F1B2A"/>
  </w:style>
  <w:style w:type="character" w:customStyle="1" w:styleId="sensecontent">
    <w:name w:val="sense_content"/>
    <w:basedOn w:val="DefaultParagraphFont"/>
    <w:qFormat/>
    <w:rsid w:val="003F1B2A"/>
  </w:style>
  <w:style w:type="character" w:customStyle="1" w:styleId="vi">
    <w:name w:val="vi"/>
    <w:basedOn w:val="DefaultParagraphFont"/>
    <w:qFormat/>
    <w:rsid w:val="003F1B2A"/>
  </w:style>
  <w:style w:type="character" w:customStyle="1" w:styleId="senselabel">
    <w:name w:val="sense_label"/>
    <w:basedOn w:val="DefaultParagraphFont"/>
    <w:qFormat/>
    <w:rsid w:val="003F1B2A"/>
  </w:style>
  <w:style w:type="character" w:customStyle="1" w:styleId="Style11ptItalicUnderline">
    <w:name w:val="Style 11 pt Italic Underline"/>
    <w:basedOn w:val="DefaultParagraphFont"/>
    <w:qFormat/>
    <w:rsid w:val="003F1B2A"/>
    <w:rPr>
      <w:i/>
      <w:iCs/>
      <w:sz w:val="20"/>
      <w:u w:val="single"/>
    </w:rPr>
  </w:style>
  <w:style w:type="character" w:customStyle="1" w:styleId="Style11ptBoldUnderline">
    <w:name w:val="Style 11 pt Bold Underline"/>
    <w:basedOn w:val="DefaultParagraphFont"/>
    <w:qFormat/>
    <w:rsid w:val="003F1B2A"/>
    <w:rPr>
      <w:b/>
      <w:bCs/>
      <w:sz w:val="20"/>
      <w:u w:val="single"/>
    </w:rPr>
  </w:style>
  <w:style w:type="character" w:customStyle="1" w:styleId="StyleStyle4CharTimesNewRoman11ptItalic">
    <w:name w:val="Style Style4 Char + Times New Roman 11 pt Italic"/>
    <w:basedOn w:val="DefaultParagraphFont"/>
    <w:qFormat/>
    <w:rsid w:val="003F1B2A"/>
    <w:rPr>
      <w:rFonts w:ascii="Times New Roman" w:eastAsia="Times New Roman" w:hAnsi="Times New Roman" w:cs="Times New Roman" w:hint="default"/>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3F1B2A"/>
    <w:rPr>
      <w:rFonts w:ascii="Times New Roman" w:eastAsia="Times New Roman" w:hAnsi="Times New Roman" w:cs="Times New Roman" w:hint="default"/>
      <w:b/>
      <w:bCs/>
      <w:sz w:val="20"/>
      <w:szCs w:val="24"/>
      <w:u w:val="single"/>
      <w:lang w:val="en-US" w:eastAsia="en-US" w:bidi="ar-SA"/>
    </w:rPr>
  </w:style>
  <w:style w:type="character" w:customStyle="1" w:styleId="Style11ptBlack">
    <w:name w:val="Style 11 pt Black"/>
    <w:basedOn w:val="DefaultParagraphFont"/>
    <w:qFormat/>
    <w:rsid w:val="003F1B2A"/>
    <w:rPr>
      <w:color w:val="000000"/>
      <w:sz w:val="20"/>
    </w:rPr>
  </w:style>
  <w:style w:type="character" w:customStyle="1" w:styleId="Style11ptBlackUnderline">
    <w:name w:val="Style 11 pt Black Underline"/>
    <w:basedOn w:val="DefaultParagraphFont"/>
    <w:qFormat/>
    <w:rsid w:val="003F1B2A"/>
    <w:rPr>
      <w:color w:val="000000"/>
      <w:sz w:val="20"/>
      <w:u w:val="single"/>
    </w:rPr>
  </w:style>
  <w:style w:type="character" w:customStyle="1" w:styleId="pmterms1">
    <w:name w:val="pmterms1"/>
    <w:basedOn w:val="DefaultParagraphFont"/>
    <w:qFormat/>
    <w:rsid w:val="003F1B2A"/>
  </w:style>
  <w:style w:type="character" w:customStyle="1" w:styleId="HTMLTypewriter3">
    <w:name w:val="HTML Typewriter3"/>
    <w:basedOn w:val="DefaultParagraphFont"/>
    <w:qFormat/>
    <w:rsid w:val="003F1B2A"/>
    <w:rPr>
      <w:rFonts w:ascii="Courier New" w:eastAsia="SimSun" w:hAnsi="Courier New" w:cs="Courier New" w:hint="default"/>
      <w:sz w:val="20"/>
      <w:szCs w:val="20"/>
    </w:rPr>
  </w:style>
  <w:style w:type="character" w:customStyle="1" w:styleId="CardsChar">
    <w:name w:val="Cards Char"/>
    <w:basedOn w:val="DefaultParagraphFont"/>
    <w:qFormat/>
    <w:rsid w:val="003F1B2A"/>
    <w:rPr>
      <w:rFonts w:ascii="Times New Roman" w:hAnsi="Times New Roman" w:cs="Times New Roman" w:hint="default"/>
      <w:lang w:val="en-US" w:bidi="ar-SA"/>
    </w:rPr>
  </w:style>
  <w:style w:type="character" w:customStyle="1" w:styleId="CardsFont12pt0">
    <w:name w:val="Cards + Font 12pt"/>
    <w:basedOn w:val="CardsChar"/>
    <w:uiPriority w:val="1"/>
    <w:qFormat/>
    <w:rsid w:val="003F1B2A"/>
    <w:rPr>
      <w:rFonts w:ascii="Times New Roman" w:hAnsi="Times New Roman" w:cs="Times New Roman" w:hint="default"/>
      <w:sz w:val="24"/>
      <w:u w:val="single"/>
      <w:lang w:val="en-US" w:bidi="ar-SA"/>
    </w:rPr>
  </w:style>
  <w:style w:type="character" w:customStyle="1" w:styleId="AuthorDateChar">
    <w:name w:val="AuthorDate Char"/>
    <w:basedOn w:val="DefaultParagraphFont"/>
    <w:qFormat/>
    <w:rsid w:val="003F1B2A"/>
    <w:rPr>
      <w:rFonts w:ascii="Times New Roman" w:hAnsi="Times New Roman" w:cs="Times New Roman" w:hint="default"/>
      <w:b/>
      <w:bCs w:val="0"/>
      <w:sz w:val="24"/>
      <w:u w:val="single"/>
      <w:lang w:val="en-US" w:bidi="ar-SA"/>
    </w:rPr>
  </w:style>
  <w:style w:type="character" w:customStyle="1" w:styleId="VisitedInternetLink">
    <w:name w:val="Visited Internet Link"/>
    <w:basedOn w:val="DefaultParagraphFont"/>
    <w:rsid w:val="003F1B2A"/>
    <w:rPr>
      <w:color w:val="800080"/>
      <w:u w:val="single"/>
    </w:rPr>
  </w:style>
  <w:style w:type="character" w:customStyle="1" w:styleId="CitesChar0">
    <w:name w:val="Cites Char"/>
    <w:basedOn w:val="DefaultParagraphFont"/>
    <w:qFormat/>
    <w:rsid w:val="003F1B2A"/>
    <w:rPr>
      <w:szCs w:val="24"/>
      <w:lang w:val="en-US" w:bidi="ar-SA"/>
    </w:rPr>
  </w:style>
  <w:style w:type="character" w:customStyle="1" w:styleId="loose">
    <w:name w:val="loose"/>
    <w:qFormat/>
    <w:rsid w:val="003F1B2A"/>
  </w:style>
  <w:style w:type="character" w:customStyle="1" w:styleId="domtooltips">
    <w:name w:val="domtooltips"/>
    <w:basedOn w:val="DefaultParagraphFont"/>
    <w:qFormat/>
    <w:rsid w:val="003F1B2A"/>
  </w:style>
  <w:style w:type="character" w:customStyle="1" w:styleId="caps">
    <w:name w:val="caps"/>
    <w:basedOn w:val="DefaultParagraphFont"/>
    <w:qFormat/>
    <w:rsid w:val="003F1B2A"/>
  </w:style>
  <w:style w:type="character" w:customStyle="1" w:styleId="Style11ptUnderlineBorderSinglesolidlineAuto05pt">
    <w:name w:val="Style 11 pt Underline Border: : (Single solid line Auto  0.5 pt..."/>
    <w:basedOn w:val="DefaultParagraphFont"/>
    <w:qFormat/>
    <w:rsid w:val="003F1B2A"/>
    <w:rPr>
      <w:sz w:val="20"/>
      <w:u w:val="single"/>
      <w:bdr w:val="single" w:sz="4" w:space="0" w:color="00000A" w:frame="1"/>
    </w:rPr>
  </w:style>
  <w:style w:type="character" w:customStyle="1" w:styleId="StyleUnderlineChar11pt">
    <w:name w:val="Style Underline Char + 11 pt"/>
    <w:basedOn w:val="DefaultParagraphFont"/>
    <w:qFormat/>
    <w:rsid w:val="003F1B2A"/>
    <w:rPr>
      <w:rFonts w:ascii="Times New Roman" w:hAnsi="Times New Roman" w:cs="Times New Roman" w:hint="default"/>
      <w:sz w:val="20"/>
      <w:szCs w:val="24"/>
      <w:u w:val="single"/>
      <w:lang w:val="en-US" w:eastAsia="en-US" w:bidi="ar-SA"/>
    </w:rPr>
  </w:style>
  <w:style w:type="character" w:customStyle="1" w:styleId="BoldUnderlineChar">
    <w:name w:val="Bold Underline Char"/>
    <w:basedOn w:val="DefaultParagraphFont"/>
    <w:locked/>
    <w:rsid w:val="003F1B2A"/>
    <w:rPr>
      <w:rFonts w:ascii="Times New Roman" w:eastAsia="Times New Roman" w:hAnsi="Times New Roman" w:cs="Times New Roman" w:hint="default"/>
      <w:b/>
      <w:bCs/>
      <w:sz w:val="20"/>
      <w:szCs w:val="24"/>
      <w:u w:val="single"/>
    </w:rPr>
  </w:style>
  <w:style w:type="character" w:customStyle="1" w:styleId="StyleGaramond">
    <w:name w:val="Style Garamond"/>
    <w:qFormat/>
    <w:rsid w:val="003F1B2A"/>
    <w:rPr>
      <w:rFonts w:ascii="Garamond" w:hAnsi="Garamond" w:cs="Garamond" w:hint="default"/>
    </w:rPr>
  </w:style>
  <w:style w:type="character" w:customStyle="1" w:styleId="StyletagGaramondChar">
    <w:name w:val="Style tag + Garamond Char"/>
    <w:qFormat/>
    <w:rsid w:val="003F1B2A"/>
    <w:rPr>
      <w:rFonts w:ascii="Garamond" w:hAnsi="Garamond" w:cs="Garamond" w:hint="default"/>
      <w:b/>
      <w:bCs/>
      <w:sz w:val="24"/>
      <w:szCs w:val="24"/>
      <w:lang w:val="en-US" w:bidi="ar-SA"/>
    </w:rPr>
  </w:style>
  <w:style w:type="character" w:customStyle="1" w:styleId="StylecardGaramond12ptUnderlineChar">
    <w:name w:val="Style card + Garamond 12 pt Underline Char"/>
    <w:qFormat/>
    <w:rsid w:val="003F1B2A"/>
    <w:rPr>
      <w:rFonts w:ascii="Garamond" w:hAnsi="Garamond" w:cs="Garamond" w:hint="default"/>
      <w:sz w:val="24"/>
      <w:szCs w:val="24"/>
      <w:u w:val="single"/>
      <w:lang w:val="en-US" w:bidi="ar-SA"/>
    </w:rPr>
  </w:style>
  <w:style w:type="character" w:customStyle="1" w:styleId="BoldUnderline0">
    <w:name w:val="BoldUnderline"/>
    <w:basedOn w:val="DefaultParagraphFont"/>
    <w:uiPriority w:val="1"/>
    <w:qFormat/>
    <w:rsid w:val="003F1B2A"/>
    <w:rPr>
      <w:rFonts w:ascii="Arial" w:hAnsi="Arial" w:cs="Arial" w:hint="default"/>
      <w:b/>
      <w:bCs w:val="0"/>
      <w:sz w:val="20"/>
      <w:u w:val="single"/>
    </w:rPr>
  </w:style>
  <w:style w:type="character" w:customStyle="1" w:styleId="WW8Num2z0">
    <w:name w:val="WW8Num2z0"/>
    <w:qFormat/>
    <w:rsid w:val="003F1B2A"/>
  </w:style>
  <w:style w:type="character" w:customStyle="1" w:styleId="WW8Num2z1">
    <w:name w:val="WW8Num2z1"/>
    <w:qFormat/>
    <w:rsid w:val="003F1B2A"/>
  </w:style>
  <w:style w:type="character" w:customStyle="1" w:styleId="WW8Num2z2">
    <w:name w:val="WW8Num2z2"/>
    <w:qFormat/>
    <w:rsid w:val="003F1B2A"/>
  </w:style>
  <w:style w:type="character" w:customStyle="1" w:styleId="WW8Num2z3">
    <w:name w:val="WW8Num2z3"/>
    <w:qFormat/>
    <w:rsid w:val="003F1B2A"/>
  </w:style>
  <w:style w:type="character" w:customStyle="1" w:styleId="WW8Num2z4">
    <w:name w:val="WW8Num2z4"/>
    <w:qFormat/>
    <w:rsid w:val="003F1B2A"/>
  </w:style>
  <w:style w:type="character" w:customStyle="1" w:styleId="WW8Num2z5">
    <w:name w:val="WW8Num2z5"/>
    <w:qFormat/>
    <w:rsid w:val="003F1B2A"/>
  </w:style>
  <w:style w:type="character" w:customStyle="1" w:styleId="WW8Num2z6">
    <w:name w:val="WW8Num2z6"/>
    <w:qFormat/>
    <w:rsid w:val="003F1B2A"/>
  </w:style>
  <w:style w:type="character" w:customStyle="1" w:styleId="WW8Num2z7">
    <w:name w:val="WW8Num2z7"/>
    <w:qFormat/>
    <w:rsid w:val="003F1B2A"/>
  </w:style>
  <w:style w:type="character" w:customStyle="1" w:styleId="WW8Num2z8">
    <w:name w:val="WW8Num2z8"/>
    <w:qFormat/>
    <w:rsid w:val="003F1B2A"/>
  </w:style>
  <w:style w:type="character" w:customStyle="1" w:styleId="WW8Num5z0">
    <w:name w:val="WW8Num5z0"/>
    <w:qFormat/>
    <w:rsid w:val="003F1B2A"/>
  </w:style>
  <w:style w:type="character" w:customStyle="1" w:styleId="WW8Num5z1">
    <w:name w:val="WW8Num5z1"/>
    <w:qFormat/>
    <w:rsid w:val="003F1B2A"/>
  </w:style>
  <w:style w:type="character" w:customStyle="1" w:styleId="WW8Num5z2">
    <w:name w:val="WW8Num5z2"/>
    <w:qFormat/>
    <w:rsid w:val="003F1B2A"/>
  </w:style>
  <w:style w:type="character" w:customStyle="1" w:styleId="WW8Num5z3">
    <w:name w:val="WW8Num5z3"/>
    <w:qFormat/>
    <w:rsid w:val="003F1B2A"/>
  </w:style>
  <w:style w:type="character" w:customStyle="1" w:styleId="WW8Num5z4">
    <w:name w:val="WW8Num5z4"/>
    <w:qFormat/>
    <w:rsid w:val="003F1B2A"/>
  </w:style>
  <w:style w:type="character" w:customStyle="1" w:styleId="WW8Num5z5">
    <w:name w:val="WW8Num5z5"/>
    <w:qFormat/>
    <w:rsid w:val="003F1B2A"/>
  </w:style>
  <w:style w:type="character" w:customStyle="1" w:styleId="WW8Num5z6">
    <w:name w:val="WW8Num5z6"/>
    <w:qFormat/>
    <w:rsid w:val="003F1B2A"/>
  </w:style>
  <w:style w:type="character" w:customStyle="1" w:styleId="WW8Num5z7">
    <w:name w:val="WW8Num5z7"/>
    <w:qFormat/>
    <w:rsid w:val="003F1B2A"/>
  </w:style>
  <w:style w:type="character" w:customStyle="1" w:styleId="WW8Num5z8">
    <w:name w:val="WW8Num5z8"/>
    <w:qFormat/>
    <w:rsid w:val="003F1B2A"/>
  </w:style>
  <w:style w:type="character" w:customStyle="1" w:styleId="CiteChar1">
    <w:name w:val="Cite Char1"/>
    <w:aliases w:val="cite_tag Char1,Char Char Char Char1 Char Char11,Char Char Char Char1 Char1,Taglines Char Char1,Cha1"/>
    <w:basedOn w:val="DefaultParagraphFont"/>
    <w:qFormat/>
    <w:rsid w:val="003F1B2A"/>
    <w:rPr>
      <w:rFonts w:ascii="Arial" w:hAnsi="Arial" w:cs="Arial" w:hint="default"/>
      <w:b/>
      <w:bCs w:val="0"/>
      <w:sz w:val="24"/>
      <w:szCs w:val="22"/>
      <w:u w:val="single"/>
    </w:rPr>
  </w:style>
  <w:style w:type="character" w:customStyle="1" w:styleId="ListLabel19">
    <w:name w:val="ListLabel 19"/>
    <w:qFormat/>
    <w:rsid w:val="003F1B2A"/>
    <w:rPr>
      <w:b/>
      <w:bCs w:val="0"/>
      <w:i/>
      <w:iCs w:val="0"/>
      <w:strike w:val="0"/>
      <w:dstrike w:val="0"/>
      <w:spacing w:val="0"/>
      <w:w w:val="100"/>
      <w:sz w:val="26"/>
      <w:u w:val="none"/>
      <w:effect w:val="none"/>
    </w:rPr>
  </w:style>
  <w:style w:type="paragraph" w:styleId="Footer">
    <w:name w:val="footer"/>
    <w:basedOn w:val="Normal"/>
    <w:link w:val="FooterChar"/>
    <w:uiPriority w:val="99"/>
    <w:semiHidden/>
    <w:unhideWhenUsed/>
    <w:rsid w:val="003F1B2A"/>
  </w:style>
  <w:style w:type="character" w:customStyle="1" w:styleId="FooterChar1">
    <w:name w:val="Footer Char1"/>
    <w:basedOn w:val="DefaultParagraphFont"/>
    <w:uiPriority w:val="99"/>
    <w:semiHidden/>
    <w:rsid w:val="003F1B2A"/>
    <w:rPr>
      <w:rFonts w:ascii="Calibri" w:hAnsi="Calibri" w:cs="Calibri"/>
    </w:rPr>
  </w:style>
  <w:style w:type="character" w:customStyle="1" w:styleId="UnderlineCharChar">
    <w:name w:val="Underline Char Char"/>
    <w:basedOn w:val="DefaultParagraphFont"/>
    <w:rsid w:val="003F1B2A"/>
    <w:rPr>
      <w:noProof w:val="0"/>
      <w:u w:val="single"/>
      <w:lang w:val="en-US" w:eastAsia="en-US" w:bidi="ar-SA"/>
    </w:rPr>
  </w:style>
  <w:style w:type="character" w:customStyle="1" w:styleId="UnderlinesCharChar">
    <w:name w:val="Underlines Char Char"/>
    <w:basedOn w:val="DefaultParagraphFont"/>
    <w:rsid w:val="003F1B2A"/>
    <w:rPr>
      <w:rFonts w:ascii="Arial" w:hAnsi="Arial" w:cs="Arial" w:hint="default"/>
      <w:b/>
      <w:bCs/>
      <w:noProof w:val="0"/>
      <w:sz w:val="22"/>
      <w:szCs w:val="26"/>
      <w:u w:val="single"/>
      <w:lang w:val="en-US" w:eastAsia="en-US" w:bidi="ar-SA"/>
    </w:rPr>
  </w:style>
  <w:style w:type="character" w:customStyle="1" w:styleId="StyleTimesNewRoman12ptBold">
    <w:name w:val="Style Times New Roman 12 pt Bold"/>
    <w:rsid w:val="003F1B2A"/>
    <w:rPr>
      <w:rFonts w:ascii="Times New Roman" w:hAnsi="Times New Roman" w:cs="Times New Roman" w:hint="default"/>
      <w:b/>
      <w:bCs/>
      <w:sz w:val="24"/>
    </w:rPr>
  </w:style>
  <w:style w:type="character" w:customStyle="1" w:styleId="Style8pt1">
    <w:name w:val="Style 8 pt1"/>
    <w:basedOn w:val="DefaultParagraphFont"/>
    <w:rsid w:val="003F1B2A"/>
    <w:rPr>
      <w:rFonts w:ascii="Georgia" w:hAnsi="Georgia" w:hint="default"/>
      <w:sz w:val="16"/>
    </w:rPr>
  </w:style>
  <w:style w:type="character" w:customStyle="1" w:styleId="Style8pt">
    <w:name w:val="Style 8 pt"/>
    <w:basedOn w:val="DefaultParagraphFont"/>
    <w:rsid w:val="003F1B2A"/>
    <w:rPr>
      <w:rFonts w:ascii="Georgia" w:hAnsi="Georgia" w:hint="default"/>
      <w:sz w:val="16"/>
    </w:rPr>
  </w:style>
  <w:style w:type="character" w:customStyle="1" w:styleId="StyleUnderlineChar11ptChar">
    <w:name w:val="Style Underline Char + 11 pt Char"/>
    <w:rsid w:val="003F1B2A"/>
    <w:rPr>
      <w:rFonts w:ascii="Times New Roman" w:eastAsia="Times New Roman" w:hAnsi="Times New Roman" w:cs="Times New Roman" w:hint="default"/>
      <w:sz w:val="20"/>
      <w:u w:val="single"/>
    </w:rPr>
  </w:style>
  <w:style w:type="character" w:customStyle="1" w:styleId="CardsHighlight">
    <w:name w:val="Cards Highlight"/>
    <w:basedOn w:val="DefaultParagraphFont"/>
    <w:rsid w:val="003F1B2A"/>
    <w:rPr>
      <w:rFonts w:ascii="Times New Roman" w:hAnsi="Times New Roman" w:cs="Times New Roman" w:hint="default"/>
      <w:sz w:val="24"/>
      <w:u w:val="single"/>
      <w:bdr w:val="none" w:sz="0" w:space="0" w:color="auto" w:frame="1"/>
      <w:shd w:val="clear" w:color="auto" w:fill="00FFFF"/>
    </w:rPr>
  </w:style>
  <w:style w:type="character" w:customStyle="1" w:styleId="stylestylebold12pt">
    <w:name w:val="stylestylebold12pt"/>
    <w:basedOn w:val="DefaultParagraphFont"/>
    <w:rsid w:val="003F1B2A"/>
  </w:style>
  <w:style w:type="character" w:customStyle="1" w:styleId="CardsChar1">
    <w:name w:val="Cards Char1"/>
    <w:uiPriority w:val="99"/>
    <w:rsid w:val="003F1B2A"/>
    <w:rPr>
      <w:rFonts w:ascii="Times New Roman" w:hAnsi="Times New Roman" w:cs="Times New Roman" w:hint="default"/>
      <w:sz w:val="20"/>
      <w:szCs w:val="20"/>
    </w:rPr>
  </w:style>
  <w:style w:type="character" w:customStyle="1" w:styleId="AuthorYear">
    <w:name w:val="AuthorYear"/>
    <w:uiPriority w:val="1"/>
    <w:qFormat/>
    <w:rsid w:val="003F1B2A"/>
    <w:rPr>
      <w:rFonts w:ascii="Georgia" w:hAnsi="Georgia" w:hint="default"/>
      <w:b/>
      <w:bCs w:val="0"/>
      <w:sz w:val="24"/>
    </w:rPr>
  </w:style>
  <w:style w:type="character" w:customStyle="1" w:styleId="highlight2">
    <w:name w:val="highlight2"/>
    <w:rsid w:val="003F1B2A"/>
    <w:rPr>
      <w:rFonts w:ascii="Arial" w:hAnsi="Arial" w:cs="Arial" w:hint="default"/>
      <w:b/>
      <w:bCs w:val="0"/>
      <w:sz w:val="19"/>
      <w:u w:val="thick"/>
      <w:bdr w:val="none" w:sz="0" w:space="0" w:color="auto" w:frame="1"/>
    </w:rPr>
  </w:style>
  <w:style w:type="character" w:customStyle="1" w:styleId="UnderlinedChar0">
    <w:name w:val="Underlined Char"/>
    <w:aliases w:val="small text Char Char"/>
    <w:rsid w:val="003F1B2A"/>
    <w:rPr>
      <w:rFonts w:ascii="Times New Roman" w:eastAsia="MS Mincho" w:hAnsi="Times New Roman" w:cs="Times New Roman" w:hint="default"/>
      <w:sz w:val="20"/>
      <w:u w:val="single"/>
    </w:rPr>
  </w:style>
  <w:style w:type="character" w:customStyle="1" w:styleId="UNDERLINECharChar0">
    <w:name w:val="UNDERLINE Char Char"/>
    <w:basedOn w:val="DefaultParagraphFont"/>
    <w:rsid w:val="003F1B2A"/>
    <w:rPr>
      <w:bCs/>
      <w:kern w:val="28"/>
      <w:szCs w:val="32"/>
      <w:u w:val="single"/>
    </w:rPr>
  </w:style>
  <w:style w:type="character" w:customStyle="1" w:styleId="term">
    <w:name w:val="term"/>
    <w:basedOn w:val="DefaultParagraphFont"/>
    <w:rsid w:val="003F1B2A"/>
  </w:style>
  <w:style w:type="character" w:customStyle="1" w:styleId="SmallFontCharCharCharChar">
    <w:name w:val="Small Font Char Char Char Char"/>
    <w:basedOn w:val="DefaultParagraphFont"/>
    <w:rsid w:val="003F1B2A"/>
    <w:rPr>
      <w:rFonts w:ascii="Arial" w:hAnsi="Arial" w:cs="Arial" w:hint="default"/>
      <w:sz w:val="12"/>
      <w:szCs w:val="24"/>
    </w:rPr>
  </w:style>
  <w:style w:type="character" w:customStyle="1" w:styleId="vitstoryheadline">
    <w:name w:val="vitstoryheadline"/>
    <w:basedOn w:val="DefaultParagraphFont"/>
    <w:rsid w:val="003F1B2A"/>
  </w:style>
  <w:style w:type="character" w:customStyle="1" w:styleId="regtext">
    <w:name w:val="regtext"/>
    <w:basedOn w:val="DefaultParagraphFont"/>
    <w:rsid w:val="003F1B2A"/>
  </w:style>
  <w:style w:type="character" w:customStyle="1" w:styleId="bps-topic-ident">
    <w:name w:val="bps-topic-ident"/>
    <w:basedOn w:val="DefaultParagraphFont"/>
    <w:rsid w:val="003F1B2A"/>
  </w:style>
  <w:style w:type="character" w:customStyle="1" w:styleId="CharChar4">
    <w:name w:val="Char Char4"/>
    <w:basedOn w:val="DefaultParagraphFont"/>
    <w:rsid w:val="003F1B2A"/>
    <w:rPr>
      <w:b/>
      <w:bCs/>
      <w:sz w:val="28"/>
      <w:szCs w:val="28"/>
    </w:rPr>
  </w:style>
  <w:style w:type="character" w:customStyle="1" w:styleId="CharChar5">
    <w:name w:val="Char Char5"/>
    <w:basedOn w:val="DefaultParagraphFont"/>
    <w:rsid w:val="003F1B2A"/>
    <w:rPr>
      <w:rFonts w:ascii="Arial" w:hAnsi="Arial" w:cs="Arial" w:hint="default"/>
      <w:b/>
      <w:bCs/>
      <w:sz w:val="26"/>
      <w:szCs w:val="26"/>
    </w:rPr>
  </w:style>
  <w:style w:type="character" w:customStyle="1" w:styleId="BoldunderlineChar0">
    <w:name w:val="Bold underline Char"/>
    <w:basedOn w:val="DefaultParagraphFont"/>
    <w:rsid w:val="003F1B2A"/>
    <w:rPr>
      <w:rFonts w:ascii="Garamond" w:hAnsi="Garamond" w:cs="Arial" w:hint="default"/>
      <w:b/>
      <w:bCs/>
      <w:kern w:val="20"/>
      <w:szCs w:val="32"/>
      <w:u w:val="single"/>
      <w:lang w:val="en-US" w:eastAsia="en-US" w:bidi="ar-SA"/>
    </w:rPr>
  </w:style>
  <w:style w:type="character" w:customStyle="1" w:styleId="byline">
    <w:name w:val="byline"/>
    <w:basedOn w:val="DefaultParagraphFont"/>
    <w:rsid w:val="003F1B2A"/>
  </w:style>
  <w:style w:type="character" w:customStyle="1" w:styleId="7TimesNewRoman">
    <w:name w:val="7 Times New Roman"/>
    <w:rsid w:val="003F1B2A"/>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xed">
    <w:name w:val="Boxed"/>
    <w:qFormat/>
    <w:rsid w:val="003F1B2A"/>
    <w:rPr>
      <w:rFonts w:ascii="Garamond" w:hAnsi="Garamond" w:hint="default"/>
      <w:sz w:val="20"/>
      <w:bdr w:val="single" w:sz="6" w:space="0" w:color="auto" w:frame="1"/>
    </w:rPr>
  </w:style>
  <w:style w:type="character" w:customStyle="1" w:styleId="reduce2">
    <w:name w:val="reduce2"/>
    <w:rsid w:val="003F1B2A"/>
    <w:rPr>
      <w:rFonts w:ascii="Arial" w:hAnsi="Arial" w:cs="Arial" w:hint="default"/>
      <w:color w:val="000000"/>
      <w:sz w:val="10"/>
      <w:szCs w:val="22"/>
    </w:rPr>
  </w:style>
  <w:style w:type="character" w:customStyle="1" w:styleId="asset-metabar-time">
    <w:name w:val="asset-metabar-time"/>
    <w:basedOn w:val="DefaultParagraphFont"/>
    <w:rsid w:val="003F1B2A"/>
  </w:style>
  <w:style w:type="character" w:customStyle="1" w:styleId="Style1CharChar">
    <w:name w:val="Style1 Char Char"/>
    <w:basedOn w:val="DefaultParagraphFont"/>
    <w:rsid w:val="003F1B2A"/>
    <w:rPr>
      <w:sz w:val="16"/>
      <w:szCs w:val="16"/>
      <w:lang w:val="en-US" w:eastAsia="en-US" w:bidi="ar-SA"/>
    </w:rPr>
  </w:style>
  <w:style w:type="character" w:customStyle="1" w:styleId="Style2CharChar">
    <w:name w:val="Style2 Char Char"/>
    <w:basedOn w:val="DefaultParagraphFont"/>
    <w:rsid w:val="003F1B2A"/>
    <w:rPr>
      <w:u w:val="thick"/>
      <w:lang w:val="en-US" w:eastAsia="en-US" w:bidi="ar-SA"/>
    </w:rPr>
  </w:style>
  <w:style w:type="character" w:customStyle="1" w:styleId="dateline">
    <w:name w:val="dateline"/>
    <w:basedOn w:val="DefaultParagraphFont"/>
    <w:rsid w:val="003F1B2A"/>
  </w:style>
  <w:style w:type="character" w:customStyle="1" w:styleId="date-display-single">
    <w:name w:val="date-display-single"/>
    <w:basedOn w:val="DefaultParagraphFont"/>
    <w:rsid w:val="003F1B2A"/>
  </w:style>
  <w:style w:type="character" w:customStyle="1" w:styleId="wikigeneratedlinkcontent">
    <w:name w:val="wikigeneratedlinkcontent"/>
    <w:basedOn w:val="DefaultParagraphFont"/>
    <w:rsid w:val="003F1B2A"/>
  </w:style>
  <w:style w:type="character" w:customStyle="1" w:styleId="Heading3CharCharChar3">
    <w:name w:val="Heading 3 Char Char Char3"/>
    <w:aliases w:val="Char Char Char3,Heading 3 Char Char Char2,Char Char Char2"/>
    <w:basedOn w:val="DefaultParagraphFont"/>
    <w:rsid w:val="003F1B2A"/>
    <w:rPr>
      <w:rFonts w:ascii="Arial" w:hAnsi="Arial" w:cs="Arial" w:hint="default"/>
      <w:bCs/>
      <w:szCs w:val="26"/>
      <w:u w:val="single"/>
      <w:lang w:val="en-US" w:eastAsia="en-US" w:bidi="ar-SA"/>
    </w:rPr>
  </w:style>
  <w:style w:type="character" w:customStyle="1" w:styleId="aqj">
    <w:name w:val="aqj"/>
    <w:rsid w:val="003F1B2A"/>
  </w:style>
  <w:style w:type="character" w:customStyle="1" w:styleId="ilad">
    <w:name w:val="il_ad"/>
    <w:rsid w:val="003F1B2A"/>
  </w:style>
  <w:style w:type="character" w:customStyle="1" w:styleId="CardsUnderlined">
    <w:name w:val="Cards Underlined"/>
    <w:qFormat/>
    <w:rsid w:val="003F1B2A"/>
    <w:rPr>
      <w:rFonts w:ascii="Helvetica" w:hAnsi="Helvetica" w:cs="Helvetica" w:hint="default"/>
      <w:sz w:val="22"/>
      <w:szCs w:val="24"/>
      <w:u w:val="thick"/>
    </w:rPr>
  </w:style>
  <w:style w:type="character" w:customStyle="1" w:styleId="pullquote">
    <w:name w:val="pullquote"/>
    <w:basedOn w:val="DefaultParagraphFont"/>
    <w:rsid w:val="003F1B2A"/>
  </w:style>
  <w:style w:type="character" w:customStyle="1" w:styleId="StyleStyleUnderline411pt">
    <w:name w:val="Style Style Underline4 + 11 pt"/>
    <w:basedOn w:val="DefaultParagraphFont"/>
    <w:rsid w:val="003F1B2A"/>
    <w:rPr>
      <w:sz w:val="20"/>
      <w:u w:val="single"/>
    </w:rPr>
  </w:style>
  <w:style w:type="character" w:customStyle="1" w:styleId="StyleStyleUnderline411ptBold">
    <w:name w:val="Style Style Underline4 + 11 pt Bold"/>
    <w:basedOn w:val="DefaultParagraphFont"/>
    <w:rsid w:val="003F1B2A"/>
    <w:rPr>
      <w:b/>
      <w:bCs/>
      <w:sz w:val="20"/>
      <w:u w:val="single"/>
    </w:rPr>
  </w:style>
  <w:style w:type="character" w:customStyle="1" w:styleId="StyleStyleUnderline311pt">
    <w:name w:val="Style Style Underline3 + 11 pt"/>
    <w:basedOn w:val="DefaultParagraphFont"/>
    <w:rsid w:val="003F1B2A"/>
    <w:rPr>
      <w:sz w:val="20"/>
      <w:u w:val="single"/>
    </w:rPr>
  </w:style>
  <w:style w:type="character" w:customStyle="1" w:styleId="StyleStyleUnderline311ptBold">
    <w:name w:val="Style Style Underline3 + 11 pt Bold"/>
    <w:basedOn w:val="DefaultParagraphFont"/>
    <w:rsid w:val="003F1B2A"/>
    <w:rPr>
      <w:b/>
      <w:bCs/>
      <w:sz w:val="20"/>
      <w:u w:val="single"/>
    </w:rPr>
  </w:style>
  <w:style w:type="character" w:customStyle="1" w:styleId="red-subtitle">
    <w:name w:val="red-subtitle"/>
    <w:basedOn w:val="DefaultParagraphFont"/>
    <w:rsid w:val="003F1B2A"/>
  </w:style>
  <w:style w:type="character" w:customStyle="1" w:styleId="ft1">
    <w:name w:val="ft1"/>
    <w:basedOn w:val="DefaultParagraphFont"/>
    <w:rsid w:val="003F1B2A"/>
  </w:style>
  <w:style w:type="character" w:customStyle="1" w:styleId="dropcap">
    <w:name w:val="dropcap"/>
    <w:basedOn w:val="DefaultParagraphFont"/>
    <w:rsid w:val="003F1B2A"/>
  </w:style>
  <w:style w:type="character" w:customStyle="1" w:styleId="m4841727538114946087gmail-styleunderline">
    <w:name w:val="m_4841727538114946087gmail-styleunderline"/>
    <w:basedOn w:val="DefaultParagraphFont"/>
    <w:rsid w:val="003F1B2A"/>
  </w:style>
  <w:style w:type="character" w:customStyle="1" w:styleId="Mention1">
    <w:name w:val="Mention1"/>
    <w:basedOn w:val="DefaultParagraphFont"/>
    <w:uiPriority w:val="99"/>
    <w:semiHidden/>
    <w:rsid w:val="003F1B2A"/>
    <w:rPr>
      <w:color w:val="2B579A"/>
      <w:shd w:val="clear" w:color="auto" w:fill="E6E6E6"/>
    </w:rPr>
  </w:style>
  <w:style w:type="character" w:customStyle="1" w:styleId="Styleunderline11pt">
    <w:name w:val="Style underline + 11 pt"/>
    <w:rsid w:val="003F1B2A"/>
    <w:rPr>
      <w:rFonts w:ascii="Times New Roman" w:hAnsi="Times New Roman" w:cs="Times New Roman" w:hint="default"/>
      <w:sz w:val="20"/>
      <w:u w:val="single"/>
    </w:rPr>
  </w:style>
  <w:style w:type="character" w:customStyle="1" w:styleId="hilite1">
    <w:name w:val="hilite1"/>
    <w:basedOn w:val="DefaultParagraphFont"/>
    <w:rsid w:val="003F1B2A"/>
    <w:rPr>
      <w:rFonts w:ascii="Arial Narrow" w:hAnsi="Arial Narrow" w:hint="default"/>
      <w:sz w:val="20"/>
      <w:u w:val="single"/>
      <w:bdr w:val="none" w:sz="0" w:space="0" w:color="auto" w:frame="1"/>
      <w:shd w:val="clear" w:color="auto" w:fill="00FF00"/>
    </w:rPr>
  </w:style>
  <w:style w:type="character" w:customStyle="1" w:styleId="standardcontent">
    <w:name w:val="standardcontent"/>
    <w:basedOn w:val="DefaultParagraphFont"/>
    <w:rsid w:val="003F1B2A"/>
  </w:style>
  <w:style w:type="character" w:customStyle="1" w:styleId="storyby">
    <w:name w:val="storyby"/>
    <w:basedOn w:val="DefaultParagraphFont"/>
    <w:rsid w:val="003F1B2A"/>
  </w:style>
  <w:style w:type="character" w:customStyle="1" w:styleId="CiteCharChar">
    <w:name w:val="Cite Char Char"/>
    <w:basedOn w:val="DefaultParagraphFont"/>
    <w:rsid w:val="003F1B2A"/>
    <w:rPr>
      <w:rFonts w:ascii="Cambria" w:hAnsi="Cambria" w:cs="Times New Roman" w:hint="default"/>
      <w:b/>
      <w:bCs/>
      <w:sz w:val="26"/>
      <w:szCs w:val="26"/>
    </w:rPr>
  </w:style>
  <w:style w:type="character" w:customStyle="1" w:styleId="CardCharChar1">
    <w:name w:val="Card Char Char1"/>
    <w:basedOn w:val="DefaultParagraphFont"/>
    <w:rsid w:val="003F1B2A"/>
    <w:rPr>
      <w:rFonts w:ascii="Times New Roman" w:hAnsi="Times New Roman" w:cs="Times New Roman" w:hint="default"/>
      <w:b/>
      <w:bCs/>
      <w:sz w:val="28"/>
      <w:szCs w:val="28"/>
    </w:rPr>
  </w:style>
  <w:style w:type="character" w:customStyle="1" w:styleId="CircleChar1">
    <w:name w:val="Circle Char1"/>
    <w:basedOn w:val="DefaultParagraphFont"/>
    <w:rsid w:val="003F1B2A"/>
    <w:rPr>
      <w:rFonts w:ascii="Times New Roman" w:hAnsi="Times New Roman" w:cs="Times New Roman" w:hint="default"/>
      <w:b/>
      <w:bCs w:val="0"/>
      <w:i/>
      <w:iCs w:val="0"/>
      <w:sz w:val="18"/>
      <w:szCs w:val="18"/>
      <w:u w:val="single"/>
      <w:lang w:val="en-US" w:eastAsia="en-US" w:bidi="ar-SA"/>
    </w:rPr>
  </w:style>
  <w:style w:type="character" w:customStyle="1" w:styleId="hit1">
    <w:name w:val="hit1"/>
    <w:basedOn w:val="DefaultParagraphFont"/>
    <w:rsid w:val="003F1B2A"/>
    <w:rPr>
      <w:b/>
      <w:bCs/>
      <w:color w:val="CC0033"/>
    </w:rPr>
  </w:style>
  <w:style w:type="character" w:customStyle="1" w:styleId="upper">
    <w:name w:val="upper"/>
    <w:basedOn w:val="DefaultParagraphFont"/>
    <w:rsid w:val="003F1B2A"/>
  </w:style>
  <w:style w:type="character" w:customStyle="1" w:styleId="SmallFont7pt">
    <w:name w:val="Small Font (7 pt)"/>
    <w:basedOn w:val="DefaultParagraphFont"/>
    <w:qFormat/>
    <w:rsid w:val="003F1B2A"/>
    <w:rPr>
      <w:sz w:val="14"/>
    </w:rPr>
  </w:style>
  <w:style w:type="character" w:customStyle="1" w:styleId="SmallText-New">
    <w:name w:val="Small Text - New"/>
    <w:basedOn w:val="DefaultParagraphFont"/>
    <w:rsid w:val="003F1B2A"/>
    <w:rPr>
      <w:rFonts w:ascii="Arial Narrow" w:hAnsi="Arial Narrow" w:hint="default"/>
      <w:sz w:val="14"/>
    </w:rPr>
  </w:style>
  <w:style w:type="character" w:customStyle="1" w:styleId="Underlined-New">
    <w:name w:val="Underlined - New"/>
    <w:basedOn w:val="DefaultParagraphFont"/>
    <w:rsid w:val="003F1B2A"/>
    <w:rPr>
      <w:rFonts w:ascii="Arial Narrow" w:hAnsi="Arial Narrow" w:hint="default"/>
      <w:sz w:val="16"/>
      <w:u w:val="single"/>
    </w:rPr>
  </w:style>
  <w:style w:type="character" w:customStyle="1" w:styleId="Boxing">
    <w:name w:val="Boxing"/>
    <w:basedOn w:val="DefaultParagraphFont"/>
    <w:rsid w:val="003F1B2A"/>
    <w:rPr>
      <w:rFonts w:ascii="Arial Narrow" w:hAnsi="Arial Narrow" w:hint="default"/>
      <w:strike w:val="0"/>
      <w:dstrike w:val="0"/>
      <w:sz w:val="20"/>
      <w:u w:val="none"/>
      <w:effect w:val="none"/>
      <w:bdr w:val="single" w:sz="2" w:space="0" w:color="auto" w:frame="1"/>
      <w:vertAlign w:val="baseline"/>
    </w:rPr>
  </w:style>
  <w:style w:type="character" w:customStyle="1" w:styleId="style65">
    <w:name w:val="style65"/>
    <w:basedOn w:val="DefaultParagraphFont"/>
    <w:rsid w:val="003F1B2A"/>
    <w:rPr>
      <w:rFonts w:ascii="Times New Roman" w:hAnsi="Times New Roman" w:cs="Times New Roman" w:hint="default"/>
    </w:rPr>
  </w:style>
  <w:style w:type="character" w:customStyle="1" w:styleId="qlabel">
    <w:name w:val="q_label"/>
    <w:basedOn w:val="DefaultParagraphFont"/>
    <w:rsid w:val="003F1B2A"/>
  </w:style>
  <w:style w:type="character" w:customStyle="1" w:styleId="alabel">
    <w:name w:val="a_label"/>
    <w:basedOn w:val="DefaultParagraphFont"/>
    <w:rsid w:val="003F1B2A"/>
  </w:style>
  <w:style w:type="character" w:customStyle="1" w:styleId="BoldandUnderlineCharChar">
    <w:name w:val="Bold and Underline Char Char"/>
    <w:basedOn w:val="DefaultParagraphFont"/>
    <w:rsid w:val="003F1B2A"/>
    <w:rPr>
      <w:rFonts w:ascii="MS Mincho" w:eastAsia="MS Mincho" w:hint="eastAsia"/>
      <w:b/>
      <w:bCs w:val="0"/>
      <w:u w:val="single"/>
      <w:lang w:val="en-US" w:eastAsia="en-US" w:bidi="ar-SA"/>
    </w:rPr>
  </w:style>
  <w:style w:type="character" w:customStyle="1" w:styleId="CardTextChar1">
    <w:name w:val="Card Text Char"/>
    <w:basedOn w:val="DefaultParagraphFont"/>
    <w:rsid w:val="003F1B2A"/>
    <w:rPr>
      <w:rFonts w:ascii="Times New Roman" w:eastAsia="Times New Roman" w:hAnsi="Times New Roman" w:cs="Times New Roman" w:hint="default"/>
      <w:szCs w:val="24"/>
    </w:rPr>
  </w:style>
  <w:style w:type="character" w:customStyle="1" w:styleId="BoldUnderlineChar1">
    <w:name w:val="BoldUnderline Char"/>
    <w:basedOn w:val="DefaultParagraphFont"/>
    <w:uiPriority w:val="99"/>
    <w:rsid w:val="003F1B2A"/>
    <w:rPr>
      <w:rFonts w:ascii="Times New Roman" w:eastAsia="Times New Roman" w:hAnsi="Times New Roman" w:cs="Times New Roman" w:hint="default"/>
      <w:b/>
      <w:bCs w:val="0"/>
      <w:sz w:val="20"/>
      <w:u w:val="single"/>
    </w:rPr>
  </w:style>
  <w:style w:type="character" w:customStyle="1" w:styleId="Heading3CharCharCharChar2">
    <w:name w:val="Heading 3 Char Char Char Char2"/>
    <w:basedOn w:val="DefaultParagraphFont"/>
    <w:rsid w:val="003F1B2A"/>
    <w:rPr>
      <w:rFonts w:ascii="Arial" w:hAnsi="Arial" w:cs="Arial" w:hint="default"/>
      <w:bCs/>
      <w:szCs w:val="26"/>
      <w:u w:val="single"/>
      <w:lang w:val="en-US" w:eastAsia="en-US" w:bidi="ar-SA"/>
    </w:rPr>
  </w:style>
  <w:style w:type="character" w:customStyle="1" w:styleId="underline20">
    <w:name w:val="underline2"/>
    <w:basedOn w:val="DefaultParagraphFont"/>
    <w:rsid w:val="003F1B2A"/>
    <w:rPr>
      <w:u w:val="single"/>
    </w:rPr>
  </w:style>
  <w:style w:type="character" w:customStyle="1" w:styleId="inside-head">
    <w:name w:val="inside-head"/>
    <w:basedOn w:val="DefaultParagraphFont"/>
    <w:rsid w:val="003F1B2A"/>
  </w:style>
  <w:style w:type="character" w:customStyle="1" w:styleId="officialstitle-">
    <w:name w:val="official_s_title-"/>
    <w:basedOn w:val="DefaultParagraphFont"/>
    <w:rsid w:val="003F1B2A"/>
  </w:style>
  <w:style w:type="character" w:customStyle="1" w:styleId="officialsbureau">
    <w:name w:val="official_s_bureau"/>
    <w:basedOn w:val="DefaultParagraphFont"/>
    <w:rsid w:val="003F1B2A"/>
  </w:style>
  <w:style w:type="character" w:customStyle="1" w:styleId="StyleStyle11ptBoldUnderlineBorderSinglesolidlineAuto">
    <w:name w:val="Style Style 11 pt Bold Underline Border: : (Single solid line Auto ..."/>
    <w:basedOn w:val="DefaultParagraphFont"/>
    <w:rsid w:val="003F1B2A"/>
    <w:rPr>
      <w:rFonts w:ascii="Times New Roman" w:hAnsi="Times New Roman" w:cs="Times New Roman" w:hint="default"/>
      <w:b/>
      <w:bCs/>
      <w:strike w:val="0"/>
      <w:dstrike w:val="0"/>
      <w:sz w:val="20"/>
      <w:u w:val="none"/>
      <w:effect w:val="none"/>
      <w:bdr w:val="none" w:sz="0" w:space="0" w:color="auto" w:frame="1"/>
    </w:rPr>
  </w:style>
  <w:style w:type="paragraph" w:styleId="Quote">
    <w:name w:val="Quote"/>
    <w:basedOn w:val="Normal"/>
    <w:next w:val="Normal"/>
    <w:link w:val="QuoteChar"/>
    <w:uiPriority w:val="29"/>
    <w:qFormat/>
    <w:rsid w:val="003F1B2A"/>
    <w:pPr>
      <w:widowControl w:val="0"/>
    </w:pPr>
    <w:rPr>
      <w:rFonts w:eastAsia="Times New Roman"/>
      <w:iCs/>
      <w:color w:val="000000"/>
      <w:lang w:bidi="en-US"/>
    </w:rPr>
  </w:style>
  <w:style w:type="character" w:customStyle="1" w:styleId="QuoteChar1">
    <w:name w:val="Quote Char1"/>
    <w:basedOn w:val="DefaultParagraphFont"/>
    <w:uiPriority w:val="29"/>
    <w:rsid w:val="003F1B2A"/>
    <w:rPr>
      <w:rFonts w:ascii="Calibri" w:hAnsi="Calibri" w:cs="Calibri"/>
      <w:i/>
      <w:iCs/>
      <w:color w:val="404040" w:themeColor="text1" w:themeTint="BF"/>
    </w:rPr>
  </w:style>
  <w:style w:type="character" w:customStyle="1" w:styleId="underlineChar">
    <w:name w:val="underline Char"/>
    <w:basedOn w:val="DefaultParagraphFont"/>
    <w:rsid w:val="003F1B2A"/>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
    <w:rsid w:val="003F1B2A"/>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3F1B2A"/>
    <w:rPr>
      <w:sz w:val="20"/>
      <w:u w:val="single"/>
    </w:rPr>
  </w:style>
  <w:style w:type="paragraph" w:styleId="BodyTextIndent2">
    <w:name w:val="Body Text Indent 2"/>
    <w:basedOn w:val="Normal"/>
    <w:link w:val="BodyTextIndent2Char"/>
    <w:semiHidden/>
    <w:unhideWhenUsed/>
    <w:rsid w:val="003F1B2A"/>
    <w:pPr>
      <w:spacing w:after="120" w:line="480" w:lineRule="auto"/>
      <w:ind w:left="360"/>
    </w:pPr>
  </w:style>
  <w:style w:type="character" w:customStyle="1" w:styleId="BodyTextIndent2Char1">
    <w:name w:val="Body Text Indent 2 Char1"/>
    <w:basedOn w:val="DefaultParagraphFont"/>
    <w:semiHidden/>
    <w:rsid w:val="003F1B2A"/>
    <w:rPr>
      <w:rFonts w:ascii="Calibri" w:hAnsi="Calibri" w:cs="Calibri"/>
    </w:rPr>
  </w:style>
  <w:style w:type="paragraph" w:styleId="BodyTextIndent3">
    <w:name w:val="Body Text Indent 3"/>
    <w:basedOn w:val="Normal"/>
    <w:link w:val="BodyTextIndent3Char"/>
    <w:uiPriority w:val="99"/>
    <w:semiHidden/>
    <w:unhideWhenUsed/>
    <w:rsid w:val="003F1B2A"/>
    <w:pPr>
      <w:spacing w:after="120"/>
      <w:ind w:left="360"/>
    </w:pPr>
    <w:rPr>
      <w:szCs w:val="16"/>
    </w:rPr>
  </w:style>
  <w:style w:type="character" w:customStyle="1" w:styleId="BodyTextIndent3Char1">
    <w:name w:val="Body Text Indent 3 Char1"/>
    <w:basedOn w:val="DefaultParagraphFont"/>
    <w:uiPriority w:val="99"/>
    <w:semiHidden/>
    <w:rsid w:val="003F1B2A"/>
    <w:rPr>
      <w:rFonts w:ascii="Calibri" w:hAnsi="Calibri" w:cs="Calibri"/>
      <w:sz w:val="16"/>
      <w:szCs w:val="16"/>
    </w:rPr>
  </w:style>
  <w:style w:type="paragraph" w:styleId="BodyText2">
    <w:name w:val="Body Text 2"/>
    <w:basedOn w:val="Normal"/>
    <w:link w:val="BodyText2Char"/>
    <w:semiHidden/>
    <w:unhideWhenUsed/>
    <w:rsid w:val="003F1B2A"/>
    <w:pPr>
      <w:spacing w:after="120" w:line="480" w:lineRule="auto"/>
    </w:pPr>
  </w:style>
  <w:style w:type="character" w:customStyle="1" w:styleId="BodyText2Char1">
    <w:name w:val="Body Text 2 Char1"/>
    <w:basedOn w:val="DefaultParagraphFont"/>
    <w:uiPriority w:val="99"/>
    <w:semiHidden/>
    <w:rsid w:val="003F1B2A"/>
    <w:rPr>
      <w:rFonts w:ascii="Calibri" w:hAnsi="Calibri" w:cs="Calibri"/>
    </w:rPr>
  </w:style>
  <w:style w:type="paragraph" w:styleId="BodyTextIndent">
    <w:name w:val="Body Text Indent"/>
    <w:basedOn w:val="Normal"/>
    <w:link w:val="BodyTextIndentChar"/>
    <w:uiPriority w:val="99"/>
    <w:semiHidden/>
    <w:unhideWhenUsed/>
    <w:rsid w:val="003F1B2A"/>
    <w:pPr>
      <w:spacing w:after="120"/>
      <w:ind w:left="360"/>
    </w:pPr>
  </w:style>
  <w:style w:type="character" w:customStyle="1" w:styleId="BodyTextIndentChar1">
    <w:name w:val="Body Text Indent Char1"/>
    <w:basedOn w:val="DefaultParagraphFont"/>
    <w:uiPriority w:val="99"/>
    <w:semiHidden/>
    <w:rsid w:val="003F1B2A"/>
    <w:rPr>
      <w:rFonts w:ascii="Calibri" w:hAnsi="Calibri" w:cs="Calibri"/>
    </w:rPr>
  </w:style>
  <w:style w:type="paragraph" w:styleId="BodyText3">
    <w:name w:val="Body Text 3"/>
    <w:basedOn w:val="Normal"/>
    <w:link w:val="BodyText3Char"/>
    <w:semiHidden/>
    <w:unhideWhenUsed/>
    <w:rsid w:val="003F1B2A"/>
    <w:pPr>
      <w:spacing w:after="120"/>
    </w:pPr>
    <w:rPr>
      <w:szCs w:val="16"/>
    </w:rPr>
  </w:style>
  <w:style w:type="character" w:customStyle="1" w:styleId="BodyText3Char1">
    <w:name w:val="Body Text 3 Char1"/>
    <w:basedOn w:val="DefaultParagraphFont"/>
    <w:semiHidden/>
    <w:rsid w:val="003F1B2A"/>
    <w:rPr>
      <w:rFonts w:ascii="Calibri" w:hAnsi="Calibri" w:cs="Calibri"/>
      <w:sz w:val="16"/>
      <w:szCs w:val="16"/>
    </w:rPr>
  </w:style>
  <w:style w:type="character" w:customStyle="1" w:styleId="StyleBold">
    <w:name w:val="Style Bold"/>
    <w:basedOn w:val="DefaultParagraphFont"/>
    <w:uiPriority w:val="9"/>
    <w:semiHidden/>
    <w:qFormat/>
    <w:rsid w:val="003F1B2A"/>
    <w:rPr>
      <w:b/>
      <w:bCs/>
    </w:rPr>
  </w:style>
  <w:style w:type="character" w:customStyle="1" w:styleId="body-text">
    <w:name w:val="body-text"/>
    <w:basedOn w:val="DefaultParagraphFont"/>
    <w:rsid w:val="003F1B2A"/>
  </w:style>
  <w:style w:type="character" w:customStyle="1" w:styleId="globalcontentbody">
    <w:name w:val="globalcontentbody"/>
    <w:basedOn w:val="DefaultParagraphFont"/>
    <w:rsid w:val="003F1B2A"/>
  </w:style>
  <w:style w:type="character" w:customStyle="1" w:styleId="term1">
    <w:name w:val="term1"/>
    <w:basedOn w:val="DefaultParagraphFont"/>
    <w:rsid w:val="003F1B2A"/>
    <w:rPr>
      <w:b/>
      <w:bCs/>
    </w:rPr>
  </w:style>
  <w:style w:type="character" w:customStyle="1" w:styleId="Styleterm111ptUnderline">
    <w:name w:val="Style term1 + 11 pt Underline"/>
    <w:basedOn w:val="term1"/>
    <w:rsid w:val="003F1B2A"/>
    <w:rPr>
      <w:b/>
      <w:bCs/>
      <w:sz w:val="20"/>
      <w:u w:val="single"/>
    </w:rPr>
  </w:style>
  <w:style w:type="character" w:customStyle="1" w:styleId="Styleunderline11ptBold">
    <w:name w:val="Style underline + 11 pt Bold"/>
    <w:basedOn w:val="underline"/>
    <w:rsid w:val="003F1B2A"/>
    <w:rPr>
      <w:rFonts w:ascii="Times New Roman" w:hAnsi="Times New Roman" w:cs="Times New Roman" w:hint="default"/>
      <w:b/>
      <w:bCs/>
      <w:sz w:val="20"/>
      <w:u w:val="single"/>
    </w:rPr>
  </w:style>
  <w:style w:type="character" w:customStyle="1" w:styleId="Style9pt">
    <w:name w:val="Style 9 pt"/>
    <w:basedOn w:val="DefaultParagraphFont"/>
    <w:rsid w:val="003F1B2A"/>
    <w:rPr>
      <w:rFonts w:ascii="Times New Roman" w:hAnsi="Times New Roman" w:cs="Times New Roman" w:hint="default"/>
      <w:sz w:val="20"/>
    </w:rPr>
  </w:style>
  <w:style w:type="character" w:customStyle="1" w:styleId="authorbio">
    <w:name w:val="authorbio"/>
    <w:basedOn w:val="DefaultParagraphFont"/>
    <w:rsid w:val="003F1B2A"/>
  </w:style>
  <w:style w:type="character" w:customStyle="1" w:styleId="a1">
    <w:name w:val="a"/>
    <w:basedOn w:val="DefaultParagraphFont"/>
    <w:rsid w:val="003F1B2A"/>
  </w:style>
  <w:style w:type="character" w:customStyle="1" w:styleId="StyleUnderline3">
    <w:name w:val="Style Underline3"/>
    <w:basedOn w:val="DefaultParagraphFont"/>
    <w:rsid w:val="003F1B2A"/>
    <w:rPr>
      <w:u w:val="single"/>
    </w:rPr>
  </w:style>
  <w:style w:type="character" w:customStyle="1" w:styleId="StyleUnderline4">
    <w:name w:val="Style Underline4"/>
    <w:basedOn w:val="DefaultParagraphFont"/>
    <w:rsid w:val="003F1B2A"/>
    <w:rPr>
      <w:u w:val="single"/>
    </w:rPr>
  </w:style>
  <w:style w:type="character" w:customStyle="1" w:styleId="base">
    <w:name w:val="base"/>
    <w:basedOn w:val="DefaultParagraphFont"/>
    <w:rsid w:val="003F1B2A"/>
  </w:style>
  <w:style w:type="character" w:customStyle="1" w:styleId="part-of-speech">
    <w:name w:val="part-of-speech"/>
    <w:basedOn w:val="DefaultParagraphFont"/>
    <w:rsid w:val="003F1B2A"/>
  </w:style>
  <w:style w:type="character" w:customStyle="1" w:styleId="sep">
    <w:name w:val="sep"/>
    <w:basedOn w:val="DefaultParagraphFont"/>
    <w:rsid w:val="003F1B2A"/>
  </w:style>
  <w:style w:type="character" w:customStyle="1" w:styleId="pron">
    <w:name w:val="pron"/>
    <w:basedOn w:val="DefaultParagraphFont"/>
    <w:rsid w:val="003F1B2A"/>
  </w:style>
  <w:style w:type="character" w:customStyle="1" w:styleId="CharChar3">
    <w:name w:val="Char Char3"/>
    <w:basedOn w:val="DefaultParagraphFont"/>
    <w:rsid w:val="003F1B2A"/>
    <w:rPr>
      <w:rFonts w:ascii="Arial" w:hAnsi="Arial" w:cs="Arial" w:hint="default"/>
      <w:b/>
      <w:bCs/>
      <w:iCs/>
      <w:lang w:val="en-US" w:eastAsia="en-US" w:bidi="ar-SA"/>
    </w:rPr>
  </w:style>
  <w:style w:type="character" w:customStyle="1" w:styleId="BoldandUnderlineCharChar2">
    <w:name w:val="Bold and Underline Char Char2"/>
    <w:basedOn w:val="DefaultParagraphFont"/>
    <w:rsid w:val="003F1B2A"/>
    <w:rPr>
      <w:b/>
      <w:bCs w:val="0"/>
      <w:u w:val="single"/>
      <w:lang w:val="en-US" w:eastAsia="en-US" w:bidi="ar-SA"/>
    </w:rPr>
  </w:style>
  <w:style w:type="character" w:customStyle="1" w:styleId="StyleUnderlineCharChar111pt">
    <w:name w:val="Style Underline Char Char1 + 11 pt"/>
    <w:basedOn w:val="DefaultParagraphFont"/>
    <w:rsid w:val="003F1B2A"/>
    <w:rPr>
      <w:rFonts w:ascii="Times New Roman" w:eastAsia="Times New Roman" w:hAnsi="Times New Roman" w:cs="Times New Roman" w:hint="default"/>
      <w:b w:val="0"/>
      <w:bCs w:val="0"/>
      <w:sz w:val="20"/>
      <w:u w:val="single"/>
      <w:lang w:val="en-US" w:eastAsia="en-US" w:bidi="ar-SA"/>
    </w:rPr>
  </w:style>
  <w:style w:type="character" w:customStyle="1" w:styleId="Style9ptUnderline">
    <w:name w:val="Style 9 pt Underline"/>
    <w:basedOn w:val="DefaultParagraphFont"/>
    <w:rsid w:val="003F1B2A"/>
    <w:rPr>
      <w:sz w:val="22"/>
      <w:u w:val="single"/>
    </w:rPr>
  </w:style>
  <w:style w:type="character" w:customStyle="1" w:styleId="StyleUnderlineCharChar111ptBorderSinglesolidlineA">
    <w:name w:val="Style Underline Char Char1 + 11 pt Border: : (Single solid line A..."/>
    <w:basedOn w:val="DefaultParagraphFont"/>
    <w:rsid w:val="003F1B2A"/>
    <w:rPr>
      <w:rFonts w:ascii="Times New Roman" w:eastAsia="Times New Roman" w:hAnsi="Times New Roman" w:cs="Times New Roman" w:hint="default"/>
      <w:b w:val="0"/>
      <w:bCs w:val="0"/>
      <w:sz w:val="20"/>
      <w:u w:val="single"/>
      <w:bdr w:val="single" w:sz="4" w:space="0" w:color="auto" w:frame="1"/>
      <w:lang w:val="en-US" w:eastAsia="en-US" w:bidi="ar-SA"/>
    </w:rPr>
  </w:style>
  <w:style w:type="character" w:customStyle="1" w:styleId="StyleUnderlineChar9pt">
    <w:name w:val="Style Underline Char + 9 pt"/>
    <w:basedOn w:val="DefaultParagraphFont"/>
    <w:rsid w:val="003F1B2A"/>
    <w:rPr>
      <w:b w:val="0"/>
      <w:bCs/>
      <w:sz w:val="20"/>
      <w:u w:val="single"/>
      <w:lang w:val="en-US" w:eastAsia="en-US" w:bidi="ar-SA"/>
    </w:rPr>
  </w:style>
  <w:style w:type="character" w:customStyle="1" w:styleId="Styleunderline9pt0">
    <w:name w:val="Style underline + 9 pt"/>
    <w:basedOn w:val="underline"/>
    <w:rsid w:val="003F1B2A"/>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3F1B2A"/>
    <w:rPr>
      <w:rFonts w:ascii="Times New Roman" w:hAnsi="Times New Roman" w:cs="Times New Roman" w:hint="default"/>
      <w:sz w:val="20"/>
    </w:rPr>
  </w:style>
  <w:style w:type="character" w:customStyle="1" w:styleId="Styleunderline9pt10">
    <w:name w:val="Style underline + 9 pt1"/>
    <w:basedOn w:val="underline"/>
    <w:rsid w:val="003F1B2A"/>
    <w:rPr>
      <w:rFonts w:ascii="Times New Roman" w:hAnsi="Times New Roman" w:cs="Times New Roman" w:hint="default"/>
      <w:b/>
      <w:bCs w:val="0"/>
      <w:sz w:val="20"/>
      <w:u w:val="single"/>
    </w:rPr>
  </w:style>
  <w:style w:type="character" w:customStyle="1" w:styleId="StyleBoldandUnderlineCharChar11pt">
    <w:name w:val="Style Bold and Underline Char Char + 11 pt"/>
    <w:basedOn w:val="DefaultParagraphFont"/>
    <w:rsid w:val="003F1B2A"/>
    <w:rPr>
      <w:b/>
      <w:bCs/>
      <w:noProof w:val="0"/>
      <w:sz w:val="20"/>
      <w:u w:val="single"/>
      <w:lang w:val="en-US" w:eastAsia="en-US" w:bidi="ar-SA"/>
    </w:rPr>
  </w:style>
  <w:style w:type="character" w:customStyle="1" w:styleId="Hyperlink23">
    <w:name w:val="Hyperlink23"/>
    <w:basedOn w:val="DefaultParagraphFont"/>
    <w:rsid w:val="003F1B2A"/>
    <w:rPr>
      <w:color w:val="3300CC"/>
      <w:u w:val="single"/>
    </w:rPr>
  </w:style>
  <w:style w:type="character" w:customStyle="1" w:styleId="StyleunderlineArialNarrow9ptBold">
    <w:name w:val="Style underline + Arial Narrow 9 pt Bold"/>
    <w:basedOn w:val="underline"/>
    <w:rsid w:val="003F1B2A"/>
    <w:rPr>
      <w:rFonts w:ascii="Times New Roman" w:hAnsi="Times New Roman" w:cs="Times New Roman" w:hint="default"/>
      <w:b/>
      <w:bCs/>
      <w:sz w:val="20"/>
      <w:u w:val="single"/>
    </w:rPr>
  </w:style>
  <w:style w:type="character" w:customStyle="1" w:styleId="CardTextChar10">
    <w:name w:val="Card Text Char1"/>
    <w:basedOn w:val="DefaultParagraphFont"/>
    <w:rsid w:val="003F1B2A"/>
    <w:rPr>
      <w:rFonts w:ascii="Times New Roman" w:eastAsia="Times New Roman" w:hAnsi="Times New Roman" w:cs="Times New Roman" w:hint="default"/>
      <w:sz w:val="20"/>
      <w:szCs w:val="24"/>
    </w:rPr>
  </w:style>
  <w:style w:type="character" w:customStyle="1" w:styleId="StyleBoldandUnderlineCharCharCharChar9pt">
    <w:name w:val="Style Bold and Underline Char Char Char Char + 9 pt"/>
    <w:basedOn w:val="DefaultParagraphFont"/>
    <w:rsid w:val="003F1B2A"/>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3F1B2A"/>
    <w:rPr>
      <w:rFonts w:ascii="Times New Roman" w:hAnsi="Times New Roman" w:cs="Times New Roman" w:hint="default"/>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3F1B2A"/>
    <w:rPr>
      <w:rFonts w:ascii="Times New Roman" w:hAnsi="Times New Roman" w:cs="Times New Roman" w:hint="default"/>
      <w:noProof w:val="0"/>
      <w:sz w:val="20"/>
      <w:szCs w:val="24"/>
      <w:u w:val="single"/>
      <w:lang w:val="en-US" w:eastAsia="en-US" w:bidi="ar-SA"/>
    </w:rPr>
  </w:style>
  <w:style w:type="character" w:customStyle="1" w:styleId="CharChar111">
    <w:name w:val="Char Char111"/>
    <w:basedOn w:val="DefaultParagraphFont"/>
    <w:rsid w:val="003F1B2A"/>
    <w:rPr>
      <w:rFonts w:ascii="Arial" w:hAnsi="Arial" w:cs="Arial" w:hint="default"/>
      <w:bCs/>
      <w:szCs w:val="26"/>
      <w:u w:val="single"/>
      <w:lang w:val="en-US" w:eastAsia="en-US" w:bidi="ar-SA"/>
    </w:rPr>
  </w:style>
  <w:style w:type="character" w:customStyle="1" w:styleId="AUnterdline">
    <w:name w:val="AUnterdline"/>
    <w:qFormat/>
    <w:rsid w:val="003F1B2A"/>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3F1B2A"/>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3F1B2A"/>
  </w:style>
  <w:style w:type="character" w:customStyle="1" w:styleId="StyleUnderline1">
    <w:name w:val="Style Underline1"/>
    <w:basedOn w:val="DefaultParagraphFont"/>
    <w:rsid w:val="003F1B2A"/>
    <w:rPr>
      <w:rFonts w:ascii="Times New Roman" w:hAnsi="Times New Roman" w:cs="Times New Roman" w:hint="default"/>
      <w:sz w:val="20"/>
      <w:u w:val="single"/>
    </w:rPr>
  </w:style>
  <w:style w:type="character" w:customStyle="1" w:styleId="DontRead">
    <w:name w:val="Don't Read"/>
    <w:qFormat/>
    <w:rsid w:val="003F1B2A"/>
    <w:rPr>
      <w:rFonts w:ascii="Times New Roman" w:hAnsi="Times New Roman" w:cs="Times New Roman" w:hint="default"/>
      <w:sz w:val="16"/>
    </w:rPr>
  </w:style>
  <w:style w:type="character" w:customStyle="1" w:styleId="Style11ptUnderline3">
    <w:name w:val="Style 11 pt Underline3"/>
    <w:rsid w:val="003F1B2A"/>
    <w:rPr>
      <w:sz w:val="20"/>
      <w:u w:val="single"/>
    </w:rPr>
  </w:style>
  <w:style w:type="character" w:customStyle="1" w:styleId="27">
    <w:name w:val="27"/>
    <w:rsid w:val="003F1B2A"/>
    <w:rPr>
      <w:rFonts w:ascii="Arial" w:hAnsi="Arial" w:cs="Arial" w:hint="default"/>
      <w:bCs/>
      <w:sz w:val="20"/>
      <w:u w:val="single"/>
      <w:lang w:val="en-US" w:eastAsia="en-US" w:bidi="ar-SA"/>
    </w:rPr>
  </w:style>
  <w:style w:type="character" w:customStyle="1" w:styleId="2">
    <w:name w:val="2"/>
    <w:rsid w:val="003F1B2A"/>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3F1B2A"/>
    <w:rPr>
      <w:sz w:val="20"/>
      <w:u w:val="single"/>
    </w:rPr>
  </w:style>
  <w:style w:type="character" w:customStyle="1" w:styleId="Style9ptBoldUnderline5">
    <w:name w:val="Style 9 pt Bold Underline5"/>
    <w:basedOn w:val="DefaultParagraphFont"/>
    <w:rsid w:val="003F1B2A"/>
    <w:rPr>
      <w:b/>
      <w:bCs/>
      <w:sz w:val="20"/>
      <w:u w:val="single"/>
    </w:rPr>
  </w:style>
  <w:style w:type="character" w:customStyle="1" w:styleId="CharChar114">
    <w:name w:val="Char Char114"/>
    <w:basedOn w:val="DefaultParagraphFont"/>
    <w:rsid w:val="003F1B2A"/>
    <w:rPr>
      <w:rFonts w:ascii="Arial" w:hAnsi="Arial" w:cs="Arial" w:hint="default"/>
      <w:bCs/>
      <w:szCs w:val="26"/>
      <w:u w:val="single"/>
      <w:lang w:val="en-US" w:eastAsia="en-US" w:bidi="ar-SA"/>
    </w:rPr>
  </w:style>
  <w:style w:type="character" w:customStyle="1" w:styleId="CharChar113">
    <w:name w:val="Char Char113"/>
    <w:basedOn w:val="DefaultParagraphFont"/>
    <w:rsid w:val="003F1B2A"/>
    <w:rPr>
      <w:rFonts w:ascii="Arial" w:hAnsi="Arial" w:cs="Arial" w:hint="default"/>
      <w:bCs/>
      <w:szCs w:val="26"/>
      <w:u w:val="single"/>
      <w:lang w:val="en-US" w:eastAsia="en-US" w:bidi="ar-SA"/>
    </w:rPr>
  </w:style>
  <w:style w:type="character" w:customStyle="1" w:styleId="CharChar112">
    <w:name w:val="Char Char112"/>
    <w:basedOn w:val="DefaultParagraphFont"/>
    <w:rsid w:val="003F1B2A"/>
    <w:rPr>
      <w:rFonts w:ascii="Arial" w:hAnsi="Arial" w:cs="Arial" w:hint="default"/>
      <w:bCs/>
      <w:szCs w:val="26"/>
      <w:u w:val="single"/>
      <w:lang w:val="en-US" w:eastAsia="en-US" w:bidi="ar-SA"/>
    </w:rPr>
  </w:style>
  <w:style w:type="character" w:customStyle="1" w:styleId="ssl0">
    <w:name w:val="ss_l0"/>
    <w:basedOn w:val="DefaultParagraphFont"/>
    <w:rsid w:val="003F1B2A"/>
  </w:style>
  <w:style w:type="character" w:customStyle="1" w:styleId="zoomme">
    <w:name w:val="zoomme"/>
    <w:basedOn w:val="DefaultParagraphFont"/>
    <w:rsid w:val="003F1B2A"/>
  </w:style>
  <w:style w:type="character" w:customStyle="1" w:styleId="Date1">
    <w:name w:val="Date1"/>
    <w:basedOn w:val="DefaultParagraphFont"/>
    <w:rsid w:val="003F1B2A"/>
  </w:style>
  <w:style w:type="character" w:customStyle="1" w:styleId="classauthor">
    <w:name w:val="class=&quot;author&quot;"/>
    <w:basedOn w:val="DefaultParagraphFont"/>
    <w:rsid w:val="003F1B2A"/>
  </w:style>
  <w:style w:type="character" w:customStyle="1" w:styleId="CharCharChar">
    <w:name w:val="Char Char Char"/>
    <w:basedOn w:val="DefaultParagraphFont"/>
    <w:rsid w:val="003F1B2A"/>
    <w:rPr>
      <w:rFonts w:ascii="Arial" w:hAnsi="Arial" w:cs="Arial" w:hint="default"/>
      <w:bCs/>
      <w:szCs w:val="26"/>
      <w:u w:val="single"/>
      <w:lang w:val="en-US" w:eastAsia="en-US" w:bidi="ar-SA"/>
    </w:rPr>
  </w:style>
  <w:style w:type="character" w:customStyle="1" w:styleId="texto1">
    <w:name w:val="texto1"/>
    <w:rsid w:val="003F1B2A"/>
  </w:style>
  <w:style w:type="character" w:customStyle="1" w:styleId="gray">
    <w:name w:val="gray"/>
    <w:basedOn w:val="DefaultParagraphFont"/>
    <w:rsid w:val="003F1B2A"/>
  </w:style>
  <w:style w:type="character" w:customStyle="1" w:styleId="Styleunderline11ptBorderSinglesolidlineAuto05p">
    <w:name w:val="Style underline + 11 pt Border: : (Single solid line Auto  0.5 p..."/>
    <w:rsid w:val="003F1B2A"/>
    <w:rPr>
      <w:sz w:val="20"/>
      <w:u w:val="single"/>
      <w:bdr w:val="single" w:sz="4" w:space="0" w:color="auto" w:frame="1"/>
    </w:rPr>
  </w:style>
  <w:style w:type="character" w:customStyle="1" w:styleId="CardText-Underlined">
    <w:name w:val="Card Text - Underlined"/>
    <w:rsid w:val="003F1B2A"/>
    <w:rPr>
      <w:b/>
      <w:bCs w:val="0"/>
      <w:sz w:val="20"/>
      <w:u w:val="single"/>
    </w:rPr>
  </w:style>
  <w:style w:type="character" w:customStyle="1" w:styleId="Style11ptItalic">
    <w:name w:val="Style 11 pt Italic"/>
    <w:basedOn w:val="DefaultParagraphFont"/>
    <w:rsid w:val="003F1B2A"/>
    <w:rPr>
      <w:rFonts w:ascii="Times New Roman" w:hAnsi="Times New Roman" w:cs="Times New Roman" w:hint="default"/>
      <w:i/>
      <w:iCs/>
      <w:sz w:val="20"/>
    </w:rPr>
  </w:style>
  <w:style w:type="character" w:customStyle="1" w:styleId="hdr">
    <w:name w:val="hdr"/>
    <w:basedOn w:val="DefaultParagraphFont"/>
    <w:rsid w:val="003F1B2A"/>
  </w:style>
  <w:style w:type="character" w:customStyle="1" w:styleId="Style9ptUnderline6">
    <w:name w:val="Style 9 pt Underline6"/>
    <w:basedOn w:val="DefaultParagraphFont"/>
    <w:rsid w:val="003F1B2A"/>
    <w:rPr>
      <w:sz w:val="20"/>
      <w:u w:val="single"/>
    </w:rPr>
  </w:style>
  <w:style w:type="character" w:customStyle="1" w:styleId="ct-with-fmlt">
    <w:name w:val="ct-with-fmlt"/>
    <w:basedOn w:val="DefaultParagraphFont"/>
    <w:rsid w:val="003F1B2A"/>
  </w:style>
  <w:style w:type="character" w:customStyle="1" w:styleId="newscontent">
    <w:name w:val="newscontent"/>
    <w:rsid w:val="003F1B2A"/>
  </w:style>
  <w:style w:type="character" w:customStyle="1" w:styleId="StyleUnderlinePatternClearYellow">
    <w:name w:val="Style Underline Pattern: Clear (Yellow)"/>
    <w:basedOn w:val="DefaultParagraphFont"/>
    <w:rsid w:val="003F1B2A"/>
    <w:rPr>
      <w:u w:val="single"/>
      <w:shd w:val="clear" w:color="auto" w:fill="00FF00"/>
    </w:rPr>
  </w:style>
  <w:style w:type="character" w:customStyle="1" w:styleId="StyleBoldUnderline1">
    <w:name w:val="Style Bold Underline1"/>
    <w:basedOn w:val="DefaultParagraphFont"/>
    <w:rsid w:val="003F1B2A"/>
    <w:rPr>
      <w:b w:val="0"/>
      <w:bCs/>
      <w:u w:val="single"/>
    </w:rPr>
  </w:style>
  <w:style w:type="character" w:customStyle="1" w:styleId="StyleunderlineBold">
    <w:name w:val="Style underline + Bold"/>
    <w:basedOn w:val="underline"/>
    <w:rsid w:val="003F1B2A"/>
    <w:rPr>
      <w:rFonts w:ascii="Times New Roman" w:hAnsi="Times New Roman" w:cs="Times New Roman" w:hint="default"/>
      <w:b w:val="0"/>
      <w:bCs/>
      <w:sz w:val="20"/>
      <w:u w:val="single"/>
    </w:rPr>
  </w:style>
  <w:style w:type="character" w:customStyle="1" w:styleId="Style10ptUnderline">
    <w:name w:val="Style 10 pt Underline"/>
    <w:basedOn w:val="DefaultParagraphFont"/>
    <w:rsid w:val="003F1B2A"/>
    <w:rPr>
      <w:sz w:val="20"/>
      <w:u w:val="single"/>
    </w:rPr>
  </w:style>
  <w:style w:type="character" w:customStyle="1" w:styleId="slug-pub-date">
    <w:name w:val="slug-pub-date"/>
    <w:basedOn w:val="DefaultParagraphFont"/>
    <w:rsid w:val="003F1B2A"/>
  </w:style>
  <w:style w:type="character" w:customStyle="1" w:styleId="slug-vol">
    <w:name w:val="slug-vol"/>
    <w:basedOn w:val="DefaultParagraphFont"/>
    <w:rsid w:val="003F1B2A"/>
  </w:style>
  <w:style w:type="character" w:customStyle="1" w:styleId="slug-issue">
    <w:name w:val="slug-issue"/>
    <w:basedOn w:val="DefaultParagraphFont"/>
    <w:rsid w:val="003F1B2A"/>
  </w:style>
  <w:style w:type="character" w:customStyle="1" w:styleId="slug-pages">
    <w:name w:val="slug-pages"/>
    <w:basedOn w:val="DefaultParagraphFont"/>
    <w:rsid w:val="003F1B2A"/>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3F1B2A"/>
    <w:rPr>
      <w:b/>
      <w:bCs/>
      <w:strike w:val="0"/>
      <w:dstrike w:val="0"/>
      <w:sz w:val="24"/>
      <w:u w:val="none"/>
      <w:effect w:val="none"/>
    </w:rPr>
  </w:style>
  <w:style w:type="character" w:customStyle="1" w:styleId="tagchar">
    <w:name w:val="tagchar"/>
    <w:basedOn w:val="DefaultParagraphFont"/>
    <w:rsid w:val="003F1B2A"/>
  </w:style>
  <w:style w:type="character" w:customStyle="1" w:styleId="pmterms11">
    <w:name w:val="pmterms11"/>
    <w:basedOn w:val="DefaultParagraphFont"/>
    <w:rsid w:val="003F1B2A"/>
    <w:rPr>
      <w:b/>
      <w:bCs/>
      <w:i w:val="0"/>
      <w:iCs w:val="0"/>
      <w:color w:val="000000"/>
    </w:rPr>
  </w:style>
  <w:style w:type="character" w:customStyle="1" w:styleId="StyleUnderlineChar9ptBold">
    <w:name w:val="Style Underline Char + 9 pt Bold"/>
    <w:basedOn w:val="DefaultParagraphFont"/>
    <w:rsid w:val="003F1B2A"/>
    <w:rPr>
      <w:rFonts w:ascii="Times New Roman" w:hAnsi="Times New Roman" w:cs="Times New Roman" w:hint="default"/>
      <w:b/>
      <w:bCs/>
      <w:sz w:val="20"/>
      <w:u w:val="single"/>
      <w:lang w:val="en-US" w:eastAsia="en-US" w:bidi="ar-SA"/>
    </w:rPr>
  </w:style>
  <w:style w:type="character" w:customStyle="1" w:styleId="UnderlineChar5Char">
    <w:name w:val="Underline Char5 Char"/>
    <w:basedOn w:val="DefaultParagraphFont"/>
    <w:rsid w:val="003F1B2A"/>
    <w:rPr>
      <w:szCs w:val="24"/>
      <w:u w:val="single"/>
      <w:lang w:val="en-US" w:eastAsia="en-US" w:bidi="ar-SA"/>
    </w:rPr>
  </w:style>
  <w:style w:type="character" w:customStyle="1" w:styleId="BoldandUnderlineChar2Char1">
    <w:name w:val="Bold and Underline Char2 Char1"/>
    <w:basedOn w:val="DefaultParagraphFont"/>
    <w:rsid w:val="003F1B2A"/>
    <w:rPr>
      <w:b/>
      <w:bCs w:val="0"/>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3F1B2A"/>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3F1B2A"/>
    <w:rPr>
      <w:szCs w:val="24"/>
      <w:u w:val="single"/>
      <w:lang w:val="en-US" w:eastAsia="en-US" w:bidi="ar-SA"/>
    </w:rPr>
  </w:style>
  <w:style w:type="character" w:customStyle="1" w:styleId="UnderlineChar1">
    <w:name w:val="Underline Char1"/>
    <w:basedOn w:val="DefaultParagraphFont"/>
    <w:rsid w:val="003F1B2A"/>
    <w:rPr>
      <w:szCs w:val="24"/>
      <w:u w:val="single"/>
      <w:lang w:val="en-US" w:eastAsia="en-US" w:bidi="ar-SA"/>
    </w:rPr>
  </w:style>
  <w:style w:type="character" w:customStyle="1" w:styleId="BoldandUnderlineChar1Char2Char">
    <w:name w:val="Bold and Underline Char1 Char2 Char"/>
    <w:basedOn w:val="DefaultParagraphFont"/>
    <w:rsid w:val="003F1B2A"/>
    <w:rPr>
      <w:b/>
      <w:bCs w:val="0"/>
      <w:szCs w:val="24"/>
      <w:u w:val="single"/>
      <w:lang w:val="en-US" w:eastAsia="en-US" w:bidi="ar-SA"/>
    </w:rPr>
  </w:style>
  <w:style w:type="character" w:customStyle="1" w:styleId="Style12ptBoldUnderline1">
    <w:name w:val="Style 12 pt Bold Underline1"/>
    <w:basedOn w:val="DefaultParagraphFont"/>
    <w:rsid w:val="003F1B2A"/>
    <w:rPr>
      <w:b/>
      <w:bCs/>
      <w:sz w:val="24"/>
      <w:u w:val="single"/>
    </w:rPr>
  </w:style>
  <w:style w:type="character" w:customStyle="1" w:styleId="StyleEmphasisArial12ptBoldNotItalic">
    <w:name w:val="Style Emphasis + Arial 12 pt Bold Not Italic"/>
    <w:basedOn w:val="Emphasis"/>
    <w:rsid w:val="003F1B2A"/>
    <w:rPr>
      <w:rFonts w:ascii="Arial" w:hAnsi="Arial" w:cs="Times New Roman"/>
      <w:b w:val="0"/>
      <w:bCs/>
      <w:i/>
      <w:iCs w:val="0"/>
      <w:sz w:val="24"/>
      <w:u w:val="single"/>
      <w:bdr w:val="single" w:sz="8" w:space="0" w:color="auto" w:frame="1"/>
    </w:rPr>
  </w:style>
  <w:style w:type="character" w:customStyle="1" w:styleId="smallChar">
    <w:name w:val="small Char"/>
    <w:rsid w:val="003F1B2A"/>
    <w:rPr>
      <w:rFonts w:ascii="Calibri" w:eastAsia="Calibri" w:hAnsi="Calibri" w:cs="Calibri" w:hint="default"/>
      <w:sz w:val="16"/>
      <w:szCs w:val="20"/>
      <w:lang w:val="x-none" w:eastAsia="x-none"/>
    </w:rPr>
  </w:style>
  <w:style w:type="character" w:customStyle="1" w:styleId="Heading2Char1CharCharCharCharCharC">
    <w:name w:val="Heading 2 Char1 Char Char Char Char Char C"/>
    <w:rsid w:val="003F1B2A"/>
    <w:rPr>
      <w:rFonts w:ascii="Arial" w:hAnsi="Arial" w:cs="Arial" w:hint="default"/>
      <w:b/>
      <w:bCs/>
      <w:iCs/>
      <w:sz w:val="24"/>
      <w:szCs w:val="28"/>
      <w:lang w:val="en-US" w:eastAsia="en-US" w:bidi="ar-SA"/>
    </w:rPr>
  </w:style>
  <w:style w:type="character" w:customStyle="1" w:styleId="underline1">
    <w:name w:val="underline1"/>
    <w:basedOn w:val="DefaultParagraphFont"/>
    <w:rsid w:val="003F1B2A"/>
    <w:rPr>
      <w:u w:val="single"/>
    </w:rPr>
  </w:style>
  <w:style w:type="character" w:customStyle="1" w:styleId="author">
    <w:name w:val="author"/>
    <w:basedOn w:val="DefaultParagraphFont"/>
    <w:rsid w:val="003F1B2A"/>
    <w:rPr>
      <w:rFonts w:ascii="Times New Roman" w:hAnsi="Times New Roman" w:cs="Times New Roman" w:hint="default"/>
      <w:b/>
      <w:bCs w:val="0"/>
      <w:sz w:val="24"/>
    </w:rPr>
  </w:style>
  <w:style w:type="character" w:customStyle="1" w:styleId="FontStyle291">
    <w:name w:val="Font Style291"/>
    <w:basedOn w:val="DefaultParagraphFont"/>
    <w:uiPriority w:val="99"/>
    <w:rsid w:val="003F1B2A"/>
    <w:rPr>
      <w:rFonts w:ascii="Times New Roman" w:hAnsi="Times New Roman" w:cs="Times New Roman" w:hint="default"/>
      <w:sz w:val="14"/>
      <w:szCs w:val="14"/>
    </w:rPr>
  </w:style>
  <w:style w:type="character" w:customStyle="1" w:styleId="Style13ptBoldUnderlineBorderSinglesolidlineAuto">
    <w:name w:val="Style 13 pt Bold Underline Border: : (Single solid line Auto  ..."/>
    <w:basedOn w:val="DefaultParagraphFont"/>
    <w:rsid w:val="003F1B2A"/>
    <w:rPr>
      <w:b/>
      <w:bCs/>
      <w:sz w:val="20"/>
      <w:u w:val="single"/>
      <w:bdr w:val="single" w:sz="4" w:space="0" w:color="auto" w:frame="1"/>
    </w:rPr>
  </w:style>
  <w:style w:type="character" w:customStyle="1" w:styleId="EmphasizeThis">
    <w:name w:val="EmphasizeThis"/>
    <w:rsid w:val="003F1B2A"/>
    <w:rPr>
      <w:rFonts w:ascii="Georgia" w:hAnsi="Georgia" w:hint="default"/>
      <w:b/>
      <w:bCs w:val="0"/>
      <w:iCs/>
      <w:sz w:val="24"/>
      <w:u w:val="thick"/>
    </w:rPr>
  </w:style>
  <w:style w:type="character" w:customStyle="1" w:styleId="bhl">
    <w:name w:val="bhl"/>
    <w:basedOn w:val="DefaultParagraphFont"/>
    <w:rsid w:val="003F1B2A"/>
  </w:style>
  <w:style w:type="character" w:customStyle="1" w:styleId="CardTextUnderlinedChar">
    <w:name w:val="Card Text Underlined Char"/>
    <w:basedOn w:val="DefaultParagraphFont"/>
    <w:rsid w:val="003F1B2A"/>
    <w:rPr>
      <w:rFonts w:ascii="Georgia" w:eastAsia="Times New Roman" w:hAnsi="Georgia" w:hint="default"/>
      <w:sz w:val="22"/>
      <w:u w:val="single"/>
      <w:lang w:eastAsia="zh-CN"/>
    </w:rPr>
  </w:style>
  <w:style w:type="character" w:customStyle="1" w:styleId="addmd">
    <w:name w:val="addmd"/>
    <w:basedOn w:val="DefaultParagraphFont"/>
    <w:rsid w:val="003F1B2A"/>
  </w:style>
  <w:style w:type="character" w:customStyle="1" w:styleId="UnderlinedTextCharChar">
    <w:name w:val="Underlined Text Char Char"/>
    <w:basedOn w:val="DefaultParagraphFont"/>
    <w:rsid w:val="003F1B2A"/>
    <w:rPr>
      <w:rFonts w:ascii="Arial" w:hAnsi="Arial" w:cs="Arial" w:hint="default"/>
      <w:bCs/>
      <w:noProof w:val="0"/>
      <w:szCs w:val="26"/>
      <w:u w:val="single"/>
      <w:lang w:val="en-US" w:eastAsia="en-US" w:bidi="ar-SA"/>
    </w:rPr>
  </w:style>
  <w:style w:type="character" w:customStyle="1" w:styleId="CardText1Char">
    <w:name w:val="Card Text 1 Char"/>
    <w:rsid w:val="003F1B2A"/>
    <w:rPr>
      <w:rFonts w:ascii="Georgia" w:hAnsi="Georgia" w:hint="default"/>
      <w:color w:val="000000"/>
      <w:sz w:val="22"/>
      <w:szCs w:val="22"/>
      <w:u w:val="single"/>
    </w:rPr>
  </w:style>
  <w:style w:type="character" w:customStyle="1" w:styleId="BoldUnderlining">
    <w:name w:val="Bold Underlining"/>
    <w:rsid w:val="003F1B2A"/>
    <w:rPr>
      <w:u w:val="single"/>
    </w:rPr>
  </w:style>
  <w:style w:type="character" w:customStyle="1" w:styleId="Intemphasis">
    <w:name w:val="Intemphasis"/>
    <w:uiPriority w:val="1"/>
    <w:qFormat/>
    <w:rsid w:val="003F1B2A"/>
    <w:rPr>
      <w:rFonts w:ascii="Cambria" w:hAnsi="Cambria" w:hint="default"/>
      <w:b/>
      <w:bCs w:val="0"/>
      <w:sz w:val="20"/>
      <w:u w:val="single"/>
      <w:bdr w:val="single" w:sz="4" w:space="0" w:color="auto" w:frame="1"/>
      <w:shd w:val="pct25" w:color="auto" w:fill="auto"/>
    </w:rPr>
  </w:style>
  <w:style w:type="character" w:customStyle="1" w:styleId="BoldUnderlineChar10">
    <w:name w:val="BoldUnderline Char1"/>
    <w:rsid w:val="003F1B2A"/>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3F1B2A"/>
    <w:rPr>
      <w:color w:val="3300CC"/>
      <w:u w:val="single"/>
    </w:rPr>
  </w:style>
  <w:style w:type="character" w:customStyle="1" w:styleId="citation0">
    <w:name w:val="citation"/>
    <w:basedOn w:val="DefaultParagraphFont"/>
    <w:rsid w:val="003F1B2A"/>
  </w:style>
  <w:style w:type="character" w:customStyle="1" w:styleId="il">
    <w:name w:val="il"/>
    <w:basedOn w:val="DefaultParagraphFont"/>
    <w:rsid w:val="003F1B2A"/>
  </w:style>
  <w:style w:type="character" w:customStyle="1" w:styleId="commentstext">
    <w:name w:val="comments_text"/>
    <w:uiPriority w:val="99"/>
    <w:rsid w:val="003F1B2A"/>
    <w:rPr>
      <w:rFonts w:ascii="Times New Roman" w:hAnsi="Times New Roman" w:cs="Times New Roman" w:hint="default"/>
    </w:rPr>
  </w:style>
  <w:style w:type="character" w:customStyle="1" w:styleId="articletext">
    <w:name w:val="articletext"/>
    <w:basedOn w:val="DefaultParagraphFont"/>
    <w:rsid w:val="003F1B2A"/>
  </w:style>
  <w:style w:type="character" w:customStyle="1" w:styleId="grey10">
    <w:name w:val="grey10"/>
    <w:basedOn w:val="DefaultParagraphFont"/>
    <w:rsid w:val="003F1B2A"/>
  </w:style>
  <w:style w:type="character" w:customStyle="1" w:styleId="navy13bd">
    <w:name w:val="navy13bd"/>
    <w:basedOn w:val="DefaultParagraphFont"/>
    <w:rsid w:val="003F1B2A"/>
  </w:style>
  <w:style w:type="character" w:customStyle="1" w:styleId="Style9ptUnderline2">
    <w:name w:val="Style 9 pt Underline2"/>
    <w:basedOn w:val="DefaultParagraphFont"/>
    <w:rsid w:val="003F1B2A"/>
    <w:rPr>
      <w:sz w:val="20"/>
      <w:u w:val="single"/>
    </w:rPr>
  </w:style>
  <w:style w:type="character" w:customStyle="1" w:styleId="Style9ptBoldUnderline1">
    <w:name w:val="Style 9 pt Bold Underline1"/>
    <w:basedOn w:val="DefaultParagraphFont"/>
    <w:rsid w:val="003F1B2A"/>
    <w:rPr>
      <w:b/>
      <w:bCs/>
      <w:sz w:val="20"/>
      <w:u w:val="single"/>
    </w:rPr>
  </w:style>
  <w:style w:type="character" w:customStyle="1" w:styleId="TagsCharChar">
    <w:name w:val="Tags Char Char"/>
    <w:basedOn w:val="DefaultParagraphFont"/>
    <w:rsid w:val="003F1B2A"/>
    <w:rPr>
      <w:rFonts w:ascii="SimSun" w:eastAsia="SimSun" w:hAnsi="SimSun" w:hint="eastAsia"/>
      <w:b/>
      <w:bCs w:val="0"/>
      <w:sz w:val="24"/>
      <w:lang w:val="en-US" w:eastAsia="zh-CN" w:bidi="ar-SA"/>
    </w:rPr>
  </w:style>
  <w:style w:type="character" w:customStyle="1" w:styleId="Style11ptThickunderline">
    <w:name w:val="Style 11 pt Thick underline"/>
    <w:rsid w:val="003F1B2A"/>
    <w:rPr>
      <w:rFonts w:ascii="Times New Roman" w:hAnsi="Times New Roman" w:cs="Times New Roman" w:hint="default"/>
      <w:sz w:val="20"/>
      <w:u w:val="single"/>
    </w:rPr>
  </w:style>
  <w:style w:type="character" w:customStyle="1" w:styleId="Style11ptBoldThickunderline">
    <w:name w:val="Style 11 pt Bold Thick underline"/>
    <w:rsid w:val="003F1B2A"/>
    <w:rPr>
      <w:rFonts w:ascii="Times New Roman" w:hAnsi="Times New Roman" w:cs="Times New Roman" w:hint="default"/>
      <w:b/>
      <w:bCs/>
      <w:sz w:val="20"/>
      <w:u w:val="single"/>
    </w:rPr>
  </w:style>
  <w:style w:type="character" w:customStyle="1" w:styleId="HTMLPreformattedChar1">
    <w:name w:val="HTML Preformatted Char1"/>
    <w:basedOn w:val="DefaultParagraphFont"/>
    <w:uiPriority w:val="99"/>
    <w:semiHidden/>
    <w:rsid w:val="003F1B2A"/>
    <w:rPr>
      <w:rFonts w:ascii="Consolas" w:hAnsi="Consolas" w:cs="Consolas" w:hint="default"/>
      <w:sz w:val="20"/>
      <w:szCs w:val="20"/>
    </w:rPr>
  </w:style>
  <w:style w:type="character" w:customStyle="1" w:styleId="headline">
    <w:name w:val="headline"/>
    <w:basedOn w:val="DefaultParagraphFont"/>
    <w:rsid w:val="003F1B2A"/>
  </w:style>
  <w:style w:type="character" w:customStyle="1" w:styleId="yshortcuts">
    <w:name w:val="yshortcuts"/>
    <w:basedOn w:val="DefaultParagraphFont"/>
    <w:rsid w:val="003F1B2A"/>
  </w:style>
  <w:style w:type="paragraph" w:styleId="PlainText">
    <w:name w:val="Plain Text"/>
    <w:basedOn w:val="Normal"/>
    <w:link w:val="PlainTextChar"/>
    <w:semiHidden/>
    <w:unhideWhenUsed/>
    <w:rsid w:val="003F1B2A"/>
    <w:rPr>
      <w:rFonts w:ascii="Courier New" w:eastAsia="Times New Roman" w:hAnsi="Courier New" w:cs="Courier New"/>
      <w:szCs w:val="20"/>
    </w:rPr>
  </w:style>
  <w:style w:type="character" w:customStyle="1" w:styleId="PlainTextChar1">
    <w:name w:val="Plain Text Char1"/>
    <w:basedOn w:val="DefaultParagraphFont"/>
    <w:semiHidden/>
    <w:rsid w:val="003F1B2A"/>
    <w:rPr>
      <w:rFonts w:ascii="Consolas" w:hAnsi="Consolas" w:cs="Calibri"/>
      <w:sz w:val="21"/>
      <w:szCs w:val="21"/>
    </w:rPr>
  </w:style>
  <w:style w:type="character" w:customStyle="1" w:styleId="caps-label">
    <w:name w:val="caps-label"/>
    <w:basedOn w:val="DefaultParagraphFont"/>
    <w:rsid w:val="003F1B2A"/>
  </w:style>
  <w:style w:type="character" w:customStyle="1" w:styleId="wikiexternallink">
    <w:name w:val="wikiexternallink"/>
    <w:basedOn w:val="DefaultParagraphFont"/>
    <w:rsid w:val="003F1B2A"/>
  </w:style>
  <w:style w:type="character" w:customStyle="1" w:styleId="StyleStyleBoldUnderlineIntenseEmphasisUnderlineapple-style-s">
    <w:name w:val="Style Style Bold UnderlineIntense EmphasisUnderlineapple-style-s..."/>
    <w:basedOn w:val="DefaultParagraphFont"/>
    <w:rsid w:val="003F1B2A"/>
    <w:rPr>
      <w:b w:val="0"/>
      <w:bCs w:val="0"/>
      <w:sz w:val="22"/>
      <w:u w:val="single"/>
      <w:bdr w:val="none" w:sz="0" w:space="0" w:color="auto" w:frame="1"/>
    </w:rPr>
  </w:style>
  <w:style w:type="character" w:customStyle="1" w:styleId="UnderlineCard0">
    <w:name w:val="Underline Card"/>
    <w:uiPriority w:val="6"/>
    <w:qFormat/>
    <w:rsid w:val="003F1B2A"/>
    <w:rPr>
      <w:rFonts w:ascii="Arial" w:hAnsi="Arial" w:cs="Arial" w:hint="default"/>
      <w:b w:val="0"/>
      <w:bCs/>
      <w:sz w:val="20"/>
      <w:u w:val="single"/>
    </w:rPr>
  </w:style>
  <w:style w:type="character" w:customStyle="1" w:styleId="story-author">
    <w:name w:val="story-author"/>
    <w:basedOn w:val="DefaultParagraphFont"/>
    <w:rsid w:val="003F1B2A"/>
  </w:style>
  <w:style w:type="character" w:customStyle="1" w:styleId="institution">
    <w:name w:val="institution"/>
    <w:basedOn w:val="DefaultParagraphFont"/>
    <w:rsid w:val="003F1B2A"/>
  </w:style>
  <w:style w:type="character" w:customStyle="1" w:styleId="abodyblack3">
    <w:name w:val="abodyblack3"/>
    <w:basedOn w:val="DefaultParagraphFont"/>
    <w:rsid w:val="003F1B2A"/>
  </w:style>
  <w:style w:type="character" w:customStyle="1" w:styleId="CharacterStyle1">
    <w:name w:val="Character Style 1"/>
    <w:rsid w:val="003F1B2A"/>
    <w:rPr>
      <w:sz w:val="20"/>
      <w:szCs w:val="20"/>
    </w:rPr>
  </w:style>
  <w:style w:type="character" w:customStyle="1" w:styleId="FontStyle177">
    <w:name w:val="Font Style177"/>
    <w:basedOn w:val="DefaultParagraphFont"/>
    <w:uiPriority w:val="99"/>
    <w:rsid w:val="003F1B2A"/>
    <w:rPr>
      <w:rFonts w:ascii="Times New Roman" w:hAnsi="Times New Roman" w:cs="Times New Roman" w:hint="default"/>
      <w:sz w:val="20"/>
      <w:szCs w:val="20"/>
    </w:rPr>
  </w:style>
  <w:style w:type="character" w:customStyle="1" w:styleId="FontStyle173">
    <w:name w:val="Font Style173"/>
    <w:basedOn w:val="DefaultParagraphFont"/>
    <w:uiPriority w:val="99"/>
    <w:rsid w:val="003F1B2A"/>
    <w:rPr>
      <w:rFonts w:ascii="Times New Roman" w:hAnsi="Times New Roman" w:cs="Times New Roman" w:hint="default"/>
      <w:sz w:val="14"/>
      <w:szCs w:val="14"/>
    </w:rPr>
  </w:style>
  <w:style w:type="character" w:customStyle="1" w:styleId="FontStyle151">
    <w:name w:val="Font Style151"/>
    <w:basedOn w:val="DefaultParagraphFont"/>
    <w:uiPriority w:val="99"/>
    <w:rsid w:val="003F1B2A"/>
    <w:rPr>
      <w:rFonts w:ascii="Arial Narrow" w:hAnsi="Arial Narrow" w:cs="Arial Narrow" w:hint="default"/>
      <w:b/>
      <w:bCs/>
      <w:sz w:val="12"/>
      <w:szCs w:val="12"/>
    </w:rPr>
  </w:style>
  <w:style w:type="character" w:customStyle="1" w:styleId="FontStyle156">
    <w:name w:val="Font Style156"/>
    <w:basedOn w:val="DefaultParagraphFont"/>
    <w:uiPriority w:val="99"/>
    <w:rsid w:val="003F1B2A"/>
    <w:rPr>
      <w:rFonts w:ascii="Arial Narrow" w:hAnsi="Arial Narrow" w:cs="Arial Narrow" w:hint="default"/>
      <w:sz w:val="8"/>
      <w:szCs w:val="8"/>
    </w:rPr>
  </w:style>
  <w:style w:type="character" w:customStyle="1" w:styleId="FontStyle160">
    <w:name w:val="Font Style160"/>
    <w:basedOn w:val="DefaultParagraphFont"/>
    <w:uiPriority w:val="99"/>
    <w:rsid w:val="003F1B2A"/>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3F1B2A"/>
    <w:rPr>
      <w:rFonts w:ascii="Times New Roman" w:hAnsi="Times New Roman" w:cs="Times New Roman" w:hint="default"/>
      <w:sz w:val="18"/>
      <w:szCs w:val="18"/>
    </w:rPr>
  </w:style>
  <w:style w:type="character" w:customStyle="1" w:styleId="FontStyle168">
    <w:name w:val="Font Style168"/>
    <w:basedOn w:val="DefaultParagraphFont"/>
    <w:uiPriority w:val="99"/>
    <w:rsid w:val="003F1B2A"/>
    <w:rPr>
      <w:rFonts w:ascii="Times New Roman" w:hAnsi="Times New Roman" w:cs="Times New Roman" w:hint="default"/>
      <w:sz w:val="12"/>
      <w:szCs w:val="12"/>
    </w:rPr>
  </w:style>
  <w:style w:type="character" w:customStyle="1" w:styleId="FontStyle176">
    <w:name w:val="Font Style176"/>
    <w:basedOn w:val="DefaultParagraphFont"/>
    <w:uiPriority w:val="99"/>
    <w:rsid w:val="003F1B2A"/>
    <w:rPr>
      <w:rFonts w:ascii="Times New Roman" w:hAnsi="Times New Roman" w:cs="Times New Roman" w:hint="default"/>
      <w:sz w:val="16"/>
      <w:szCs w:val="16"/>
    </w:rPr>
  </w:style>
  <w:style w:type="character" w:customStyle="1" w:styleId="f">
    <w:name w:val="f"/>
    <w:basedOn w:val="DefaultParagraphFont"/>
    <w:rsid w:val="003F1B2A"/>
  </w:style>
  <w:style w:type="character" w:customStyle="1" w:styleId="TagsChar2">
    <w:name w:val="Tags Char2"/>
    <w:uiPriority w:val="99"/>
    <w:rsid w:val="003F1B2A"/>
    <w:rPr>
      <w:b/>
      <w:bCs w:val="0"/>
      <w:sz w:val="24"/>
    </w:rPr>
  </w:style>
  <w:style w:type="character" w:customStyle="1" w:styleId="FontStyle172">
    <w:name w:val="Font Style172"/>
    <w:basedOn w:val="DefaultParagraphFont"/>
    <w:uiPriority w:val="99"/>
    <w:rsid w:val="003F1B2A"/>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3F1B2A"/>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3F1B2A"/>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3F1B2A"/>
    <w:rPr>
      <w:rFonts w:ascii="Times New Roman" w:hAnsi="Times New Roman" w:cs="Times New Roman" w:hint="default"/>
      <w:sz w:val="10"/>
      <w:szCs w:val="10"/>
    </w:rPr>
  </w:style>
  <w:style w:type="character" w:customStyle="1" w:styleId="FontStyle174">
    <w:name w:val="Font Style174"/>
    <w:basedOn w:val="DefaultParagraphFont"/>
    <w:uiPriority w:val="99"/>
    <w:rsid w:val="003F1B2A"/>
    <w:rPr>
      <w:rFonts w:ascii="Arial Narrow" w:hAnsi="Arial Narrow" w:cs="Arial Narrow" w:hint="default"/>
      <w:b/>
      <w:bCs/>
      <w:sz w:val="18"/>
      <w:szCs w:val="18"/>
    </w:rPr>
  </w:style>
  <w:style w:type="character" w:customStyle="1" w:styleId="FontStyle169">
    <w:name w:val="Font Style169"/>
    <w:basedOn w:val="DefaultParagraphFont"/>
    <w:uiPriority w:val="99"/>
    <w:rsid w:val="003F1B2A"/>
    <w:rPr>
      <w:rFonts w:ascii="Times New Roman" w:hAnsi="Times New Roman" w:cs="Times New Roman" w:hint="default"/>
      <w:sz w:val="12"/>
      <w:szCs w:val="12"/>
    </w:rPr>
  </w:style>
  <w:style w:type="character" w:customStyle="1" w:styleId="FontStyle139">
    <w:name w:val="Font Style139"/>
    <w:basedOn w:val="DefaultParagraphFont"/>
    <w:uiPriority w:val="99"/>
    <w:rsid w:val="003F1B2A"/>
    <w:rPr>
      <w:rFonts w:ascii="Times New Roman" w:hAnsi="Times New Roman" w:cs="Times New Roman" w:hint="default"/>
      <w:b/>
      <w:bCs/>
      <w:sz w:val="18"/>
      <w:szCs w:val="18"/>
    </w:rPr>
  </w:style>
  <w:style w:type="character" w:customStyle="1" w:styleId="ssl01">
    <w:name w:val="ss_l01"/>
    <w:rsid w:val="003F1B2A"/>
    <w:rPr>
      <w:color w:val="000000"/>
      <w:sz w:val="32"/>
      <w:szCs w:val="32"/>
    </w:rPr>
  </w:style>
  <w:style w:type="character" w:customStyle="1" w:styleId="allocatoragentsleft">
    <w:name w:val="al_locatoragentsleft"/>
    <w:basedOn w:val="DefaultParagraphFont"/>
    <w:rsid w:val="003F1B2A"/>
  </w:style>
  <w:style w:type="character" w:customStyle="1" w:styleId="aunderline">
    <w:name w:val="aunderline"/>
    <w:basedOn w:val="DefaultParagraphFont"/>
    <w:qFormat/>
    <w:rsid w:val="003F1B2A"/>
    <w:rPr>
      <w:rFonts w:ascii="Times New Roman" w:hAnsi="Times New Roman" w:cs="Times New Roman" w:hint="default"/>
      <w:sz w:val="20"/>
      <w:szCs w:val="24"/>
      <w:u w:val="thick"/>
    </w:rPr>
  </w:style>
  <w:style w:type="character" w:customStyle="1" w:styleId="tagChar2">
    <w:name w:val="tag Char2"/>
    <w:basedOn w:val="DefaultParagraphFont"/>
    <w:uiPriority w:val="9"/>
    <w:qFormat/>
    <w:rsid w:val="003F1B2A"/>
    <w:rPr>
      <w:b/>
      <w:bCs w:val="0"/>
      <w:noProof w:val="0"/>
      <w:sz w:val="24"/>
      <w:lang w:val="en-US" w:eastAsia="en-US" w:bidi="ar-SA"/>
    </w:rPr>
  </w:style>
  <w:style w:type="character" w:customStyle="1" w:styleId="Taggin-New">
    <w:name w:val="Taggin - New"/>
    <w:basedOn w:val="DefaultParagraphFont"/>
    <w:rsid w:val="003F1B2A"/>
    <w:rPr>
      <w:rFonts w:ascii="Arial Narrow" w:hAnsi="Arial Narrow" w:hint="default"/>
      <w:b/>
      <w:bCs w:val="0"/>
      <w:sz w:val="22"/>
    </w:rPr>
  </w:style>
  <w:style w:type="character" w:customStyle="1" w:styleId="Boxing-New">
    <w:name w:val="Boxing - New"/>
    <w:basedOn w:val="DefaultParagraphFont"/>
    <w:rsid w:val="003F1B2A"/>
    <w:rPr>
      <w:rFonts w:ascii="Arial Narrow" w:hAnsi="Arial Narrow" w:hint="default"/>
      <w:strike w:val="0"/>
      <w:dstrike w:val="0"/>
      <w:sz w:val="16"/>
      <w:u w:val="none"/>
      <w:effect w:val="none"/>
      <w:bdr w:val="single" w:sz="4" w:space="0" w:color="auto" w:frame="1"/>
    </w:rPr>
  </w:style>
  <w:style w:type="character" w:customStyle="1" w:styleId="CardUnderlined">
    <w:name w:val="Card Underlined"/>
    <w:basedOn w:val="DefaultParagraphFont"/>
    <w:rsid w:val="003F1B2A"/>
    <w:rPr>
      <w:rFonts w:ascii="Garamond" w:hAnsi="Garamond" w:hint="default"/>
      <w:sz w:val="22"/>
      <w:szCs w:val="24"/>
      <w:u w:val="single"/>
      <w:lang w:val="en-US" w:eastAsia="en-US" w:bidi="ar-SA"/>
    </w:rPr>
  </w:style>
  <w:style w:type="character" w:customStyle="1" w:styleId="pagetitle">
    <w:name w:val="pagetitle"/>
    <w:basedOn w:val="DefaultParagraphFont"/>
    <w:rsid w:val="003F1B2A"/>
  </w:style>
  <w:style w:type="character" w:customStyle="1" w:styleId="StyleUnderlineCharChar9ptBold1">
    <w:name w:val="Style Underline Char Char + 9 pt Bold1"/>
    <w:rsid w:val="003F1B2A"/>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3F1B2A"/>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3F1B2A"/>
    <w:rPr>
      <w:b/>
      <w:bCs/>
      <w:sz w:val="20"/>
      <w:u w:val="single"/>
    </w:rPr>
  </w:style>
  <w:style w:type="character" w:customStyle="1" w:styleId="StyleUnderlineChar1Bold">
    <w:name w:val="Style Underline Char1 + Bold"/>
    <w:rsid w:val="003F1B2A"/>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3F1B2A"/>
    <w:rPr>
      <w:rFonts w:ascii="Times" w:eastAsia="Times" w:hAnsi="Times" w:cs="Times" w:hint="default"/>
      <w:b/>
      <w:bCs w:val="0"/>
      <w:noProof w:val="0"/>
      <w:sz w:val="24"/>
      <w:szCs w:val="24"/>
      <w:lang w:val="en-US" w:eastAsia="en-US" w:bidi="ar-SA"/>
    </w:rPr>
  </w:style>
  <w:style w:type="character" w:customStyle="1" w:styleId="StyleUnderlineCharTimesBold">
    <w:name w:val="Style Underline Char + Times Bold"/>
    <w:basedOn w:val="DefaultParagraphFont"/>
    <w:rsid w:val="003F1B2A"/>
    <w:rPr>
      <w:rFonts w:ascii="Times" w:hAnsi="Times" w:cs="Times" w:hint="default"/>
      <w:b w:val="0"/>
      <w:bCs/>
      <w:sz w:val="20"/>
      <w:u w:val="single"/>
    </w:rPr>
  </w:style>
  <w:style w:type="character" w:customStyle="1" w:styleId="blubigktbiz">
    <w:name w:val="blubigktbiz"/>
    <w:rsid w:val="003F1B2A"/>
  </w:style>
  <w:style w:type="character" w:customStyle="1" w:styleId="Style4CharChar">
    <w:name w:val="Style4 Char Char"/>
    <w:basedOn w:val="DefaultParagraphFont"/>
    <w:rsid w:val="003F1B2A"/>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3F1B2A"/>
    <w:rPr>
      <w:rFonts w:ascii="Arial" w:hAnsi="Arial" w:cs="Arial" w:hint="default"/>
      <w:b/>
      <w:bCs/>
      <w:i/>
      <w:iCs/>
      <w:sz w:val="24"/>
    </w:rPr>
  </w:style>
  <w:style w:type="character" w:customStyle="1" w:styleId="super">
    <w:name w:val="super"/>
    <w:rsid w:val="003F1B2A"/>
  </w:style>
  <w:style w:type="character" w:customStyle="1" w:styleId="text30">
    <w:name w:val="text30"/>
    <w:rsid w:val="003F1B2A"/>
  </w:style>
  <w:style w:type="character" w:customStyle="1" w:styleId="uppercase">
    <w:name w:val="uppercase"/>
    <w:rsid w:val="003F1B2A"/>
  </w:style>
  <w:style w:type="character" w:customStyle="1" w:styleId="bodytext0">
    <w:name w:val="bodytext"/>
    <w:rsid w:val="003F1B2A"/>
  </w:style>
  <w:style w:type="character" w:customStyle="1" w:styleId="entry-title">
    <w:name w:val="entry-title"/>
    <w:rsid w:val="003F1B2A"/>
  </w:style>
  <w:style w:type="character" w:customStyle="1" w:styleId="Style6pt">
    <w:name w:val="Style 6 pt"/>
    <w:basedOn w:val="DefaultParagraphFont"/>
    <w:qFormat/>
    <w:rsid w:val="003F1B2A"/>
    <w:rPr>
      <w:sz w:val="12"/>
    </w:rPr>
  </w:style>
  <w:style w:type="character" w:customStyle="1" w:styleId="CiteCharCharCharCharCharChar">
    <w:name w:val="Cite Char Char Char Char Char Char"/>
    <w:basedOn w:val="DefaultParagraphFont"/>
    <w:rsid w:val="003F1B2A"/>
    <w:rPr>
      <w:b/>
      <w:bCs w:val="0"/>
      <w:noProof w:val="0"/>
      <w:sz w:val="22"/>
      <w:szCs w:val="24"/>
      <w:u w:val="single"/>
      <w:lang w:val="en-US" w:eastAsia="en-US" w:bidi="ar-SA"/>
    </w:rPr>
  </w:style>
  <w:style w:type="character" w:customStyle="1" w:styleId="mainbody1">
    <w:name w:val="mainbody1"/>
    <w:basedOn w:val="DefaultParagraphFont"/>
    <w:rsid w:val="003F1B2A"/>
    <w:rPr>
      <w:rFonts w:ascii="Verdana" w:hAnsi="Verdana" w:hint="default"/>
      <w:color w:val="000000"/>
      <w:sz w:val="22"/>
      <w:szCs w:val="22"/>
    </w:rPr>
  </w:style>
  <w:style w:type="character" w:customStyle="1" w:styleId="ssl4">
    <w:name w:val="ss_l4"/>
    <w:basedOn w:val="DefaultParagraphFont"/>
    <w:rsid w:val="003F1B2A"/>
  </w:style>
  <w:style w:type="character" w:customStyle="1" w:styleId="cit-first-element">
    <w:name w:val="cit-first-element"/>
    <w:basedOn w:val="DefaultParagraphFont"/>
    <w:rsid w:val="003F1B2A"/>
  </w:style>
  <w:style w:type="character" w:customStyle="1" w:styleId="title1">
    <w:name w:val="title1"/>
    <w:basedOn w:val="DefaultParagraphFont"/>
    <w:rsid w:val="003F1B2A"/>
  </w:style>
  <w:style w:type="character" w:customStyle="1" w:styleId="StyleThickunderline1">
    <w:name w:val="Style Thick underline1"/>
    <w:basedOn w:val="DefaultParagraphFont"/>
    <w:rsid w:val="003F1B2A"/>
    <w:rPr>
      <w:u w:val="single"/>
    </w:rPr>
  </w:style>
  <w:style w:type="character" w:customStyle="1" w:styleId="UnderlineChar0">
    <w:name w:val="UnderlineChar"/>
    <w:rsid w:val="003F1B2A"/>
    <w:rPr>
      <w:sz w:val="24"/>
      <w:u w:val="single"/>
    </w:rPr>
  </w:style>
  <w:style w:type="character" w:customStyle="1" w:styleId="foreground">
    <w:name w:val="foreground"/>
    <w:basedOn w:val="DefaultParagraphFont"/>
    <w:rsid w:val="003F1B2A"/>
  </w:style>
  <w:style w:type="character" w:customStyle="1" w:styleId="postby">
    <w:name w:val="post_by"/>
    <w:basedOn w:val="DefaultParagraphFont"/>
    <w:rsid w:val="003F1B2A"/>
  </w:style>
  <w:style w:type="character" w:customStyle="1" w:styleId="Style11ptBorderSinglesolidlineAuto05ptLinewidth">
    <w:name w:val="Style 11 pt Border: : (Single solid line Auto  0.5 pt Line width)"/>
    <w:rsid w:val="003F1B2A"/>
    <w:rPr>
      <w:sz w:val="20"/>
      <w:bdr w:val="single" w:sz="4" w:space="0" w:color="auto" w:frame="1"/>
    </w:rPr>
  </w:style>
  <w:style w:type="character" w:customStyle="1" w:styleId="StyleUnderlineChar9ptBorderSinglesolidlineAuto0">
    <w:name w:val="Style Underline Char + 9 pt Border: : (Single solid line Auto  0..."/>
    <w:rsid w:val="003F1B2A"/>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3F1B2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F1B2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F1B2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F1B2A"/>
    <w:rPr>
      <w:sz w:val="20"/>
      <w:szCs w:val="24"/>
      <w:u w:val="single"/>
      <w:bdr w:val="single" w:sz="4" w:space="0" w:color="auto" w:frame="1"/>
      <w:lang w:val="en-US" w:eastAsia="en-US" w:bidi="ar-SA"/>
    </w:rPr>
  </w:style>
  <w:style w:type="character" w:customStyle="1" w:styleId="StyleLatinGaramondUnderline">
    <w:name w:val="Style (Latin) Garamond Underline"/>
    <w:rsid w:val="003F1B2A"/>
    <w:rPr>
      <w:rFonts w:ascii="Times New Roman" w:hAnsi="Times New Roman" w:cs="Times New Roman" w:hint="default"/>
      <w:sz w:val="20"/>
      <w:u w:val="single"/>
    </w:rPr>
  </w:style>
  <w:style w:type="character" w:customStyle="1" w:styleId="StyleLatinGaramond">
    <w:name w:val="Style (Latin) Garamond"/>
    <w:rsid w:val="003F1B2A"/>
    <w:rPr>
      <w:rFonts w:ascii="Times New Roman" w:hAnsi="Times New Roman" w:cs="Times New Roman" w:hint="default"/>
      <w:sz w:val="20"/>
    </w:rPr>
  </w:style>
  <w:style w:type="character" w:customStyle="1" w:styleId="styletimesnewroman12ptbold0">
    <w:name w:val="styletimesnewroman12ptbold"/>
    <w:basedOn w:val="DefaultParagraphFont"/>
    <w:rsid w:val="003F1B2A"/>
  </w:style>
  <w:style w:type="character" w:customStyle="1" w:styleId="mainheading">
    <w:name w:val="mainheading"/>
    <w:basedOn w:val="DefaultParagraphFont"/>
    <w:rsid w:val="003F1B2A"/>
  </w:style>
  <w:style w:type="character" w:customStyle="1" w:styleId="StyleUnderlineChar9ptChar">
    <w:name w:val="Style Underline Char + 9 pt Char"/>
    <w:basedOn w:val="UnderlineCharChar"/>
    <w:rsid w:val="003F1B2A"/>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3F1B2A"/>
    <w:rPr>
      <w:rFonts w:ascii="Times New Roman" w:eastAsia="Times New Roman" w:hAnsi="Times New Roman" w:cs="Times New Roman" w:hint="default"/>
      <w:b/>
      <w:bCs/>
      <w:noProof w:val="0"/>
      <w:sz w:val="20"/>
      <w:szCs w:val="24"/>
      <w:u w:val="single"/>
      <w:lang w:val="en-US" w:eastAsia="en-US" w:bidi="ar-SA"/>
    </w:rPr>
  </w:style>
  <w:style w:type="character" w:customStyle="1" w:styleId="AuthorChar">
    <w:name w:val="Author Char"/>
    <w:basedOn w:val="DefaultParagraphFont"/>
    <w:locked/>
    <w:rsid w:val="003F1B2A"/>
    <w:rPr>
      <w:rFonts w:ascii="Times New Roman" w:hAnsi="Times New Roman" w:cs="Times New Roman" w:hint="default"/>
      <w:b/>
      <w:bCs w:val="0"/>
      <w:sz w:val="20"/>
    </w:rPr>
  </w:style>
  <w:style w:type="character" w:customStyle="1" w:styleId="styleboldunderline">
    <w:name w:val="styleboldunderline"/>
    <w:basedOn w:val="DefaultParagraphFont"/>
    <w:rsid w:val="003F1B2A"/>
  </w:style>
  <w:style w:type="character" w:customStyle="1" w:styleId="box">
    <w:name w:val="box"/>
    <w:basedOn w:val="DefaultParagraphFont"/>
    <w:rsid w:val="003F1B2A"/>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3F1B2A"/>
    <w:rPr>
      <w:rFonts w:ascii="Arial Narrow" w:hAnsi="Arial Narrow" w:cs="Arial Narrow" w:hint="default"/>
      <w:sz w:val="18"/>
      <w:szCs w:val="18"/>
    </w:rPr>
  </w:style>
  <w:style w:type="character" w:customStyle="1" w:styleId="FontStyle14">
    <w:name w:val="Font Style14"/>
    <w:basedOn w:val="DefaultParagraphFont"/>
    <w:uiPriority w:val="99"/>
    <w:rsid w:val="003F1B2A"/>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3F1B2A"/>
    <w:rPr>
      <w:rFonts w:ascii="Arial Narrow" w:hAnsi="Arial Narrow" w:cs="Arial Narrow" w:hint="default"/>
      <w:b/>
      <w:bCs/>
      <w:sz w:val="10"/>
      <w:szCs w:val="10"/>
    </w:rPr>
  </w:style>
  <w:style w:type="character" w:customStyle="1" w:styleId="CardTagandCiteChar">
    <w:name w:val="Card Tag and Cite Char"/>
    <w:basedOn w:val="DefaultParagraphFont"/>
    <w:rsid w:val="003F1B2A"/>
    <w:rPr>
      <w:rFonts w:ascii="Arial Narrow" w:hAnsi="Arial Narrow" w:hint="default"/>
      <w:b/>
      <w:bCs w:val="0"/>
      <w:noProof w:val="0"/>
      <w:sz w:val="26"/>
      <w:szCs w:val="24"/>
      <w:lang w:val="en-US" w:eastAsia="en-US" w:bidi="ar-SA"/>
    </w:rPr>
  </w:style>
  <w:style w:type="character" w:customStyle="1" w:styleId="SmallText0">
    <w:name w:val="SmallText"/>
    <w:rsid w:val="003F1B2A"/>
    <w:rPr>
      <w:color w:val="000000"/>
    </w:rPr>
  </w:style>
  <w:style w:type="character" w:customStyle="1" w:styleId="CitesChar1">
    <w:name w:val="Cites Char1"/>
    <w:basedOn w:val="DefaultParagraphFont"/>
    <w:rsid w:val="003F1B2A"/>
    <w:rPr>
      <w:b/>
      <w:bCs w:val="0"/>
      <w:szCs w:val="24"/>
      <w:u w:val="single"/>
      <w:lang w:val="en-US" w:eastAsia="en-US" w:bidi="ar-SA"/>
    </w:rPr>
  </w:style>
  <w:style w:type="character" w:customStyle="1" w:styleId="CardUnderlinedChar">
    <w:name w:val="Card Underlined Char"/>
    <w:basedOn w:val="DefaultParagraphFont"/>
    <w:rsid w:val="003F1B2A"/>
    <w:rPr>
      <w:rFonts w:ascii="Arial Narrow" w:hAnsi="Arial Narrow" w:hint="default"/>
      <w:sz w:val="22"/>
      <w:szCs w:val="24"/>
      <w:u w:val="single"/>
      <w:lang w:val="en-US" w:eastAsia="en-US" w:bidi="ar-SA"/>
    </w:rPr>
  </w:style>
  <w:style w:type="character" w:customStyle="1" w:styleId="underline3">
    <w:name w:val="underline3"/>
    <w:basedOn w:val="underline20"/>
    <w:rsid w:val="003F1B2A"/>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3F1B2A"/>
  </w:style>
  <w:style w:type="character" w:customStyle="1" w:styleId="itxtrst">
    <w:name w:val="itxtrst"/>
    <w:rsid w:val="003F1B2A"/>
  </w:style>
  <w:style w:type="character" w:customStyle="1" w:styleId="A-Underlining">
    <w:name w:val="A-Underlining"/>
    <w:basedOn w:val="DefaultParagraphFont"/>
    <w:rsid w:val="003F1B2A"/>
    <w:rPr>
      <w:rFonts w:ascii="Garamond" w:hAnsi="Garamond" w:hint="default"/>
      <w:color w:val="auto"/>
      <w:sz w:val="24"/>
      <w:u w:val="single"/>
    </w:rPr>
  </w:style>
  <w:style w:type="character" w:customStyle="1" w:styleId="StyleUnderlineBold0">
    <w:name w:val="Style Underline + Bold"/>
    <w:rsid w:val="003F1B2A"/>
    <w:rPr>
      <w:b/>
      <w:bCs/>
      <w:u w:val="single"/>
    </w:rPr>
  </w:style>
  <w:style w:type="character" w:customStyle="1" w:styleId="Underline-Highlighted">
    <w:name w:val="Underline-Highlighted"/>
    <w:uiPriority w:val="1"/>
    <w:qFormat/>
    <w:rsid w:val="003F1B2A"/>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3F1B2A"/>
  </w:style>
  <w:style w:type="character" w:customStyle="1" w:styleId="newsmain">
    <w:name w:val="news_main"/>
    <w:basedOn w:val="DefaultParagraphFont"/>
    <w:rsid w:val="003F1B2A"/>
  </w:style>
  <w:style w:type="character" w:customStyle="1" w:styleId="AuthorDate1">
    <w:name w:val="Author Date"/>
    <w:rsid w:val="003F1B2A"/>
    <w:rPr>
      <w:b/>
      <w:bCs w:val="0"/>
      <w:sz w:val="24"/>
      <w:u w:val="thick"/>
    </w:rPr>
  </w:style>
  <w:style w:type="character" w:customStyle="1" w:styleId="red">
    <w:name w:val="red"/>
    <w:basedOn w:val="DefaultParagraphFont"/>
    <w:rsid w:val="003F1B2A"/>
  </w:style>
  <w:style w:type="character" w:customStyle="1" w:styleId="at">
    <w:name w:val="at"/>
    <w:rsid w:val="003F1B2A"/>
  </w:style>
  <w:style w:type="character" w:customStyle="1" w:styleId="org">
    <w:name w:val="org"/>
    <w:rsid w:val="003F1B2A"/>
  </w:style>
  <w:style w:type="character" w:customStyle="1" w:styleId="pnumber">
    <w:name w:val="pnumber"/>
    <w:rsid w:val="003F1B2A"/>
  </w:style>
  <w:style w:type="character" w:customStyle="1" w:styleId="ital">
    <w:name w:val="ital"/>
    <w:rsid w:val="003F1B2A"/>
  </w:style>
  <w:style w:type="character" w:customStyle="1" w:styleId="orgdiv">
    <w:name w:val="orgdiv"/>
    <w:rsid w:val="003F1B2A"/>
  </w:style>
  <w:style w:type="character" w:customStyle="1" w:styleId="orgname">
    <w:name w:val="orgname"/>
    <w:rsid w:val="003F1B2A"/>
  </w:style>
  <w:style w:type="character" w:customStyle="1" w:styleId="city">
    <w:name w:val="city"/>
    <w:rsid w:val="003F1B2A"/>
  </w:style>
  <w:style w:type="character" w:customStyle="1" w:styleId="state">
    <w:name w:val="state"/>
    <w:rsid w:val="003F1B2A"/>
  </w:style>
  <w:style w:type="character" w:customStyle="1" w:styleId="country">
    <w:name w:val="country"/>
    <w:rsid w:val="003F1B2A"/>
  </w:style>
  <w:style w:type="character" w:customStyle="1" w:styleId="articletitle">
    <w:name w:val="articletitle"/>
    <w:rsid w:val="003F1B2A"/>
    <w:rPr>
      <w:rFonts w:ascii="Times New Roman" w:hAnsi="Times New Roman" w:cs="Times New Roman" w:hint="default"/>
    </w:rPr>
  </w:style>
  <w:style w:type="character" w:customStyle="1" w:styleId="6pointChar">
    <w:name w:val="6 point Char"/>
    <w:rsid w:val="003F1B2A"/>
    <w:rPr>
      <w:rFonts w:ascii="Times New Roman" w:hAnsi="Times New Roman" w:cs="Times New Roman" w:hint="default"/>
      <w:sz w:val="12"/>
      <w:lang w:val="en-US" w:eastAsia="en-US"/>
    </w:rPr>
  </w:style>
  <w:style w:type="character" w:customStyle="1" w:styleId="StyleThickunderline">
    <w:name w:val="Style Thick underline"/>
    <w:qFormat/>
    <w:rsid w:val="003F1B2A"/>
    <w:rPr>
      <w:u w:val="thick"/>
    </w:rPr>
  </w:style>
  <w:style w:type="character" w:customStyle="1" w:styleId="Box0">
    <w:name w:val="Box!"/>
    <w:uiPriority w:val="1"/>
    <w:rsid w:val="003F1B2A"/>
    <w:rPr>
      <w:rFonts w:ascii="Garamond" w:hAnsi="Garamond" w:hint="default"/>
      <w:sz w:val="24"/>
      <w:u w:val="single"/>
      <w:bdr w:val="single" w:sz="4" w:space="0" w:color="auto" w:frame="1"/>
    </w:rPr>
  </w:style>
  <w:style w:type="character" w:customStyle="1" w:styleId="citechar0">
    <w:name w:val="citechar"/>
    <w:basedOn w:val="DefaultParagraphFont"/>
    <w:rsid w:val="003F1B2A"/>
  </w:style>
  <w:style w:type="character" w:customStyle="1" w:styleId="underlinechar5">
    <w:name w:val="underlinechar"/>
    <w:basedOn w:val="DefaultParagraphFont"/>
    <w:rsid w:val="003F1B2A"/>
  </w:style>
  <w:style w:type="character" w:customStyle="1" w:styleId="CardUnderlineChar">
    <w:name w:val="Card Underline Char"/>
    <w:rsid w:val="003F1B2A"/>
    <w:rPr>
      <w:szCs w:val="24"/>
      <w:u w:val="single"/>
      <w:lang w:val="en-US" w:eastAsia="en-US" w:bidi="ar-SA"/>
    </w:rPr>
  </w:style>
  <w:style w:type="character" w:customStyle="1" w:styleId="tagciteChar2">
    <w:name w:val="tag/cite Char"/>
    <w:basedOn w:val="DefaultParagraphFont"/>
    <w:rsid w:val="003F1B2A"/>
    <w:rPr>
      <w:b/>
      <w:bCs w:val="0"/>
      <w:sz w:val="24"/>
      <w:lang w:val="en-US" w:eastAsia="en-US" w:bidi="ar-SA"/>
    </w:rPr>
  </w:style>
  <w:style w:type="character" w:customStyle="1" w:styleId="8pointChar">
    <w:name w:val="8 point Char"/>
    <w:basedOn w:val="DefaultParagraphFont"/>
    <w:rsid w:val="003F1B2A"/>
    <w:rPr>
      <w:sz w:val="16"/>
      <w:lang w:val="en-US" w:eastAsia="en-US" w:bidi="ar-SA"/>
    </w:rPr>
  </w:style>
  <w:style w:type="character" w:customStyle="1" w:styleId="BoldText12pt">
    <w:name w:val="Bold Text 12 pt"/>
    <w:rsid w:val="003F1B2A"/>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3F1B2A"/>
  </w:style>
  <w:style w:type="character" w:customStyle="1" w:styleId="tagCharChar">
    <w:name w:val="tag Char Char"/>
    <w:rsid w:val="003F1B2A"/>
    <w:rPr>
      <w:b/>
      <w:bCs w:val="0"/>
      <w:sz w:val="24"/>
      <w:lang w:val="en-US" w:eastAsia="en-US" w:bidi="ar-SA"/>
    </w:rPr>
  </w:style>
  <w:style w:type="character" w:customStyle="1" w:styleId="Mention11">
    <w:name w:val="Mention11"/>
    <w:basedOn w:val="DefaultParagraphFont"/>
    <w:uiPriority w:val="99"/>
    <w:semiHidden/>
    <w:rsid w:val="003F1B2A"/>
    <w:rPr>
      <w:color w:val="2B579A"/>
      <w:shd w:val="clear" w:color="auto" w:fill="E6E6E6"/>
    </w:rPr>
  </w:style>
  <w:style w:type="character" w:customStyle="1" w:styleId="Emph">
    <w:name w:val="Emph"/>
    <w:basedOn w:val="DefaultParagraphFont"/>
    <w:uiPriority w:val="1"/>
    <w:qFormat/>
    <w:rsid w:val="003F1B2A"/>
    <w:rPr>
      <w:rFonts w:ascii="Arial" w:hAnsi="Arial" w:cs="Arial" w:hint="default"/>
      <w:b/>
      <w:bCs w:val="0"/>
      <w:sz w:val="20"/>
      <w:u w:val="single"/>
      <w:bdr w:val="single" w:sz="8" w:space="0" w:color="auto" w:frame="1"/>
    </w:rPr>
  </w:style>
  <w:style w:type="character" w:customStyle="1" w:styleId="m6370699461968006786gmail-styleunderline">
    <w:name w:val="m_6370699461968006786gmail-styleunderline"/>
    <w:basedOn w:val="DefaultParagraphFont"/>
    <w:rsid w:val="003F1B2A"/>
  </w:style>
  <w:style w:type="character" w:customStyle="1" w:styleId="Mention2">
    <w:name w:val="Mention2"/>
    <w:basedOn w:val="DefaultParagraphFont"/>
    <w:uiPriority w:val="99"/>
    <w:semiHidden/>
    <w:rsid w:val="003F1B2A"/>
    <w:rPr>
      <w:color w:val="2B579A"/>
      <w:shd w:val="clear" w:color="auto" w:fill="E6E6E6"/>
    </w:rPr>
  </w:style>
  <w:style w:type="character" w:customStyle="1" w:styleId="m3965771245576658108gmail-styleunderline">
    <w:name w:val="m_3965771245576658108gmail-styleunderline"/>
    <w:basedOn w:val="DefaultParagraphFont"/>
    <w:rsid w:val="003F1B2A"/>
  </w:style>
  <w:style w:type="character" w:customStyle="1" w:styleId="m-8793234324905335251gmail-style13ptbold">
    <w:name w:val="m_-8793234324905335251gmail-style13ptbold"/>
    <w:basedOn w:val="DefaultParagraphFont"/>
    <w:rsid w:val="003F1B2A"/>
  </w:style>
  <w:style w:type="paragraph" w:styleId="EndnoteText">
    <w:name w:val="endnote text"/>
    <w:basedOn w:val="Normal"/>
    <w:link w:val="EndnoteTextChar"/>
    <w:semiHidden/>
    <w:unhideWhenUsed/>
    <w:rsid w:val="003F1B2A"/>
    <w:rPr>
      <w:rFonts w:ascii="Georgia" w:eastAsia="Times New Roman" w:hAnsi="Georgia" w:cstheme="minorBidi"/>
      <w:szCs w:val="20"/>
    </w:rPr>
  </w:style>
  <w:style w:type="character" w:customStyle="1" w:styleId="EndnoteTextChar1">
    <w:name w:val="Endnote Text Char1"/>
    <w:basedOn w:val="DefaultParagraphFont"/>
    <w:semiHidden/>
    <w:rsid w:val="003F1B2A"/>
    <w:rPr>
      <w:rFonts w:ascii="Calibri" w:hAnsi="Calibri" w:cs="Calibri"/>
      <w:sz w:val="20"/>
      <w:szCs w:val="20"/>
    </w:rPr>
  </w:style>
  <w:style w:type="paragraph" w:styleId="BodyTextFirstIndent">
    <w:name w:val="Body Text First Indent"/>
    <w:basedOn w:val="BodyText"/>
    <w:link w:val="BodyTextFirstIndentChar"/>
    <w:semiHidden/>
    <w:unhideWhenUsed/>
    <w:rsid w:val="003F1B2A"/>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3F1B2A"/>
    <w:rPr>
      <w:rFonts w:ascii="Calibri" w:hAnsi="Calibri" w:cs="Calibri"/>
    </w:rPr>
  </w:style>
  <w:style w:type="character" w:customStyle="1" w:styleId="tagCharCharChar">
    <w:name w:val="tag Char Char Char"/>
    <w:locked/>
    <w:rsid w:val="003F1B2A"/>
    <w:rPr>
      <w:rFonts w:ascii="Arial" w:eastAsia="Times New Roman" w:hAnsi="Arial" w:cs="Arial" w:hint="default"/>
      <w:b/>
      <w:bCs w:val="0"/>
      <w:sz w:val="24"/>
    </w:rPr>
  </w:style>
  <w:style w:type="character" w:customStyle="1" w:styleId="cardchar00">
    <w:name w:val="cardchar0"/>
    <w:basedOn w:val="DefaultParagraphFont"/>
    <w:rsid w:val="003F1B2A"/>
  </w:style>
  <w:style w:type="character" w:customStyle="1" w:styleId="UnderlineNon-bold">
    <w:name w:val="Underline Non - bold"/>
    <w:rsid w:val="003F1B2A"/>
    <w:rPr>
      <w:rFonts w:ascii="Times New Roman" w:hAnsi="Times New Roman" w:cs="Times New Roman" w:hint="default"/>
      <w:iCs/>
      <w:sz w:val="22"/>
      <w:u w:val="single"/>
    </w:rPr>
  </w:style>
  <w:style w:type="character" w:customStyle="1" w:styleId="Heading5Char2">
    <w:name w:val="Heading 5 Char2"/>
    <w:rsid w:val="003F1B2A"/>
    <w:rPr>
      <w:rFonts w:ascii="Bell MT" w:eastAsia="Times New Roman" w:hAnsi="Bell MT" w:hint="default"/>
      <w:bCs/>
      <w:iCs/>
      <w:sz w:val="10"/>
      <w:szCs w:val="26"/>
    </w:rPr>
  </w:style>
  <w:style w:type="paragraph" w:styleId="z-TopofForm">
    <w:name w:val="HTML Top of Form"/>
    <w:basedOn w:val="Normal"/>
    <w:next w:val="Normal"/>
    <w:link w:val="z-TopofFormChar"/>
    <w:hidden/>
    <w:uiPriority w:val="99"/>
    <w:semiHidden/>
    <w:unhideWhenUsed/>
    <w:rsid w:val="003F1B2A"/>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B2A"/>
    <w:rPr>
      <w:rFonts w:ascii="Arial" w:hAnsi="Arial" w:cs="Arial"/>
      <w:vanish/>
      <w:sz w:val="16"/>
      <w:szCs w:val="16"/>
    </w:rPr>
  </w:style>
  <w:style w:type="character" w:customStyle="1" w:styleId="z-TopofFormChar1">
    <w:name w:val="z-Top of Form Char1"/>
    <w:basedOn w:val="DefaultParagraphFont"/>
    <w:uiPriority w:val="99"/>
    <w:rsid w:val="003F1B2A"/>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semiHidden/>
    <w:unhideWhenUsed/>
    <w:rsid w:val="003F1B2A"/>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B2A"/>
    <w:rPr>
      <w:rFonts w:ascii="Arial" w:hAnsi="Arial" w:cs="Arial"/>
      <w:vanish/>
      <w:sz w:val="16"/>
      <w:szCs w:val="16"/>
    </w:rPr>
  </w:style>
  <w:style w:type="character" w:customStyle="1" w:styleId="z-BottomofFormChar1">
    <w:name w:val="z-Bottom of Form Char1"/>
    <w:basedOn w:val="DefaultParagraphFont"/>
    <w:rsid w:val="003F1B2A"/>
    <w:rPr>
      <w:rFonts w:ascii="Arial" w:hAnsi="Arial" w:cs="Arial" w:hint="default"/>
      <w:vanish/>
      <w:webHidden w:val="0"/>
      <w:sz w:val="16"/>
      <w:szCs w:val="16"/>
      <w:specVanish w:val="0"/>
    </w:rPr>
  </w:style>
  <w:style w:type="character" w:customStyle="1" w:styleId="authordate2">
    <w:name w:val="authordate"/>
    <w:rsid w:val="003F1B2A"/>
  </w:style>
  <w:style w:type="character" w:customStyle="1" w:styleId="underline0">
    <w:name w:val="%underline"/>
    <w:qFormat/>
    <w:rsid w:val="003F1B2A"/>
    <w:rPr>
      <w:rFonts w:ascii="Times New Roman" w:hAnsi="Times New Roman" w:cs="Times New Roman" w:hint="default"/>
      <w:strike w:val="0"/>
      <w:dstrike w:val="0"/>
      <w:sz w:val="16"/>
      <w:u w:val="none"/>
      <w:effect w:val="none"/>
    </w:rPr>
  </w:style>
  <w:style w:type="character" w:customStyle="1" w:styleId="AUNDERLINE0">
    <w:name w:val="AUNDERLINE"/>
    <w:qFormat/>
    <w:rsid w:val="003F1B2A"/>
    <w:rPr>
      <w:rFonts w:ascii="Times New Roman" w:hAnsi="Times New Roman" w:cs="Times New Roman" w:hint="default"/>
      <w:sz w:val="20"/>
      <w:u w:val="single"/>
    </w:rPr>
  </w:style>
  <w:style w:type="character" w:customStyle="1" w:styleId="UnderlinedCharChar">
    <w:name w:val="Underlined Char Char"/>
    <w:rsid w:val="003F1B2A"/>
    <w:rPr>
      <w:rFonts w:ascii="Garamond" w:hAnsi="Garamond" w:hint="default"/>
      <w:szCs w:val="28"/>
      <w:u w:val="single"/>
      <w:lang w:val="en-US" w:eastAsia="en-US" w:bidi="ar-SA"/>
    </w:rPr>
  </w:style>
  <w:style w:type="character" w:customStyle="1" w:styleId="slug-doi">
    <w:name w:val="slug-doi"/>
    <w:basedOn w:val="DefaultParagraphFont"/>
    <w:rsid w:val="003F1B2A"/>
  </w:style>
  <w:style w:type="character" w:customStyle="1" w:styleId="af">
    <w:name w:val="af"/>
    <w:basedOn w:val="DefaultParagraphFont"/>
    <w:rsid w:val="003F1B2A"/>
  </w:style>
  <w:style w:type="character" w:customStyle="1" w:styleId="ab">
    <w:name w:val="ab"/>
    <w:basedOn w:val="DefaultParagraphFont"/>
    <w:rsid w:val="003F1B2A"/>
  </w:style>
  <w:style w:type="character" w:customStyle="1" w:styleId="em">
    <w:name w:val="em"/>
    <w:basedOn w:val="DefaultParagraphFont"/>
    <w:rsid w:val="003F1B2A"/>
  </w:style>
  <w:style w:type="character" w:customStyle="1" w:styleId="au">
    <w:name w:val="au"/>
    <w:basedOn w:val="DefaultParagraphFont"/>
    <w:rsid w:val="003F1B2A"/>
  </w:style>
  <w:style w:type="character" w:customStyle="1" w:styleId="ti">
    <w:name w:val="ti"/>
    <w:basedOn w:val="DefaultParagraphFont"/>
    <w:rsid w:val="003F1B2A"/>
  </w:style>
  <w:style w:type="character" w:customStyle="1" w:styleId="subheadblue">
    <w:name w:val="subhead_blue"/>
    <w:basedOn w:val="DefaultParagraphFont"/>
    <w:rsid w:val="003F1B2A"/>
  </w:style>
  <w:style w:type="character" w:customStyle="1" w:styleId="affiliation">
    <w:name w:val="affiliation"/>
    <w:basedOn w:val="DefaultParagraphFont"/>
    <w:rsid w:val="003F1B2A"/>
  </w:style>
  <w:style w:type="character" w:customStyle="1" w:styleId="slug-doi-wrapper">
    <w:name w:val="slug-doi-wrapper"/>
    <w:basedOn w:val="DefaultParagraphFont"/>
    <w:rsid w:val="003F1B2A"/>
  </w:style>
  <w:style w:type="character" w:customStyle="1" w:styleId="slug-metadata-noteahead-of-print">
    <w:name w:val="slug-metadata-note ahead-of-print"/>
    <w:basedOn w:val="DefaultParagraphFont"/>
    <w:rsid w:val="003F1B2A"/>
  </w:style>
  <w:style w:type="character" w:customStyle="1" w:styleId="slug-ahead-of-print-date">
    <w:name w:val="slug-ahead-of-print-date"/>
    <w:basedOn w:val="DefaultParagraphFont"/>
    <w:rsid w:val="003F1B2A"/>
  </w:style>
  <w:style w:type="character" w:customStyle="1" w:styleId="medium-bold">
    <w:name w:val="medium-bold"/>
    <w:basedOn w:val="DefaultParagraphFont"/>
    <w:rsid w:val="003F1B2A"/>
  </w:style>
  <w:style w:type="character" w:customStyle="1" w:styleId="updated-short-citation">
    <w:name w:val="updated-short-citation"/>
    <w:basedOn w:val="DefaultParagraphFont"/>
    <w:rsid w:val="003F1B2A"/>
  </w:style>
  <w:style w:type="character" w:customStyle="1" w:styleId="goohl0">
    <w:name w:val="goohl0"/>
    <w:basedOn w:val="DefaultParagraphFont"/>
    <w:rsid w:val="003F1B2A"/>
  </w:style>
  <w:style w:type="character" w:customStyle="1" w:styleId="CharChar6">
    <w:name w:val="Char Char6"/>
    <w:rsid w:val="003F1B2A"/>
    <w:rPr>
      <w:rFonts w:ascii="Arial" w:hAnsi="Arial" w:cs="Arial" w:hint="default"/>
      <w:bCs/>
      <w:sz w:val="16"/>
      <w:szCs w:val="26"/>
      <w:lang w:val="en-US" w:eastAsia="en-US" w:bidi="ar-SA"/>
    </w:rPr>
  </w:style>
  <w:style w:type="character" w:customStyle="1" w:styleId="TagCharChar1">
    <w:name w:val="Tag Char Char1"/>
    <w:rsid w:val="003F1B2A"/>
    <w:rPr>
      <w:b/>
      <w:bCs w:val="0"/>
      <w:sz w:val="24"/>
      <w:szCs w:val="24"/>
      <w:lang w:val="en-US" w:eastAsia="en-US" w:bidi="ar-SA"/>
    </w:rPr>
  </w:style>
  <w:style w:type="character" w:customStyle="1" w:styleId="12TimesNewRoman">
    <w:name w:val="12 Times New Roman"/>
    <w:rsid w:val="003F1B2A"/>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3F1B2A"/>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3F1B2A"/>
    <w:rPr>
      <w:rFonts w:ascii="Times New Roman" w:hAnsi="Times New Roman" w:cs="Times New Roman" w:hint="default"/>
      <w:strike w:val="0"/>
      <w:dstrike w:val="0"/>
      <w:sz w:val="14"/>
      <w:u w:val="none"/>
      <w:effect w:val="none"/>
    </w:rPr>
  </w:style>
  <w:style w:type="character" w:customStyle="1" w:styleId="F8-UnderlineBold">
    <w:name w:val="F8 - Underline/Bold"/>
    <w:rsid w:val="003F1B2A"/>
    <w:rPr>
      <w:rFonts w:ascii="Times New Roman" w:hAnsi="Times New Roman" w:cs="Times New Roman" w:hint="default"/>
      <w:b/>
      <w:bCs w:val="0"/>
      <w:sz w:val="20"/>
      <w:u w:val="single"/>
    </w:rPr>
  </w:style>
  <w:style w:type="character" w:customStyle="1" w:styleId="F7-SmallFont">
    <w:name w:val="F7 - Small Font"/>
    <w:rsid w:val="003F1B2A"/>
    <w:rPr>
      <w:rFonts w:ascii="Times New Roman" w:hAnsi="Times New Roman" w:cs="Times New Roman" w:hint="default"/>
      <w:sz w:val="14"/>
    </w:rPr>
  </w:style>
  <w:style w:type="character" w:customStyle="1" w:styleId="Brief-Bold">
    <w:name w:val="Brief - Bold"/>
    <w:rsid w:val="003F1B2A"/>
    <w:rPr>
      <w:rFonts w:ascii="Times New Roman" w:hAnsi="Times New Roman" w:cs="Times New Roman" w:hint="default"/>
      <w:b/>
      <w:bCs w:val="0"/>
    </w:rPr>
  </w:style>
  <w:style w:type="character" w:customStyle="1" w:styleId="Card-Underline0">
    <w:name w:val="Card - Underline"/>
    <w:rsid w:val="003F1B2A"/>
    <w:rPr>
      <w:rFonts w:ascii="Times New Roman" w:hAnsi="Times New Roman" w:cs="Times New Roman" w:hint="default"/>
      <w:u w:val="single"/>
    </w:rPr>
  </w:style>
  <w:style w:type="character" w:customStyle="1" w:styleId="beriefunderline">
    <w:name w:val="berief = underline"/>
    <w:rsid w:val="003F1B2A"/>
    <w:rPr>
      <w:rFonts w:ascii="Times New Roman" w:eastAsia="Times New Roman" w:hAnsi="Times New Roman" w:cs="Times New Roman" w:hint="default"/>
      <w:sz w:val="20"/>
      <w:u w:val="single"/>
    </w:rPr>
  </w:style>
  <w:style w:type="character" w:customStyle="1" w:styleId="BoldText10pt">
    <w:name w:val="Bold Text 10 pt"/>
    <w:rsid w:val="003F1B2A"/>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3F1B2A"/>
  </w:style>
  <w:style w:type="character" w:customStyle="1" w:styleId="SC4208902">
    <w:name w:val="SC.4.208902"/>
    <w:rsid w:val="003F1B2A"/>
    <w:rPr>
      <w:rFonts w:ascii="Century" w:hAnsi="Century" w:cs="Century" w:hint="default"/>
      <w:color w:val="000000"/>
      <w:sz w:val="22"/>
      <w:szCs w:val="22"/>
    </w:rPr>
  </w:style>
  <w:style w:type="character" w:customStyle="1" w:styleId="SC4208915">
    <w:name w:val="SC.4.208915"/>
    <w:rsid w:val="003F1B2A"/>
    <w:rPr>
      <w:rFonts w:ascii="Century" w:hAnsi="Century" w:cs="Century" w:hint="default"/>
      <w:color w:val="000000"/>
      <w:sz w:val="13"/>
      <w:szCs w:val="13"/>
    </w:rPr>
  </w:style>
  <w:style w:type="character" w:customStyle="1" w:styleId="SC273764">
    <w:name w:val="SC.2.73764"/>
    <w:rsid w:val="003F1B2A"/>
    <w:rPr>
      <w:rFonts w:ascii="Century" w:hAnsi="Century" w:cs="Century" w:hint="default"/>
      <w:color w:val="000000"/>
      <w:sz w:val="72"/>
      <w:szCs w:val="72"/>
    </w:rPr>
  </w:style>
  <w:style w:type="character" w:customStyle="1" w:styleId="SC273779">
    <w:name w:val="SC.2.73779"/>
    <w:rsid w:val="003F1B2A"/>
    <w:rPr>
      <w:rFonts w:ascii="Century" w:hAnsi="Century" w:cs="Century" w:hint="default"/>
      <w:color w:val="000000"/>
      <w:sz w:val="40"/>
      <w:szCs w:val="40"/>
    </w:rPr>
  </w:style>
  <w:style w:type="character" w:customStyle="1" w:styleId="SC273763">
    <w:name w:val="SC.2.73763"/>
    <w:rsid w:val="003F1B2A"/>
    <w:rPr>
      <w:rFonts w:ascii="Century" w:hAnsi="Century" w:cs="Century" w:hint="default"/>
      <w:b/>
      <w:bCs/>
      <w:color w:val="000000"/>
    </w:rPr>
  </w:style>
  <w:style w:type="character" w:customStyle="1" w:styleId="SC4208910">
    <w:name w:val="SC.4.208910"/>
    <w:rsid w:val="003F1B2A"/>
    <w:rPr>
      <w:rFonts w:ascii="Century" w:hAnsi="Century" w:cs="Century" w:hint="default"/>
      <w:color w:val="000000"/>
      <w:sz w:val="28"/>
      <w:szCs w:val="28"/>
    </w:rPr>
  </w:style>
  <w:style w:type="character" w:customStyle="1" w:styleId="SC4208911">
    <w:name w:val="SC.4.208911"/>
    <w:rsid w:val="003F1B2A"/>
    <w:rPr>
      <w:rFonts w:ascii="Century" w:hAnsi="Century" w:cs="Century" w:hint="default"/>
      <w:color w:val="000000"/>
    </w:rPr>
  </w:style>
  <w:style w:type="character" w:customStyle="1" w:styleId="articlesubtitle">
    <w:name w:val="article_sub_title"/>
    <w:basedOn w:val="DefaultParagraphFont"/>
    <w:rsid w:val="003F1B2A"/>
  </w:style>
  <w:style w:type="character" w:customStyle="1" w:styleId="newsdate2">
    <w:name w:val="news_date2"/>
    <w:basedOn w:val="DefaultParagraphFont"/>
    <w:rsid w:val="003F1B2A"/>
  </w:style>
  <w:style w:type="character" w:customStyle="1" w:styleId="readarticleheader">
    <w:name w:val="readarticleheader"/>
    <w:basedOn w:val="DefaultParagraphFont"/>
    <w:rsid w:val="003F1B2A"/>
  </w:style>
  <w:style w:type="character" w:customStyle="1" w:styleId="UnderlineChar2">
    <w:name w:val="Underline Char2"/>
    <w:rsid w:val="003F1B2A"/>
    <w:rPr>
      <w:rFonts w:ascii="Trebuchet MS" w:hAnsi="Trebuchet MS" w:hint="default"/>
      <w:u w:val="thick"/>
      <w:lang w:val="en-US" w:eastAsia="zh-CN" w:bidi="ar-SA"/>
    </w:rPr>
  </w:style>
  <w:style w:type="character" w:customStyle="1" w:styleId="BoldUnderliningChar">
    <w:name w:val="Bold Underlining Char"/>
    <w:rsid w:val="003F1B2A"/>
    <w:rPr>
      <w:rFonts w:ascii="Arial Narrow" w:eastAsia="Times New Roman" w:hAnsi="Arial Narrow" w:hint="default"/>
      <w:b/>
      <w:bCs w:val="0"/>
      <w:szCs w:val="24"/>
      <w:u w:val="single"/>
      <w:lang w:val="en-GB" w:eastAsia="en-US" w:bidi="ar-SA"/>
    </w:rPr>
  </w:style>
  <w:style w:type="character" w:customStyle="1" w:styleId="medium-normal1">
    <w:name w:val="medium-normal1"/>
    <w:rsid w:val="003F1B2A"/>
    <w:rPr>
      <w:rFonts w:ascii="Arial" w:hAnsi="Arial" w:cs="Arial" w:hint="default"/>
      <w:b w:val="0"/>
      <w:bCs w:val="0"/>
      <w:i w:val="0"/>
      <w:iCs w:val="0"/>
      <w:sz w:val="20"/>
      <w:szCs w:val="20"/>
    </w:rPr>
  </w:style>
  <w:style w:type="character" w:customStyle="1" w:styleId="UnderlinedCardChar0">
    <w:name w:val="Underlined Card Char"/>
    <w:rsid w:val="003F1B2A"/>
    <w:rPr>
      <w:rFonts w:ascii="Palatino Linotype" w:hAnsi="Palatino Linotype" w:hint="default"/>
      <w:u w:val="single"/>
      <w:lang w:val="en-US" w:eastAsia="en-US" w:bidi="ar-SA"/>
    </w:rPr>
  </w:style>
  <w:style w:type="character" w:customStyle="1" w:styleId="char">
    <w:name w:val="char"/>
    <w:basedOn w:val="DefaultParagraphFont"/>
    <w:rsid w:val="003F1B2A"/>
  </w:style>
  <w:style w:type="character" w:customStyle="1" w:styleId="UnderlineCharCharCharCharCharChar">
    <w:name w:val="Underline Char Char Char Char Char Char"/>
    <w:rsid w:val="003F1B2A"/>
    <w:rPr>
      <w:rFonts w:ascii="Arial Narrow" w:hAnsi="Arial Narrow" w:hint="default"/>
      <w:szCs w:val="24"/>
      <w:u w:val="single"/>
      <w:lang w:val="en-US" w:eastAsia="en-US" w:bidi="ar-SA"/>
    </w:rPr>
  </w:style>
  <w:style w:type="character" w:customStyle="1" w:styleId="klink">
    <w:name w:val="klink"/>
    <w:basedOn w:val="DefaultParagraphFont"/>
    <w:rsid w:val="003F1B2A"/>
  </w:style>
  <w:style w:type="character" w:customStyle="1" w:styleId="date10">
    <w:name w:val="date1"/>
    <w:basedOn w:val="DefaultParagraphFont"/>
    <w:rsid w:val="003F1B2A"/>
  </w:style>
  <w:style w:type="character" w:customStyle="1" w:styleId="bolding1">
    <w:name w:val="bolding1"/>
    <w:rsid w:val="003F1B2A"/>
    <w:rPr>
      <w:b/>
      <w:bCs/>
    </w:rPr>
  </w:style>
  <w:style w:type="character" w:customStyle="1" w:styleId="bookoptions1">
    <w:name w:val="book_options1"/>
    <w:rsid w:val="003F1B2A"/>
    <w:rPr>
      <w:b/>
      <w:bCs/>
      <w:color w:val="333366"/>
    </w:rPr>
  </w:style>
  <w:style w:type="character" w:customStyle="1" w:styleId="descriptionblock">
    <w:name w:val="description block"/>
    <w:basedOn w:val="DefaultParagraphFont"/>
    <w:rsid w:val="003F1B2A"/>
  </w:style>
  <w:style w:type="character" w:customStyle="1" w:styleId="detailsboxblock">
    <w:name w:val="detailsbox block"/>
    <w:basedOn w:val="DefaultParagraphFont"/>
    <w:rsid w:val="003F1B2A"/>
  </w:style>
  <w:style w:type="character" w:customStyle="1" w:styleId="Char3">
    <w:name w:val="Char3"/>
    <w:rsid w:val="003F1B2A"/>
    <w:rPr>
      <w:rFonts w:ascii="Arial" w:hAnsi="Arial" w:cs="Arial" w:hint="default"/>
      <w:bCs/>
      <w:u w:val="thick"/>
      <w:lang w:val="en-US" w:eastAsia="en-US" w:bidi="ar-SA"/>
    </w:rPr>
  </w:style>
  <w:style w:type="character" w:customStyle="1" w:styleId="texto11">
    <w:name w:val="texto11"/>
    <w:rsid w:val="003F1B2A"/>
    <w:rPr>
      <w:rFonts w:ascii="Arial" w:hAnsi="Arial" w:cs="Arial" w:hint="default"/>
      <w:b w:val="0"/>
      <w:bCs w:val="0"/>
      <w:i w:val="0"/>
      <w:iCs w:val="0"/>
      <w:caps w:val="0"/>
      <w:color w:val="000000"/>
      <w:sz w:val="26"/>
      <w:szCs w:val="26"/>
    </w:rPr>
  </w:style>
  <w:style w:type="character" w:customStyle="1" w:styleId="CardTagChar">
    <w:name w:val="Card Tag Char"/>
    <w:rsid w:val="003F1B2A"/>
    <w:rPr>
      <w:rFonts w:ascii="Arial Narrow" w:hAnsi="Arial Narrow" w:hint="default"/>
      <w:b/>
      <w:bCs w:val="0"/>
      <w:sz w:val="24"/>
      <w:szCs w:val="24"/>
      <w:lang w:val="en-US" w:eastAsia="en-US" w:bidi="ar-SA"/>
    </w:rPr>
  </w:style>
  <w:style w:type="character" w:customStyle="1" w:styleId="DebateCiteCharCharChar">
    <w:name w:val="Debate Cite Char Char Char"/>
    <w:rsid w:val="003F1B2A"/>
    <w:rPr>
      <w:b/>
      <w:bCs w:val="0"/>
      <w:sz w:val="32"/>
      <w:szCs w:val="32"/>
      <w:lang w:val="en-US" w:eastAsia="en-US" w:bidi="ar-SA"/>
    </w:rPr>
  </w:style>
  <w:style w:type="character" w:customStyle="1" w:styleId="TagandCiteChar">
    <w:name w:val="Tag and Cite Char"/>
    <w:rsid w:val="003F1B2A"/>
    <w:rPr>
      <w:color w:val="333333"/>
      <w:sz w:val="22"/>
      <w:szCs w:val="22"/>
      <w:lang w:val="en-US" w:eastAsia="en-US" w:bidi="ar-SA"/>
    </w:rPr>
  </w:style>
  <w:style w:type="character" w:customStyle="1" w:styleId="Style10ptBold">
    <w:name w:val="Style 10 pt Bold"/>
    <w:rsid w:val="003F1B2A"/>
    <w:rPr>
      <w:b/>
      <w:bCs/>
      <w:sz w:val="20"/>
    </w:rPr>
  </w:style>
  <w:style w:type="character" w:customStyle="1" w:styleId="text9">
    <w:name w:val="text9"/>
    <w:basedOn w:val="DefaultParagraphFont"/>
    <w:rsid w:val="003F1B2A"/>
  </w:style>
  <w:style w:type="character" w:customStyle="1" w:styleId="text21">
    <w:name w:val="text21"/>
    <w:basedOn w:val="DefaultParagraphFont"/>
    <w:rsid w:val="003F1B2A"/>
  </w:style>
  <w:style w:type="character" w:customStyle="1" w:styleId="text19">
    <w:name w:val="text19"/>
    <w:basedOn w:val="DefaultParagraphFont"/>
    <w:rsid w:val="003F1B2A"/>
  </w:style>
  <w:style w:type="character" w:customStyle="1" w:styleId="term2">
    <w:name w:val="term2"/>
    <w:rsid w:val="003F1B2A"/>
    <w:rPr>
      <w:b/>
      <w:bCs/>
    </w:rPr>
  </w:style>
  <w:style w:type="character" w:customStyle="1" w:styleId="pmterms12">
    <w:name w:val="pmterms12"/>
    <w:rsid w:val="003F1B2A"/>
    <w:rPr>
      <w:b/>
      <w:bCs/>
      <w:i w:val="0"/>
      <w:iCs w:val="0"/>
      <w:color w:val="000000"/>
    </w:rPr>
  </w:style>
  <w:style w:type="character" w:customStyle="1" w:styleId="ToReadChar">
    <w:name w:val="To Read Char"/>
    <w:rsid w:val="003F1B2A"/>
    <w:rPr>
      <w:rFonts w:ascii="Verdana" w:hAnsi="Verdana" w:hint="default"/>
      <w:b/>
      <w:bCs w:val="0"/>
      <w:szCs w:val="24"/>
      <w:u w:val="single"/>
      <w:lang w:val="en-US" w:eastAsia="en-US" w:bidi="ar-SA"/>
    </w:rPr>
  </w:style>
  <w:style w:type="character" w:customStyle="1" w:styleId="ToReadCharChar">
    <w:name w:val="To Read Char Char"/>
    <w:rsid w:val="003F1B2A"/>
    <w:rPr>
      <w:rFonts w:ascii="Verdana" w:hAnsi="Verdana" w:hint="default"/>
      <w:b/>
      <w:bCs w:val="0"/>
      <w:szCs w:val="24"/>
      <w:u w:val="single"/>
      <w:lang w:val="en-US" w:eastAsia="en-US" w:bidi="ar-SA"/>
    </w:rPr>
  </w:style>
  <w:style w:type="character" w:customStyle="1" w:styleId="bio">
    <w:name w:val="bio"/>
    <w:basedOn w:val="DefaultParagraphFont"/>
    <w:rsid w:val="003F1B2A"/>
  </w:style>
  <w:style w:type="character" w:customStyle="1" w:styleId="storytextstyle">
    <w:name w:val="storytextstyle"/>
    <w:basedOn w:val="DefaultParagraphFont"/>
    <w:rsid w:val="003F1B2A"/>
  </w:style>
  <w:style w:type="character" w:customStyle="1" w:styleId="cardunderlinedCharChar">
    <w:name w:val="card underlined Char Char"/>
    <w:rsid w:val="003F1B2A"/>
    <w:rPr>
      <w:rFonts w:ascii="Arial" w:hAnsi="Arial" w:cs="Arial" w:hint="default"/>
      <w:sz w:val="22"/>
      <w:szCs w:val="24"/>
      <w:u w:val="single"/>
      <w:lang w:val="en-US" w:eastAsia="en-US" w:bidi="ar-SA"/>
    </w:rPr>
  </w:style>
  <w:style w:type="character" w:customStyle="1" w:styleId="Style2Char0">
    <w:name w:val="Style2 Char"/>
    <w:rsid w:val="003F1B2A"/>
    <w:rPr>
      <w:rFonts w:ascii="Book Antiqua" w:hAnsi="Book Antiqua" w:hint="default"/>
      <w:u w:val="thick"/>
      <w:lang w:val="en-US" w:eastAsia="en-US" w:bidi="ar-SA"/>
    </w:rPr>
  </w:style>
  <w:style w:type="character" w:customStyle="1" w:styleId="Style2Char1">
    <w:name w:val="Style2 Char1"/>
    <w:rsid w:val="003F1B2A"/>
    <w:rPr>
      <w:rFonts w:ascii="Book Antiqua" w:hAnsi="Book Antiqua" w:hint="default"/>
      <w:szCs w:val="24"/>
      <w:u w:val="thick"/>
      <w:lang w:val="en-US" w:eastAsia="en-US" w:bidi="ar-SA"/>
    </w:rPr>
  </w:style>
  <w:style w:type="character" w:customStyle="1" w:styleId="articlehead21">
    <w:name w:val="articlehead21"/>
    <w:rsid w:val="003F1B2A"/>
    <w:rPr>
      <w:rFonts w:ascii="Arial" w:hAnsi="Arial" w:cs="Arial" w:hint="default"/>
      <w:b/>
      <w:bCs/>
      <w:color w:val="660000"/>
      <w:sz w:val="20"/>
      <w:szCs w:val="20"/>
    </w:rPr>
  </w:style>
  <w:style w:type="character" w:customStyle="1" w:styleId="TagCiteChar10">
    <w:name w:val="Tag/Cite Char1"/>
    <w:rsid w:val="003F1B2A"/>
    <w:rPr>
      <w:b/>
      <w:bCs w:val="0"/>
      <w:lang w:val="en-US" w:eastAsia="en-US" w:bidi="ar-SA"/>
    </w:rPr>
  </w:style>
  <w:style w:type="character" w:customStyle="1" w:styleId="goohl2">
    <w:name w:val="goohl2"/>
    <w:basedOn w:val="DefaultParagraphFont"/>
    <w:rsid w:val="003F1B2A"/>
  </w:style>
  <w:style w:type="character" w:customStyle="1" w:styleId="CardCharChar0">
    <w:name w:val="Card Char Char"/>
    <w:rsid w:val="003F1B2A"/>
    <w:rPr>
      <w:lang w:val="en-US" w:eastAsia="en-US" w:bidi="ar-SA"/>
    </w:rPr>
  </w:style>
  <w:style w:type="character" w:customStyle="1" w:styleId="BriefTitle1Char">
    <w:name w:val="Brief Title 1 Char"/>
    <w:rsid w:val="003F1B2A"/>
    <w:rPr>
      <w:b/>
      <w:bCs w:val="0"/>
      <w:u w:val="single"/>
      <w:lang w:val="en-US" w:eastAsia="en-US" w:bidi="ar-SA"/>
    </w:rPr>
  </w:style>
  <w:style w:type="character" w:customStyle="1" w:styleId="TagCiteCharChar">
    <w:name w:val="Tag/Cite Char Char"/>
    <w:rsid w:val="003F1B2A"/>
    <w:rPr>
      <w:b/>
      <w:bCs w:val="0"/>
      <w:lang w:val="en-US" w:eastAsia="en-US" w:bidi="ar-SA"/>
    </w:rPr>
  </w:style>
  <w:style w:type="character" w:customStyle="1" w:styleId="btx">
    <w:name w:val="btx"/>
    <w:basedOn w:val="DefaultParagraphFont"/>
    <w:rsid w:val="003F1B2A"/>
  </w:style>
  <w:style w:type="character" w:customStyle="1" w:styleId="CardChar10">
    <w:name w:val="Card Char1"/>
    <w:rsid w:val="003F1B2A"/>
    <w:rPr>
      <w:lang w:val="en-US" w:eastAsia="en-US" w:bidi="ar-SA"/>
    </w:rPr>
  </w:style>
  <w:style w:type="character" w:customStyle="1" w:styleId="prodgeneral1">
    <w:name w:val="prodgeneral1"/>
    <w:rsid w:val="003F1B2A"/>
    <w:rPr>
      <w:rFonts w:ascii="Verdana" w:hAnsi="Verdana" w:hint="default"/>
      <w:b w:val="0"/>
      <w:bCs w:val="0"/>
      <w:caps w:val="0"/>
      <w:color w:val="000000"/>
      <w:spacing w:val="0"/>
      <w:sz w:val="16"/>
      <w:szCs w:val="16"/>
    </w:rPr>
  </w:style>
  <w:style w:type="character" w:customStyle="1" w:styleId="summary1">
    <w:name w:val="summary1"/>
    <w:rsid w:val="003F1B2A"/>
    <w:rPr>
      <w:rFonts w:ascii="Arial" w:hAnsi="Arial" w:cs="Arial" w:hint="default"/>
      <w:sz w:val="18"/>
      <w:szCs w:val="18"/>
    </w:rPr>
  </w:style>
  <w:style w:type="character" w:customStyle="1" w:styleId="text3">
    <w:name w:val="text3"/>
    <w:basedOn w:val="DefaultParagraphFont"/>
    <w:rsid w:val="003F1B2A"/>
  </w:style>
  <w:style w:type="character" w:customStyle="1" w:styleId="cardtextsmallChar">
    <w:name w:val="card text small Char"/>
    <w:rsid w:val="003F1B2A"/>
    <w:rPr>
      <w:rFonts w:ascii="Arial Narrow" w:hAnsi="Arial Narrow" w:hint="default"/>
      <w:sz w:val="16"/>
      <w:szCs w:val="24"/>
      <w:lang w:val="en-US" w:eastAsia="en-US" w:bidi="ar-SA"/>
    </w:rPr>
  </w:style>
  <w:style w:type="character" w:customStyle="1" w:styleId="countrytitle1">
    <w:name w:val="countrytitle1"/>
    <w:rsid w:val="003F1B2A"/>
    <w:rPr>
      <w:rFonts w:ascii="Verdana" w:hAnsi="Verdana" w:hint="default"/>
      <w:b/>
      <w:bCs/>
      <w:color w:val="293643"/>
      <w:sz w:val="24"/>
      <w:szCs w:val="24"/>
    </w:rPr>
  </w:style>
  <w:style w:type="character" w:customStyle="1" w:styleId="storyheader1">
    <w:name w:val="storyheader1"/>
    <w:rsid w:val="003F1B2A"/>
    <w:rPr>
      <w:rFonts w:ascii="Verdana" w:hAnsi="Verdana" w:hint="default"/>
      <w:b/>
      <w:bCs/>
      <w:color w:val="000000"/>
      <w:sz w:val="21"/>
      <w:szCs w:val="21"/>
    </w:rPr>
  </w:style>
  <w:style w:type="character" w:customStyle="1" w:styleId="cardunderlinedChar0">
    <w:name w:val="card underlined Char"/>
    <w:rsid w:val="003F1B2A"/>
    <w:rPr>
      <w:rFonts w:ascii="Arial" w:hAnsi="Arial" w:cs="Arial" w:hint="default"/>
      <w:sz w:val="22"/>
      <w:szCs w:val="24"/>
      <w:u w:val="single"/>
      <w:lang w:val="en-US" w:eastAsia="en-US" w:bidi="ar-SA"/>
    </w:rPr>
  </w:style>
  <w:style w:type="character" w:customStyle="1" w:styleId="article1">
    <w:name w:val="article1"/>
    <w:rsid w:val="003F1B2A"/>
    <w:rPr>
      <w:rFonts w:ascii="Verdana" w:hAnsi="Verdana" w:hint="default"/>
      <w:color w:val="333333"/>
      <w:sz w:val="16"/>
      <w:szCs w:val="16"/>
    </w:rPr>
  </w:style>
  <w:style w:type="character" w:customStyle="1" w:styleId="story-posted-date1">
    <w:name w:val="story-posted-date1"/>
    <w:rsid w:val="003F1B2A"/>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3F1B2A"/>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3F1B2A"/>
  </w:style>
  <w:style w:type="character" w:customStyle="1" w:styleId="textmedium">
    <w:name w:val="textmedium"/>
    <w:basedOn w:val="DefaultParagraphFont"/>
    <w:rsid w:val="003F1B2A"/>
  </w:style>
  <w:style w:type="character" w:customStyle="1" w:styleId="citation10">
    <w:name w:val="citation1"/>
    <w:rsid w:val="003F1B2A"/>
    <w:rPr>
      <w:rFonts w:ascii="Verdana" w:hAnsi="Verdana" w:hint="default"/>
      <w:sz w:val="17"/>
      <w:szCs w:val="17"/>
    </w:rPr>
  </w:style>
  <w:style w:type="character" w:customStyle="1" w:styleId="hithighlite">
    <w:name w:val="hithighlite"/>
    <w:basedOn w:val="DefaultParagraphFont"/>
    <w:rsid w:val="003F1B2A"/>
  </w:style>
  <w:style w:type="character" w:customStyle="1" w:styleId="articlecontent">
    <w:name w:val="articlecontent"/>
    <w:basedOn w:val="DefaultParagraphFont"/>
    <w:rsid w:val="003F1B2A"/>
  </w:style>
  <w:style w:type="character" w:customStyle="1" w:styleId="fource1">
    <w:name w:val="fource1"/>
    <w:rsid w:val="003F1B2A"/>
    <w:rPr>
      <w:sz w:val="34"/>
      <w:szCs w:val="34"/>
    </w:rPr>
  </w:style>
  <w:style w:type="character" w:customStyle="1" w:styleId="LanguageStrikeChar">
    <w:name w:val="Language Strike Char"/>
    <w:rsid w:val="003F1B2A"/>
    <w:rPr>
      <w:rFonts w:ascii="Arial Narrow" w:hAnsi="Arial Narrow" w:hint="default"/>
      <w:strike/>
      <w:szCs w:val="24"/>
      <w:lang w:val="en-US" w:eastAsia="en-US" w:bidi="ar-SA"/>
    </w:rPr>
  </w:style>
  <w:style w:type="character" w:customStyle="1" w:styleId="normal11">
    <w:name w:val="normal1"/>
    <w:basedOn w:val="DefaultParagraphFont"/>
    <w:rsid w:val="003F1B2A"/>
  </w:style>
  <w:style w:type="character" w:customStyle="1" w:styleId="ds">
    <w:name w:val="ds"/>
    <w:basedOn w:val="DefaultParagraphFont"/>
    <w:rsid w:val="003F1B2A"/>
  </w:style>
  <w:style w:type="character" w:customStyle="1" w:styleId="UnderliningChar1">
    <w:name w:val="Underlining Char1"/>
    <w:rsid w:val="003F1B2A"/>
    <w:rPr>
      <w:rFonts w:ascii="Arial Narrow" w:hAnsi="Arial Narrow" w:hint="default"/>
      <w:szCs w:val="24"/>
      <w:u w:val="single"/>
      <w:lang w:val="en-US" w:eastAsia="en-US" w:bidi="ar-SA"/>
    </w:rPr>
  </w:style>
  <w:style w:type="character" w:customStyle="1" w:styleId="UnderliningChar2">
    <w:name w:val="Underlining Char2"/>
    <w:rsid w:val="003F1B2A"/>
    <w:rPr>
      <w:rFonts w:ascii="Arial Narrow" w:hAnsi="Arial Narrow" w:hint="default"/>
      <w:szCs w:val="24"/>
      <w:u w:val="single"/>
      <w:lang w:val="en-US" w:eastAsia="en-US" w:bidi="ar-SA"/>
    </w:rPr>
  </w:style>
  <w:style w:type="character" w:customStyle="1" w:styleId="MicroTextChar1">
    <w:name w:val="MicroText Char1"/>
    <w:rsid w:val="003F1B2A"/>
    <w:rPr>
      <w:rFonts w:ascii="Arial Narrow" w:hAnsi="Arial Narrow" w:hint="default"/>
      <w:sz w:val="12"/>
      <w:szCs w:val="24"/>
      <w:lang w:val="en-US" w:eastAsia="en-US" w:bidi="ar-SA"/>
    </w:rPr>
  </w:style>
  <w:style w:type="character" w:customStyle="1" w:styleId="DefaultPara">
    <w:name w:val="Default Para"/>
    <w:rsid w:val="003F1B2A"/>
    <w:rPr>
      <w:sz w:val="20"/>
    </w:rPr>
  </w:style>
  <w:style w:type="character" w:customStyle="1" w:styleId="SYSHYPERTEXT">
    <w:name w:val="SYS_HYPERTEXT"/>
    <w:rsid w:val="003F1B2A"/>
    <w:rPr>
      <w:color w:val="0000FF"/>
      <w:u w:val="single"/>
    </w:rPr>
  </w:style>
  <w:style w:type="character" w:customStyle="1" w:styleId="Hyperlink1">
    <w:name w:val="Hyperlink1"/>
    <w:rsid w:val="003F1B2A"/>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3F1B2A"/>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3F1B2A"/>
    <w:rPr>
      <w:rFonts w:ascii="Arial Narrow" w:hAnsi="Arial Narrow" w:hint="default"/>
      <w:noProof w:val="0"/>
      <w:szCs w:val="24"/>
      <w:u w:val="single"/>
      <w:lang w:val="en-US" w:eastAsia="en-US" w:bidi="ar-SA"/>
    </w:rPr>
  </w:style>
  <w:style w:type="character" w:customStyle="1" w:styleId="BlockHeading1Char">
    <w:name w:val="Block Heading 1 Char"/>
    <w:rsid w:val="003F1B2A"/>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3F1B2A"/>
    <w:rPr>
      <w:b/>
      <w:bCs w:val="0"/>
      <w:sz w:val="24"/>
      <w:szCs w:val="24"/>
      <w:u w:val="single"/>
      <w:lang w:val="en-US" w:eastAsia="en-US" w:bidi="ar-SA"/>
    </w:rPr>
  </w:style>
  <w:style w:type="character" w:customStyle="1" w:styleId="StyleTagTimesNewRomanChar">
    <w:name w:val="Style Tag + Times New Roman Char"/>
    <w:rsid w:val="003F1B2A"/>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F1B2A"/>
    <w:rPr>
      <w:rFonts w:ascii="Arial Narrow" w:hAnsi="Arial Narrow" w:cs="Arial" w:hint="default"/>
      <w:b/>
      <w:bCs/>
      <w:iCs/>
      <w:sz w:val="24"/>
      <w:szCs w:val="28"/>
      <w:lang w:val="en-US" w:eastAsia="en-US" w:bidi="ar-SA"/>
    </w:rPr>
  </w:style>
  <w:style w:type="character" w:customStyle="1" w:styleId="UnderliningCharChar">
    <w:name w:val="Underlining Char Char"/>
    <w:rsid w:val="003F1B2A"/>
    <w:rPr>
      <w:rFonts w:ascii="Arial Narrow" w:hAnsi="Arial Narrow" w:hint="default"/>
      <w:szCs w:val="24"/>
      <w:u w:val="single"/>
      <w:lang w:val="en-US" w:eastAsia="en-US" w:bidi="ar-SA"/>
    </w:rPr>
  </w:style>
  <w:style w:type="character" w:customStyle="1" w:styleId="StyleArialNarrow12ptBold">
    <w:name w:val="Style Arial Narrow 12 pt Bold"/>
    <w:rsid w:val="003F1B2A"/>
    <w:rPr>
      <w:rFonts w:ascii="Arial Narrow" w:hAnsi="Arial Narrow" w:hint="default"/>
      <w:b/>
      <w:bCs/>
      <w:sz w:val="24"/>
    </w:rPr>
  </w:style>
  <w:style w:type="character" w:customStyle="1" w:styleId="UnderlinedCharChar1">
    <w:name w:val="Underlined Char Char1"/>
    <w:rsid w:val="003F1B2A"/>
    <w:rPr>
      <w:rFonts w:ascii="Bell MT" w:eastAsia="Times New Roman" w:hAnsi="Bell MT" w:hint="default"/>
      <w:bCs/>
      <w:iCs/>
      <w:sz w:val="22"/>
      <w:u w:val="single"/>
    </w:rPr>
  </w:style>
  <w:style w:type="character" w:customStyle="1" w:styleId="Heading2CharChar2">
    <w:name w:val="Heading 2 Char Char2"/>
    <w:rsid w:val="003F1B2A"/>
    <w:rPr>
      <w:rFonts w:ascii="Arial" w:hAnsi="Arial" w:cs="Arial" w:hint="default"/>
      <w:b/>
      <w:bCs/>
      <w:iCs/>
      <w:sz w:val="22"/>
      <w:szCs w:val="28"/>
      <w:lang w:val="en-US" w:eastAsia="en-US" w:bidi="ar-SA"/>
    </w:rPr>
  </w:style>
  <w:style w:type="character" w:customStyle="1" w:styleId="doctitle">
    <w:name w:val="doctitle"/>
    <w:rsid w:val="003F1B2A"/>
  </w:style>
  <w:style w:type="character" w:customStyle="1" w:styleId="cardtext-underlined0">
    <w:name w:val="card text- underlined"/>
    <w:rsid w:val="003F1B2A"/>
    <w:rPr>
      <w:rFonts w:ascii="Garamond" w:hAnsi="Garamond" w:hint="default"/>
      <w:u w:val="single"/>
    </w:rPr>
  </w:style>
  <w:style w:type="character" w:customStyle="1" w:styleId="BodyText1">
    <w:name w:val="Body Text1"/>
    <w:basedOn w:val="DefaultParagraphFont"/>
    <w:rsid w:val="003F1B2A"/>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3F1B2A"/>
  </w:style>
  <w:style w:type="character" w:customStyle="1" w:styleId="BriefTitleChar">
    <w:name w:val="Brief Title Char"/>
    <w:basedOn w:val="DefaultParagraphFont"/>
    <w:rsid w:val="003F1B2A"/>
    <w:rPr>
      <w:b/>
      <w:bCs w:val="0"/>
      <w:sz w:val="24"/>
      <w:szCs w:val="24"/>
      <w:u w:val="single"/>
      <w:lang w:val="en-US" w:eastAsia="en-US" w:bidi="ar-SA"/>
    </w:rPr>
  </w:style>
  <w:style w:type="character" w:customStyle="1" w:styleId="BriefTitle2Char">
    <w:name w:val="Brief Title 2 Char"/>
    <w:basedOn w:val="BriefTitleChar"/>
    <w:rsid w:val="003F1B2A"/>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3F1B2A"/>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3F1B2A"/>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3F1B2A"/>
    <w:rPr>
      <w:rFonts w:ascii="AGaramond" w:hAnsi="AGaramond" w:cs="AGaramond" w:hint="default"/>
      <w:color w:val="211D1E"/>
      <w:sz w:val="14"/>
      <w:szCs w:val="14"/>
    </w:rPr>
  </w:style>
  <w:style w:type="character" w:customStyle="1" w:styleId="CharacterStyle2">
    <w:name w:val="Character Style 2"/>
    <w:uiPriority w:val="99"/>
    <w:rsid w:val="003F1B2A"/>
    <w:rPr>
      <w:sz w:val="20"/>
      <w:szCs w:val="20"/>
    </w:rPr>
  </w:style>
  <w:style w:type="character" w:customStyle="1" w:styleId="cross-head">
    <w:name w:val="cross-head"/>
    <w:rsid w:val="003F1B2A"/>
  </w:style>
  <w:style w:type="character" w:customStyle="1" w:styleId="Subtitle1">
    <w:name w:val="Subtitle1"/>
    <w:rsid w:val="003F1B2A"/>
  </w:style>
  <w:style w:type="character" w:customStyle="1" w:styleId="metaorigin">
    <w:name w:val="meta_origin"/>
    <w:rsid w:val="003F1B2A"/>
  </w:style>
  <w:style w:type="character" w:customStyle="1" w:styleId="mandelbrotrefrag">
    <w:name w:val="mandelbrot_refrag"/>
    <w:rsid w:val="003F1B2A"/>
  </w:style>
  <w:style w:type="character" w:customStyle="1" w:styleId="eminfo">
    <w:name w:val="eminfo"/>
    <w:rsid w:val="003F1B2A"/>
  </w:style>
  <w:style w:type="character" w:customStyle="1" w:styleId="emhighlight">
    <w:name w:val="emhighlight"/>
    <w:rsid w:val="003F1B2A"/>
  </w:style>
  <w:style w:type="character" w:customStyle="1" w:styleId="name">
    <w:name w:val="name"/>
    <w:rsid w:val="003F1B2A"/>
  </w:style>
  <w:style w:type="character" w:customStyle="1" w:styleId="tkrname">
    <w:name w:val="tkrname"/>
    <w:rsid w:val="003F1B2A"/>
  </w:style>
  <w:style w:type="character" w:customStyle="1" w:styleId="tkrchange">
    <w:name w:val="tkrchange"/>
    <w:rsid w:val="003F1B2A"/>
  </w:style>
  <w:style w:type="character" w:customStyle="1" w:styleId="source-org">
    <w:name w:val="source-org"/>
    <w:rsid w:val="003F1B2A"/>
  </w:style>
  <w:style w:type="character" w:customStyle="1" w:styleId="updated">
    <w:name w:val="updated"/>
    <w:rsid w:val="003F1B2A"/>
  </w:style>
  <w:style w:type="character" w:customStyle="1" w:styleId="last">
    <w:name w:val="last"/>
    <w:rsid w:val="003F1B2A"/>
  </w:style>
  <w:style w:type="character" w:customStyle="1" w:styleId="Style11ptBoldUnderline1">
    <w:name w:val="Style 11 pt Bold Underline1"/>
    <w:rsid w:val="003F1B2A"/>
    <w:rPr>
      <w:b/>
      <w:bCs/>
      <w:sz w:val="20"/>
      <w:u w:val="single"/>
    </w:rPr>
  </w:style>
  <w:style w:type="character" w:customStyle="1" w:styleId="StyleStyleunderlineBold11pt">
    <w:name w:val="Style Style underline + Bold + 11 pt"/>
    <w:rsid w:val="003F1B2A"/>
    <w:rPr>
      <w:bCs/>
      <w:sz w:val="20"/>
      <w:u w:val="single"/>
    </w:rPr>
  </w:style>
  <w:style w:type="character" w:customStyle="1" w:styleId="StyleunderlineAsianTimesNewRomanBold">
    <w:name w:val="Style underline + (Asian) Times New Roman Bold"/>
    <w:rsid w:val="003F1B2A"/>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3F1B2A"/>
    <w:rPr>
      <w:b/>
      <w:bCs/>
      <w:sz w:val="20"/>
      <w:u w:val="single"/>
      <w:bdr w:val="single" w:sz="4" w:space="0" w:color="auto" w:frame="1"/>
    </w:rPr>
  </w:style>
  <w:style w:type="character" w:customStyle="1" w:styleId="A5">
    <w:name w:val="A5"/>
    <w:uiPriority w:val="99"/>
    <w:rsid w:val="003F1B2A"/>
    <w:rPr>
      <w:rFonts w:ascii="Times New Roman" w:hAnsi="Times New Roman" w:cs="Times New Roman" w:hint="default"/>
      <w:color w:val="000000"/>
      <w:sz w:val="13"/>
      <w:szCs w:val="13"/>
    </w:rPr>
  </w:style>
  <w:style w:type="character" w:customStyle="1" w:styleId="quotepeekbase">
    <w:name w:val="quotepeekbase"/>
    <w:rsid w:val="003F1B2A"/>
  </w:style>
  <w:style w:type="character" w:customStyle="1" w:styleId="cardChar11">
    <w:name w:val="card Char1"/>
    <w:rsid w:val="003F1B2A"/>
    <w:rPr>
      <w:rFonts w:ascii="Calibri" w:eastAsia="Calibri" w:hAnsi="Calibri" w:cs="Calibri" w:hint="default"/>
      <w:sz w:val="24"/>
      <w:szCs w:val="22"/>
      <w:lang w:val="x-none" w:eastAsia="x-none"/>
    </w:rPr>
  </w:style>
  <w:style w:type="character" w:customStyle="1" w:styleId="NormalCard">
    <w:name w:val="Normal Card"/>
    <w:uiPriority w:val="1"/>
    <w:qFormat/>
    <w:rsid w:val="003F1B2A"/>
    <w:rPr>
      <w:rFonts w:ascii="Times New Roman" w:hAnsi="Times New Roman" w:cs="Times New Roman" w:hint="default"/>
      <w:sz w:val="24"/>
    </w:rPr>
  </w:style>
  <w:style w:type="character" w:customStyle="1" w:styleId="HighlightedUnderline0">
    <w:name w:val="Highlighted Underline"/>
    <w:uiPriority w:val="1"/>
    <w:qFormat/>
    <w:rsid w:val="003F1B2A"/>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3F1B2A"/>
    <w:rPr>
      <w:rFonts w:ascii="Times New Roman" w:hAnsi="Times New Roman" w:cs="Times New Roman" w:hint="default"/>
      <w:sz w:val="16"/>
      <w:szCs w:val="16"/>
    </w:rPr>
  </w:style>
  <w:style w:type="character" w:customStyle="1" w:styleId="timebox">
    <w:name w:val="timebox"/>
    <w:rsid w:val="003F1B2A"/>
  </w:style>
  <w:style w:type="character" w:customStyle="1" w:styleId="Heading2Subtext">
    <w:name w:val="Heading 2 Subtext"/>
    <w:rsid w:val="003F1B2A"/>
    <w:rPr>
      <w:rFonts w:ascii="Times New Roman" w:hAnsi="Times New Roman" w:cs="Times New Roman" w:hint="default"/>
      <w:sz w:val="16"/>
    </w:rPr>
  </w:style>
  <w:style w:type="character" w:customStyle="1" w:styleId="-SmallText-">
    <w:name w:val="-Small Text-"/>
    <w:rsid w:val="003F1B2A"/>
    <w:rPr>
      <w:rFonts w:ascii="Garamond" w:hAnsi="Garamond" w:hint="default"/>
      <w:sz w:val="16"/>
    </w:rPr>
  </w:style>
  <w:style w:type="character" w:customStyle="1" w:styleId="label">
    <w:name w:val="label"/>
    <w:rsid w:val="003F1B2A"/>
  </w:style>
  <w:style w:type="character" w:customStyle="1" w:styleId="BoldUnderlineCharChar">
    <w:name w:val="BoldUnderline Char Char"/>
    <w:rsid w:val="003F1B2A"/>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3F1B2A"/>
  </w:style>
  <w:style w:type="character" w:customStyle="1" w:styleId="FontStyle477">
    <w:name w:val="Font Style477"/>
    <w:basedOn w:val="DefaultParagraphFont"/>
    <w:uiPriority w:val="99"/>
    <w:rsid w:val="003F1B2A"/>
    <w:rPr>
      <w:rFonts w:ascii="Times New Roman" w:hAnsi="Times New Roman" w:cs="Times New Roman" w:hint="default"/>
      <w:sz w:val="18"/>
      <w:szCs w:val="18"/>
    </w:rPr>
  </w:style>
  <w:style w:type="character" w:customStyle="1" w:styleId="FontStyle505">
    <w:name w:val="Font Style505"/>
    <w:basedOn w:val="DefaultParagraphFont"/>
    <w:uiPriority w:val="99"/>
    <w:rsid w:val="003F1B2A"/>
    <w:rPr>
      <w:rFonts w:ascii="Times New Roman" w:hAnsi="Times New Roman" w:cs="Times New Roman" w:hint="default"/>
      <w:sz w:val="18"/>
      <w:szCs w:val="18"/>
    </w:rPr>
  </w:style>
  <w:style w:type="character" w:customStyle="1" w:styleId="FontStyle514">
    <w:name w:val="Font Style514"/>
    <w:basedOn w:val="DefaultParagraphFont"/>
    <w:uiPriority w:val="99"/>
    <w:rsid w:val="003F1B2A"/>
    <w:rPr>
      <w:rFonts w:ascii="Times New Roman" w:hAnsi="Times New Roman" w:cs="Times New Roman" w:hint="default"/>
      <w:sz w:val="14"/>
      <w:szCs w:val="14"/>
    </w:rPr>
  </w:style>
  <w:style w:type="character" w:customStyle="1" w:styleId="FontStyle500">
    <w:name w:val="Font Style500"/>
    <w:basedOn w:val="DefaultParagraphFont"/>
    <w:uiPriority w:val="99"/>
    <w:rsid w:val="003F1B2A"/>
    <w:rPr>
      <w:rFonts w:ascii="Times New Roman" w:hAnsi="Times New Roman" w:cs="Times New Roman" w:hint="default"/>
      <w:b/>
      <w:bCs/>
      <w:sz w:val="16"/>
      <w:szCs w:val="16"/>
    </w:rPr>
  </w:style>
  <w:style w:type="character" w:customStyle="1" w:styleId="CardCite1">
    <w:name w:val="CardCite1"/>
    <w:qFormat/>
    <w:rsid w:val="003F1B2A"/>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3F1B2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3F1B2A"/>
    <w:rPr>
      <w:rFonts w:ascii="Times New Roman" w:hAnsi="Times New Roman" w:cs="Times New Roman" w:hint="default"/>
      <w:b/>
      <w:bCs/>
      <w:sz w:val="22"/>
      <w:szCs w:val="22"/>
    </w:rPr>
  </w:style>
  <w:style w:type="character" w:customStyle="1" w:styleId="CharacterStyle3">
    <w:name w:val="Character Style 3"/>
    <w:uiPriority w:val="99"/>
    <w:rsid w:val="003F1B2A"/>
    <w:rPr>
      <w:rFonts w:ascii="Bookman Old Style" w:hAnsi="Bookman Old Style" w:cs="Bookman Old Style" w:hint="default"/>
      <w:spacing w:val="-5"/>
      <w:sz w:val="18"/>
      <w:szCs w:val="18"/>
    </w:rPr>
  </w:style>
  <w:style w:type="character" w:customStyle="1" w:styleId="UnderlineStyleChar7">
    <w:name w:val="Underline Style Char7"/>
    <w:rsid w:val="003F1B2A"/>
    <w:rPr>
      <w:rFonts w:ascii="Garamond" w:hAnsi="Garamond" w:hint="default"/>
      <w:sz w:val="22"/>
      <w:szCs w:val="24"/>
      <w:u w:val="single"/>
      <w:lang w:val="en-US" w:eastAsia="en-US" w:bidi="ar-SA"/>
    </w:rPr>
  </w:style>
  <w:style w:type="character" w:customStyle="1" w:styleId="StyleArial6ptBold">
    <w:name w:val="Style Arial 6 pt Bold"/>
    <w:rsid w:val="003F1B2A"/>
    <w:rPr>
      <w:rFonts w:ascii="Arial" w:hAnsi="Arial" w:cs="Arial" w:hint="default"/>
      <w:bCs/>
      <w:sz w:val="12"/>
    </w:rPr>
  </w:style>
  <w:style w:type="character" w:customStyle="1" w:styleId="Heading2Char5">
    <w:name w:val="Heading 2 Char5"/>
    <w:rsid w:val="003F1B2A"/>
    <w:rPr>
      <w:rFonts w:ascii="Garamond" w:hAnsi="Garamond" w:cs="Arial" w:hint="default"/>
      <w:b/>
      <w:bCs/>
      <w:iCs/>
      <w:sz w:val="24"/>
      <w:szCs w:val="28"/>
      <w:lang w:val="en-US" w:eastAsia="en-US" w:bidi="ar-SA"/>
    </w:rPr>
  </w:style>
  <w:style w:type="character" w:customStyle="1" w:styleId="TagGreg">
    <w:name w:val="TagGreg"/>
    <w:uiPriority w:val="1"/>
    <w:qFormat/>
    <w:rsid w:val="003F1B2A"/>
    <w:rPr>
      <w:b/>
      <w:bCs w:val="0"/>
      <w:sz w:val="24"/>
    </w:rPr>
  </w:style>
  <w:style w:type="character" w:customStyle="1" w:styleId="StyleDebateUnderline10pt">
    <w:name w:val="Style Debate Underline + 10 pt"/>
    <w:rsid w:val="003F1B2A"/>
    <w:rPr>
      <w:rFonts w:ascii="Times New Roman" w:hAnsi="Times New Roman" w:cs="Times New Roman" w:hint="default"/>
      <w:sz w:val="20"/>
      <w:szCs w:val="20"/>
      <w:u w:val="single"/>
    </w:rPr>
  </w:style>
  <w:style w:type="character" w:customStyle="1" w:styleId="underlinedCharChar0">
    <w:name w:val="underlined Char Char"/>
    <w:locked/>
    <w:rsid w:val="003F1B2A"/>
    <w:rPr>
      <w:u w:val="single"/>
    </w:rPr>
  </w:style>
  <w:style w:type="character" w:customStyle="1" w:styleId="SourceBold">
    <w:name w:val="Source Bold"/>
    <w:rsid w:val="003F1B2A"/>
    <w:rPr>
      <w:rFonts w:ascii="Arial Narrow" w:hAnsi="Arial Narrow" w:hint="default"/>
      <w:b/>
      <w:bCs w:val="0"/>
      <w:strike w:val="0"/>
      <w:dstrike w:val="0"/>
      <w:sz w:val="24"/>
      <w:u w:val="none"/>
      <w:effect w:val="none"/>
    </w:rPr>
  </w:style>
  <w:style w:type="character" w:customStyle="1" w:styleId="2xBoldUnderline">
    <w:name w:val="2x_Bold_Underline"/>
    <w:rsid w:val="003F1B2A"/>
    <w:rPr>
      <w:b/>
      <w:bCs/>
      <w:sz w:val="24"/>
      <w:u w:val="thick"/>
    </w:rPr>
  </w:style>
  <w:style w:type="character" w:customStyle="1" w:styleId="Dottedunderline0">
    <w:name w:val="Dotted underline"/>
    <w:rsid w:val="003F1B2A"/>
    <w:rPr>
      <w:u w:val="dotted"/>
    </w:rPr>
  </w:style>
  <w:style w:type="character" w:customStyle="1" w:styleId="readChar">
    <w:name w:val="read Char"/>
    <w:rsid w:val="003F1B2A"/>
    <w:rPr>
      <w:szCs w:val="22"/>
      <w:u w:val="single"/>
      <w:lang w:val="en-US" w:eastAsia="en-US" w:bidi="ar-SA"/>
    </w:rPr>
  </w:style>
  <w:style w:type="character" w:customStyle="1" w:styleId="underlining0">
    <w:name w:val="underlining"/>
    <w:rsid w:val="003F1B2A"/>
    <w:rPr>
      <w:u w:val="single"/>
    </w:rPr>
  </w:style>
  <w:style w:type="character" w:customStyle="1" w:styleId="btitle">
    <w:name w:val="btitle"/>
    <w:rsid w:val="003F1B2A"/>
  </w:style>
  <w:style w:type="character" w:customStyle="1" w:styleId="green">
    <w:name w:val="green"/>
    <w:rsid w:val="003F1B2A"/>
  </w:style>
  <w:style w:type="character" w:customStyle="1" w:styleId="BodyText22">
    <w:name w:val="Body Text2"/>
    <w:rsid w:val="003F1B2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3F1B2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3F1B2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3F1B2A"/>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3F1B2A"/>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3F1B2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3F1B2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3F1B2A"/>
    <w:rPr>
      <w:rFonts w:ascii="Sylfaen" w:hAnsi="Sylfaen" w:cs="Sylfaen" w:hint="default"/>
      <w:i/>
      <w:iCs/>
      <w:strike w:val="0"/>
      <w:dstrike w:val="0"/>
      <w:sz w:val="19"/>
      <w:szCs w:val="19"/>
      <w:u w:val="none"/>
      <w:effect w:val="none"/>
      <w:shd w:val="clear" w:color="auto" w:fill="FFFFFF"/>
    </w:rPr>
  </w:style>
  <w:style w:type="character" w:customStyle="1" w:styleId="11">
    <w:name w:val="11"/>
    <w:rsid w:val="003F1B2A"/>
    <w:rPr>
      <w:rFonts w:ascii="Arial" w:hAnsi="Arial" w:cs="Arial" w:hint="default"/>
      <w:bCs/>
      <w:sz w:val="20"/>
      <w:u w:val="single"/>
      <w:lang w:val="en-US" w:eastAsia="en-US" w:bidi="ar-SA"/>
    </w:rPr>
  </w:style>
  <w:style w:type="character" w:customStyle="1" w:styleId="CharChar31">
    <w:name w:val="Char Char31"/>
    <w:rsid w:val="003F1B2A"/>
    <w:rPr>
      <w:rFonts w:ascii="Arial" w:hAnsi="Arial" w:cs="Arial" w:hint="default"/>
      <w:b/>
      <w:bCs/>
      <w:iCs/>
      <w:lang w:val="en-US" w:eastAsia="en-US" w:bidi="ar-SA"/>
    </w:rPr>
  </w:style>
  <w:style w:type="character" w:customStyle="1" w:styleId="Subtitle2">
    <w:name w:val="Subtitle2"/>
    <w:rsid w:val="003F1B2A"/>
  </w:style>
  <w:style w:type="character" w:customStyle="1" w:styleId="drop">
    <w:name w:val="drop"/>
    <w:rsid w:val="003F1B2A"/>
  </w:style>
  <w:style w:type="character" w:customStyle="1" w:styleId="bioline">
    <w:name w:val="bioline"/>
    <w:rsid w:val="003F1B2A"/>
  </w:style>
  <w:style w:type="character" w:customStyle="1" w:styleId="articletitle0">
    <w:name w:val="article_title"/>
    <w:rsid w:val="003F1B2A"/>
  </w:style>
  <w:style w:type="character" w:customStyle="1" w:styleId="A4">
    <w:name w:val="A4"/>
    <w:uiPriority w:val="99"/>
    <w:rsid w:val="003F1B2A"/>
    <w:rPr>
      <w:color w:val="000000"/>
    </w:rPr>
  </w:style>
  <w:style w:type="character" w:customStyle="1" w:styleId="s2">
    <w:name w:val="s2"/>
    <w:rsid w:val="003F1B2A"/>
  </w:style>
  <w:style w:type="character" w:customStyle="1" w:styleId="s4">
    <w:name w:val="s4"/>
    <w:rsid w:val="003F1B2A"/>
  </w:style>
  <w:style w:type="character" w:customStyle="1" w:styleId="s5">
    <w:name w:val="s5"/>
    <w:rsid w:val="003F1B2A"/>
  </w:style>
  <w:style w:type="character" w:customStyle="1" w:styleId="cap">
    <w:name w:val="cap"/>
    <w:rsid w:val="003F1B2A"/>
  </w:style>
  <w:style w:type="character" w:customStyle="1" w:styleId="rightsnotice">
    <w:name w:val="rightsnotice"/>
    <w:rsid w:val="003F1B2A"/>
  </w:style>
  <w:style w:type="character" w:customStyle="1" w:styleId="Caption1">
    <w:name w:val="Caption1"/>
    <w:rsid w:val="003F1B2A"/>
  </w:style>
  <w:style w:type="character" w:customStyle="1" w:styleId="credit">
    <w:name w:val="credit"/>
    <w:rsid w:val="003F1B2A"/>
  </w:style>
  <w:style w:type="character" w:customStyle="1" w:styleId="scaps">
    <w:name w:val="scaps"/>
    <w:rsid w:val="003F1B2A"/>
  </w:style>
  <w:style w:type="character" w:customStyle="1" w:styleId="current-article">
    <w:name w:val="current-article"/>
    <w:rsid w:val="003F1B2A"/>
  </w:style>
  <w:style w:type="character" w:customStyle="1" w:styleId="related-current-indicator">
    <w:name w:val="related-current-indicator"/>
    <w:rsid w:val="003F1B2A"/>
  </w:style>
  <w:style w:type="character" w:customStyle="1" w:styleId="bylclear">
    <w:name w:val="bylclear"/>
    <w:rsid w:val="003F1B2A"/>
  </w:style>
  <w:style w:type="character" w:customStyle="1" w:styleId="timestamp">
    <w:name w:val="timestamp"/>
    <w:rsid w:val="003F1B2A"/>
  </w:style>
  <w:style w:type="character" w:customStyle="1" w:styleId="comments">
    <w:name w:val="comments"/>
    <w:rsid w:val="003F1B2A"/>
  </w:style>
  <w:style w:type="character" w:customStyle="1" w:styleId="essaytext">
    <w:name w:val="essaytext"/>
    <w:rsid w:val="003F1B2A"/>
  </w:style>
  <w:style w:type="character" w:customStyle="1" w:styleId="username">
    <w:name w:val="username"/>
    <w:rsid w:val="003F1B2A"/>
  </w:style>
  <w:style w:type="character" w:customStyle="1" w:styleId="toplinks">
    <w:name w:val="toplinks"/>
    <w:rsid w:val="003F1B2A"/>
  </w:style>
  <w:style w:type="character" w:customStyle="1" w:styleId="A3">
    <w:name w:val="A3"/>
    <w:rsid w:val="003F1B2A"/>
    <w:rPr>
      <w:rFonts w:ascii="Perpetua" w:hAnsi="Perpetua" w:cs="Perpetua" w:hint="default"/>
      <w:color w:val="000000"/>
      <w:sz w:val="15"/>
      <w:szCs w:val="15"/>
    </w:rPr>
  </w:style>
  <w:style w:type="character" w:customStyle="1" w:styleId="see">
    <w:name w:val="see"/>
    <w:rsid w:val="003F1B2A"/>
  </w:style>
  <w:style w:type="character" w:customStyle="1" w:styleId="first-letter">
    <w:name w:val="first-letter"/>
    <w:rsid w:val="003F1B2A"/>
  </w:style>
  <w:style w:type="character" w:customStyle="1" w:styleId="focusparagraph">
    <w:name w:val="focusparagraph"/>
    <w:rsid w:val="003F1B2A"/>
  </w:style>
  <w:style w:type="character" w:customStyle="1" w:styleId="lightblue">
    <w:name w:val="lightblue"/>
    <w:rsid w:val="003F1B2A"/>
  </w:style>
  <w:style w:type="character" w:customStyle="1" w:styleId="StyleUnderlineCharChar9pt">
    <w:name w:val="Style Underline Char Char + 9 pt"/>
    <w:rsid w:val="003F1B2A"/>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3F1B2A"/>
  </w:style>
  <w:style w:type="character" w:customStyle="1" w:styleId="Title10">
    <w:name w:val="Title1"/>
    <w:rsid w:val="003F1B2A"/>
  </w:style>
  <w:style w:type="character" w:customStyle="1" w:styleId="BoldandUnderlineCharCharCharChar">
    <w:name w:val="Bold and Underline Char Char Char Char"/>
    <w:rsid w:val="003F1B2A"/>
    <w:rPr>
      <w:b/>
      <w:bCs w:val="0"/>
      <w:noProof w:val="0"/>
      <w:u w:val="single"/>
      <w:lang w:val="en-US" w:eastAsia="en-US" w:bidi="ar-SA"/>
    </w:rPr>
  </w:style>
  <w:style w:type="character" w:customStyle="1" w:styleId="FontStyle29">
    <w:name w:val="Font Style29"/>
    <w:uiPriority w:val="99"/>
    <w:rsid w:val="003F1B2A"/>
    <w:rPr>
      <w:rFonts w:ascii="Arial" w:hAnsi="Arial" w:cs="Arial" w:hint="default"/>
      <w:sz w:val="14"/>
      <w:szCs w:val="14"/>
    </w:rPr>
  </w:style>
  <w:style w:type="character" w:customStyle="1" w:styleId="titles">
    <w:name w:val="titles"/>
    <w:rsid w:val="003F1B2A"/>
  </w:style>
  <w:style w:type="character" w:customStyle="1" w:styleId="articletext0">
    <w:name w:val="article_text"/>
    <w:rsid w:val="003F1B2A"/>
  </w:style>
  <w:style w:type="character" w:customStyle="1" w:styleId="contentauthor">
    <w:name w:val="contentauthor"/>
    <w:rsid w:val="003F1B2A"/>
  </w:style>
  <w:style w:type="character" w:customStyle="1" w:styleId="subarticleheader">
    <w:name w:val="subarticleheader"/>
    <w:rsid w:val="003F1B2A"/>
  </w:style>
  <w:style w:type="character" w:customStyle="1" w:styleId="spelle">
    <w:name w:val="spelle"/>
    <w:rsid w:val="003F1B2A"/>
  </w:style>
  <w:style w:type="character" w:customStyle="1" w:styleId="grame">
    <w:name w:val="grame"/>
    <w:rsid w:val="003F1B2A"/>
  </w:style>
  <w:style w:type="character" w:customStyle="1" w:styleId="newstitle1">
    <w:name w:val="newstitle1"/>
    <w:rsid w:val="003F1B2A"/>
  </w:style>
  <w:style w:type="character" w:customStyle="1" w:styleId="copy">
    <w:name w:val="copy"/>
    <w:rsid w:val="003F1B2A"/>
  </w:style>
  <w:style w:type="character" w:customStyle="1" w:styleId="topheadline">
    <w:name w:val="topheadline"/>
    <w:rsid w:val="003F1B2A"/>
  </w:style>
  <w:style w:type="character" w:customStyle="1" w:styleId="Stylereduce27pt">
    <w:name w:val="Style reduce2 + 7 pt"/>
    <w:rsid w:val="003F1B2A"/>
    <w:rPr>
      <w:rFonts w:ascii="Times New Roman" w:hAnsi="Times New Roman" w:cs="Arial" w:hint="default"/>
      <w:color w:val="000000"/>
      <w:sz w:val="14"/>
      <w:szCs w:val="22"/>
    </w:rPr>
  </w:style>
  <w:style w:type="character" w:customStyle="1" w:styleId="srtitle">
    <w:name w:val="srtitle"/>
    <w:rsid w:val="003F1B2A"/>
  </w:style>
  <w:style w:type="character" w:customStyle="1" w:styleId="st1">
    <w:name w:val="st1"/>
    <w:rsid w:val="003F1B2A"/>
  </w:style>
  <w:style w:type="character" w:customStyle="1" w:styleId="StyleStyleGaramond">
    <w:name w:val="Style Style Garamond +"/>
    <w:rsid w:val="003F1B2A"/>
    <w:rPr>
      <w:rFonts w:ascii="Garamond" w:hAnsi="Garamond" w:cs="Times New Roman" w:hint="default"/>
      <w:sz w:val="20"/>
    </w:rPr>
  </w:style>
  <w:style w:type="character" w:customStyle="1" w:styleId="quotechar0">
    <w:name w:val="quotechar"/>
    <w:rsid w:val="003F1B2A"/>
  </w:style>
  <w:style w:type="character" w:customStyle="1" w:styleId="boldunderline1">
    <w:name w:val="boldunderline"/>
    <w:rsid w:val="003F1B2A"/>
  </w:style>
  <w:style w:type="character" w:customStyle="1" w:styleId="A8">
    <w:name w:val="A8"/>
    <w:rsid w:val="003F1B2A"/>
    <w:rPr>
      <w:rFonts w:ascii="Scala" w:hAnsi="Scala" w:cs="Scala" w:hint="default"/>
      <w:color w:val="000000"/>
      <w:sz w:val="15"/>
      <w:szCs w:val="15"/>
    </w:rPr>
  </w:style>
  <w:style w:type="character" w:customStyle="1" w:styleId="A00">
    <w:name w:val="A0"/>
    <w:uiPriority w:val="99"/>
    <w:rsid w:val="003F1B2A"/>
    <w:rPr>
      <w:rFonts w:ascii="Scala" w:hAnsi="Scala" w:cs="Scala" w:hint="default"/>
      <w:color w:val="000000"/>
      <w:sz w:val="16"/>
      <w:szCs w:val="16"/>
    </w:rPr>
  </w:style>
  <w:style w:type="character" w:customStyle="1" w:styleId="Date11">
    <w:name w:val="Date11"/>
    <w:rsid w:val="003F1B2A"/>
  </w:style>
  <w:style w:type="character" w:customStyle="1" w:styleId="Boxout">
    <w:name w:val="Box out"/>
    <w:uiPriority w:val="1"/>
    <w:qFormat/>
    <w:rsid w:val="003F1B2A"/>
    <w:rPr>
      <w:rFonts w:ascii="Tahoma" w:hAnsi="Tahoma" w:cs="Tahoma" w:hint="default"/>
      <w:b/>
      <w:bCs w:val="0"/>
      <w:sz w:val="20"/>
      <w:u w:val="single"/>
      <w:bdr w:val="none" w:sz="0" w:space="0" w:color="auto" w:frame="1"/>
      <w:shd w:val="clear" w:color="auto" w:fill="A9E8F5"/>
    </w:rPr>
  </w:style>
  <w:style w:type="character" w:customStyle="1" w:styleId="metad">
    <w:name w:val="metad"/>
    <w:rsid w:val="003F1B2A"/>
  </w:style>
  <w:style w:type="character" w:customStyle="1" w:styleId="sifr-alternate">
    <w:name w:val="sifr-alternate"/>
    <w:rsid w:val="003F1B2A"/>
  </w:style>
  <w:style w:type="character" w:customStyle="1" w:styleId="justify1">
    <w:name w:val="justify1"/>
    <w:rsid w:val="003F1B2A"/>
  </w:style>
  <w:style w:type="character" w:customStyle="1" w:styleId="artbody1">
    <w:name w:val="art_body1"/>
    <w:rsid w:val="003F1B2A"/>
    <w:rPr>
      <w:rFonts w:ascii="Arial" w:hAnsi="Arial" w:cs="Arial" w:hint="default"/>
    </w:rPr>
  </w:style>
  <w:style w:type="character" w:customStyle="1" w:styleId="A10">
    <w:name w:val="A1"/>
    <w:uiPriority w:val="99"/>
    <w:rsid w:val="003F1B2A"/>
    <w:rPr>
      <w:rFonts w:ascii="Book Antiqua" w:hAnsi="Book Antiqua" w:cs="Book Antiqua" w:hint="default"/>
      <w:color w:val="221E1F"/>
      <w:sz w:val="22"/>
      <w:szCs w:val="22"/>
    </w:rPr>
  </w:style>
  <w:style w:type="character" w:customStyle="1" w:styleId="reality">
    <w:name w:val="reality"/>
    <w:rsid w:val="003F1B2A"/>
  </w:style>
  <w:style w:type="character" w:customStyle="1" w:styleId="text2">
    <w:name w:val="text2"/>
    <w:rsid w:val="003F1B2A"/>
  </w:style>
  <w:style w:type="character" w:customStyle="1" w:styleId="StyleUnderlineChar2CharChar11pt">
    <w:name w:val="Style Underline Char2 Char Char + 11 pt"/>
    <w:rsid w:val="003F1B2A"/>
    <w:rPr>
      <w:rFonts w:ascii="Times New Roman" w:hAnsi="Times New Roman" w:cs="Times New Roman" w:hint="default"/>
      <w:sz w:val="20"/>
      <w:u w:val="single"/>
    </w:rPr>
  </w:style>
  <w:style w:type="character" w:customStyle="1" w:styleId="StyleStyleBoldUnderline11pt">
    <w:name w:val="Style Style Bold Underline + 11 pt"/>
    <w:rsid w:val="003F1B2A"/>
    <w:rPr>
      <w:b/>
      <w:bCs/>
      <w:sz w:val="20"/>
      <w:u w:val="single"/>
    </w:rPr>
  </w:style>
  <w:style w:type="character" w:customStyle="1" w:styleId="articlehead2">
    <w:name w:val="articlehead2"/>
    <w:rsid w:val="003F1B2A"/>
  </w:style>
  <w:style w:type="character" w:customStyle="1" w:styleId="pronset">
    <w:name w:val="pronset"/>
    <w:rsid w:val="003F1B2A"/>
  </w:style>
  <w:style w:type="character" w:customStyle="1" w:styleId="prondelim">
    <w:name w:val="prondelim"/>
    <w:rsid w:val="003F1B2A"/>
  </w:style>
  <w:style w:type="character" w:customStyle="1" w:styleId="prontoggle">
    <w:name w:val="pron_toggle"/>
    <w:rsid w:val="003F1B2A"/>
  </w:style>
  <w:style w:type="character" w:customStyle="1" w:styleId="boldface">
    <w:name w:val="boldface"/>
    <w:rsid w:val="003F1B2A"/>
  </w:style>
  <w:style w:type="character" w:customStyle="1" w:styleId="secondary-bf">
    <w:name w:val="secondary-bf"/>
    <w:rsid w:val="003F1B2A"/>
  </w:style>
  <w:style w:type="table" w:styleId="ColorfulGrid-Accent1">
    <w:name w:val="Colorful Grid Accent 1"/>
    <w:basedOn w:val="TableNormal"/>
    <w:link w:val="ColorfulGrid-Accent1Char"/>
    <w:uiPriority w:val="29"/>
    <w:semiHidden/>
    <w:unhideWhenUsed/>
    <w:rsid w:val="003F1B2A"/>
    <w:pPr>
      <w:spacing w:after="0" w:line="240" w:lineRule="auto"/>
    </w:pPr>
    <w:rPr>
      <w:rFonts w:ascii="Times New Roman" w:hAnsi="Times New Roman" w:cs="Times New Roman"/>
      <w:iCs/>
      <w:color w:val="000000"/>
      <w:sz w:val="16"/>
    </w:rPr>
    <w:tblPr>
      <w:tblStyleRowBandSize w:val="1"/>
      <w:tblStyleColBandSize w:val="1"/>
      <w:tblInd w:w="0" w:type="nil"/>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semiHidden/>
    <w:locked/>
    <w:rsid w:val="003F1B2A"/>
    <w:rPr>
      <w:rFonts w:ascii="Times New Roman" w:hAnsi="Times New Roman" w:cs="Times New Roman" w:hint="default"/>
      <w:iCs/>
      <w:color w:val="000000"/>
      <w:sz w:val="16"/>
    </w:rPr>
  </w:style>
  <w:style w:type="character" w:customStyle="1" w:styleId="Boxout0">
    <w:name w:val="Boxout"/>
    <w:uiPriority w:val="1"/>
    <w:qFormat/>
    <w:rsid w:val="003F1B2A"/>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3F1B2A"/>
  </w:style>
  <w:style w:type="character" w:customStyle="1" w:styleId="detailtitle">
    <w:name w:val="detailtitle"/>
    <w:rsid w:val="003F1B2A"/>
  </w:style>
  <w:style w:type="character" w:customStyle="1" w:styleId="storydate">
    <w:name w:val="storydate"/>
    <w:rsid w:val="003F1B2A"/>
  </w:style>
  <w:style w:type="character" w:customStyle="1" w:styleId="preloadwrap">
    <w:name w:val="preloadwrap"/>
    <w:rsid w:val="003F1B2A"/>
  </w:style>
  <w:style w:type="character" w:customStyle="1" w:styleId="creditwrap">
    <w:name w:val="creditwrap"/>
    <w:rsid w:val="003F1B2A"/>
  </w:style>
  <w:style w:type="character" w:customStyle="1" w:styleId="DefaultChar1">
    <w:name w:val="Default Char1"/>
    <w:rsid w:val="003F1B2A"/>
    <w:rPr>
      <w:noProof w:val="0"/>
      <w:color w:val="000000"/>
      <w:lang w:val="en-US" w:eastAsia="en-US" w:bidi="ar-SA"/>
    </w:rPr>
  </w:style>
  <w:style w:type="character" w:customStyle="1" w:styleId="BoldChar">
    <w:name w:val="Bold Char"/>
    <w:rsid w:val="003F1B2A"/>
    <w:rPr>
      <w:rFonts w:ascii="Times New Roman" w:eastAsia="Times New Roman" w:hAnsi="Times New Roman" w:cs="Times New Roman" w:hint="default"/>
      <w:b/>
      <w:bCs w:val="0"/>
      <w:szCs w:val="24"/>
    </w:rPr>
  </w:style>
  <w:style w:type="character" w:customStyle="1" w:styleId="pmterms31">
    <w:name w:val="pmterms31"/>
    <w:rsid w:val="003F1B2A"/>
    <w:rPr>
      <w:b/>
      <w:bCs/>
      <w:i w:val="0"/>
      <w:iCs w:val="0"/>
      <w:color w:val="000000"/>
    </w:rPr>
  </w:style>
  <w:style w:type="character" w:customStyle="1" w:styleId="ft01">
    <w:name w:val="ft01"/>
    <w:rsid w:val="003F1B2A"/>
    <w:rPr>
      <w:rFonts w:ascii="Times" w:hAnsi="Times" w:cs="Times" w:hint="default"/>
      <w:color w:val="000000"/>
      <w:sz w:val="14"/>
      <w:szCs w:val="14"/>
    </w:rPr>
  </w:style>
  <w:style w:type="character" w:customStyle="1" w:styleId="ft11">
    <w:name w:val="ft11"/>
    <w:rsid w:val="003F1B2A"/>
    <w:rPr>
      <w:rFonts w:ascii="Times" w:hAnsi="Times" w:cs="Times" w:hint="default"/>
      <w:color w:val="000000"/>
      <w:sz w:val="17"/>
      <w:szCs w:val="17"/>
    </w:rPr>
  </w:style>
  <w:style w:type="character" w:customStyle="1" w:styleId="ft21">
    <w:name w:val="ft21"/>
    <w:rsid w:val="003F1B2A"/>
    <w:rPr>
      <w:rFonts w:ascii="Times" w:hAnsi="Times" w:cs="Times" w:hint="default"/>
      <w:color w:val="000000"/>
      <w:sz w:val="15"/>
      <w:szCs w:val="15"/>
    </w:rPr>
  </w:style>
  <w:style w:type="character" w:customStyle="1" w:styleId="ft31">
    <w:name w:val="ft31"/>
    <w:rsid w:val="003F1B2A"/>
    <w:rPr>
      <w:rFonts w:ascii="Times" w:hAnsi="Times" w:cs="Times" w:hint="default"/>
      <w:color w:val="000000"/>
      <w:sz w:val="15"/>
      <w:szCs w:val="15"/>
    </w:rPr>
  </w:style>
  <w:style w:type="character" w:customStyle="1" w:styleId="dquo">
    <w:name w:val="dquo"/>
    <w:rsid w:val="003F1B2A"/>
  </w:style>
  <w:style w:type="character" w:customStyle="1" w:styleId="caps2">
    <w:name w:val="caps2"/>
    <w:rsid w:val="003F1B2A"/>
  </w:style>
  <w:style w:type="character" w:customStyle="1" w:styleId="CardsFont12ptCharCharCharChar">
    <w:name w:val="Cards + Font: 12 pt Char Char Char Char"/>
    <w:rsid w:val="003F1B2A"/>
    <w:rPr>
      <w:sz w:val="24"/>
      <w:szCs w:val="24"/>
      <w:u w:val="thick"/>
      <w:lang w:val="en-US" w:eastAsia="en-US" w:bidi="ar-SA"/>
    </w:rPr>
  </w:style>
  <w:style w:type="character" w:customStyle="1" w:styleId="ccs">
    <w:name w:val="c cs"/>
    <w:rsid w:val="003F1B2A"/>
  </w:style>
  <w:style w:type="character" w:customStyle="1" w:styleId="dropshadow">
    <w:name w:val="dropshadow"/>
    <w:rsid w:val="003F1B2A"/>
  </w:style>
  <w:style w:type="character" w:customStyle="1" w:styleId="d05ws">
    <w:name w:val="d05ws"/>
    <w:rsid w:val="003F1B2A"/>
  </w:style>
  <w:style w:type="character" w:customStyle="1" w:styleId="rzibod">
    <w:name w:val="rzibod"/>
    <w:rsid w:val="003F1B2A"/>
  </w:style>
  <w:style w:type="character" w:customStyle="1" w:styleId="StyleBold1">
    <w:name w:val="Style Bold1"/>
    <w:rsid w:val="003F1B2A"/>
    <w:rPr>
      <w:rFonts w:ascii="Georgia" w:hAnsi="Georgia" w:hint="default"/>
      <w:b/>
      <w:bCs/>
      <w:sz w:val="22"/>
    </w:rPr>
  </w:style>
  <w:style w:type="character" w:customStyle="1" w:styleId="headertext">
    <w:name w:val="headertext"/>
    <w:rsid w:val="003F1B2A"/>
  </w:style>
  <w:style w:type="character" w:customStyle="1" w:styleId="endnote-reference">
    <w:name w:val="endnote-reference"/>
    <w:rsid w:val="003F1B2A"/>
  </w:style>
  <w:style w:type="character" w:customStyle="1" w:styleId="officialsname">
    <w:name w:val="official_s_name"/>
    <w:rsid w:val="003F1B2A"/>
  </w:style>
  <w:style w:type="character" w:customStyle="1" w:styleId="audience">
    <w:name w:val="audience"/>
    <w:rsid w:val="003F1B2A"/>
  </w:style>
  <w:style w:type="character" w:customStyle="1" w:styleId="A7">
    <w:name w:val="A7"/>
    <w:uiPriority w:val="99"/>
    <w:rsid w:val="003F1B2A"/>
    <w:rPr>
      <w:rFonts w:ascii="Myriad Pro" w:hAnsi="Myriad Pro" w:cs="Myriad Pro" w:hint="default"/>
      <w:color w:val="0066B1"/>
      <w:sz w:val="22"/>
      <w:szCs w:val="22"/>
    </w:rPr>
  </w:style>
  <w:style w:type="character" w:customStyle="1" w:styleId="normalchar0">
    <w:name w:val="normal__char"/>
    <w:rsid w:val="003F1B2A"/>
  </w:style>
  <w:style w:type="character" w:customStyle="1" w:styleId="hyperlink002cheading0020100200028block0020title0029char">
    <w:name w:val="hyperlink_002cheading_00201_0020_0028block_0020title_0029__char"/>
    <w:rsid w:val="003F1B2A"/>
  </w:style>
  <w:style w:type="character" w:customStyle="1" w:styleId="underline002cstyle0020bold0020underlinechar">
    <w:name w:val="underline_002cstyle_0020bold_0020underline__char"/>
    <w:rsid w:val="003F1B2A"/>
  </w:style>
  <w:style w:type="character" w:customStyle="1" w:styleId="copyboldblack">
    <w:name w:val="copyboldblack"/>
    <w:rsid w:val="003F1B2A"/>
  </w:style>
  <w:style w:type="character" w:customStyle="1" w:styleId="copybold">
    <w:name w:val="copybold"/>
    <w:rsid w:val="003F1B2A"/>
  </w:style>
  <w:style w:type="character" w:customStyle="1" w:styleId="author-date0">
    <w:name w:val="author-date"/>
    <w:rsid w:val="003F1B2A"/>
  </w:style>
  <w:style w:type="character" w:customStyle="1" w:styleId="hidden">
    <w:name w:val="hidden"/>
    <w:rsid w:val="003F1B2A"/>
  </w:style>
  <w:style w:type="character" w:customStyle="1" w:styleId="articlebegin">
    <w:name w:val="articlebegin"/>
    <w:rsid w:val="003F1B2A"/>
  </w:style>
  <w:style w:type="character" w:customStyle="1" w:styleId="mediaoverlay">
    <w:name w:val="mediaoverlay"/>
    <w:rsid w:val="003F1B2A"/>
  </w:style>
  <w:style w:type="character" w:customStyle="1" w:styleId="blogcaption">
    <w:name w:val="blog_caption"/>
    <w:rsid w:val="003F1B2A"/>
  </w:style>
  <w:style w:type="character" w:customStyle="1" w:styleId="commnet-abuzz">
    <w:name w:val="commnet-abuzz"/>
    <w:rsid w:val="003F1B2A"/>
  </w:style>
  <w:style w:type="character" w:customStyle="1" w:styleId="fbconnectbuttontext">
    <w:name w:val="fbconnectbutton_text"/>
    <w:rsid w:val="003F1B2A"/>
  </w:style>
  <w:style w:type="character" w:customStyle="1" w:styleId="fbsharecountinner">
    <w:name w:val="fb_share_count_inner"/>
    <w:rsid w:val="003F1B2A"/>
  </w:style>
  <w:style w:type="character" w:customStyle="1" w:styleId="stbuttontext">
    <w:name w:val="stbuttontext"/>
    <w:rsid w:val="003F1B2A"/>
  </w:style>
  <w:style w:type="character" w:customStyle="1" w:styleId="source">
    <w:name w:val="source"/>
    <w:rsid w:val="003F1B2A"/>
  </w:style>
  <w:style w:type="character" w:customStyle="1" w:styleId="pubdate">
    <w:name w:val="pubdate"/>
    <w:rsid w:val="003F1B2A"/>
  </w:style>
  <w:style w:type="character" w:customStyle="1" w:styleId="grey">
    <w:name w:val="grey"/>
    <w:rsid w:val="003F1B2A"/>
  </w:style>
  <w:style w:type="character" w:customStyle="1" w:styleId="postdate">
    <w:name w:val="post_date"/>
    <w:rsid w:val="003F1B2A"/>
  </w:style>
  <w:style w:type="character" w:customStyle="1" w:styleId="bdx">
    <w:name w:val="bdx"/>
    <w:rsid w:val="003F1B2A"/>
  </w:style>
  <w:style w:type="character" w:customStyle="1" w:styleId="bdl">
    <w:name w:val="bdl"/>
    <w:rsid w:val="003F1B2A"/>
  </w:style>
  <w:style w:type="character" w:customStyle="1" w:styleId="breadcrumbitemcurrent">
    <w:name w:val="breadcrumbitemcurrent"/>
    <w:rsid w:val="003F1B2A"/>
  </w:style>
  <w:style w:type="character" w:customStyle="1" w:styleId="bbl">
    <w:name w:val="bbl"/>
    <w:rsid w:val="003F1B2A"/>
  </w:style>
  <w:style w:type="character" w:customStyle="1" w:styleId="Date2">
    <w:name w:val="Date2"/>
    <w:rsid w:val="003F1B2A"/>
  </w:style>
  <w:style w:type="character" w:customStyle="1" w:styleId="company">
    <w:name w:val="company"/>
    <w:rsid w:val="003F1B2A"/>
  </w:style>
  <w:style w:type="character" w:customStyle="1" w:styleId="itxtnewhookspan">
    <w:name w:val="itxtnewhookspan"/>
    <w:rsid w:val="003F1B2A"/>
  </w:style>
  <w:style w:type="character" w:customStyle="1" w:styleId="gstxthlt">
    <w:name w:val="gstxt_hlt"/>
    <w:rsid w:val="003F1B2A"/>
  </w:style>
  <w:style w:type="character" w:customStyle="1" w:styleId="SubtleEmphasis1">
    <w:name w:val="Subtle Emphasis1"/>
    <w:uiPriority w:val="19"/>
    <w:qFormat/>
    <w:rsid w:val="003F1B2A"/>
    <w:rPr>
      <w:rFonts w:ascii="Times New Roman" w:hAnsi="Times New Roman" w:cs="Times New Roman" w:hint="default"/>
      <w:b/>
      <w:bCs w:val="0"/>
      <w:iCs/>
      <w:color w:val="auto"/>
      <w:sz w:val="22"/>
    </w:rPr>
  </w:style>
  <w:style w:type="character" w:customStyle="1" w:styleId="StyleBoldRed">
    <w:name w:val="Style Bold Red"/>
    <w:rsid w:val="003F1B2A"/>
    <w:rPr>
      <w:b/>
      <w:bCs/>
      <w:color w:val="auto"/>
    </w:rPr>
  </w:style>
  <w:style w:type="character" w:customStyle="1" w:styleId="StyleTimesNewRoman8pt">
    <w:name w:val="Style Times New Roman 8 pt"/>
    <w:rsid w:val="003F1B2A"/>
    <w:rPr>
      <w:rFonts w:ascii="Georgia" w:hAnsi="Georgia" w:hint="default"/>
      <w:sz w:val="16"/>
    </w:rPr>
  </w:style>
  <w:style w:type="character" w:customStyle="1" w:styleId="StyleStyle7pt8pt">
    <w:name w:val="Style Style 7 pt + 8 pt"/>
    <w:rsid w:val="003F1B2A"/>
    <w:rPr>
      <w:sz w:val="16"/>
    </w:rPr>
  </w:style>
  <w:style w:type="character" w:customStyle="1" w:styleId="StyleStyleThickunderlineBold1">
    <w:name w:val="Style Style Thick underline + Bold1"/>
    <w:rsid w:val="003F1B2A"/>
    <w:rPr>
      <w:b/>
      <w:bCs/>
      <w:u w:val="thick"/>
    </w:rPr>
  </w:style>
  <w:style w:type="character" w:customStyle="1" w:styleId="StyleUnderline2">
    <w:name w:val="Style Underline2"/>
    <w:rsid w:val="003F1B2A"/>
    <w:rPr>
      <w:u w:val="single"/>
    </w:rPr>
  </w:style>
  <w:style w:type="character" w:customStyle="1" w:styleId="ShrinkText">
    <w:name w:val="Shrink Text"/>
    <w:rsid w:val="003F1B2A"/>
    <w:rPr>
      <w:sz w:val="16"/>
    </w:rPr>
  </w:style>
  <w:style w:type="character" w:customStyle="1" w:styleId="smallcaps">
    <w:name w:val="smallcaps"/>
    <w:rsid w:val="003F1B2A"/>
  </w:style>
  <w:style w:type="character" w:customStyle="1" w:styleId="goldbldtext">
    <w:name w:val="goldbldtext"/>
    <w:rsid w:val="003F1B2A"/>
  </w:style>
  <w:style w:type="character" w:customStyle="1" w:styleId="cardshighlight0">
    <w:name w:val="cardshighlight"/>
    <w:rsid w:val="003F1B2A"/>
  </w:style>
  <w:style w:type="character" w:customStyle="1" w:styleId="cardsfont12pt1">
    <w:name w:val="cardsfont12pt"/>
    <w:rsid w:val="003F1B2A"/>
  </w:style>
  <w:style w:type="character" w:customStyle="1" w:styleId="ft6">
    <w:name w:val="ft6"/>
    <w:rsid w:val="003F1B2A"/>
  </w:style>
  <w:style w:type="character" w:customStyle="1" w:styleId="kicker">
    <w:name w:val="kicker"/>
    <w:rsid w:val="003F1B2A"/>
  </w:style>
  <w:style w:type="character" w:customStyle="1" w:styleId="backcontent">
    <w:name w:val="backcontent"/>
    <w:rsid w:val="003F1B2A"/>
  </w:style>
  <w:style w:type="character" w:customStyle="1" w:styleId="daystmp">
    <w:name w:val="daystmp"/>
    <w:rsid w:val="003F1B2A"/>
  </w:style>
  <w:style w:type="character" w:customStyle="1" w:styleId="cardsfont12ptchar">
    <w:name w:val="cardsfont12ptchar"/>
    <w:rsid w:val="003F1B2A"/>
  </w:style>
  <w:style w:type="character" w:customStyle="1" w:styleId="gal">
    <w:name w:val="gal"/>
    <w:rsid w:val="003F1B2A"/>
  </w:style>
  <w:style w:type="character" w:customStyle="1" w:styleId="submitted">
    <w:name w:val="submitted"/>
    <w:rsid w:val="003F1B2A"/>
  </w:style>
  <w:style w:type="character" w:customStyle="1" w:styleId="imagedateline">
    <w:name w:val="image_dateline"/>
    <w:rsid w:val="003F1B2A"/>
  </w:style>
  <w:style w:type="character" w:customStyle="1" w:styleId="authordatecharchar">
    <w:name w:val="authordatecharchar"/>
    <w:rsid w:val="003F1B2A"/>
  </w:style>
  <w:style w:type="character" w:customStyle="1" w:styleId="style1char0">
    <w:name w:val="style1char"/>
    <w:rsid w:val="003F1B2A"/>
  </w:style>
  <w:style w:type="character" w:customStyle="1" w:styleId="tagcharchar0">
    <w:name w:val="tagcharchar"/>
    <w:rsid w:val="003F1B2A"/>
  </w:style>
  <w:style w:type="character" w:customStyle="1" w:styleId="underlinedcharchar2">
    <w:name w:val="underlinedcharchar"/>
    <w:rsid w:val="003F1B2A"/>
  </w:style>
  <w:style w:type="character" w:customStyle="1" w:styleId="BoxedChar">
    <w:name w:val="Boxed Char"/>
    <w:rsid w:val="003F1B2A"/>
    <w:rPr>
      <w:rFonts w:ascii="Arial Narrow" w:hAnsi="Arial Narrow" w:hint="default"/>
      <w:b/>
      <w:bCs w:val="0"/>
      <w:sz w:val="18"/>
      <w:bdr w:val="single" w:sz="6" w:space="0" w:color="auto" w:frame="1"/>
    </w:rPr>
  </w:style>
  <w:style w:type="character" w:customStyle="1" w:styleId="Style11ptUnderline2">
    <w:name w:val="Style 11 pt Underline2"/>
    <w:rsid w:val="003F1B2A"/>
    <w:rPr>
      <w:sz w:val="20"/>
      <w:u w:val="single"/>
    </w:rPr>
  </w:style>
  <w:style w:type="character" w:customStyle="1" w:styleId="Style11ptBoldUnderline2">
    <w:name w:val="Style 11 pt Bold Underline2"/>
    <w:rsid w:val="003F1B2A"/>
    <w:rPr>
      <w:b/>
      <w:bCs/>
      <w:sz w:val="20"/>
      <w:u w:val="single"/>
    </w:rPr>
  </w:style>
  <w:style w:type="character" w:customStyle="1" w:styleId="nw">
    <w:name w:val="nw"/>
    <w:rsid w:val="003F1B2A"/>
  </w:style>
  <w:style w:type="character" w:customStyle="1" w:styleId="Styleunderline11ptBoldBorderSinglesolidlineAuto">
    <w:name w:val="Style underline + 11 pt Bold Border: : (Single solid line Auto ..."/>
    <w:rsid w:val="003F1B2A"/>
    <w:rPr>
      <w:b/>
      <w:bCs/>
      <w:sz w:val="20"/>
      <w:u w:val="single"/>
      <w:bdr w:val="single" w:sz="4" w:space="0" w:color="auto" w:frame="1"/>
    </w:rPr>
  </w:style>
  <w:style w:type="character" w:customStyle="1" w:styleId="cardCharCharChar1">
    <w:name w:val="card Char Char Char1"/>
    <w:rsid w:val="003F1B2A"/>
    <w:rPr>
      <w:lang w:val="en-US" w:eastAsia="en-US" w:bidi="ar-SA"/>
    </w:rPr>
  </w:style>
  <w:style w:type="character" w:customStyle="1" w:styleId="authors1">
    <w:name w:val="authors1"/>
    <w:rsid w:val="003F1B2A"/>
    <w:rPr>
      <w:rFonts w:ascii="Verdana" w:hAnsi="Verdana" w:hint="default"/>
      <w:b/>
      <w:bCs/>
      <w:color w:val="006699"/>
      <w:sz w:val="20"/>
      <w:szCs w:val="20"/>
    </w:rPr>
  </w:style>
  <w:style w:type="character" w:customStyle="1" w:styleId="headlinesectionlarge">
    <w:name w:val="headline_section_large"/>
    <w:rsid w:val="003F1B2A"/>
  </w:style>
  <w:style w:type="character" w:customStyle="1" w:styleId="Styleunderline11ptBlack">
    <w:name w:val="Style underline + 11 pt Black"/>
    <w:rsid w:val="003F1B2A"/>
    <w:rPr>
      <w:color w:val="000000"/>
      <w:sz w:val="20"/>
      <w:u w:val="single"/>
    </w:rPr>
  </w:style>
  <w:style w:type="character" w:customStyle="1" w:styleId="Styleunderline11ptBoldBlack">
    <w:name w:val="Style underline + 11 pt Bold Black"/>
    <w:rsid w:val="003F1B2A"/>
    <w:rPr>
      <w:b/>
      <w:bCs/>
      <w:color w:val="000000"/>
      <w:sz w:val="20"/>
      <w:u w:val="single"/>
    </w:rPr>
  </w:style>
  <w:style w:type="character" w:customStyle="1" w:styleId="Style11ptBoldBlackUnderline">
    <w:name w:val="Style 11 pt Bold Black Underline"/>
    <w:rsid w:val="003F1B2A"/>
    <w:rPr>
      <w:b/>
      <w:bCs/>
      <w:color w:val="000000"/>
      <w:sz w:val="20"/>
      <w:u w:val="single"/>
    </w:rPr>
  </w:style>
  <w:style w:type="character" w:customStyle="1" w:styleId="Style11ptBoldBlackUnderlineBorderSinglesolidline">
    <w:name w:val="Style 11 pt Bold Black Underline Border: : (Single solid line ..."/>
    <w:rsid w:val="003F1B2A"/>
    <w:rPr>
      <w:b/>
      <w:bCs/>
      <w:color w:val="000000"/>
      <w:sz w:val="20"/>
      <w:u w:val="single"/>
      <w:bdr w:val="single" w:sz="4" w:space="0" w:color="auto" w:frame="1"/>
    </w:rPr>
  </w:style>
  <w:style w:type="character" w:customStyle="1" w:styleId="StyleLatinMeridien-Italic11ptItalicUnderline">
    <w:name w:val="Style (Latin) Meridien-Italic 11 pt Italic Underline"/>
    <w:rsid w:val="003F1B2A"/>
    <w:rPr>
      <w:rFonts w:ascii="Meridien-Italic" w:hAnsi="Meridien-Italic" w:hint="default"/>
      <w:i/>
      <w:iCs/>
      <w:sz w:val="20"/>
      <w:u w:val="single"/>
    </w:rPr>
  </w:style>
  <w:style w:type="character" w:customStyle="1" w:styleId="Citation-AuthorDate">
    <w:name w:val="Citation - Author/Date"/>
    <w:rsid w:val="003F1B2A"/>
    <w:rPr>
      <w:b/>
      <w:bCs w:val="0"/>
      <w:smallCaps/>
      <w:sz w:val="24"/>
      <w:u w:val="single"/>
    </w:rPr>
  </w:style>
  <w:style w:type="character" w:customStyle="1" w:styleId="underlinestylechar0">
    <w:name w:val="underlinestylechar"/>
    <w:rsid w:val="003F1B2A"/>
  </w:style>
  <w:style w:type="character" w:customStyle="1" w:styleId="highlight">
    <w:name w:val="highlight"/>
    <w:rsid w:val="003F1B2A"/>
  </w:style>
  <w:style w:type="character" w:customStyle="1" w:styleId="DottedUnderline1">
    <w:name w:val="Dotted Underline"/>
    <w:rsid w:val="003F1B2A"/>
    <w:rPr>
      <w:rFonts w:ascii="Times New Roman" w:hAnsi="Times New Roman" w:cs="Times New Roman" w:hint="default"/>
      <w:sz w:val="20"/>
      <w:u w:val="dottedHeavy"/>
    </w:rPr>
  </w:style>
  <w:style w:type="character" w:customStyle="1" w:styleId="titleauthoretc">
    <w:name w:val="titleauthoretc"/>
    <w:rsid w:val="003F1B2A"/>
  </w:style>
  <w:style w:type="character" w:customStyle="1" w:styleId="labeltext">
    <w:name w:val="labeltext"/>
    <w:rsid w:val="003F1B2A"/>
  </w:style>
  <w:style w:type="character" w:customStyle="1" w:styleId="viewlink">
    <w:name w:val="viewlink"/>
    <w:rsid w:val="003F1B2A"/>
  </w:style>
  <w:style w:type="character" w:customStyle="1" w:styleId="share">
    <w:name w:val="share"/>
    <w:rsid w:val="003F1B2A"/>
  </w:style>
  <w:style w:type="character" w:customStyle="1" w:styleId="inlinkchart">
    <w:name w:val="inlink_chart"/>
    <w:rsid w:val="003F1B2A"/>
  </w:style>
  <w:style w:type="character" w:customStyle="1" w:styleId="underLight">
    <w:name w:val="underLight"/>
    <w:uiPriority w:val="1"/>
    <w:qFormat/>
    <w:rsid w:val="003F1B2A"/>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3F1B2A"/>
  </w:style>
  <w:style w:type="character" w:customStyle="1" w:styleId="author-rss">
    <w:name w:val="author-rss"/>
    <w:rsid w:val="003F1B2A"/>
  </w:style>
  <w:style w:type="character" w:customStyle="1" w:styleId="fbsharecountwrapper">
    <w:name w:val="fb_share_count_wrapper"/>
    <w:rsid w:val="003F1B2A"/>
  </w:style>
  <w:style w:type="character" w:customStyle="1" w:styleId="fbbuttontext">
    <w:name w:val="fb_button_text"/>
    <w:rsid w:val="003F1B2A"/>
  </w:style>
  <w:style w:type="character" w:customStyle="1" w:styleId="hw">
    <w:name w:val="hw"/>
    <w:rsid w:val="003F1B2A"/>
  </w:style>
  <w:style w:type="character" w:customStyle="1" w:styleId="linktotop">
    <w:name w:val="linktotop"/>
    <w:rsid w:val="003F1B2A"/>
  </w:style>
  <w:style w:type="character" w:customStyle="1" w:styleId="maintextbldleft">
    <w:name w:val="maintextbldleft"/>
    <w:rsid w:val="003F1B2A"/>
  </w:style>
  <w:style w:type="character" w:customStyle="1" w:styleId="maintextleft">
    <w:name w:val="maintextleft"/>
    <w:rsid w:val="003F1B2A"/>
  </w:style>
  <w:style w:type="character" w:customStyle="1" w:styleId="descriptionstyle1block">
    <w:name w:val="description style1 block"/>
    <w:rsid w:val="003F1B2A"/>
  </w:style>
  <w:style w:type="character" w:customStyle="1" w:styleId="gutter-right-1">
    <w:name w:val="gutter-right-1"/>
    <w:basedOn w:val="DefaultParagraphFont"/>
    <w:rsid w:val="003F1B2A"/>
  </w:style>
  <w:style w:type="character" w:customStyle="1" w:styleId="ssl3">
    <w:name w:val="ss_l3"/>
    <w:rsid w:val="003F1B2A"/>
  </w:style>
  <w:style w:type="character" w:customStyle="1" w:styleId="FontStyle39">
    <w:name w:val="Font Style39"/>
    <w:uiPriority w:val="99"/>
    <w:rsid w:val="003F1B2A"/>
    <w:rPr>
      <w:rFonts w:ascii="Constantia" w:hAnsi="Constantia" w:cs="Constantia" w:hint="default"/>
      <w:b/>
      <w:bCs/>
      <w:sz w:val="18"/>
      <w:szCs w:val="18"/>
    </w:rPr>
  </w:style>
  <w:style w:type="character" w:customStyle="1" w:styleId="6">
    <w:name w:val="6"/>
    <w:rsid w:val="003F1B2A"/>
    <w:rPr>
      <w:rFonts w:ascii="Arial" w:hAnsi="Arial" w:cs="Arial" w:hint="default"/>
      <w:bCs/>
      <w:sz w:val="20"/>
      <w:u w:val="single"/>
      <w:lang w:val="en-US" w:eastAsia="en-US" w:bidi="ar-SA"/>
    </w:rPr>
  </w:style>
  <w:style w:type="character" w:customStyle="1" w:styleId="Header11">
    <w:name w:val="Header11"/>
    <w:rsid w:val="003F1B2A"/>
  </w:style>
  <w:style w:type="character" w:customStyle="1" w:styleId="posa">
    <w:name w:val="pos(a)"/>
    <w:basedOn w:val="DefaultParagraphFont"/>
    <w:rsid w:val="003F1B2A"/>
  </w:style>
  <w:style w:type="character" w:customStyle="1" w:styleId="u-hiddeninnarrowenv">
    <w:name w:val="u-hiddeninnarrowenv"/>
    <w:basedOn w:val="DefaultParagraphFont"/>
    <w:rsid w:val="003F1B2A"/>
  </w:style>
  <w:style w:type="character" w:customStyle="1" w:styleId="followbutton-bird">
    <w:name w:val="followbutton-bird"/>
    <w:basedOn w:val="DefaultParagraphFont"/>
    <w:rsid w:val="003F1B2A"/>
  </w:style>
  <w:style w:type="character" w:customStyle="1" w:styleId="tweetauthor-name">
    <w:name w:val="tweetauthor-name"/>
    <w:basedOn w:val="DefaultParagraphFont"/>
    <w:rsid w:val="003F1B2A"/>
  </w:style>
  <w:style w:type="character" w:customStyle="1" w:styleId="tweetauthor-verifiedbadge">
    <w:name w:val="tweetauthor-verifiedbadge"/>
    <w:basedOn w:val="DefaultParagraphFont"/>
    <w:rsid w:val="003F1B2A"/>
  </w:style>
  <w:style w:type="character" w:customStyle="1" w:styleId="tweetauthor-screenname">
    <w:name w:val="tweetauthor-screenname"/>
    <w:basedOn w:val="DefaultParagraphFont"/>
    <w:rsid w:val="003F1B2A"/>
  </w:style>
  <w:style w:type="character" w:customStyle="1" w:styleId="u-hiddenvisually">
    <w:name w:val="u-hiddenvisually"/>
    <w:basedOn w:val="DefaultParagraphFont"/>
    <w:rsid w:val="003F1B2A"/>
  </w:style>
  <w:style w:type="character" w:customStyle="1" w:styleId="tweetaction-stat">
    <w:name w:val="tweetaction-stat"/>
    <w:basedOn w:val="DefaultParagraphFont"/>
    <w:rsid w:val="003F1B2A"/>
  </w:style>
  <w:style w:type="character" w:customStyle="1" w:styleId="related">
    <w:name w:val="related"/>
    <w:basedOn w:val="DefaultParagraphFont"/>
    <w:rsid w:val="003F1B2A"/>
  </w:style>
  <w:style w:type="character" w:customStyle="1" w:styleId="related-content">
    <w:name w:val="related-content"/>
    <w:basedOn w:val="DefaultParagraphFont"/>
    <w:rsid w:val="003F1B2A"/>
  </w:style>
  <w:style w:type="character" w:customStyle="1" w:styleId="name-of-author">
    <w:name w:val="name-of-author"/>
    <w:basedOn w:val="DefaultParagraphFont"/>
    <w:rsid w:val="003F1B2A"/>
  </w:style>
  <w:style w:type="character" w:customStyle="1" w:styleId="first-name">
    <w:name w:val="first-name"/>
    <w:basedOn w:val="DefaultParagraphFont"/>
    <w:rsid w:val="003F1B2A"/>
  </w:style>
  <w:style w:type="character" w:customStyle="1" w:styleId="last-name">
    <w:name w:val="last-name"/>
    <w:basedOn w:val="DefaultParagraphFont"/>
    <w:rsid w:val="003F1B2A"/>
  </w:style>
  <w:style w:type="character" w:customStyle="1" w:styleId="caption10">
    <w:name w:val="caption1"/>
    <w:basedOn w:val="DefaultParagraphFont"/>
    <w:rsid w:val="003F1B2A"/>
  </w:style>
  <w:style w:type="character" w:customStyle="1" w:styleId="recirc-text">
    <w:name w:val="&quot;recirc-text”"/>
    <w:basedOn w:val="DefaultParagraphFont"/>
    <w:rsid w:val="003F1B2A"/>
  </w:style>
  <w:style w:type="character" w:customStyle="1" w:styleId="video-icon">
    <w:name w:val="video-icon"/>
    <w:basedOn w:val="DefaultParagraphFont"/>
    <w:rsid w:val="003F1B2A"/>
  </w:style>
  <w:style w:type="character" w:customStyle="1" w:styleId="powa-shot-play-btn-text">
    <w:name w:val="powa-shot-play-btn-text"/>
    <w:basedOn w:val="DefaultParagraphFont"/>
    <w:rsid w:val="003F1B2A"/>
  </w:style>
  <w:style w:type="character" w:customStyle="1" w:styleId="powa-shot-click">
    <w:name w:val="powa-shot-click"/>
    <w:basedOn w:val="DefaultParagraphFont"/>
    <w:rsid w:val="003F1B2A"/>
  </w:style>
  <w:style w:type="character" w:customStyle="1" w:styleId="wpv-blurb">
    <w:name w:val="wpv-blurb"/>
    <w:basedOn w:val="DefaultParagraphFont"/>
    <w:rsid w:val="003F1B2A"/>
  </w:style>
  <w:style w:type="character" w:customStyle="1" w:styleId="pb-caption">
    <w:name w:val="pb-caption"/>
    <w:basedOn w:val="DefaultParagraphFont"/>
    <w:rsid w:val="003F1B2A"/>
  </w:style>
  <w:style w:type="character" w:customStyle="1" w:styleId="HeaderChar3">
    <w:name w:val="Header Char3"/>
    <w:basedOn w:val="DefaultParagraphFont"/>
    <w:uiPriority w:val="99"/>
    <w:semiHidden/>
    <w:rsid w:val="003F1B2A"/>
    <w:rPr>
      <w:rFonts w:ascii="Calibri" w:hAnsi="Calibri" w:cs="Calibri" w:hint="default"/>
    </w:rPr>
  </w:style>
  <w:style w:type="character" w:customStyle="1" w:styleId="FontStyle220">
    <w:name w:val="Font Style220"/>
    <w:basedOn w:val="DefaultParagraphFont"/>
    <w:uiPriority w:val="99"/>
    <w:rsid w:val="003F1B2A"/>
    <w:rPr>
      <w:rFonts w:ascii="Candara" w:hAnsi="Candara" w:cs="Candara" w:hint="default"/>
      <w:i/>
      <w:iCs/>
      <w:sz w:val="18"/>
      <w:szCs w:val="18"/>
    </w:rPr>
  </w:style>
  <w:style w:type="character" w:customStyle="1" w:styleId="FontStyle290">
    <w:name w:val="Font Style290"/>
    <w:basedOn w:val="DefaultParagraphFont"/>
    <w:uiPriority w:val="99"/>
    <w:rsid w:val="003F1B2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3F1B2A"/>
    <w:rPr>
      <w:rFonts w:ascii="Arial" w:hAnsi="Arial" w:cs="Arial" w:hint="default"/>
      <w:b/>
      <w:bCs/>
      <w:sz w:val="16"/>
      <w:szCs w:val="16"/>
    </w:rPr>
  </w:style>
  <w:style w:type="character" w:customStyle="1" w:styleId="A9">
    <w:name w:val="A9"/>
    <w:uiPriority w:val="99"/>
    <w:rsid w:val="003F1B2A"/>
    <w:rPr>
      <w:color w:val="000000"/>
      <w:sz w:val="28"/>
      <w:szCs w:val="28"/>
    </w:rPr>
  </w:style>
  <w:style w:type="character" w:customStyle="1" w:styleId="Style9ptItalicUnderline">
    <w:name w:val="Style 9 pt Italic Underline"/>
    <w:rsid w:val="003F1B2A"/>
    <w:rPr>
      <w:i/>
      <w:iCs/>
      <w:sz w:val="20"/>
      <w:u w:val="single"/>
    </w:rPr>
  </w:style>
  <w:style w:type="character" w:customStyle="1" w:styleId="StyleBox12ptBold">
    <w:name w:val="Style Box + 12 pt Bold"/>
    <w:basedOn w:val="DefaultParagraphFont"/>
    <w:rsid w:val="003F1B2A"/>
    <w:rPr>
      <w:rFonts w:ascii="Georgia" w:hAnsi="Georgia" w:hint="default"/>
      <w:b/>
      <w:bCs/>
      <w:sz w:val="22"/>
      <w:u w:val="single"/>
      <w:bdr w:val="none" w:sz="0" w:space="0" w:color="auto" w:frame="1"/>
    </w:rPr>
  </w:style>
  <w:style w:type="character" w:customStyle="1" w:styleId="StyleBox12pt">
    <w:name w:val="Style Box + 12 pt"/>
    <w:basedOn w:val="DefaultParagraphFont"/>
    <w:rsid w:val="003F1B2A"/>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3F1B2A"/>
    <w:rPr>
      <w:rFonts w:ascii="Georgia" w:hAnsi="Georgia" w:cs="Calibri"/>
      <w:b/>
      <w:bCs/>
      <w:i w:val="0"/>
      <w:iCs/>
      <w:sz w:val="22"/>
      <w:u w:val="single"/>
      <w:bdr w:val="none" w:sz="0" w:space="0" w:color="auto"/>
    </w:rPr>
  </w:style>
  <w:style w:type="character" w:customStyle="1" w:styleId="StyleGaramondText1">
    <w:name w:val="Style Garamond Text 1"/>
    <w:basedOn w:val="DefaultParagraphFont"/>
    <w:rsid w:val="003F1B2A"/>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3F1B2A"/>
    <w:rPr>
      <w:rFonts w:ascii="Georgia" w:hAnsi="Georgia" w:hint="default"/>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3F1B2A"/>
    <w:rPr>
      <w:b/>
      <w:bCs w:val="0"/>
      <w:u w:val="single"/>
      <w:bdr w:val="none" w:sz="0" w:space="0" w:color="auto" w:frame="1"/>
    </w:rPr>
  </w:style>
  <w:style w:type="character" w:customStyle="1" w:styleId="StyleBoldUnderlineBorderSinglesolidlineAuto05pt">
    <w:name w:val="Style Bold Underline Border: : (Single solid line Auto  0.5 pt ..."/>
    <w:basedOn w:val="DefaultParagraphFont"/>
    <w:rsid w:val="003F1B2A"/>
    <w:rPr>
      <w:b/>
      <w:bCs/>
      <w:u w:val="single"/>
      <w:bdr w:val="none" w:sz="0" w:space="0" w:color="auto" w:frame="1"/>
    </w:rPr>
  </w:style>
  <w:style w:type="character" w:customStyle="1" w:styleId="StyleStyleBoldUnderlineUnderlineIntenseEmphasisIntenseEmpha">
    <w:name w:val="Style Style Bold UnderlineUnderlineIntense EmphasisIntense Empha..."/>
    <w:basedOn w:val="DefaultParagraphFont"/>
    <w:rsid w:val="003F1B2A"/>
    <w:rPr>
      <w:b w:val="0"/>
      <w:bCs w:val="0"/>
      <w:strike w:val="0"/>
      <w:dstrike w:val="0"/>
      <w:sz w:val="14"/>
      <w:u w:val="none"/>
      <w:effect w:val="none"/>
    </w:rPr>
  </w:style>
  <w:style w:type="character" w:customStyle="1" w:styleId="Style7ptBold">
    <w:name w:val="Style 7 pt Bold"/>
    <w:basedOn w:val="DefaultParagraphFont"/>
    <w:rsid w:val="003F1B2A"/>
    <w:rPr>
      <w:b w:val="0"/>
      <w:bCs/>
      <w:sz w:val="14"/>
    </w:rPr>
  </w:style>
  <w:style w:type="character" w:customStyle="1" w:styleId="StyleStyleBoldUnderlineUnderlineIntenseEmphasis1apple-style-">
    <w:name w:val="Style Style Bold UnderlineUnderlineIntense Emphasis1apple-style-..."/>
    <w:basedOn w:val="DefaultParagraphFont"/>
    <w:rsid w:val="003F1B2A"/>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3F1B2A"/>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3F1B2A"/>
    <w:rPr>
      <w:rFonts w:ascii="Georgia" w:hAnsi="Georgia" w:hint="default"/>
      <w:u w:val="single"/>
    </w:rPr>
  </w:style>
  <w:style w:type="character" w:customStyle="1" w:styleId="StyleGeorgia12ptThickunderline">
    <w:name w:val="Style Georgia 12 pt Thick underline"/>
    <w:basedOn w:val="DefaultParagraphFont"/>
    <w:rsid w:val="003F1B2A"/>
    <w:rPr>
      <w:rFonts w:ascii="Georgia" w:hAnsi="Georgia" w:hint="default"/>
      <w:sz w:val="24"/>
      <w:u w:val="single"/>
    </w:rPr>
  </w:style>
  <w:style w:type="character" w:customStyle="1" w:styleId="NormalUnderlineChar1">
    <w:name w:val="Normal Underline Char1"/>
    <w:locked/>
    <w:rsid w:val="003F1B2A"/>
    <w:rPr>
      <w:u w:val="single"/>
    </w:rPr>
  </w:style>
  <w:style w:type="character" w:customStyle="1" w:styleId="Style8ptChar">
    <w:name w:val="Style 8 pt Char"/>
    <w:rsid w:val="003F1B2A"/>
    <w:rPr>
      <w:rFonts w:ascii="Garamond" w:eastAsia="Calibri" w:hAnsi="Garamond" w:hint="default"/>
      <w:sz w:val="16"/>
      <w:szCs w:val="22"/>
    </w:rPr>
  </w:style>
  <w:style w:type="character" w:customStyle="1" w:styleId="message-item">
    <w:name w:val="message-item"/>
    <w:rsid w:val="003F1B2A"/>
  </w:style>
  <w:style w:type="character" w:customStyle="1" w:styleId="lightheader">
    <w:name w:val="lightheader"/>
    <w:rsid w:val="003F1B2A"/>
  </w:style>
  <w:style w:type="character" w:customStyle="1" w:styleId="datestamp">
    <w:name w:val="datestamp"/>
    <w:rsid w:val="003F1B2A"/>
  </w:style>
  <w:style w:type="character" w:customStyle="1" w:styleId="i">
    <w:name w:val="i"/>
    <w:uiPriority w:val="99"/>
    <w:rsid w:val="003F1B2A"/>
  </w:style>
  <w:style w:type="character" w:customStyle="1" w:styleId="forenames">
    <w:name w:val="forenames"/>
    <w:rsid w:val="003F1B2A"/>
  </w:style>
  <w:style w:type="character" w:customStyle="1" w:styleId="surname">
    <w:name w:val="surname"/>
    <w:rsid w:val="003F1B2A"/>
  </w:style>
  <w:style w:type="character" w:customStyle="1" w:styleId="medium-font">
    <w:name w:val="medium-font"/>
    <w:rsid w:val="003F1B2A"/>
  </w:style>
  <w:style w:type="character" w:customStyle="1" w:styleId="title-link-wrapper">
    <w:name w:val="title-link-wrapper"/>
    <w:rsid w:val="003F1B2A"/>
  </w:style>
  <w:style w:type="character" w:customStyle="1" w:styleId="refpreview">
    <w:name w:val="refpreview"/>
    <w:rsid w:val="003F1B2A"/>
  </w:style>
  <w:style w:type="character" w:customStyle="1" w:styleId="loose1">
    <w:name w:val="loose1"/>
    <w:rsid w:val="003F1B2A"/>
  </w:style>
  <w:style w:type="character" w:customStyle="1" w:styleId="email">
    <w:name w:val="email"/>
    <w:rsid w:val="003F1B2A"/>
  </w:style>
  <w:style w:type="character" w:customStyle="1" w:styleId="gsa">
    <w:name w:val="gs_a"/>
    <w:rsid w:val="003F1B2A"/>
  </w:style>
  <w:style w:type="character" w:customStyle="1" w:styleId="goohl1">
    <w:name w:val="goohl1"/>
    <w:rsid w:val="003F1B2A"/>
  </w:style>
  <w:style w:type="character" w:customStyle="1" w:styleId="mainarttitle">
    <w:name w:val="mainarttitle"/>
    <w:rsid w:val="003F1B2A"/>
  </w:style>
  <w:style w:type="character" w:customStyle="1" w:styleId="mainartauthor">
    <w:name w:val="mainartauthor"/>
    <w:rsid w:val="003F1B2A"/>
  </w:style>
  <w:style w:type="character" w:customStyle="1" w:styleId="mainartdate">
    <w:name w:val="mainartdate"/>
    <w:rsid w:val="003F1B2A"/>
  </w:style>
  <w:style w:type="character" w:customStyle="1" w:styleId="gsggs">
    <w:name w:val="gs_ggs"/>
    <w:rsid w:val="003F1B2A"/>
  </w:style>
  <w:style w:type="character" w:customStyle="1" w:styleId="ahead">
    <w:name w:val="a_head"/>
    <w:rsid w:val="003F1B2A"/>
  </w:style>
  <w:style w:type="character" w:customStyle="1" w:styleId="articleauthor">
    <w:name w:val="articleauthor"/>
    <w:rsid w:val="003F1B2A"/>
  </w:style>
  <w:style w:type="character" w:customStyle="1" w:styleId="footnote">
    <w:name w:val="footnote"/>
    <w:rsid w:val="003F1B2A"/>
  </w:style>
  <w:style w:type="character" w:customStyle="1" w:styleId="docbody">
    <w:name w:val="docbody"/>
    <w:rsid w:val="003F1B2A"/>
  </w:style>
  <w:style w:type="character" w:customStyle="1" w:styleId="superscript">
    <w:name w:val="superscript"/>
    <w:rsid w:val="003F1B2A"/>
  </w:style>
  <w:style w:type="character" w:customStyle="1" w:styleId="citeChar2">
    <w:name w:val="cite Char"/>
    <w:locked/>
    <w:rsid w:val="003F1B2A"/>
    <w:rPr>
      <w:b/>
      <w:bCs w:val="0"/>
      <w:u w:val="single"/>
    </w:rPr>
  </w:style>
  <w:style w:type="character" w:customStyle="1" w:styleId="StyleUnderlineChar">
    <w:name w:val="Style Underline Char"/>
    <w:locked/>
    <w:rsid w:val="003F1B2A"/>
    <w:rPr>
      <w:u w:val="single"/>
    </w:rPr>
  </w:style>
  <w:style w:type="character" w:customStyle="1" w:styleId="CitesCharChar">
    <w:name w:val="Cites Char Char"/>
    <w:locked/>
    <w:rsid w:val="003F1B2A"/>
    <w:rPr>
      <w:b/>
      <w:bCs/>
    </w:rPr>
  </w:style>
  <w:style w:type="character" w:customStyle="1" w:styleId="bwxsm">
    <w:name w:val="b w xsm"/>
    <w:rsid w:val="003F1B2A"/>
  </w:style>
  <w:style w:type="character" w:customStyle="1" w:styleId="fstd">
    <w:name w:val="f std"/>
    <w:rsid w:val="003F1B2A"/>
  </w:style>
  <w:style w:type="character" w:customStyle="1" w:styleId="gl">
    <w:name w:val="gl"/>
    <w:rsid w:val="003F1B2A"/>
  </w:style>
  <w:style w:type="character" w:customStyle="1" w:styleId="heading2char2charchar1">
    <w:name w:val="heading2char2charchar1"/>
    <w:rsid w:val="003F1B2A"/>
  </w:style>
  <w:style w:type="character" w:customStyle="1" w:styleId="charchar60">
    <w:name w:val="charchar6"/>
    <w:rsid w:val="003F1B2A"/>
  </w:style>
  <w:style w:type="character" w:customStyle="1" w:styleId="bio1">
    <w:name w:val="bio1"/>
    <w:rsid w:val="003F1B2A"/>
    <w:rPr>
      <w:rFonts w:ascii="Arial" w:hAnsi="Arial" w:cs="Arial" w:hint="default"/>
      <w:i/>
      <w:iCs/>
      <w:color w:val="000000"/>
      <w:sz w:val="20"/>
      <w:szCs w:val="20"/>
    </w:rPr>
  </w:style>
  <w:style w:type="character" w:customStyle="1" w:styleId="cardCharCharCharCharCharChar">
    <w:name w:val="card Char Char Char Char Char Char"/>
    <w:rsid w:val="003F1B2A"/>
    <w:rPr>
      <w:sz w:val="24"/>
      <w:szCs w:val="24"/>
      <w:lang w:val="en-US" w:eastAsia="en-US" w:bidi="ar-SA"/>
    </w:rPr>
  </w:style>
  <w:style w:type="character" w:customStyle="1" w:styleId="Style24ptBoldUnderlineCenteredCharChar">
    <w:name w:val="Style 24 pt Bold Underline Centered Char Char"/>
    <w:rsid w:val="003F1B2A"/>
    <w:rPr>
      <w:b/>
      <w:bCs/>
      <w:sz w:val="48"/>
      <w:szCs w:val="24"/>
      <w:u w:val="single"/>
      <w:lang w:val="en-US" w:eastAsia="en-US" w:bidi="ar-SA"/>
    </w:rPr>
  </w:style>
  <w:style w:type="character" w:customStyle="1" w:styleId="TagCiteCharChar0">
    <w:name w:val="Tag / Cite Char Char"/>
    <w:rsid w:val="003F1B2A"/>
    <w:rPr>
      <w:b/>
      <w:bCs w:val="0"/>
      <w:color w:val="000000"/>
      <w:sz w:val="24"/>
      <w:szCs w:val="24"/>
      <w:lang w:val="en-US" w:eastAsia="en-US" w:bidi="ar-SA"/>
    </w:rPr>
  </w:style>
  <w:style w:type="character" w:customStyle="1" w:styleId="CardTextUnderlinedCharChar">
    <w:name w:val="Card Text Underlined Char Char"/>
    <w:rsid w:val="003F1B2A"/>
    <w:rPr>
      <w:rFonts w:ascii="Arial Narrow" w:hAnsi="Arial Narrow" w:hint="default"/>
      <w:szCs w:val="24"/>
      <w:u w:val="single"/>
      <w:lang w:val="en-US" w:eastAsia="en-US" w:bidi="ar-SA"/>
    </w:rPr>
  </w:style>
  <w:style w:type="character" w:customStyle="1" w:styleId="CardTagCharCharChar">
    <w:name w:val="Card Tag Char Char Char"/>
    <w:rsid w:val="003F1B2A"/>
    <w:rPr>
      <w:b/>
      <w:bCs w:val="0"/>
      <w:sz w:val="24"/>
      <w:szCs w:val="24"/>
      <w:lang w:val="en-US" w:eastAsia="en-US" w:bidi="ar-SA"/>
    </w:rPr>
  </w:style>
  <w:style w:type="character" w:customStyle="1" w:styleId="mainbody">
    <w:name w:val="mainbody"/>
    <w:rsid w:val="003F1B2A"/>
  </w:style>
  <w:style w:type="character" w:customStyle="1" w:styleId="UnderlineStyleChar2">
    <w:name w:val="Underline Style Char2"/>
    <w:rsid w:val="003F1B2A"/>
    <w:rPr>
      <w:rFonts w:ascii="Garamond" w:hAnsi="Garamond" w:hint="default"/>
      <w:sz w:val="22"/>
      <w:szCs w:val="24"/>
      <w:u w:val="single"/>
      <w:lang w:val="en-US" w:eastAsia="en-US" w:bidi="ar-SA"/>
    </w:rPr>
  </w:style>
  <w:style w:type="character" w:customStyle="1" w:styleId="Style1Char2">
    <w:name w:val="Style1 Char2"/>
    <w:rsid w:val="003F1B2A"/>
    <w:rPr>
      <w:szCs w:val="24"/>
    </w:rPr>
  </w:style>
  <w:style w:type="character" w:customStyle="1" w:styleId="t13">
    <w:name w:val="t13"/>
    <w:rsid w:val="003F1B2A"/>
  </w:style>
  <w:style w:type="character" w:customStyle="1" w:styleId="lead">
    <w:name w:val="lead"/>
    <w:rsid w:val="003F1B2A"/>
  </w:style>
  <w:style w:type="character" w:customStyle="1" w:styleId="CharChar17">
    <w:name w:val="Char Char17"/>
    <w:locked/>
    <w:rsid w:val="003F1B2A"/>
    <w:rPr>
      <w:rFonts w:ascii="Arial" w:hAnsi="Arial" w:cs="Arial" w:hint="default"/>
      <w:b/>
      <w:bCs/>
      <w:sz w:val="26"/>
      <w:szCs w:val="26"/>
    </w:rPr>
  </w:style>
  <w:style w:type="character" w:customStyle="1" w:styleId="address">
    <w:name w:val="address"/>
    <w:rsid w:val="003F1B2A"/>
  </w:style>
  <w:style w:type="character" w:customStyle="1" w:styleId="ilspan">
    <w:name w:val="il_span"/>
    <w:rsid w:val="003F1B2A"/>
  </w:style>
  <w:style w:type="character" w:customStyle="1" w:styleId="articletitle1">
    <w:name w:val="articletitle1"/>
    <w:rsid w:val="003F1B2A"/>
    <w:rPr>
      <w:rFonts w:ascii="Times New Roman" w:hAnsi="Times New Roman" w:cs="Times New Roman" w:hint="default"/>
      <w:b/>
      <w:bCs/>
      <w:sz w:val="36"/>
      <w:szCs w:val="36"/>
    </w:rPr>
  </w:style>
  <w:style w:type="character" w:customStyle="1" w:styleId="leftidx1">
    <w:name w:val="leftidx1"/>
    <w:rsid w:val="003F1B2A"/>
    <w:rPr>
      <w:rFonts w:ascii="Verdana" w:hAnsi="Verdana" w:hint="default"/>
      <w:sz w:val="22"/>
      <w:szCs w:val="22"/>
    </w:rPr>
  </w:style>
  <w:style w:type="character" w:customStyle="1" w:styleId="blue1">
    <w:name w:val="blue1"/>
    <w:rsid w:val="003F1B2A"/>
    <w:rPr>
      <w:color w:val="0000FF"/>
    </w:rPr>
  </w:style>
  <w:style w:type="character" w:customStyle="1" w:styleId="author-link1">
    <w:name w:val="author-link1"/>
    <w:rsid w:val="003F1B2A"/>
    <w:rPr>
      <w:b w:val="0"/>
      <w:bCs w:val="0"/>
    </w:rPr>
  </w:style>
  <w:style w:type="character" w:customStyle="1" w:styleId="black1">
    <w:name w:val="black1"/>
    <w:rsid w:val="003F1B2A"/>
    <w:rPr>
      <w:color w:val="000000"/>
    </w:rPr>
  </w:style>
  <w:style w:type="character" w:customStyle="1" w:styleId="StyleunderlinedCharBold">
    <w:name w:val="Style underlined Char + Bold"/>
    <w:rsid w:val="003F1B2A"/>
    <w:rPr>
      <w:rFonts w:ascii="Times New Roman" w:hAnsi="Times New Roman" w:cs="Times New Roman" w:hint="default"/>
      <w:b/>
      <w:bCs/>
      <w:sz w:val="21"/>
      <w:szCs w:val="24"/>
      <w:u w:val="single"/>
    </w:rPr>
  </w:style>
  <w:style w:type="character" w:customStyle="1" w:styleId="ThickUnderlineCharChar">
    <w:name w:val="Thick Underline Char Char"/>
    <w:rsid w:val="003F1B2A"/>
    <w:rPr>
      <w:rFonts w:ascii="Calibri" w:eastAsia="Calibri" w:hAnsi="Calibri" w:cs="Calibri" w:hint="default"/>
    </w:rPr>
  </w:style>
  <w:style w:type="character" w:customStyle="1" w:styleId="CardUnderline">
    <w:name w:val="Card Underline"/>
    <w:rsid w:val="003F1B2A"/>
    <w:rPr>
      <w:rFonts w:ascii="Times New Roman" w:hAnsi="Times New Roman" w:cs="Times New Roman" w:hint="default"/>
      <w:sz w:val="20"/>
      <w:u w:val="single"/>
    </w:rPr>
  </w:style>
  <w:style w:type="character" w:customStyle="1" w:styleId="lingoregion">
    <w:name w:val="lingo_region"/>
    <w:rsid w:val="003F1B2A"/>
  </w:style>
  <w:style w:type="character" w:customStyle="1" w:styleId="cite0">
    <w:name w:val="%cite"/>
    <w:rsid w:val="003F1B2A"/>
    <w:rPr>
      <w:rFonts w:ascii="Times New Roman" w:hAnsi="Times New Roman" w:cs="Times New Roman" w:hint="default"/>
      <w:b/>
      <w:bCs w:val="0"/>
      <w:sz w:val="24"/>
    </w:rPr>
  </w:style>
  <w:style w:type="character" w:customStyle="1" w:styleId="Emphasis21">
    <w:name w:val="%Emphasis2"/>
    <w:rsid w:val="003F1B2A"/>
    <w:rPr>
      <w:rFonts w:ascii="Cooper Black" w:hAnsi="Cooper Black" w:hint="default"/>
      <w:iCs/>
      <w:u w:val="single"/>
    </w:rPr>
  </w:style>
  <w:style w:type="character" w:customStyle="1" w:styleId="bodycontentlink">
    <w:name w:val="bodycontentlink"/>
    <w:rsid w:val="003F1B2A"/>
  </w:style>
  <w:style w:type="character" w:customStyle="1" w:styleId="AAAcite">
    <w:name w:val="AAAcite"/>
    <w:rsid w:val="003F1B2A"/>
    <w:rPr>
      <w:rFonts w:ascii="Times New Roman" w:hAnsi="Times New Roman" w:cs="Times New Roman" w:hint="default"/>
      <w:b/>
      <w:bCs w:val="0"/>
      <w:sz w:val="24"/>
    </w:rPr>
  </w:style>
  <w:style w:type="character" w:customStyle="1" w:styleId="tmplheaderlink">
    <w:name w:val="tmplheaderlink"/>
    <w:rsid w:val="003F1B2A"/>
    <w:rPr>
      <w:rFonts w:ascii="Times New Roman" w:hAnsi="Times New Roman" w:cs="Times New Roman" w:hint="default"/>
    </w:rPr>
  </w:style>
  <w:style w:type="character" w:customStyle="1" w:styleId="UnderlinedEvidenceCharChar">
    <w:name w:val="Underlined Evidence Char Char"/>
    <w:rsid w:val="003F1B2A"/>
    <w:rPr>
      <w:rFonts w:ascii="Verdana" w:hAnsi="Verdana" w:hint="default"/>
      <w:sz w:val="21"/>
      <w:szCs w:val="21"/>
      <w:u w:val="thick"/>
      <w:lang w:val="en-US" w:eastAsia="en-US" w:bidi="ar-SA"/>
    </w:rPr>
  </w:style>
  <w:style w:type="character" w:customStyle="1" w:styleId="role">
    <w:name w:val="role"/>
    <w:rsid w:val="003F1B2A"/>
  </w:style>
  <w:style w:type="character" w:customStyle="1" w:styleId="pagination0">
    <w:name w:val="pagination"/>
    <w:rsid w:val="003F1B2A"/>
  </w:style>
  <w:style w:type="character" w:customStyle="1" w:styleId="doi">
    <w:name w:val="doi"/>
    <w:rsid w:val="003F1B2A"/>
  </w:style>
  <w:style w:type="character" w:customStyle="1" w:styleId="bodycontents">
    <w:name w:val="bodycontents"/>
    <w:rsid w:val="003F1B2A"/>
  </w:style>
  <w:style w:type="character" w:customStyle="1" w:styleId="comma">
    <w:name w:val="comma"/>
    <w:rsid w:val="003F1B2A"/>
  </w:style>
  <w:style w:type="character" w:customStyle="1" w:styleId="pad5right">
    <w:name w:val="pad5right"/>
    <w:rsid w:val="003F1B2A"/>
  </w:style>
  <w:style w:type="character" w:customStyle="1" w:styleId="entry-date">
    <w:name w:val="entry-date"/>
    <w:rsid w:val="003F1B2A"/>
  </w:style>
  <w:style w:type="character" w:customStyle="1" w:styleId="desc">
    <w:name w:val="desc"/>
    <w:rsid w:val="003F1B2A"/>
  </w:style>
  <w:style w:type="character" w:customStyle="1" w:styleId="divider">
    <w:name w:val="divider"/>
    <w:rsid w:val="003F1B2A"/>
  </w:style>
  <w:style w:type="character" w:customStyle="1" w:styleId="blogdate">
    <w:name w:val="blogdate"/>
    <w:rsid w:val="003F1B2A"/>
  </w:style>
  <w:style w:type="character" w:customStyle="1" w:styleId="ticker">
    <w:name w:val="ticker"/>
    <w:rsid w:val="003F1B2A"/>
  </w:style>
  <w:style w:type="character" w:customStyle="1" w:styleId="posted">
    <w:name w:val="posted"/>
    <w:rsid w:val="003F1B2A"/>
  </w:style>
  <w:style w:type="character" w:customStyle="1" w:styleId="time">
    <w:name w:val="time"/>
    <w:rsid w:val="003F1B2A"/>
  </w:style>
  <w:style w:type="character" w:customStyle="1" w:styleId="dot">
    <w:name w:val="dot"/>
    <w:rsid w:val="003F1B2A"/>
  </w:style>
  <w:style w:type="character" w:customStyle="1" w:styleId="hn-date">
    <w:name w:val="hn-date"/>
    <w:rsid w:val="003F1B2A"/>
  </w:style>
  <w:style w:type="character" w:customStyle="1" w:styleId="location">
    <w:name w:val="location"/>
    <w:rsid w:val="003F1B2A"/>
  </w:style>
  <w:style w:type="character" w:customStyle="1" w:styleId="arial11">
    <w:name w:val="arial_11"/>
    <w:rsid w:val="003F1B2A"/>
  </w:style>
  <w:style w:type="character" w:customStyle="1" w:styleId="dropcap-letter">
    <w:name w:val="dropcap-letter"/>
    <w:rsid w:val="003F1B2A"/>
  </w:style>
  <w:style w:type="character" w:customStyle="1" w:styleId="offscreen">
    <w:name w:val="offscreen"/>
    <w:rsid w:val="003F1B2A"/>
  </w:style>
  <w:style w:type="character" w:customStyle="1" w:styleId="linked-in">
    <w:name w:val="linked-in"/>
    <w:rsid w:val="003F1B2A"/>
  </w:style>
  <w:style w:type="character" w:customStyle="1" w:styleId="in-widget">
    <w:name w:val="in-widget"/>
    <w:rsid w:val="003F1B2A"/>
  </w:style>
  <w:style w:type="character" w:customStyle="1" w:styleId="in-right">
    <w:name w:val="in-right"/>
    <w:rsid w:val="003F1B2A"/>
  </w:style>
  <w:style w:type="character" w:customStyle="1" w:styleId="tickerwrap">
    <w:name w:val="ticker_wrap"/>
    <w:rsid w:val="003F1B2A"/>
  </w:style>
  <w:style w:type="character" w:customStyle="1" w:styleId="divs">
    <w:name w:val="divs"/>
    <w:rsid w:val="003F1B2A"/>
  </w:style>
  <w:style w:type="character" w:customStyle="1" w:styleId="in-top">
    <w:name w:val="in-top"/>
    <w:rsid w:val="003F1B2A"/>
  </w:style>
  <w:style w:type="character" w:customStyle="1" w:styleId="article-date">
    <w:name w:val="article-date"/>
    <w:rsid w:val="003F1B2A"/>
  </w:style>
  <w:style w:type="character" w:customStyle="1" w:styleId="bodysubtoc">
    <w:name w:val="bodysubtoc"/>
    <w:rsid w:val="003F1B2A"/>
  </w:style>
  <w:style w:type="character" w:customStyle="1" w:styleId="lefttitlesmaller">
    <w:name w:val="lefttitlesmaller"/>
    <w:rsid w:val="003F1B2A"/>
  </w:style>
  <w:style w:type="character" w:customStyle="1" w:styleId="mb">
    <w:name w:val="mb"/>
    <w:rsid w:val="003F1B2A"/>
  </w:style>
  <w:style w:type="character" w:customStyle="1" w:styleId="field-content">
    <w:name w:val="field-content"/>
    <w:rsid w:val="003F1B2A"/>
  </w:style>
  <w:style w:type="character" w:customStyle="1" w:styleId="submitted-date">
    <w:name w:val="submitted-date"/>
    <w:rsid w:val="003F1B2A"/>
  </w:style>
  <w:style w:type="character" w:customStyle="1" w:styleId="submitted-time">
    <w:name w:val="submitted-time"/>
    <w:rsid w:val="003F1B2A"/>
  </w:style>
  <w:style w:type="character" w:customStyle="1" w:styleId="A2">
    <w:name w:val="A2"/>
    <w:uiPriority w:val="99"/>
    <w:rsid w:val="003F1B2A"/>
    <w:rPr>
      <w:rFonts w:ascii="Sabon LT Std" w:hAnsi="Sabon LT Std" w:cs="Sabon LT Std" w:hint="default"/>
      <w:color w:val="000000"/>
      <w:sz w:val="15"/>
      <w:szCs w:val="15"/>
    </w:rPr>
  </w:style>
  <w:style w:type="character" w:customStyle="1" w:styleId="searchword">
    <w:name w:val="searchword"/>
    <w:rsid w:val="003F1B2A"/>
  </w:style>
  <w:style w:type="character" w:customStyle="1" w:styleId="meta-prep">
    <w:name w:val="meta-prep"/>
    <w:rsid w:val="003F1B2A"/>
  </w:style>
  <w:style w:type="character" w:customStyle="1" w:styleId="FontStyle310">
    <w:name w:val="Font Style310"/>
    <w:uiPriority w:val="99"/>
    <w:rsid w:val="003F1B2A"/>
    <w:rPr>
      <w:rFonts w:ascii="Times New Roman" w:hAnsi="Times New Roman" w:cs="Times New Roman" w:hint="default"/>
      <w:b/>
      <w:bCs/>
      <w:i/>
      <w:iCs/>
      <w:spacing w:val="-10"/>
      <w:sz w:val="18"/>
      <w:szCs w:val="18"/>
    </w:rPr>
  </w:style>
  <w:style w:type="character" w:customStyle="1" w:styleId="FontStyle329">
    <w:name w:val="Font Style329"/>
    <w:uiPriority w:val="99"/>
    <w:rsid w:val="003F1B2A"/>
    <w:rPr>
      <w:rFonts w:ascii="Times New Roman" w:hAnsi="Times New Roman" w:cs="Times New Roman" w:hint="default"/>
      <w:b/>
      <w:bCs/>
      <w:spacing w:val="-10"/>
      <w:sz w:val="18"/>
      <w:szCs w:val="18"/>
    </w:rPr>
  </w:style>
  <w:style w:type="character" w:customStyle="1" w:styleId="FontStyle370">
    <w:name w:val="Font Style370"/>
    <w:uiPriority w:val="99"/>
    <w:rsid w:val="003F1B2A"/>
    <w:rPr>
      <w:rFonts w:ascii="Cambria" w:hAnsi="Cambria" w:cs="Cambria" w:hint="default"/>
      <w:b/>
      <w:bCs/>
      <w:spacing w:val="-10"/>
      <w:sz w:val="18"/>
      <w:szCs w:val="18"/>
    </w:rPr>
  </w:style>
  <w:style w:type="character" w:customStyle="1" w:styleId="FontStyle302">
    <w:name w:val="Font Style302"/>
    <w:uiPriority w:val="99"/>
    <w:rsid w:val="003F1B2A"/>
    <w:rPr>
      <w:rFonts w:ascii="Times New Roman" w:hAnsi="Times New Roman" w:cs="Times New Roman" w:hint="default"/>
      <w:b/>
      <w:bCs/>
      <w:sz w:val="22"/>
      <w:szCs w:val="22"/>
    </w:rPr>
  </w:style>
  <w:style w:type="character" w:customStyle="1" w:styleId="FontStyle347">
    <w:name w:val="Font Style347"/>
    <w:uiPriority w:val="99"/>
    <w:rsid w:val="003F1B2A"/>
    <w:rPr>
      <w:rFonts w:ascii="Times New Roman" w:hAnsi="Times New Roman" w:cs="Times New Roman" w:hint="default"/>
      <w:b/>
      <w:bCs/>
      <w:spacing w:val="-10"/>
      <w:sz w:val="20"/>
      <w:szCs w:val="20"/>
    </w:rPr>
  </w:style>
  <w:style w:type="character" w:customStyle="1" w:styleId="FontStyle303">
    <w:name w:val="Font Style303"/>
    <w:uiPriority w:val="99"/>
    <w:rsid w:val="003F1B2A"/>
    <w:rPr>
      <w:rFonts w:ascii="Times New Roman" w:hAnsi="Times New Roman" w:cs="Times New Roman" w:hint="default"/>
      <w:spacing w:val="-10"/>
      <w:sz w:val="18"/>
      <w:szCs w:val="18"/>
    </w:rPr>
  </w:style>
  <w:style w:type="character" w:customStyle="1" w:styleId="FontStyle312">
    <w:name w:val="Font Style312"/>
    <w:uiPriority w:val="99"/>
    <w:rsid w:val="003F1B2A"/>
    <w:rPr>
      <w:rFonts w:ascii="Times New Roman" w:hAnsi="Times New Roman" w:cs="Times New Roman" w:hint="default"/>
      <w:b/>
      <w:bCs/>
      <w:spacing w:val="-10"/>
      <w:sz w:val="16"/>
      <w:szCs w:val="16"/>
    </w:rPr>
  </w:style>
  <w:style w:type="character" w:customStyle="1" w:styleId="FontStyle346">
    <w:name w:val="Font Style346"/>
    <w:uiPriority w:val="99"/>
    <w:rsid w:val="003F1B2A"/>
    <w:rPr>
      <w:rFonts w:ascii="Times New Roman" w:hAnsi="Times New Roman" w:cs="Times New Roman" w:hint="default"/>
      <w:b/>
      <w:bCs/>
      <w:spacing w:val="-10"/>
      <w:sz w:val="18"/>
      <w:szCs w:val="18"/>
    </w:rPr>
  </w:style>
  <w:style w:type="character" w:customStyle="1" w:styleId="FontStyle330">
    <w:name w:val="Font Style330"/>
    <w:uiPriority w:val="99"/>
    <w:rsid w:val="003F1B2A"/>
    <w:rPr>
      <w:rFonts w:ascii="Times New Roman" w:hAnsi="Times New Roman" w:cs="Times New Roman" w:hint="default"/>
      <w:b/>
      <w:bCs/>
      <w:sz w:val="16"/>
      <w:szCs w:val="16"/>
    </w:rPr>
  </w:style>
  <w:style w:type="character" w:customStyle="1" w:styleId="FontStyle372">
    <w:name w:val="Font Style372"/>
    <w:uiPriority w:val="99"/>
    <w:rsid w:val="003F1B2A"/>
    <w:rPr>
      <w:rFonts w:ascii="Times New Roman" w:hAnsi="Times New Roman" w:cs="Times New Roman" w:hint="default"/>
      <w:b/>
      <w:bCs/>
      <w:sz w:val="16"/>
      <w:szCs w:val="16"/>
    </w:rPr>
  </w:style>
  <w:style w:type="character" w:customStyle="1" w:styleId="FontStyle315">
    <w:name w:val="Font Style315"/>
    <w:uiPriority w:val="99"/>
    <w:rsid w:val="003F1B2A"/>
    <w:rPr>
      <w:rFonts w:ascii="Times New Roman" w:hAnsi="Times New Roman" w:cs="Times New Roman" w:hint="default"/>
      <w:b/>
      <w:bCs/>
      <w:i/>
      <w:iCs/>
      <w:sz w:val="16"/>
      <w:szCs w:val="16"/>
    </w:rPr>
  </w:style>
  <w:style w:type="character" w:customStyle="1" w:styleId="FontStyle313">
    <w:name w:val="Font Style313"/>
    <w:uiPriority w:val="99"/>
    <w:rsid w:val="003F1B2A"/>
    <w:rPr>
      <w:rFonts w:ascii="Times New Roman" w:hAnsi="Times New Roman" w:cs="Times New Roman" w:hint="default"/>
      <w:smallCaps/>
      <w:sz w:val="14"/>
      <w:szCs w:val="14"/>
    </w:rPr>
  </w:style>
  <w:style w:type="character" w:customStyle="1" w:styleId="FontStyle319">
    <w:name w:val="Font Style319"/>
    <w:uiPriority w:val="99"/>
    <w:rsid w:val="003F1B2A"/>
    <w:rPr>
      <w:rFonts w:ascii="Times New Roman" w:hAnsi="Times New Roman" w:cs="Times New Roman" w:hint="default"/>
      <w:b/>
      <w:bCs/>
      <w:spacing w:val="-10"/>
      <w:sz w:val="22"/>
      <w:szCs w:val="22"/>
    </w:rPr>
  </w:style>
  <w:style w:type="character" w:customStyle="1" w:styleId="FontStyle320">
    <w:name w:val="Font Style320"/>
    <w:uiPriority w:val="99"/>
    <w:rsid w:val="003F1B2A"/>
    <w:rPr>
      <w:rFonts w:ascii="Times New Roman" w:hAnsi="Times New Roman" w:cs="Times New Roman" w:hint="default"/>
      <w:b/>
      <w:bCs/>
      <w:spacing w:val="-10"/>
      <w:sz w:val="22"/>
      <w:szCs w:val="22"/>
    </w:rPr>
  </w:style>
  <w:style w:type="character" w:customStyle="1" w:styleId="FontStyle352">
    <w:name w:val="Font Style352"/>
    <w:uiPriority w:val="99"/>
    <w:rsid w:val="003F1B2A"/>
    <w:rPr>
      <w:rFonts w:ascii="Times New Roman" w:hAnsi="Times New Roman" w:cs="Times New Roman" w:hint="default"/>
      <w:b/>
      <w:bCs/>
      <w:sz w:val="16"/>
      <w:szCs w:val="16"/>
    </w:rPr>
  </w:style>
  <w:style w:type="character" w:customStyle="1" w:styleId="FontStyle356">
    <w:name w:val="Font Style356"/>
    <w:uiPriority w:val="99"/>
    <w:rsid w:val="003F1B2A"/>
    <w:rPr>
      <w:rFonts w:ascii="Times New Roman" w:hAnsi="Times New Roman" w:cs="Times New Roman" w:hint="default"/>
      <w:b/>
      <w:bCs/>
      <w:spacing w:val="-10"/>
      <w:sz w:val="22"/>
      <w:szCs w:val="22"/>
    </w:rPr>
  </w:style>
  <w:style w:type="character" w:customStyle="1" w:styleId="FontStyle298">
    <w:name w:val="Font Style298"/>
    <w:uiPriority w:val="99"/>
    <w:rsid w:val="003F1B2A"/>
    <w:rPr>
      <w:rFonts w:ascii="Times New Roman" w:hAnsi="Times New Roman" w:cs="Times New Roman" w:hint="default"/>
      <w:sz w:val="18"/>
      <w:szCs w:val="18"/>
    </w:rPr>
  </w:style>
  <w:style w:type="character" w:customStyle="1" w:styleId="FontStyle311">
    <w:name w:val="Font Style311"/>
    <w:uiPriority w:val="99"/>
    <w:rsid w:val="003F1B2A"/>
    <w:rPr>
      <w:rFonts w:ascii="Times New Roman" w:hAnsi="Times New Roman" w:cs="Times New Roman" w:hint="default"/>
      <w:b/>
      <w:bCs/>
      <w:spacing w:val="-10"/>
      <w:sz w:val="18"/>
      <w:szCs w:val="18"/>
    </w:rPr>
  </w:style>
  <w:style w:type="character" w:customStyle="1" w:styleId="FontStyle332">
    <w:name w:val="Font Style332"/>
    <w:uiPriority w:val="99"/>
    <w:rsid w:val="003F1B2A"/>
    <w:rPr>
      <w:rFonts w:ascii="Times New Roman" w:hAnsi="Times New Roman" w:cs="Times New Roman" w:hint="default"/>
      <w:b/>
      <w:bCs/>
      <w:i/>
      <w:iCs/>
      <w:spacing w:val="-10"/>
      <w:sz w:val="20"/>
      <w:szCs w:val="20"/>
    </w:rPr>
  </w:style>
  <w:style w:type="character" w:customStyle="1" w:styleId="FontStyle371">
    <w:name w:val="Font Style371"/>
    <w:uiPriority w:val="99"/>
    <w:rsid w:val="003F1B2A"/>
    <w:rPr>
      <w:rFonts w:ascii="Times New Roman" w:hAnsi="Times New Roman" w:cs="Times New Roman" w:hint="default"/>
      <w:sz w:val="16"/>
      <w:szCs w:val="16"/>
    </w:rPr>
  </w:style>
  <w:style w:type="character" w:customStyle="1" w:styleId="FontStyle350">
    <w:name w:val="Font Style350"/>
    <w:uiPriority w:val="99"/>
    <w:rsid w:val="003F1B2A"/>
    <w:rPr>
      <w:rFonts w:ascii="Times New Roman" w:hAnsi="Times New Roman" w:cs="Times New Roman" w:hint="default"/>
      <w:b/>
      <w:bCs/>
      <w:i/>
      <w:iCs/>
      <w:sz w:val="20"/>
      <w:szCs w:val="20"/>
    </w:rPr>
  </w:style>
  <w:style w:type="character" w:customStyle="1" w:styleId="FontStyle351">
    <w:name w:val="Font Style351"/>
    <w:uiPriority w:val="99"/>
    <w:rsid w:val="003F1B2A"/>
    <w:rPr>
      <w:rFonts w:ascii="Times New Roman" w:hAnsi="Times New Roman" w:cs="Times New Roman" w:hint="default"/>
      <w:b/>
      <w:bCs/>
      <w:sz w:val="22"/>
      <w:szCs w:val="22"/>
    </w:rPr>
  </w:style>
  <w:style w:type="character" w:customStyle="1" w:styleId="FontStyle369">
    <w:name w:val="Font Style369"/>
    <w:uiPriority w:val="99"/>
    <w:rsid w:val="003F1B2A"/>
    <w:rPr>
      <w:rFonts w:ascii="Times New Roman" w:hAnsi="Times New Roman" w:cs="Times New Roman" w:hint="default"/>
      <w:b/>
      <w:bCs/>
      <w:spacing w:val="-10"/>
      <w:sz w:val="20"/>
      <w:szCs w:val="20"/>
    </w:rPr>
  </w:style>
  <w:style w:type="character" w:customStyle="1" w:styleId="FontStyle357">
    <w:name w:val="Font Style357"/>
    <w:uiPriority w:val="99"/>
    <w:rsid w:val="003F1B2A"/>
    <w:rPr>
      <w:rFonts w:ascii="Times New Roman" w:hAnsi="Times New Roman" w:cs="Times New Roman" w:hint="default"/>
      <w:b/>
      <w:bCs/>
      <w:spacing w:val="-10"/>
      <w:sz w:val="22"/>
      <w:szCs w:val="22"/>
    </w:rPr>
  </w:style>
  <w:style w:type="character" w:customStyle="1" w:styleId="FontStyle360">
    <w:name w:val="Font Style360"/>
    <w:uiPriority w:val="99"/>
    <w:rsid w:val="003F1B2A"/>
    <w:rPr>
      <w:rFonts w:ascii="Times New Roman" w:hAnsi="Times New Roman" w:cs="Times New Roman" w:hint="default"/>
      <w:sz w:val="20"/>
      <w:szCs w:val="20"/>
    </w:rPr>
  </w:style>
  <w:style w:type="character" w:customStyle="1" w:styleId="FontStyle374">
    <w:name w:val="Font Style374"/>
    <w:uiPriority w:val="99"/>
    <w:rsid w:val="003F1B2A"/>
    <w:rPr>
      <w:rFonts w:ascii="Times New Roman" w:hAnsi="Times New Roman" w:cs="Times New Roman" w:hint="default"/>
      <w:b/>
      <w:bCs/>
      <w:spacing w:val="-10"/>
      <w:sz w:val="22"/>
      <w:szCs w:val="22"/>
    </w:rPr>
  </w:style>
  <w:style w:type="character" w:customStyle="1" w:styleId="FontStyle314">
    <w:name w:val="Font Style314"/>
    <w:uiPriority w:val="99"/>
    <w:rsid w:val="003F1B2A"/>
    <w:rPr>
      <w:rFonts w:ascii="Times New Roman" w:hAnsi="Times New Roman" w:cs="Times New Roman" w:hint="default"/>
      <w:smallCaps/>
      <w:sz w:val="16"/>
      <w:szCs w:val="16"/>
    </w:rPr>
  </w:style>
  <w:style w:type="character" w:customStyle="1" w:styleId="ReallyfuckingsmallCharCharCharChar">
    <w:name w:val="Really fucking small Char Char Char Char"/>
    <w:rsid w:val="003F1B2A"/>
    <w:rPr>
      <w:sz w:val="10"/>
      <w:szCs w:val="24"/>
      <w:lang w:val="en-US" w:eastAsia="en-US" w:bidi="ar-SA"/>
    </w:rPr>
  </w:style>
  <w:style w:type="character" w:customStyle="1" w:styleId="SmalltextCharCharCharChar0">
    <w:name w:val="Small text Char Char Char Char"/>
    <w:rsid w:val="003F1B2A"/>
    <w:rPr>
      <w:sz w:val="16"/>
      <w:szCs w:val="24"/>
      <w:lang w:val="en-US" w:eastAsia="en-US" w:bidi="ar-SA"/>
    </w:rPr>
  </w:style>
  <w:style w:type="character" w:customStyle="1" w:styleId="underlinecardChar0">
    <w:name w:val="underline card Char"/>
    <w:rsid w:val="003F1B2A"/>
    <w:rPr>
      <w:rFonts w:ascii="Arial" w:hAnsi="Arial" w:cs="Arial" w:hint="default"/>
      <w:noProof w:val="0"/>
      <w:sz w:val="18"/>
      <w:szCs w:val="24"/>
      <w:u w:val="single"/>
      <w:lang w:val="en-US" w:eastAsia="en-US" w:bidi="ar-SA"/>
    </w:rPr>
  </w:style>
  <w:style w:type="character" w:customStyle="1" w:styleId="CardsCharCharChar">
    <w:name w:val="Cards Char Char Char"/>
    <w:rsid w:val="003F1B2A"/>
    <w:rPr>
      <w:szCs w:val="24"/>
      <w:lang w:val="en-US" w:eastAsia="en-US" w:bidi="ar-SA"/>
    </w:rPr>
  </w:style>
  <w:style w:type="character" w:customStyle="1" w:styleId="CardsCharChar">
    <w:name w:val="Cards Char Char"/>
    <w:rsid w:val="003F1B2A"/>
    <w:rPr>
      <w:szCs w:val="24"/>
      <w:lang w:val="en-US" w:eastAsia="en-US" w:bidi="ar-SA"/>
    </w:rPr>
  </w:style>
  <w:style w:type="character" w:customStyle="1" w:styleId="CardsCharCharCharChar">
    <w:name w:val="Cards Char Char Char Char"/>
    <w:rsid w:val="003F1B2A"/>
    <w:rPr>
      <w:szCs w:val="24"/>
      <w:lang w:val="en-US" w:eastAsia="en-US" w:bidi="ar-SA"/>
    </w:rPr>
  </w:style>
  <w:style w:type="character" w:customStyle="1" w:styleId="BlockHeadingsCharChar">
    <w:name w:val="Block Headings Char Char"/>
    <w:rsid w:val="003F1B2A"/>
    <w:rPr>
      <w:b/>
      <w:bCs w:val="0"/>
      <w:sz w:val="36"/>
      <w:szCs w:val="24"/>
      <w:u w:val="single"/>
      <w:lang w:val="en-US" w:eastAsia="en-US" w:bidi="ar-SA"/>
    </w:rPr>
  </w:style>
  <w:style w:type="character" w:customStyle="1" w:styleId="NothingChar1">
    <w:name w:val="Nothing Char1"/>
    <w:rsid w:val="003F1B2A"/>
    <w:rPr>
      <w:szCs w:val="24"/>
      <w:lang w:val="en-US" w:eastAsia="en-US" w:bidi="ar-SA"/>
    </w:rPr>
  </w:style>
  <w:style w:type="character" w:customStyle="1" w:styleId="heading3char0">
    <w:name w:val="heading3char"/>
    <w:rsid w:val="003F1B2A"/>
  </w:style>
  <w:style w:type="character" w:customStyle="1" w:styleId="StyleTimesNewRoman">
    <w:name w:val="Style Times New Roman"/>
    <w:rsid w:val="003F1B2A"/>
    <w:rPr>
      <w:rFonts w:ascii="Garamond" w:hAnsi="Garamond" w:hint="default"/>
    </w:rPr>
  </w:style>
  <w:style w:type="character" w:customStyle="1" w:styleId="IndexHeadersCharChar">
    <w:name w:val="Index Headers Char Char"/>
    <w:rsid w:val="003F1B2A"/>
    <w:rPr>
      <w:rFonts w:ascii="Arial" w:hAnsi="Arial" w:cs="Arial" w:hint="default"/>
      <w:bCs/>
      <w:caps/>
      <w:color w:val="FFFFFF"/>
      <w:sz w:val="2"/>
      <w:szCs w:val="2"/>
      <w:lang w:val="en-US" w:eastAsia="en-US" w:bidi="ar-SA"/>
    </w:rPr>
  </w:style>
  <w:style w:type="character" w:customStyle="1" w:styleId="justify">
    <w:name w:val="justify"/>
    <w:basedOn w:val="DefaultParagraphFont"/>
    <w:rsid w:val="003F1B2A"/>
  </w:style>
  <w:style w:type="character" w:customStyle="1" w:styleId="SmallCardTextChar">
    <w:name w:val="Small Card Text Char"/>
    <w:rsid w:val="003F1B2A"/>
    <w:rPr>
      <w:sz w:val="16"/>
      <w:szCs w:val="16"/>
      <w:lang w:val="en-US" w:eastAsia="en-US" w:bidi="ar-SA"/>
    </w:rPr>
  </w:style>
  <w:style w:type="character" w:customStyle="1" w:styleId="mainarttxt">
    <w:name w:val="mainarttxt"/>
    <w:basedOn w:val="DefaultParagraphFont"/>
    <w:rsid w:val="003F1B2A"/>
  </w:style>
  <w:style w:type="character" w:customStyle="1" w:styleId="Style10pt">
    <w:name w:val="Style 10 pt"/>
    <w:rsid w:val="003F1B2A"/>
    <w:rPr>
      <w:sz w:val="20"/>
    </w:rPr>
  </w:style>
  <w:style w:type="character" w:customStyle="1" w:styleId="highlightChar">
    <w:name w:val="highlight Char"/>
    <w:rsid w:val="003F1B2A"/>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3F1B2A"/>
    <w:rPr>
      <w:rFonts w:ascii="Batang" w:eastAsia="Batang" w:cs="Arial" w:hint="eastAsia"/>
      <w:b/>
      <w:bCs/>
      <w:iCs/>
      <w:sz w:val="24"/>
      <w:szCs w:val="28"/>
      <w:lang w:val="en-US" w:eastAsia="en-US" w:bidi="ar-SA"/>
    </w:rPr>
  </w:style>
  <w:style w:type="character" w:customStyle="1" w:styleId="pmterms2">
    <w:name w:val="pmterms2"/>
    <w:basedOn w:val="DefaultParagraphFont"/>
    <w:rsid w:val="003F1B2A"/>
  </w:style>
  <w:style w:type="character" w:customStyle="1" w:styleId="StyleCardTextUnderline3Char">
    <w:name w:val="Style Card Text + Underline3 Char"/>
    <w:rsid w:val="003F1B2A"/>
    <w:rPr>
      <w:rFonts w:ascii="SimSun" w:eastAsia="SimSun" w:hAnsi="SimSun" w:hint="eastAsia"/>
      <w:szCs w:val="24"/>
      <w:u w:val="thick"/>
      <w:lang w:val="en-US" w:eastAsia="zh-CN" w:bidi="ar-SA"/>
    </w:rPr>
  </w:style>
  <w:style w:type="character" w:customStyle="1" w:styleId="BoldandUnderlineChar1Char2CharChar">
    <w:name w:val="Bold and Underline Char1 Char2 Char Char"/>
    <w:rsid w:val="003F1B2A"/>
    <w:rPr>
      <w:b/>
      <w:bCs w:val="0"/>
      <w:noProof w:val="0"/>
      <w:szCs w:val="24"/>
      <w:u w:val="single"/>
      <w:lang w:val="en-US" w:eastAsia="en-US" w:bidi="ar-SA"/>
    </w:rPr>
  </w:style>
  <w:style w:type="character" w:customStyle="1" w:styleId="UnderlineChar1Char1">
    <w:name w:val="Underline Char1 Char1"/>
    <w:rsid w:val="003F1B2A"/>
    <w:rPr>
      <w:noProof w:val="0"/>
      <w:szCs w:val="24"/>
      <w:u w:val="single"/>
      <w:lang w:val="en-US" w:eastAsia="en-US" w:bidi="ar-SA"/>
    </w:rPr>
  </w:style>
  <w:style w:type="character" w:customStyle="1" w:styleId="featurecontentgray1">
    <w:name w:val="featurecontentgray1"/>
    <w:rsid w:val="003F1B2A"/>
    <w:rPr>
      <w:rFonts w:ascii="Arial" w:hAnsi="Arial" w:cs="Arial" w:hint="default"/>
      <w:color w:val="666666"/>
    </w:rPr>
  </w:style>
  <w:style w:type="character" w:customStyle="1" w:styleId="CardCharCharChar0">
    <w:name w:val="Card Char Char Char"/>
    <w:rsid w:val="003F1B2A"/>
    <w:rPr>
      <w:rFonts w:ascii="Book Antiqua" w:hAnsi="Book Antiqua" w:hint="default"/>
      <w:szCs w:val="24"/>
      <w:lang w:val="en-US" w:eastAsia="en-US" w:bidi="ar-SA"/>
    </w:rPr>
  </w:style>
  <w:style w:type="character" w:customStyle="1" w:styleId="big1">
    <w:name w:val="big1"/>
    <w:rsid w:val="003F1B2A"/>
    <w:rPr>
      <w:sz w:val="28"/>
      <w:szCs w:val="28"/>
    </w:rPr>
  </w:style>
  <w:style w:type="character" w:customStyle="1" w:styleId="prodgeneral">
    <w:name w:val="prodgeneral"/>
    <w:basedOn w:val="DefaultParagraphFont"/>
    <w:rsid w:val="003F1B2A"/>
  </w:style>
  <w:style w:type="character" w:customStyle="1" w:styleId="StyleUnderlineChar0">
    <w:name w:val="Style Underline + Char"/>
    <w:rsid w:val="003F1B2A"/>
    <w:rPr>
      <w:rFonts w:ascii="SimSun" w:eastAsia="SimSun" w:hAnsi="SimSun" w:cs="Arial" w:hint="eastAsia"/>
      <w:b/>
      <w:bCs/>
      <w:iCs/>
      <w:caps/>
      <w:sz w:val="24"/>
      <w:szCs w:val="24"/>
      <w:u w:val="single"/>
      <w:lang w:val="en-US" w:eastAsia="en-US" w:bidi="ar-SA"/>
    </w:rPr>
  </w:style>
  <w:style w:type="character" w:customStyle="1" w:styleId="StyleciteChar">
    <w:name w:val="Style cite + Char"/>
    <w:basedOn w:val="citeChar2"/>
    <w:rsid w:val="003F1B2A"/>
    <w:rPr>
      <w:b w:val="0"/>
      <w:bCs w:val="0"/>
      <w:sz w:val="24"/>
      <w:szCs w:val="24"/>
      <w:u w:val="single"/>
      <w:lang w:val="en-US" w:eastAsia="en-US" w:bidi="ar-SA"/>
    </w:rPr>
  </w:style>
  <w:style w:type="character" w:customStyle="1" w:styleId="sectiontitle">
    <w:name w:val="sectiontitle"/>
    <w:basedOn w:val="DefaultParagraphFont"/>
    <w:rsid w:val="003F1B2A"/>
  </w:style>
  <w:style w:type="character" w:customStyle="1" w:styleId="sectionsubtitle">
    <w:name w:val="sectionsubtitle"/>
    <w:basedOn w:val="DefaultParagraphFont"/>
    <w:rsid w:val="003F1B2A"/>
  </w:style>
  <w:style w:type="character" w:customStyle="1" w:styleId="copyright">
    <w:name w:val="copyright"/>
    <w:basedOn w:val="DefaultParagraphFont"/>
    <w:rsid w:val="003F1B2A"/>
  </w:style>
  <w:style w:type="character" w:customStyle="1" w:styleId="EvidenceTag">
    <w:name w:val="Evidence Tag"/>
    <w:rsid w:val="003F1B2A"/>
    <w:rPr>
      <w:rFonts w:ascii="Lucida Grande" w:eastAsia="Lucida Grande" w:hAnsi="Lucida Grande" w:cs="Lucida Grande" w:hint="default"/>
      <w:b w:val="0"/>
      <w:bCs w:val="0"/>
      <w:i w:val="0"/>
      <w:iCs w:val="0"/>
      <w:caps w:val="0"/>
      <w:smallCaps w:val="0"/>
      <w:strike w:val="0"/>
      <w:dstrike w:val="0"/>
      <w:noProof w:val="0"/>
      <w:color w:val="000000"/>
      <w:spacing w:val="0"/>
      <w:position w:val="0"/>
      <w:sz w:val="24"/>
      <w:u w:val="none" w:color="000000"/>
      <w:effect w:val="none"/>
      <w:vertAlign w:val="baseline"/>
      <w:lang w:val="en-US"/>
    </w:rPr>
  </w:style>
  <w:style w:type="character" w:customStyle="1" w:styleId="CiteFirstNameMiddleI">
    <w:name w:val="Cite First Name Middle I."/>
    <w:rsid w:val="003F1B2A"/>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8"/>
      <w:u w:val="none" w:color="000000"/>
      <w:effect w:val="none"/>
      <w:vertAlign w:val="baseline"/>
      <w:lang w:val="en-US"/>
    </w:rPr>
  </w:style>
  <w:style w:type="character" w:customStyle="1" w:styleId="CiteLastName">
    <w:name w:val="Cite Last Name"/>
    <w:rsid w:val="003F1B2A"/>
    <w:rPr>
      <w:rFonts w:ascii="Times New Roman" w:eastAsia="Times New Roman" w:hAnsi="Times New Roman" w:cs="Times New Roman" w:hint="default"/>
      <w:b/>
      <w:bCs w:val="0"/>
      <w:i w:val="0"/>
      <w:iCs w:val="0"/>
      <w:caps w:val="0"/>
      <w:smallCaps w:val="0"/>
      <w:noProof w:val="0"/>
      <w:color w:val="000000"/>
      <w:spacing w:val="0"/>
      <w:position w:val="0"/>
      <w:sz w:val="24"/>
      <w:u w:val="single" w:color="000000"/>
      <w:vertAlign w:val="baseline"/>
      <w:lang w:val="en-US"/>
    </w:rPr>
  </w:style>
  <w:style w:type="character" w:customStyle="1" w:styleId="CiteDetails">
    <w:name w:val="Cite Details"/>
    <w:rsid w:val="003F1B2A"/>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8"/>
      <w:u w:val="none" w:color="000000"/>
      <w:effect w:val="none"/>
      <w:vertAlign w:val="baseline"/>
      <w:lang w:val="en-US"/>
    </w:rPr>
  </w:style>
  <w:style w:type="character" w:customStyle="1" w:styleId="CiteYear">
    <w:name w:val="Cite Year"/>
    <w:rsid w:val="003F1B2A"/>
    <w:rPr>
      <w:rFonts w:ascii="Times New Roman" w:eastAsia="Times New Roman" w:hAnsi="Times New Roman" w:cs="Times New Roman" w:hint="default"/>
      <w:b/>
      <w:bCs w:val="0"/>
      <w:i w:val="0"/>
      <w:iCs w:val="0"/>
      <w:caps w:val="0"/>
      <w:smallCaps w:val="0"/>
      <w:noProof w:val="0"/>
      <w:color w:val="000000"/>
      <w:spacing w:val="0"/>
      <w:position w:val="0"/>
      <w:sz w:val="24"/>
      <w:u w:val="single" w:color="000000"/>
      <w:vertAlign w:val="baseline"/>
      <w:lang w:val="en-US"/>
    </w:rPr>
  </w:style>
  <w:style w:type="character" w:customStyle="1" w:styleId="smcaps">
    <w:name w:val="smcaps"/>
    <w:basedOn w:val="DefaultParagraphFont"/>
    <w:rsid w:val="003F1B2A"/>
  </w:style>
  <w:style w:type="character" w:customStyle="1" w:styleId="inside-head1">
    <w:name w:val="inside-head1"/>
    <w:rsid w:val="003F1B2A"/>
    <w:rPr>
      <w:rFonts w:ascii="Arial" w:hAnsi="Arial" w:cs="Arial" w:hint="default"/>
      <w:b/>
      <w:bCs/>
      <w:color w:val="000000"/>
      <w:spacing w:val="-15"/>
      <w:sz w:val="45"/>
      <w:szCs w:val="45"/>
    </w:rPr>
  </w:style>
  <w:style w:type="character" w:customStyle="1" w:styleId="datestamp1">
    <w:name w:val="datestamp1"/>
    <w:rsid w:val="003F1B2A"/>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3F1B2A"/>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3F1B2A"/>
  </w:style>
  <w:style w:type="character" w:customStyle="1" w:styleId="storyheading31">
    <w:name w:val="storyheading31"/>
    <w:rsid w:val="003F1B2A"/>
    <w:rPr>
      <w:rFonts w:ascii="Verdana" w:hAnsi="Verdana" w:hint="default"/>
      <w:b/>
      <w:bCs/>
      <w:sz w:val="32"/>
      <w:szCs w:val="32"/>
    </w:rPr>
  </w:style>
  <w:style w:type="character" w:customStyle="1" w:styleId="storydeck31">
    <w:name w:val="storydeck31"/>
    <w:rsid w:val="003F1B2A"/>
    <w:rPr>
      <w:rFonts w:ascii="Verdana" w:hAnsi="Verdana" w:hint="default"/>
      <w:i w:val="0"/>
      <w:iCs w:val="0"/>
      <w:sz w:val="21"/>
      <w:szCs w:val="21"/>
    </w:rPr>
  </w:style>
  <w:style w:type="character" w:customStyle="1" w:styleId="subtitle10">
    <w:name w:val="subtitle1"/>
    <w:rsid w:val="003F1B2A"/>
    <w:rPr>
      <w:rFonts w:ascii="Verdana" w:hAnsi="Verdana" w:hint="default"/>
      <w:b w:val="0"/>
      <w:bCs w:val="0"/>
      <w:vanish/>
      <w:webHidden w:val="0"/>
      <w:color w:val="484848"/>
      <w:sz w:val="14"/>
      <w:szCs w:val="14"/>
      <w:specVanish/>
    </w:rPr>
  </w:style>
  <w:style w:type="character" w:customStyle="1" w:styleId="clsbiolink">
    <w:name w:val="clsbiolink"/>
    <w:basedOn w:val="DefaultParagraphFont"/>
    <w:rsid w:val="003F1B2A"/>
  </w:style>
  <w:style w:type="character" w:customStyle="1" w:styleId="clssmaller">
    <w:name w:val="clssmaller"/>
    <w:basedOn w:val="DefaultParagraphFont"/>
    <w:rsid w:val="003F1B2A"/>
  </w:style>
  <w:style w:type="character" w:customStyle="1" w:styleId="sm1">
    <w:name w:val="sm1"/>
    <w:rsid w:val="003F1B2A"/>
    <w:rPr>
      <w:rFonts w:ascii="Verdana" w:hAnsi="Verdana" w:hint="default"/>
      <w:i w:val="0"/>
      <w:iCs w:val="0"/>
      <w:smallCaps w:val="0"/>
      <w:color w:val="000000"/>
      <w:sz w:val="17"/>
      <w:szCs w:val="17"/>
    </w:rPr>
  </w:style>
  <w:style w:type="character" w:customStyle="1" w:styleId="noindentChar">
    <w:name w:val="noindent Char"/>
    <w:rsid w:val="003F1B2A"/>
    <w:rPr>
      <w:rFonts w:ascii="Arial" w:hAnsi="Arial" w:cs="Arial" w:hint="default"/>
      <w:sz w:val="24"/>
      <w:szCs w:val="24"/>
      <w:lang w:val="en-US" w:eastAsia="en-US" w:bidi="ar-SA"/>
    </w:rPr>
  </w:style>
  <w:style w:type="character" w:customStyle="1" w:styleId="SmallChar1">
    <w:name w:val="Small Char1"/>
    <w:rsid w:val="003F1B2A"/>
    <w:rPr>
      <w:sz w:val="16"/>
      <w:szCs w:val="24"/>
      <w:lang w:val="en-US" w:eastAsia="en-US" w:bidi="ar-SA"/>
    </w:rPr>
  </w:style>
  <w:style w:type="character" w:customStyle="1" w:styleId="fullcite0">
    <w:name w:val="fullcite"/>
    <w:basedOn w:val="DefaultParagraphFont"/>
    <w:rsid w:val="003F1B2A"/>
  </w:style>
  <w:style w:type="character" w:customStyle="1" w:styleId="Style9ptThickunderline">
    <w:name w:val="Style 9 pt Thick underline"/>
    <w:rsid w:val="003F1B2A"/>
    <w:rPr>
      <w:sz w:val="24"/>
      <w:u w:val="thick"/>
    </w:rPr>
  </w:style>
  <w:style w:type="character" w:customStyle="1" w:styleId="CardNotUnderlinedChar">
    <w:name w:val="Card Not Underlined Char"/>
    <w:rsid w:val="003F1B2A"/>
    <w:rPr>
      <w:sz w:val="16"/>
      <w:lang w:val="en-US" w:eastAsia="en-US" w:bidi="ar-SA"/>
    </w:rPr>
  </w:style>
  <w:style w:type="character" w:customStyle="1" w:styleId="tagChar3">
    <w:name w:val="tag Char3"/>
    <w:rsid w:val="003F1B2A"/>
    <w:rPr>
      <w:b/>
      <w:bCs w:val="0"/>
      <w:sz w:val="24"/>
      <w:szCs w:val="24"/>
      <w:lang w:val="en-US" w:eastAsia="en-US" w:bidi="ar-SA"/>
    </w:rPr>
  </w:style>
  <w:style w:type="character" w:customStyle="1" w:styleId="link-mailto">
    <w:name w:val="link-mailto"/>
    <w:basedOn w:val="DefaultParagraphFont"/>
    <w:rsid w:val="003F1B2A"/>
  </w:style>
  <w:style w:type="character" w:customStyle="1" w:styleId="StyleUnderlineUnderlineChar">
    <w:name w:val="Style Underline + Underline Char"/>
    <w:rsid w:val="003F1B2A"/>
    <w:rPr>
      <w:rFonts w:ascii="Trebuchet MS" w:hAnsi="Trebuchet MS" w:hint="default"/>
      <w:szCs w:val="18"/>
      <w:u w:val="single"/>
      <w:lang w:val="en-US" w:eastAsia="en-US" w:bidi="ar-SA"/>
    </w:rPr>
  </w:style>
  <w:style w:type="character" w:customStyle="1" w:styleId="CharacterStyle8">
    <w:name w:val="Character Style 8"/>
    <w:rsid w:val="003F1B2A"/>
    <w:rPr>
      <w:sz w:val="22"/>
      <w:szCs w:val="22"/>
    </w:rPr>
  </w:style>
  <w:style w:type="character" w:customStyle="1" w:styleId="CardText1CharChar">
    <w:name w:val="Card Text 1 Char Char"/>
    <w:rsid w:val="003F1B2A"/>
    <w:rPr>
      <w:rFonts w:ascii="Arial Narrow" w:hAnsi="Arial Narrow" w:hint="default"/>
      <w:color w:val="000000"/>
      <w:sz w:val="22"/>
      <w:szCs w:val="22"/>
      <w:u w:val="single"/>
      <w:lang w:val="en-US" w:eastAsia="en-US" w:bidi="ar-SA"/>
    </w:rPr>
  </w:style>
  <w:style w:type="character" w:customStyle="1" w:styleId="CardText1Char1">
    <w:name w:val="Card Text 1 Char1"/>
    <w:rsid w:val="003F1B2A"/>
    <w:rPr>
      <w:rFonts w:ascii="Arial Narrow" w:hAnsi="Arial Narrow" w:hint="default"/>
      <w:color w:val="000000"/>
      <w:sz w:val="22"/>
      <w:szCs w:val="22"/>
      <w:u w:val="single"/>
      <w:lang w:val="en-US" w:eastAsia="en-US" w:bidi="ar-SA"/>
    </w:rPr>
  </w:style>
  <w:style w:type="character" w:customStyle="1" w:styleId="BigCiteChar">
    <w:name w:val="Big Cite Char"/>
    <w:basedOn w:val="CitesChar0"/>
    <w:rsid w:val="003F1B2A"/>
    <w:rPr>
      <w:rFonts w:ascii="Times New Roman" w:eastAsia="Times" w:hAnsi="Times New Roman" w:cs="Arial" w:hint="default"/>
      <w:b/>
      <w:bCs/>
      <w:iCs/>
      <w:noProof/>
      <w:sz w:val="24"/>
      <w:szCs w:val="24"/>
      <w:lang w:val="en-US" w:eastAsia="en-US" w:bidi="ar-SA"/>
    </w:rPr>
  </w:style>
  <w:style w:type="character" w:customStyle="1" w:styleId="byd">
    <w:name w:val="byd"/>
    <w:basedOn w:val="DefaultParagraphFont"/>
    <w:rsid w:val="003F1B2A"/>
  </w:style>
  <w:style w:type="character" w:customStyle="1" w:styleId="arttitle1">
    <w:name w:val="arttitle1"/>
    <w:rsid w:val="003F1B2A"/>
    <w:rPr>
      <w:b/>
      <w:bCs/>
      <w:color w:val="695B54"/>
    </w:rPr>
  </w:style>
  <w:style w:type="character" w:customStyle="1" w:styleId="TextHeadingChar">
    <w:name w:val="Text Heading Char"/>
    <w:rsid w:val="003F1B2A"/>
    <w:rPr>
      <w:rFonts w:ascii="Arial" w:hAnsi="Arial" w:cs="Arial" w:hint="default"/>
      <w:b/>
      <w:bCs/>
      <w:sz w:val="22"/>
      <w:szCs w:val="26"/>
      <w:u w:val="single"/>
      <w:lang w:val="en-US" w:eastAsia="en-US" w:bidi="ar-SA"/>
    </w:rPr>
  </w:style>
  <w:style w:type="character" w:customStyle="1" w:styleId="FootnoteCharacters">
    <w:name w:val="Footnote Characters"/>
    <w:rsid w:val="003F1B2A"/>
    <w:rPr>
      <w:vertAlign w:val="superscript"/>
    </w:rPr>
  </w:style>
  <w:style w:type="character" w:customStyle="1" w:styleId="10ptnotbold">
    <w:name w:val="10ptnotbold"/>
    <w:rsid w:val="003F1B2A"/>
    <w:rPr>
      <w:sz w:val="20"/>
    </w:rPr>
  </w:style>
  <w:style w:type="character" w:customStyle="1" w:styleId="Heading2CharCharCharCharCharCharCharCharCharCharCharCharCharChar1">
    <w:name w:val="Heading 2 Char Char Char Char Char Char Char Char Char Char Char Char Char Char1"/>
    <w:rsid w:val="003F1B2A"/>
    <w:rPr>
      <w:rFonts w:ascii="SimSun" w:eastAsia="SimSun" w:hAnsi="SimSun" w:cs="Arial" w:hint="eastAsia"/>
      <w:b/>
      <w:bCs/>
      <w:iCs/>
      <w:sz w:val="24"/>
      <w:szCs w:val="28"/>
      <w:lang w:val="en-US" w:eastAsia="zh-CN" w:bidi="ar-SA"/>
    </w:rPr>
  </w:style>
  <w:style w:type="character" w:customStyle="1" w:styleId="Char31">
    <w:name w:val="Char31"/>
    <w:rsid w:val="003F1B2A"/>
    <w:rPr>
      <w:rFonts w:ascii="Arial" w:hAnsi="Arial" w:cs="Arial" w:hint="default"/>
      <w:bCs/>
      <w:u w:val="thick"/>
      <w:lang w:val="en-US" w:eastAsia="en-US" w:bidi="ar-SA"/>
    </w:rPr>
  </w:style>
  <w:style w:type="character" w:customStyle="1" w:styleId="underliningChar0">
    <w:name w:val="underlining Char"/>
    <w:rsid w:val="003F1B2A"/>
    <w:rPr>
      <w:b/>
      <w:bCs w:val="0"/>
      <w:szCs w:val="24"/>
      <w:u w:val="single"/>
      <w:lang w:val="en-US" w:eastAsia="en-US" w:bidi="ar-SA"/>
    </w:rPr>
  </w:style>
  <w:style w:type="character" w:customStyle="1" w:styleId="notreadChar">
    <w:name w:val="not read Char"/>
    <w:rsid w:val="003F1B2A"/>
    <w:rPr>
      <w:sz w:val="18"/>
      <w:szCs w:val="24"/>
      <w:lang w:val="en-US" w:eastAsia="en-US" w:bidi="ar-SA"/>
    </w:rPr>
  </w:style>
  <w:style w:type="character" w:customStyle="1" w:styleId="prbodytext1">
    <w:name w:val="pr_bodytext1"/>
    <w:rsid w:val="003F1B2A"/>
    <w:rPr>
      <w:rFonts w:ascii="Arial" w:hAnsi="Arial" w:cs="Arial" w:hint="default"/>
      <w:sz w:val="20"/>
      <w:szCs w:val="20"/>
    </w:rPr>
  </w:style>
  <w:style w:type="character" w:customStyle="1" w:styleId="smallCharChar">
    <w:name w:val="small Char Char"/>
    <w:rsid w:val="003F1B2A"/>
    <w:rPr>
      <w:rFonts w:ascii="Times New Roman" w:eastAsia="Times New Roman" w:hAnsi="Times New Roman" w:cs="Times New Roman" w:hint="default"/>
      <w:sz w:val="12"/>
      <w:szCs w:val="16"/>
    </w:rPr>
  </w:style>
  <w:style w:type="character" w:customStyle="1" w:styleId="Undlerine">
    <w:name w:val="Undlerine"/>
    <w:qFormat/>
    <w:rsid w:val="003F1B2A"/>
    <w:rPr>
      <w:rFonts w:ascii="Times New Roman" w:hAnsi="Times New Roman" w:cs="Times New Roman" w:hint="default"/>
      <w:w w:val="110"/>
      <w:sz w:val="20"/>
      <w:szCs w:val="20"/>
      <w:u w:val="single"/>
      <w:bdr w:val="none" w:sz="0" w:space="0" w:color="auto" w:frame="1"/>
      <w:lang w:bidi="he-IL"/>
    </w:rPr>
  </w:style>
  <w:style w:type="character" w:customStyle="1" w:styleId="Aunderline1">
    <w:name w:val="Aunderline"/>
    <w:qFormat/>
    <w:rsid w:val="003F1B2A"/>
    <w:rPr>
      <w:rFonts w:ascii="Times New Roman" w:hAnsi="Times New Roman" w:cs="Times New Roman" w:hint="default"/>
      <w:sz w:val="20"/>
      <w:u w:val="single"/>
    </w:rPr>
  </w:style>
  <w:style w:type="character" w:customStyle="1" w:styleId="Boxes">
    <w:name w:val="Boxes"/>
    <w:qFormat/>
    <w:rsid w:val="003F1B2A"/>
    <w:rPr>
      <w:rFonts w:ascii="Times New Roman" w:hAnsi="Times New Roman" w:cs="Times New Roman" w:hint="default"/>
      <w:sz w:val="20"/>
      <w:u w:val="single"/>
      <w:bdr w:val="single" w:sz="4" w:space="0" w:color="auto" w:frame="1"/>
    </w:rPr>
  </w:style>
  <w:style w:type="character" w:customStyle="1" w:styleId="tim">
    <w:name w:val="tim"/>
    <w:qFormat/>
    <w:rsid w:val="003F1B2A"/>
    <w:rPr>
      <w:rFonts w:ascii="Times New Roman" w:hAnsi="Times New Roman" w:cs="Times New Roman" w:hint="default"/>
      <w:sz w:val="20"/>
      <w:u w:val="single"/>
    </w:rPr>
  </w:style>
  <w:style w:type="character" w:customStyle="1" w:styleId="hl">
    <w:name w:val="hl"/>
    <w:basedOn w:val="DefaultParagraphFont"/>
    <w:rsid w:val="003F1B2A"/>
  </w:style>
  <w:style w:type="character" w:customStyle="1" w:styleId="clock1">
    <w:name w:val="clock1"/>
    <w:rsid w:val="003F1B2A"/>
    <w:rPr>
      <w:color w:val="B51B1B"/>
    </w:rPr>
  </w:style>
  <w:style w:type="character" w:customStyle="1" w:styleId="smallChar10">
    <w:name w:val="small Char1"/>
    <w:rsid w:val="003F1B2A"/>
    <w:rPr>
      <w:sz w:val="12"/>
      <w:szCs w:val="16"/>
      <w:lang w:val="en-US" w:eastAsia="en-US" w:bidi="ar-SA"/>
    </w:rPr>
  </w:style>
  <w:style w:type="character" w:customStyle="1" w:styleId="SmallCardsCharChar">
    <w:name w:val="Small Cards Char Char"/>
    <w:rsid w:val="003F1B2A"/>
    <w:rPr>
      <w:sz w:val="14"/>
      <w:szCs w:val="24"/>
      <w:lang w:val="en-US" w:eastAsia="en-US" w:bidi="ar-SA"/>
    </w:rPr>
  </w:style>
  <w:style w:type="character" w:customStyle="1" w:styleId="iniciales">
    <w:name w:val="iniciales"/>
    <w:basedOn w:val="DefaultParagraphFont"/>
    <w:rsid w:val="003F1B2A"/>
  </w:style>
  <w:style w:type="character" w:customStyle="1" w:styleId="Style10ptBoldUnderline">
    <w:name w:val="Style 10 pt Bold Underline"/>
    <w:rsid w:val="003F1B2A"/>
    <w:rPr>
      <w:b/>
      <w:bCs/>
      <w:sz w:val="20"/>
      <w:u w:val="single"/>
    </w:rPr>
  </w:style>
  <w:style w:type="character" w:customStyle="1" w:styleId="UnderlineCardsCharChar">
    <w:name w:val="Underline Cards Char Char"/>
    <w:rsid w:val="003F1B2A"/>
    <w:rPr>
      <w:rFonts w:ascii="SimSun" w:eastAsia="SimSun" w:hAnsi="SimSun" w:hint="eastAsia"/>
      <w:szCs w:val="24"/>
      <w:u w:val="thick"/>
      <w:lang w:val="en-US" w:eastAsia="en-US" w:bidi="ar-SA"/>
    </w:rPr>
  </w:style>
  <w:style w:type="character" w:customStyle="1" w:styleId="head">
    <w:name w:val="head"/>
    <w:basedOn w:val="DefaultParagraphFont"/>
    <w:rsid w:val="003F1B2A"/>
  </w:style>
  <w:style w:type="character" w:customStyle="1" w:styleId="smallcapitals">
    <w:name w:val="smallcapitals"/>
    <w:basedOn w:val="DefaultParagraphFont"/>
    <w:rsid w:val="003F1B2A"/>
  </w:style>
  <w:style w:type="character" w:customStyle="1" w:styleId="number0">
    <w:name w:val="number"/>
    <w:basedOn w:val="DefaultParagraphFont"/>
    <w:rsid w:val="003F1B2A"/>
  </w:style>
  <w:style w:type="character" w:customStyle="1" w:styleId="swauthor">
    <w:name w:val="sw_author"/>
    <w:rsid w:val="003F1B2A"/>
  </w:style>
  <w:style w:type="character" w:customStyle="1" w:styleId="articlebody1">
    <w:name w:val="articlebody1"/>
    <w:rsid w:val="003F1B2A"/>
  </w:style>
  <w:style w:type="character" w:customStyle="1" w:styleId="small1">
    <w:name w:val="small1"/>
    <w:rsid w:val="003F1B2A"/>
  </w:style>
  <w:style w:type="character" w:customStyle="1" w:styleId="Shortcite">
    <w:name w:val="Shortcite"/>
    <w:basedOn w:val="DefaultParagraphFont"/>
    <w:rsid w:val="003F1B2A"/>
    <w:rPr>
      <w:rFonts w:ascii="Times New Roman" w:hAnsi="Times New Roman" w:cs="Times New Roman" w:hint="default"/>
      <w:b/>
      <w:bCs/>
      <w:sz w:val="20"/>
    </w:rPr>
  </w:style>
  <w:style w:type="character" w:customStyle="1" w:styleId="Longcite">
    <w:name w:val="Longcite"/>
    <w:basedOn w:val="DefaultParagraphFont"/>
    <w:rsid w:val="003F1B2A"/>
    <w:rPr>
      <w:sz w:val="16"/>
    </w:rPr>
  </w:style>
  <w:style w:type="character" w:customStyle="1" w:styleId="Normal30">
    <w:name w:val="Normal3"/>
    <w:basedOn w:val="DefaultParagraphFont"/>
    <w:rsid w:val="003F1B2A"/>
  </w:style>
  <w:style w:type="character" w:customStyle="1" w:styleId="NoterefInText">
    <w:name w:val="_NoterefInText"/>
    <w:uiPriority w:val="99"/>
    <w:rsid w:val="003F1B2A"/>
    <w:rPr>
      <w:rFonts w:ascii="New Baskerville" w:hAnsi="New Baskerville" w:cs="New Baskerville" w:hint="default"/>
      <w:color w:val="000000"/>
    </w:rPr>
  </w:style>
  <w:style w:type="character" w:customStyle="1" w:styleId="postauthor">
    <w:name w:val="postauthor"/>
    <w:basedOn w:val="DefaultParagraphFont"/>
    <w:rsid w:val="003F1B2A"/>
  </w:style>
  <w:style w:type="character" w:customStyle="1" w:styleId="span">
    <w:name w:val="span"/>
    <w:basedOn w:val="DefaultParagraphFont"/>
    <w:rsid w:val="003F1B2A"/>
  </w:style>
  <w:style w:type="character" w:customStyle="1" w:styleId="maintitle">
    <w:name w:val="maintitle"/>
    <w:basedOn w:val="DefaultParagraphFont"/>
    <w:rsid w:val="003F1B2A"/>
  </w:style>
  <w:style w:type="character" w:customStyle="1" w:styleId="thirdparty-logo">
    <w:name w:val="thirdparty-logo"/>
    <w:basedOn w:val="DefaultParagraphFont"/>
    <w:rsid w:val="003F1B2A"/>
  </w:style>
  <w:style w:type="character" w:customStyle="1" w:styleId="vcard">
    <w:name w:val="vcard"/>
    <w:basedOn w:val="DefaultParagraphFont"/>
    <w:rsid w:val="003F1B2A"/>
  </w:style>
  <w:style w:type="character" w:customStyle="1" w:styleId="print-footnote">
    <w:name w:val="print-footnote"/>
    <w:basedOn w:val="DefaultParagraphFont"/>
    <w:rsid w:val="003F1B2A"/>
  </w:style>
  <w:style w:type="character" w:customStyle="1" w:styleId="datestring">
    <w:name w:val="datestring"/>
    <w:basedOn w:val="DefaultParagraphFont"/>
    <w:rsid w:val="003F1B2A"/>
  </w:style>
  <w:style w:type="character" w:customStyle="1" w:styleId="gptad">
    <w:name w:val="gptad"/>
    <w:basedOn w:val="DefaultParagraphFont"/>
    <w:rsid w:val="003F1B2A"/>
  </w:style>
  <w:style w:type="character" w:customStyle="1" w:styleId="creditline">
    <w:name w:val="creditline"/>
    <w:basedOn w:val="DefaultParagraphFont"/>
    <w:rsid w:val="003F1B2A"/>
  </w:style>
  <w:style w:type="character" w:customStyle="1" w:styleId="grd">
    <w:name w:val="grd"/>
    <w:basedOn w:val="DefaultParagraphFont"/>
    <w:rsid w:val="003F1B2A"/>
  </w:style>
  <w:style w:type="character" w:customStyle="1" w:styleId="created">
    <w:name w:val="created"/>
    <w:basedOn w:val="DefaultParagraphFont"/>
    <w:rsid w:val="003F1B2A"/>
  </w:style>
  <w:style w:type="character" w:customStyle="1" w:styleId="changed">
    <w:name w:val="changed"/>
    <w:basedOn w:val="DefaultParagraphFont"/>
    <w:rsid w:val="003F1B2A"/>
  </w:style>
  <w:style w:type="character" w:customStyle="1" w:styleId="article-author-name">
    <w:name w:val="article-author-name"/>
    <w:basedOn w:val="DefaultParagraphFont"/>
    <w:rsid w:val="003F1B2A"/>
  </w:style>
  <w:style w:type="character" w:customStyle="1" w:styleId="bioexcerpt">
    <w:name w:val="bio_excerpt"/>
    <w:basedOn w:val="DefaultParagraphFont"/>
    <w:rsid w:val="003F1B2A"/>
  </w:style>
  <w:style w:type="character" w:customStyle="1" w:styleId="commentcount">
    <w:name w:val="comment_count"/>
    <w:basedOn w:val="DefaultParagraphFont"/>
    <w:rsid w:val="003F1B2A"/>
  </w:style>
  <w:style w:type="character" w:customStyle="1" w:styleId="searchtermshighlighted">
    <w:name w:val="searchtermshighlighted"/>
    <w:basedOn w:val="DefaultParagraphFont"/>
    <w:rsid w:val="003F1B2A"/>
  </w:style>
  <w:style w:type="character" w:customStyle="1" w:styleId="contributornametrigger">
    <w:name w:val="contributornametrigger"/>
    <w:basedOn w:val="DefaultParagraphFont"/>
    <w:rsid w:val="003F1B2A"/>
  </w:style>
  <w:style w:type="character" w:customStyle="1" w:styleId="bylinepipe">
    <w:name w:val="bylinepipe"/>
    <w:basedOn w:val="DefaultParagraphFont"/>
    <w:rsid w:val="003F1B2A"/>
  </w:style>
  <w:style w:type="character" w:customStyle="1" w:styleId="lucenesearchresulturlb">
    <w:name w:val="lucene_search_result_url_b"/>
    <w:basedOn w:val="DefaultParagraphFont"/>
    <w:rsid w:val="003F1B2A"/>
  </w:style>
  <w:style w:type="character" w:customStyle="1" w:styleId="faculty-title">
    <w:name w:val="faculty-title"/>
    <w:basedOn w:val="DefaultParagraphFont"/>
    <w:rsid w:val="003F1B2A"/>
  </w:style>
  <w:style w:type="character" w:customStyle="1" w:styleId="count">
    <w:name w:val="count"/>
    <w:basedOn w:val="DefaultParagraphFont"/>
    <w:rsid w:val="003F1B2A"/>
  </w:style>
  <w:style w:type="character" w:customStyle="1" w:styleId="volume">
    <w:name w:val="volume"/>
    <w:basedOn w:val="DefaultParagraphFont"/>
    <w:rsid w:val="003F1B2A"/>
  </w:style>
  <w:style w:type="character" w:customStyle="1" w:styleId="issue">
    <w:name w:val="issue"/>
    <w:basedOn w:val="DefaultParagraphFont"/>
    <w:rsid w:val="003F1B2A"/>
  </w:style>
  <w:style w:type="character" w:customStyle="1" w:styleId="pages">
    <w:name w:val="pages"/>
    <w:basedOn w:val="DefaultParagraphFont"/>
    <w:rsid w:val="003F1B2A"/>
  </w:style>
  <w:style w:type="character" w:customStyle="1" w:styleId="person">
    <w:name w:val="person"/>
    <w:basedOn w:val="DefaultParagraphFont"/>
    <w:rsid w:val="003F1B2A"/>
  </w:style>
  <w:style w:type="character" w:customStyle="1" w:styleId="corresponding">
    <w:name w:val="corresponding"/>
    <w:basedOn w:val="DefaultParagraphFont"/>
    <w:rsid w:val="003F1B2A"/>
  </w:style>
  <w:style w:type="character" w:customStyle="1" w:styleId="post-time">
    <w:name w:val="post-time"/>
    <w:basedOn w:val="DefaultParagraphFont"/>
    <w:rsid w:val="003F1B2A"/>
  </w:style>
  <w:style w:type="character" w:customStyle="1" w:styleId="post-category">
    <w:name w:val="post-category"/>
    <w:basedOn w:val="DefaultParagraphFont"/>
    <w:rsid w:val="003F1B2A"/>
  </w:style>
  <w:style w:type="character" w:customStyle="1" w:styleId="post-author">
    <w:name w:val="post-author"/>
    <w:basedOn w:val="DefaultParagraphFont"/>
    <w:rsid w:val="003F1B2A"/>
  </w:style>
  <w:style w:type="character" w:customStyle="1" w:styleId="A100">
    <w:name w:val="A10"/>
    <w:uiPriority w:val="99"/>
    <w:rsid w:val="003F1B2A"/>
    <w:rPr>
      <w:rFonts w:ascii="Trebuchet MS" w:hAnsi="Trebuchet MS" w:cs="Trebuchet MS" w:hint="default"/>
      <w:color w:val="000000"/>
      <w:sz w:val="11"/>
      <w:szCs w:val="11"/>
    </w:rPr>
  </w:style>
  <w:style w:type="character" w:customStyle="1" w:styleId="posted-and-updated">
    <w:name w:val="posted-and-updated"/>
    <w:basedOn w:val="DefaultParagraphFont"/>
    <w:rsid w:val="003F1B2A"/>
  </w:style>
  <w:style w:type="character" w:customStyle="1" w:styleId="entry-author">
    <w:name w:val="entry-author"/>
    <w:basedOn w:val="DefaultParagraphFont"/>
    <w:rsid w:val="003F1B2A"/>
  </w:style>
  <w:style w:type="character" w:customStyle="1" w:styleId="entry-author-name">
    <w:name w:val="entry-author-name"/>
    <w:basedOn w:val="DefaultParagraphFont"/>
    <w:rsid w:val="003F1B2A"/>
  </w:style>
  <w:style w:type="character" w:customStyle="1" w:styleId="contrib-degrees">
    <w:name w:val="contrib-degrees"/>
    <w:basedOn w:val="DefaultParagraphFont"/>
    <w:rsid w:val="003F1B2A"/>
  </w:style>
  <w:style w:type="character" w:customStyle="1" w:styleId="contrib-on-behalf-of">
    <w:name w:val="contrib-on-behalf-of"/>
    <w:basedOn w:val="DefaultParagraphFont"/>
    <w:rsid w:val="003F1B2A"/>
  </w:style>
  <w:style w:type="character" w:customStyle="1" w:styleId="pubtime">
    <w:name w:val="pubtime"/>
    <w:basedOn w:val="DefaultParagraphFont"/>
    <w:rsid w:val="003F1B2A"/>
  </w:style>
  <w:style w:type="character" w:customStyle="1" w:styleId="fbcommentscount">
    <w:name w:val="fb_comments_count"/>
    <w:basedOn w:val="DefaultParagraphFont"/>
    <w:rsid w:val="003F1B2A"/>
  </w:style>
  <w:style w:type="character" w:customStyle="1" w:styleId="stsharethiscustom">
    <w:name w:val="st_sharethis_custom"/>
    <w:basedOn w:val="DefaultParagraphFont"/>
    <w:rsid w:val="003F1B2A"/>
  </w:style>
  <w:style w:type="character" w:customStyle="1" w:styleId="post-date">
    <w:name w:val="post-date"/>
    <w:basedOn w:val="DefaultParagraphFont"/>
    <w:rsid w:val="003F1B2A"/>
  </w:style>
  <w:style w:type="character" w:customStyle="1" w:styleId="link-external">
    <w:name w:val="link-external"/>
    <w:basedOn w:val="DefaultParagraphFont"/>
    <w:rsid w:val="003F1B2A"/>
  </w:style>
  <w:style w:type="character" w:customStyle="1" w:styleId="articleauthor0">
    <w:name w:val="article_author"/>
    <w:basedOn w:val="DefaultParagraphFont"/>
    <w:rsid w:val="003F1B2A"/>
  </w:style>
  <w:style w:type="character" w:customStyle="1" w:styleId="articleissue">
    <w:name w:val="article_issue"/>
    <w:basedOn w:val="DefaultParagraphFont"/>
    <w:rsid w:val="003F1B2A"/>
  </w:style>
  <w:style w:type="character" w:customStyle="1" w:styleId="a-size-large">
    <w:name w:val="a-size-large"/>
    <w:basedOn w:val="DefaultParagraphFont"/>
    <w:rsid w:val="003F1B2A"/>
  </w:style>
  <w:style w:type="character" w:customStyle="1" w:styleId="a-size-medium">
    <w:name w:val="a-size-medium"/>
    <w:basedOn w:val="DefaultParagraphFont"/>
    <w:rsid w:val="003F1B2A"/>
  </w:style>
  <w:style w:type="character" w:customStyle="1" w:styleId="contribution">
    <w:name w:val="contribution"/>
    <w:basedOn w:val="DefaultParagraphFont"/>
    <w:rsid w:val="003F1B2A"/>
  </w:style>
  <w:style w:type="character" w:customStyle="1" w:styleId="a-color-secondary">
    <w:name w:val="a-color-secondary"/>
    <w:basedOn w:val="DefaultParagraphFont"/>
    <w:rsid w:val="003F1B2A"/>
  </w:style>
  <w:style w:type="character" w:customStyle="1" w:styleId="ui-author">
    <w:name w:val="ui-author"/>
    <w:basedOn w:val="DefaultParagraphFont"/>
    <w:rsid w:val="003F1B2A"/>
  </w:style>
  <w:style w:type="character" w:customStyle="1" w:styleId="ui-staffline">
    <w:name w:val="ui-staffline"/>
    <w:basedOn w:val="DefaultParagraphFont"/>
    <w:rsid w:val="003F1B2A"/>
  </w:style>
  <w:style w:type="character" w:customStyle="1" w:styleId="value">
    <w:name w:val="value"/>
    <w:basedOn w:val="DefaultParagraphFont"/>
    <w:rsid w:val="003F1B2A"/>
  </w:style>
  <w:style w:type="character" w:customStyle="1" w:styleId="specialissuelabel">
    <w:name w:val="specialissuelabel"/>
    <w:basedOn w:val="DefaultParagraphFont"/>
    <w:rsid w:val="003F1B2A"/>
  </w:style>
  <w:style w:type="character" w:customStyle="1" w:styleId="referencediv">
    <w:name w:val="referencediv"/>
    <w:basedOn w:val="DefaultParagraphFont"/>
    <w:rsid w:val="003F1B2A"/>
  </w:style>
  <w:style w:type="character" w:customStyle="1" w:styleId="wp-smiley">
    <w:name w:val="wp-smiley"/>
    <w:basedOn w:val="DefaultParagraphFont"/>
    <w:rsid w:val="003F1B2A"/>
  </w:style>
  <w:style w:type="character" w:customStyle="1" w:styleId="artjournal">
    <w:name w:val="art_journal"/>
    <w:basedOn w:val="DefaultParagraphFont"/>
    <w:rsid w:val="003F1B2A"/>
  </w:style>
  <w:style w:type="character" w:customStyle="1" w:styleId="artdatevolumeissuepart">
    <w:name w:val="art_datevolumeissuepart"/>
    <w:basedOn w:val="DefaultParagraphFont"/>
    <w:rsid w:val="003F1B2A"/>
  </w:style>
  <w:style w:type="character" w:customStyle="1" w:styleId="artpages">
    <w:name w:val="art_pages"/>
    <w:basedOn w:val="DefaultParagraphFont"/>
    <w:rsid w:val="003F1B2A"/>
  </w:style>
  <w:style w:type="character" w:customStyle="1" w:styleId="singlehighlightclass">
    <w:name w:val="single_highlight_class"/>
    <w:basedOn w:val="DefaultParagraphFont"/>
    <w:rsid w:val="003F1B2A"/>
  </w:style>
  <w:style w:type="character" w:customStyle="1" w:styleId="degree">
    <w:name w:val="degree"/>
    <w:basedOn w:val="DefaultParagraphFont"/>
    <w:rsid w:val="003F1B2A"/>
  </w:style>
  <w:style w:type="character" w:customStyle="1" w:styleId="major">
    <w:name w:val="major"/>
    <w:basedOn w:val="DefaultParagraphFont"/>
    <w:rsid w:val="003F1B2A"/>
  </w:style>
  <w:style w:type="character" w:customStyle="1" w:styleId="authors">
    <w:name w:val="authors"/>
    <w:basedOn w:val="DefaultParagraphFont"/>
    <w:rsid w:val="003F1B2A"/>
  </w:style>
  <w:style w:type="character" w:customStyle="1" w:styleId="views">
    <w:name w:val="views"/>
    <w:basedOn w:val="DefaultParagraphFont"/>
    <w:rsid w:val="003F1B2A"/>
  </w:style>
  <w:style w:type="character" w:customStyle="1" w:styleId="stmainservices">
    <w:name w:val="stmainservices"/>
    <w:basedOn w:val="DefaultParagraphFont"/>
    <w:rsid w:val="003F1B2A"/>
  </w:style>
  <w:style w:type="character" w:customStyle="1" w:styleId="stbubblehcount">
    <w:name w:val="stbubble_hcount"/>
    <w:basedOn w:val="DefaultParagraphFont"/>
    <w:rsid w:val="003F1B2A"/>
  </w:style>
  <w:style w:type="character" w:customStyle="1" w:styleId="article-author">
    <w:name w:val="article-author"/>
    <w:basedOn w:val="DefaultParagraphFont"/>
    <w:rsid w:val="003F1B2A"/>
  </w:style>
  <w:style w:type="character" w:customStyle="1" w:styleId="tolocaltime">
    <w:name w:val="tolocaltime"/>
    <w:basedOn w:val="DefaultParagraphFont"/>
    <w:rsid w:val="003F1B2A"/>
  </w:style>
  <w:style w:type="character" w:customStyle="1" w:styleId="pb-byline">
    <w:name w:val="pb-byline"/>
    <w:basedOn w:val="DefaultParagraphFont"/>
    <w:rsid w:val="003F1B2A"/>
  </w:style>
  <w:style w:type="character" w:customStyle="1" w:styleId="pb-timestamp">
    <w:name w:val="pb-timestamp"/>
    <w:basedOn w:val="DefaultParagraphFont"/>
    <w:rsid w:val="003F1B2A"/>
  </w:style>
  <w:style w:type="character" w:customStyle="1" w:styleId="posted-on">
    <w:name w:val="posted-on"/>
    <w:basedOn w:val="DefaultParagraphFont"/>
    <w:rsid w:val="003F1B2A"/>
  </w:style>
  <w:style w:type="character" w:customStyle="1" w:styleId="even">
    <w:name w:val="even"/>
    <w:basedOn w:val="DefaultParagraphFont"/>
    <w:rsid w:val="003F1B2A"/>
  </w:style>
  <w:style w:type="character" w:customStyle="1" w:styleId="cat-date-line4">
    <w:name w:val="cat-date-line4"/>
    <w:basedOn w:val="DefaultParagraphFont"/>
    <w:rsid w:val="003F1B2A"/>
  </w:style>
  <w:style w:type="character" w:customStyle="1" w:styleId="articledate">
    <w:name w:val="articledate"/>
    <w:basedOn w:val="DefaultParagraphFont"/>
    <w:rsid w:val="003F1B2A"/>
  </w:style>
  <w:style w:type="character" w:customStyle="1" w:styleId="post-byline">
    <w:name w:val="post-byline"/>
    <w:basedOn w:val="DefaultParagraphFont"/>
    <w:rsid w:val="003F1B2A"/>
  </w:style>
  <w:style w:type="character" w:customStyle="1" w:styleId="metadate">
    <w:name w:val="meta_date"/>
    <w:basedOn w:val="DefaultParagraphFont"/>
    <w:rsid w:val="003F1B2A"/>
  </w:style>
  <w:style w:type="character" w:customStyle="1" w:styleId="fa">
    <w:name w:val="fa"/>
    <w:basedOn w:val="DefaultParagraphFont"/>
    <w:rsid w:val="003F1B2A"/>
  </w:style>
  <w:style w:type="character" w:customStyle="1" w:styleId="longname">
    <w:name w:val="longname"/>
    <w:basedOn w:val="DefaultParagraphFont"/>
    <w:rsid w:val="003F1B2A"/>
  </w:style>
  <w:style w:type="character" w:customStyle="1" w:styleId="echocontainer">
    <w:name w:val="echo_container"/>
    <w:basedOn w:val="DefaultParagraphFont"/>
    <w:rsid w:val="003F1B2A"/>
  </w:style>
  <w:style w:type="character" w:customStyle="1" w:styleId="comment-display">
    <w:name w:val="comment-display"/>
    <w:basedOn w:val="DefaultParagraphFont"/>
    <w:rsid w:val="003F1B2A"/>
  </w:style>
  <w:style w:type="character" w:customStyle="1" w:styleId="echo-counter">
    <w:name w:val="echo-counter"/>
    <w:basedOn w:val="DefaultParagraphFont"/>
    <w:rsid w:val="003F1B2A"/>
  </w:style>
  <w:style w:type="character" w:customStyle="1" w:styleId="discussion-policy">
    <w:name w:val="discussion-policy"/>
    <w:basedOn w:val="DefaultParagraphFont"/>
    <w:rsid w:val="003F1B2A"/>
  </w:style>
  <w:style w:type="character" w:customStyle="1" w:styleId="echo-apps-conversations-streamcaption">
    <w:name w:val="echo-apps-conversations-streamcaption"/>
    <w:basedOn w:val="DefaultParagraphFont"/>
    <w:rsid w:val="003F1B2A"/>
  </w:style>
  <w:style w:type="character" w:customStyle="1" w:styleId="echo-streamserver-controls-stream-item-text">
    <w:name w:val="echo-streamserver-controls-stream-item-text"/>
    <w:basedOn w:val="DefaultParagraphFont"/>
    <w:rsid w:val="003F1B2A"/>
  </w:style>
  <w:style w:type="character" w:customStyle="1" w:styleId="echo-streamserver-controls-facepile-more">
    <w:name w:val="echo-streamserver-controls-facepile-more"/>
    <w:basedOn w:val="DefaultParagraphFont"/>
    <w:rsid w:val="003F1B2A"/>
  </w:style>
  <w:style w:type="character" w:customStyle="1" w:styleId="echo-primaryfont">
    <w:name w:val="echo-primaryfont"/>
    <w:basedOn w:val="DefaultParagraphFont"/>
    <w:rsid w:val="003F1B2A"/>
  </w:style>
  <w:style w:type="character" w:customStyle="1" w:styleId="section">
    <w:name w:val="section"/>
    <w:basedOn w:val="DefaultParagraphFont"/>
    <w:rsid w:val="003F1B2A"/>
  </w:style>
  <w:style w:type="character" w:customStyle="1" w:styleId="wpsr-txt-headline">
    <w:name w:val="wpsr-txt-headline"/>
    <w:basedOn w:val="DefaultParagraphFont"/>
    <w:rsid w:val="003F1B2A"/>
  </w:style>
  <w:style w:type="character" w:customStyle="1" w:styleId="asset-metabar-author">
    <w:name w:val="asset-metabar-author"/>
    <w:basedOn w:val="DefaultParagraphFont"/>
    <w:rsid w:val="003F1B2A"/>
  </w:style>
  <w:style w:type="character" w:customStyle="1" w:styleId="eza-dateline">
    <w:name w:val="eza-dateline"/>
    <w:basedOn w:val="DefaultParagraphFont"/>
    <w:rsid w:val="003F1B2A"/>
  </w:style>
  <w:style w:type="character" w:customStyle="1" w:styleId="eza-authors">
    <w:name w:val="eza-authors"/>
    <w:basedOn w:val="DefaultParagraphFont"/>
    <w:rsid w:val="003F1B2A"/>
  </w:style>
  <w:style w:type="character" w:customStyle="1" w:styleId="csmstaff">
    <w:name w:val="csm_staff"/>
    <w:basedOn w:val="DefaultParagraphFont"/>
    <w:rsid w:val="003F1B2A"/>
  </w:style>
  <w:style w:type="character" w:customStyle="1" w:styleId="article-timestamp">
    <w:name w:val="article-timestamp"/>
    <w:basedOn w:val="DefaultParagraphFont"/>
    <w:rsid w:val="003F1B2A"/>
  </w:style>
  <w:style w:type="character" w:customStyle="1" w:styleId="byline-text">
    <w:name w:val="byline-text"/>
    <w:basedOn w:val="DefaultParagraphFont"/>
    <w:rsid w:val="003F1B2A"/>
  </w:style>
  <w:style w:type="character" w:customStyle="1" w:styleId="itemauthor">
    <w:name w:val="itemauthor"/>
    <w:basedOn w:val="DefaultParagraphFont"/>
    <w:rsid w:val="003F1B2A"/>
  </w:style>
  <w:style w:type="character" w:customStyle="1" w:styleId="itemdatecreated">
    <w:name w:val="itemdatecreated"/>
    <w:basedOn w:val="DefaultParagraphFont"/>
    <w:rsid w:val="003F1B2A"/>
  </w:style>
  <w:style w:type="character" w:customStyle="1" w:styleId="slug-metadata-note">
    <w:name w:val="slug-metadata-note"/>
    <w:basedOn w:val="DefaultParagraphFont"/>
    <w:rsid w:val="003F1B2A"/>
  </w:style>
  <w:style w:type="character" w:customStyle="1" w:styleId="drop-capped">
    <w:name w:val="drop-capped"/>
    <w:basedOn w:val="DefaultParagraphFont"/>
    <w:rsid w:val="003F1B2A"/>
  </w:style>
  <w:style w:type="character" w:customStyle="1" w:styleId="published">
    <w:name w:val="published"/>
    <w:basedOn w:val="DefaultParagraphFont"/>
    <w:rsid w:val="003F1B2A"/>
  </w:style>
  <w:style w:type="character" w:customStyle="1" w:styleId="thetitle">
    <w:name w:val="the_title"/>
    <w:basedOn w:val="DefaultParagraphFont"/>
    <w:rsid w:val="003F1B2A"/>
  </w:style>
  <w:style w:type="character" w:customStyle="1" w:styleId="view-count">
    <w:name w:val="view-count"/>
    <w:basedOn w:val="DefaultParagraphFont"/>
    <w:rsid w:val="003F1B2A"/>
  </w:style>
  <w:style w:type="character" w:customStyle="1" w:styleId="rupee">
    <w:name w:val="rupee"/>
    <w:basedOn w:val="DefaultParagraphFont"/>
    <w:rsid w:val="003F1B2A"/>
  </w:style>
  <w:style w:type="character" w:customStyle="1" w:styleId="grey1">
    <w:name w:val="grey1"/>
    <w:basedOn w:val="DefaultParagraphFont"/>
    <w:rsid w:val="003F1B2A"/>
  </w:style>
  <w:style w:type="character" w:customStyle="1" w:styleId="bureau">
    <w:name w:val="bureau"/>
    <w:basedOn w:val="DefaultParagraphFont"/>
    <w:rsid w:val="003F1B2A"/>
  </w:style>
  <w:style w:type="character" w:customStyle="1" w:styleId="reporttitle">
    <w:name w:val="report_title"/>
    <w:basedOn w:val="DefaultParagraphFont"/>
    <w:rsid w:val="003F1B2A"/>
  </w:style>
  <w:style w:type="character" w:customStyle="1" w:styleId="documenttype-longreleases">
    <w:name w:val="document_type_-_long_releases"/>
    <w:basedOn w:val="DefaultParagraphFont"/>
    <w:rsid w:val="003F1B2A"/>
  </w:style>
  <w:style w:type="character" w:customStyle="1" w:styleId="alt-date">
    <w:name w:val="alt-date"/>
    <w:basedOn w:val="DefaultParagraphFont"/>
    <w:rsid w:val="003F1B2A"/>
  </w:style>
  <w:style w:type="character" w:customStyle="1" w:styleId="entry-byline">
    <w:name w:val="entry-byline"/>
    <w:basedOn w:val="DefaultParagraphFont"/>
    <w:rsid w:val="003F1B2A"/>
  </w:style>
  <w:style w:type="character" w:customStyle="1" w:styleId="taglinecontrib">
    <w:name w:val="tagline_contrib"/>
    <w:basedOn w:val="DefaultParagraphFont"/>
    <w:rsid w:val="003F1B2A"/>
  </w:style>
  <w:style w:type="character" w:customStyle="1" w:styleId="articledate0">
    <w:name w:val="article_date"/>
    <w:basedOn w:val="DefaultParagraphFont"/>
    <w:rsid w:val="003F1B2A"/>
  </w:style>
  <w:style w:type="character" w:customStyle="1" w:styleId="cit">
    <w:name w:val="cit"/>
    <w:basedOn w:val="DefaultParagraphFont"/>
    <w:rsid w:val="003F1B2A"/>
  </w:style>
  <w:style w:type="character" w:customStyle="1" w:styleId="createdate">
    <w:name w:val="createdate"/>
    <w:basedOn w:val="DefaultParagraphFont"/>
    <w:rsid w:val="003F1B2A"/>
  </w:style>
  <w:style w:type="character" w:customStyle="1" w:styleId="text-label">
    <w:name w:val="text-label"/>
    <w:basedOn w:val="DefaultParagraphFont"/>
    <w:rsid w:val="003F1B2A"/>
  </w:style>
  <w:style w:type="character" w:customStyle="1" w:styleId="StyleCardtextChar10pt">
    <w:name w:val="Style Card text Char + 10 pt"/>
    <w:rsid w:val="003F1B2A"/>
    <w:rPr>
      <w:rFonts w:ascii="Georgia" w:eastAsia="Calibri" w:hAnsi="Georgia" w:hint="default"/>
      <w:sz w:val="20"/>
      <w:u w:val="single"/>
      <w:lang w:bidi="ar-SA"/>
    </w:rPr>
  </w:style>
  <w:style w:type="character" w:customStyle="1" w:styleId="MediumGrid11">
    <w:name w:val="Medium Grid 11"/>
    <w:uiPriority w:val="99"/>
    <w:rsid w:val="003F1B2A"/>
    <w:rPr>
      <w:color w:val="808080"/>
    </w:rPr>
  </w:style>
  <w:style w:type="character" w:customStyle="1" w:styleId="SmallCharChar0">
    <w:name w:val="Small Char Char"/>
    <w:basedOn w:val="DefaultParagraphFont"/>
    <w:rsid w:val="003F1B2A"/>
    <w:rPr>
      <w:sz w:val="17"/>
      <w:szCs w:val="24"/>
      <w:lang w:val="en-US" w:eastAsia="en-US" w:bidi="ar-SA"/>
    </w:rPr>
  </w:style>
  <w:style w:type="character" w:customStyle="1" w:styleId="italics">
    <w:name w:val="italics"/>
    <w:basedOn w:val="DefaultParagraphFont"/>
    <w:rsid w:val="003F1B2A"/>
  </w:style>
  <w:style w:type="character" w:customStyle="1" w:styleId="m-3583723223135346788gmail-style13ptbold">
    <w:name w:val="m_-3583723223135346788gmail-style13ptbold"/>
    <w:basedOn w:val="DefaultParagraphFont"/>
    <w:rsid w:val="003F1B2A"/>
  </w:style>
  <w:style w:type="character" w:customStyle="1" w:styleId="m-3583723223135346788gmail-styleunderline">
    <w:name w:val="m_-3583723223135346788gmail-styleunderline"/>
    <w:basedOn w:val="DefaultParagraphFont"/>
    <w:rsid w:val="003F1B2A"/>
  </w:style>
  <w:style w:type="character" w:customStyle="1" w:styleId="BoldUnderline2">
    <w:name w:val="Bold.Underline"/>
    <w:uiPriority w:val="1"/>
    <w:qFormat/>
    <w:rsid w:val="003F1B2A"/>
    <w:rPr>
      <w:b/>
      <w:bCs w:val="0"/>
      <w:u w:val="single"/>
    </w:rPr>
  </w:style>
  <w:style w:type="character" w:customStyle="1" w:styleId="UnresolvedMention3">
    <w:name w:val="Unresolved Mention3"/>
    <w:basedOn w:val="DefaultParagraphFont"/>
    <w:uiPriority w:val="99"/>
    <w:rsid w:val="003F1B2A"/>
    <w:rPr>
      <w:color w:val="808080"/>
      <w:shd w:val="clear" w:color="auto" w:fill="E6E6E6"/>
    </w:rPr>
  </w:style>
  <w:style w:type="character" w:customStyle="1" w:styleId="tagCharCharCharChar">
    <w:name w:val="tag Char Char Char Char"/>
    <w:rsid w:val="003F1B2A"/>
    <w:rPr>
      <w:b/>
      <w:bCs w:val="0"/>
      <w:sz w:val="24"/>
      <w:szCs w:val="24"/>
      <w:lang w:val="en-US" w:eastAsia="en-US" w:bidi="ar-SA"/>
    </w:rPr>
  </w:style>
  <w:style w:type="character" w:customStyle="1" w:styleId="DebateUnderlined">
    <w:name w:val="Debate Underlined"/>
    <w:rsid w:val="003F1B2A"/>
    <w:rPr>
      <w:rFonts w:ascii="Helvetica" w:hAnsi="Helvetica" w:cs="Helvetica" w:hint="default"/>
      <w:sz w:val="20"/>
      <w:u w:val="single"/>
    </w:rPr>
  </w:style>
  <w:style w:type="character" w:customStyle="1" w:styleId="byl">
    <w:name w:val="byl"/>
    <w:rsid w:val="003F1B2A"/>
  </w:style>
  <w:style w:type="character" w:customStyle="1" w:styleId="m-8878800405382358272gmail-style13ptbold">
    <w:name w:val="m_-8878800405382358272gmail-style13ptbold"/>
    <w:basedOn w:val="DefaultParagraphFont"/>
    <w:rsid w:val="003F1B2A"/>
  </w:style>
  <w:style w:type="character" w:customStyle="1" w:styleId="m-8878800405382358272gmail-styleunderline">
    <w:name w:val="m_-8878800405382358272gmail-styleunderline"/>
    <w:basedOn w:val="DefaultParagraphFont"/>
    <w:rsid w:val="003F1B2A"/>
  </w:style>
  <w:style w:type="character" w:customStyle="1" w:styleId="m-5498913268213319940gmail-styleunderline">
    <w:name w:val="m_-5498913268213319940gmail-styleunderline"/>
    <w:basedOn w:val="DefaultParagraphFont"/>
    <w:rsid w:val="003F1B2A"/>
  </w:style>
  <w:style w:type="character" w:customStyle="1" w:styleId="overlay">
    <w:name w:val="overlay"/>
    <w:basedOn w:val="DefaultParagraphFont"/>
    <w:rsid w:val="003F1B2A"/>
  </w:style>
  <w:style w:type="character" w:customStyle="1" w:styleId="TagCharCharCharChar0">
    <w:name w:val="Tag Char Char Char Char"/>
    <w:basedOn w:val="DefaultParagraphFont"/>
    <w:rsid w:val="003F1B2A"/>
    <w:rPr>
      <w:rFonts w:ascii="Calibri" w:hAnsi="Calibri" w:cs="Calibri" w:hint="default"/>
      <w:b/>
      <w:bCs w:val="0"/>
      <w:sz w:val="24"/>
    </w:rPr>
  </w:style>
  <w:style w:type="character" w:customStyle="1" w:styleId="adtext">
    <w:name w:val="adtext"/>
    <w:basedOn w:val="DefaultParagraphFont"/>
    <w:rsid w:val="003F1B2A"/>
  </w:style>
  <w:style w:type="character" w:customStyle="1" w:styleId="UL-Bold">
    <w:name w:val="UL-Bold"/>
    <w:basedOn w:val="DefaultParagraphFont"/>
    <w:rsid w:val="003F1B2A"/>
    <w:rPr>
      <w:u w:val="thick"/>
    </w:rPr>
  </w:style>
  <w:style w:type="character" w:customStyle="1" w:styleId="UL-None">
    <w:name w:val="UL-None"/>
    <w:basedOn w:val="DefaultParagraphFont"/>
    <w:rsid w:val="003F1B2A"/>
    <w:rPr>
      <w:strike w:val="0"/>
      <w:dstrike w:val="0"/>
      <w:u w:val="none"/>
      <w:effect w:val="none"/>
    </w:rPr>
  </w:style>
  <w:style w:type="character" w:customStyle="1" w:styleId="qu730rj69h">
    <w:name w:val="qu730rj69h"/>
    <w:basedOn w:val="DefaultParagraphFont"/>
    <w:rsid w:val="003F1B2A"/>
  </w:style>
  <w:style w:type="character" w:customStyle="1" w:styleId="lmy74qr12z">
    <w:name w:val="lmy74qr12z"/>
    <w:basedOn w:val="DefaultParagraphFont"/>
    <w:rsid w:val="003F1B2A"/>
  </w:style>
  <w:style w:type="character" w:customStyle="1" w:styleId="icr880">
    <w:name w:val="icr880"/>
    <w:basedOn w:val="DefaultParagraphFont"/>
    <w:rsid w:val="003F1B2A"/>
  </w:style>
  <w:style w:type="character" w:customStyle="1" w:styleId="hx23q54">
    <w:name w:val="hx23q54"/>
    <w:basedOn w:val="DefaultParagraphFont"/>
    <w:rsid w:val="003F1B2A"/>
  </w:style>
  <w:style w:type="character" w:customStyle="1" w:styleId="m-5348258726587825636gmail-style13ptbold">
    <w:name w:val="m_-5348258726587825636gmail-style13ptbold"/>
    <w:basedOn w:val="DefaultParagraphFont"/>
    <w:rsid w:val="003F1B2A"/>
  </w:style>
  <w:style w:type="character" w:customStyle="1" w:styleId="m-5348258726587825636gmail-styleunderline">
    <w:name w:val="m_-5348258726587825636gmail-styleunderline"/>
    <w:basedOn w:val="DefaultParagraphFont"/>
    <w:rsid w:val="003F1B2A"/>
  </w:style>
  <w:style w:type="character" w:customStyle="1" w:styleId="m4385445901877740177gmail-styleunderline">
    <w:name w:val="m_4385445901877740177gmail-styleunderline"/>
    <w:basedOn w:val="DefaultParagraphFont"/>
    <w:rsid w:val="003F1B2A"/>
  </w:style>
  <w:style w:type="character" w:customStyle="1" w:styleId="DDIUnderline">
    <w:name w:val="DDI Underline"/>
    <w:qFormat/>
    <w:rsid w:val="003F1B2A"/>
    <w:rPr>
      <w:rFonts w:ascii="Times New Roman" w:hAnsi="Times New Roman" w:cs="Times New Roman" w:hint="default"/>
      <w:sz w:val="24"/>
      <w:u w:val="single"/>
    </w:rPr>
  </w:style>
  <w:style w:type="character" w:customStyle="1" w:styleId="Cites-AuthorDate">
    <w:name w:val="Cites-Author/Date"/>
    <w:rsid w:val="003F1B2A"/>
    <w:rPr>
      <w:rFonts w:ascii="Helvetica" w:hAnsi="Helvetica" w:cs="Helvetica" w:hint="default"/>
      <w:b/>
      <w:bCs w:val="0"/>
      <w:sz w:val="22"/>
      <w:szCs w:val="24"/>
      <w:u w:val="thick"/>
    </w:rPr>
  </w:style>
  <w:style w:type="character" w:customStyle="1" w:styleId="m489902567989944824gmail-style13ptbold">
    <w:name w:val="m_489902567989944824gmail-style13ptbold"/>
    <w:basedOn w:val="DefaultParagraphFont"/>
    <w:rsid w:val="003F1B2A"/>
  </w:style>
  <w:style w:type="character" w:customStyle="1" w:styleId="m489902567989944824gmail-styleunderline">
    <w:name w:val="m_489902567989944824gmail-styleunderline"/>
    <w:basedOn w:val="DefaultParagraphFont"/>
    <w:rsid w:val="003F1B2A"/>
  </w:style>
  <w:style w:type="character" w:customStyle="1" w:styleId="UnderlineCharChar3">
    <w:name w:val="Underline Char Char3"/>
    <w:rsid w:val="003F1B2A"/>
    <w:rPr>
      <w:szCs w:val="24"/>
      <w:u w:val="single"/>
      <w:lang w:val="en-US" w:eastAsia="en-US" w:bidi="ar-SA"/>
    </w:rPr>
  </w:style>
  <w:style w:type="character" w:customStyle="1" w:styleId="tl8wme">
    <w:name w:val="tl8wme"/>
    <w:basedOn w:val="DefaultParagraphFont"/>
    <w:rsid w:val="003F1B2A"/>
  </w:style>
  <w:style w:type="character" w:customStyle="1" w:styleId="Mention3">
    <w:name w:val="Mention3"/>
    <w:basedOn w:val="DefaultParagraphFont"/>
    <w:uiPriority w:val="99"/>
    <w:semiHidden/>
    <w:rsid w:val="003F1B2A"/>
    <w:rPr>
      <w:color w:val="2B579A"/>
      <w:shd w:val="clear" w:color="auto" w:fill="E6E6E6"/>
    </w:rPr>
  </w:style>
  <w:style w:type="character" w:customStyle="1" w:styleId="m-5251091010484660064gmail-style13ptbold">
    <w:name w:val="m_-5251091010484660064gmail-style13ptbold"/>
    <w:basedOn w:val="DefaultParagraphFont"/>
    <w:rsid w:val="003F1B2A"/>
  </w:style>
  <w:style w:type="character" w:customStyle="1" w:styleId="m-5251091010484660064gmail-styleunderline">
    <w:name w:val="m_-5251091010484660064gmail-styleunderline"/>
    <w:basedOn w:val="DefaultParagraphFont"/>
    <w:rsid w:val="003F1B2A"/>
  </w:style>
  <w:style w:type="character" w:customStyle="1" w:styleId="tablecaption">
    <w:name w:val="tablecaption"/>
    <w:basedOn w:val="DefaultParagraphFont"/>
    <w:rsid w:val="003F1B2A"/>
  </w:style>
  <w:style w:type="character" w:customStyle="1" w:styleId="StyleLatinHelvetica105ptBlack">
    <w:name w:val="Style (Latin) Helvetica 10.5 pt Black"/>
    <w:basedOn w:val="DefaultParagraphFont"/>
    <w:rsid w:val="003F1B2A"/>
    <w:rPr>
      <w:rFonts w:ascii="Times New Roman" w:hAnsi="Times New Roman" w:cs="Times New Roman" w:hint="default"/>
      <w:color w:val="000000"/>
      <w:sz w:val="21"/>
    </w:rPr>
  </w:style>
  <w:style w:type="character" w:customStyle="1" w:styleId="Quotation">
    <w:name w:val="Quotation"/>
    <w:qFormat/>
    <w:rsid w:val="003F1B2A"/>
    <w:rPr>
      <w:rFonts w:ascii="Arial" w:hAnsi="Arial" w:cs="Arial" w:hint="default"/>
      <w:b/>
      <w:bCs w:val="0"/>
      <w:i/>
      <w:iCs/>
      <w:sz w:val="24"/>
      <w:u w:val="single"/>
    </w:rPr>
  </w:style>
  <w:style w:type="character" w:customStyle="1" w:styleId="m-413333960618644972gmail-style13ptbold">
    <w:name w:val="m_-413333960618644972gmail-style13ptbold"/>
    <w:basedOn w:val="DefaultParagraphFont"/>
    <w:rsid w:val="003F1B2A"/>
  </w:style>
  <w:style w:type="character" w:customStyle="1" w:styleId="m-413333960618644972gmail-styleunderline">
    <w:name w:val="m_-413333960618644972gmail-styleunderline"/>
    <w:basedOn w:val="DefaultParagraphFont"/>
    <w:rsid w:val="003F1B2A"/>
  </w:style>
  <w:style w:type="character" w:customStyle="1" w:styleId="m8314098763611656848gmail-stylestylebold12pt">
    <w:name w:val="m_8314098763611656848gmail-stylestylebold12pt"/>
    <w:basedOn w:val="DefaultParagraphFont"/>
    <w:rsid w:val="003F1B2A"/>
  </w:style>
  <w:style w:type="character" w:customStyle="1" w:styleId="m8314098763611656848gmail-styleboldunderline">
    <w:name w:val="m_8314098763611656848gmail-styleboldunderline"/>
    <w:basedOn w:val="DefaultParagraphFont"/>
    <w:rsid w:val="003F1B2A"/>
  </w:style>
  <w:style w:type="character" w:customStyle="1" w:styleId="BlockTitleCharChar">
    <w:name w:val="Block Title Char Char"/>
    <w:rsid w:val="003F1B2A"/>
    <w:rPr>
      <w:rFonts w:ascii="Georgia" w:eastAsia="Times New Roman" w:hAnsi="Georgia" w:cs="Arial" w:hint="default"/>
      <w:b/>
      <w:bCs/>
      <w:kern w:val="32"/>
      <w:sz w:val="28"/>
      <w:szCs w:val="32"/>
    </w:rPr>
  </w:style>
  <w:style w:type="character" w:customStyle="1" w:styleId="CiteReal0">
    <w:name w:val="CiteReal"/>
    <w:uiPriority w:val="1"/>
    <w:qFormat/>
    <w:rsid w:val="003F1B2A"/>
    <w:rPr>
      <w:rFonts w:ascii="Arial" w:hAnsi="Arial" w:cs="Arial" w:hint="default"/>
      <w:b/>
      <w:bCs w:val="0"/>
      <w:sz w:val="24"/>
      <w:u w:val="single"/>
    </w:rPr>
  </w:style>
  <w:style w:type="character" w:customStyle="1" w:styleId="dropcap1">
    <w:name w:val="dropcap1"/>
    <w:rsid w:val="003F1B2A"/>
  </w:style>
  <w:style w:type="character" w:customStyle="1" w:styleId="FontStyle72">
    <w:name w:val="Font Style72"/>
    <w:uiPriority w:val="99"/>
    <w:rsid w:val="003F1B2A"/>
    <w:rPr>
      <w:rFonts w:ascii="Cambria" w:hAnsi="Cambria" w:cs="Cambria" w:hint="default"/>
      <w:sz w:val="16"/>
      <w:szCs w:val="16"/>
    </w:rPr>
  </w:style>
  <w:style w:type="character" w:customStyle="1" w:styleId="FontStyle73">
    <w:name w:val="Font Style73"/>
    <w:uiPriority w:val="99"/>
    <w:rsid w:val="003F1B2A"/>
    <w:rPr>
      <w:rFonts w:ascii="Cambria" w:hAnsi="Cambria" w:cs="Cambria" w:hint="default"/>
      <w:i/>
      <w:iCs/>
      <w:sz w:val="16"/>
      <w:szCs w:val="16"/>
    </w:rPr>
  </w:style>
  <w:style w:type="character" w:customStyle="1" w:styleId="UnderlinestyleChar20">
    <w:name w:val="Underline style Char2"/>
    <w:rsid w:val="003F1B2A"/>
    <w:rPr>
      <w:sz w:val="22"/>
      <w:szCs w:val="24"/>
      <w:u w:val="single"/>
      <w:lang w:val="en-US" w:eastAsia="en-US" w:bidi="ar-SA"/>
    </w:rPr>
  </w:style>
  <w:style w:type="character" w:customStyle="1" w:styleId="FontStyle49">
    <w:name w:val="Font Style49"/>
    <w:uiPriority w:val="99"/>
    <w:rsid w:val="003F1B2A"/>
    <w:rPr>
      <w:rFonts w:ascii="Cambria" w:hAnsi="Cambria" w:cs="Cambria" w:hint="default"/>
      <w:sz w:val="20"/>
      <w:szCs w:val="20"/>
    </w:rPr>
  </w:style>
  <w:style w:type="character" w:customStyle="1" w:styleId="FontStyle50">
    <w:name w:val="Font Style50"/>
    <w:uiPriority w:val="99"/>
    <w:rsid w:val="003F1B2A"/>
    <w:rPr>
      <w:rFonts w:ascii="Cambria" w:hAnsi="Cambria" w:cs="Cambria" w:hint="default"/>
      <w:b/>
      <w:bCs/>
      <w:sz w:val="20"/>
      <w:szCs w:val="20"/>
    </w:rPr>
  </w:style>
  <w:style w:type="character" w:customStyle="1" w:styleId="kn">
    <w:name w:val="kn"/>
    <w:basedOn w:val="DefaultParagraphFont"/>
    <w:rsid w:val="003F1B2A"/>
  </w:style>
  <w:style w:type="character" w:customStyle="1" w:styleId="StyleStyleUnderlineUnderlineStyleBoldUnderlineIntenseEmphas">
    <w:name w:val="Style Style UnderlineUnderlineStyle Bold UnderlineIntense Emphas..."/>
    <w:basedOn w:val="DefaultParagraphFont"/>
    <w:rsid w:val="003F1B2A"/>
    <w:rPr>
      <w:b/>
      <w:bCs/>
      <w:sz w:val="26"/>
      <w:u w:val="single"/>
    </w:rPr>
  </w:style>
  <w:style w:type="character" w:customStyle="1" w:styleId="articoloinside">
    <w:name w:val="articolo_inside"/>
    <w:rsid w:val="003F1B2A"/>
  </w:style>
  <w:style w:type="character" w:customStyle="1" w:styleId="job">
    <w:name w:val="job"/>
    <w:basedOn w:val="DefaultParagraphFont"/>
    <w:rsid w:val="003F1B2A"/>
  </w:style>
  <w:style w:type="character" w:customStyle="1" w:styleId="publisher">
    <w:name w:val="publisher"/>
    <w:basedOn w:val="DefaultParagraphFont"/>
    <w:rsid w:val="003F1B2A"/>
  </w:style>
  <w:style w:type="character" w:customStyle="1" w:styleId="pubyear">
    <w:name w:val="pubyear"/>
    <w:basedOn w:val="DefaultParagraphFont"/>
    <w:rsid w:val="003F1B2A"/>
  </w:style>
  <w:style w:type="character" w:customStyle="1" w:styleId="pubcity">
    <w:name w:val="pubcity"/>
    <w:basedOn w:val="DefaultParagraphFont"/>
    <w:rsid w:val="003F1B2A"/>
  </w:style>
  <w:style w:type="character" w:customStyle="1" w:styleId="ecdate">
    <w:name w:val="ec_date"/>
    <w:basedOn w:val="DefaultParagraphFont"/>
    <w:rsid w:val="003F1B2A"/>
    <w:rPr>
      <w:rFonts w:ascii="Symbol" w:hAnsi="Symbol" w:hint="default"/>
      <w:sz w:val="20"/>
      <w:szCs w:val="20"/>
      <w:shd w:val="clear" w:color="auto" w:fill="FFFFFF"/>
    </w:rPr>
  </w:style>
  <w:style w:type="character" w:customStyle="1" w:styleId="hittermhilite">
    <w:name w:val="hittermhilite"/>
    <w:basedOn w:val="DefaultParagraphFont"/>
    <w:rsid w:val="003F1B2A"/>
  </w:style>
  <w:style w:type="character" w:customStyle="1" w:styleId="articleheadline">
    <w:name w:val="articleheadline"/>
    <w:basedOn w:val="DefaultParagraphFont"/>
    <w:rsid w:val="003F1B2A"/>
  </w:style>
  <w:style w:type="character" w:customStyle="1" w:styleId="u-byline">
    <w:name w:val="u-byline"/>
    <w:basedOn w:val="DefaultParagraphFont"/>
    <w:rsid w:val="003F1B2A"/>
  </w:style>
  <w:style w:type="character" w:customStyle="1" w:styleId="articlebya">
    <w:name w:val="articleby_a"/>
    <w:basedOn w:val="DefaultParagraphFont"/>
    <w:rsid w:val="003F1B2A"/>
  </w:style>
  <w:style w:type="character" w:customStyle="1" w:styleId="popupwinby">
    <w:name w:val="popupwinby"/>
    <w:basedOn w:val="DefaultParagraphFont"/>
    <w:rsid w:val="003F1B2A"/>
  </w:style>
  <w:style w:type="character" w:customStyle="1" w:styleId="storyheader">
    <w:name w:val="storyheader"/>
    <w:basedOn w:val="DefaultParagraphFont"/>
    <w:rsid w:val="003F1B2A"/>
  </w:style>
  <w:style w:type="character" w:customStyle="1" w:styleId="marron">
    <w:name w:val="marron"/>
    <w:basedOn w:val="DefaultParagraphFont"/>
    <w:rsid w:val="003F1B2A"/>
  </w:style>
  <w:style w:type="character" w:customStyle="1" w:styleId="StyleNormalWeb10ptChar">
    <w:name w:val="Style Normal (Web) + 10 pt Char"/>
    <w:basedOn w:val="DefaultParagraphFont"/>
    <w:rsid w:val="003F1B2A"/>
    <w:rPr>
      <w:szCs w:val="24"/>
      <w:lang w:val="en-US" w:eastAsia="en-US" w:bidi="ar-SA"/>
    </w:rPr>
  </w:style>
  <w:style w:type="character" w:customStyle="1" w:styleId="Style3CharChar">
    <w:name w:val="Style3 Char Char"/>
    <w:basedOn w:val="DefaultParagraphFont"/>
    <w:rsid w:val="003F1B2A"/>
    <w:rPr>
      <w:rFonts w:ascii="Trebuchet MS" w:hAnsi="Trebuchet MS" w:hint="default"/>
      <w:b/>
      <w:bCs w:val="0"/>
      <w:sz w:val="22"/>
      <w:szCs w:val="24"/>
      <w:lang w:val="en-US" w:eastAsia="en-US" w:bidi="ar-SA"/>
    </w:rPr>
  </w:style>
  <w:style w:type="character" w:customStyle="1" w:styleId="NormalChar1">
    <w:name w:val="Normal Char"/>
    <w:basedOn w:val="DefaultParagraphFont"/>
    <w:rsid w:val="003F1B2A"/>
    <w:rPr>
      <w:lang w:eastAsia="en-US"/>
    </w:rPr>
  </w:style>
  <w:style w:type="character" w:customStyle="1" w:styleId="BoldUnderlineChar3">
    <w:name w:val="Bold + Underline Char"/>
    <w:basedOn w:val="DefaultParagraphFont"/>
    <w:rsid w:val="003F1B2A"/>
    <w:rPr>
      <w:rFonts w:ascii="Bookman Old Style" w:eastAsiaTheme="majorEastAsia" w:hAnsi="Bookman Old Style" w:cs="Palatino Linotype" w:hint="default"/>
      <w:b/>
      <w:bCs w:val="0"/>
      <w:sz w:val="28"/>
      <w:szCs w:val="36"/>
      <w:u w:val="single"/>
      <w:lang w:val="en-US" w:eastAsia="en-US" w:bidi="ar-SA"/>
    </w:rPr>
  </w:style>
  <w:style w:type="character" w:customStyle="1" w:styleId="citationiacgale">
    <w:name w:val="citation iac gale"/>
    <w:basedOn w:val="DefaultParagraphFont"/>
    <w:rsid w:val="003F1B2A"/>
  </w:style>
  <w:style w:type="character" w:customStyle="1" w:styleId="CharacterStyle7">
    <w:name w:val="Character Style 7"/>
    <w:rsid w:val="003F1B2A"/>
    <w:rPr>
      <w:rFonts w:ascii="Trebuchet MS" w:hAnsi="Trebuchet MS" w:cs="Trebuchet MS" w:hint="default"/>
      <w:sz w:val="20"/>
      <w:szCs w:val="20"/>
      <w:u w:val="single"/>
    </w:rPr>
  </w:style>
  <w:style w:type="character" w:customStyle="1" w:styleId="StyleStyle4Char">
    <w:name w:val="Style Style4 + Char"/>
    <w:basedOn w:val="DefaultParagraphFont"/>
    <w:rsid w:val="003F1B2A"/>
    <w:rPr>
      <w:rFonts w:ascii="Palatino Linotype" w:hAnsi="Palatino Linotype" w:hint="default"/>
      <w:b/>
      <w:bCs w:val="0"/>
      <w:noProof w:val="0"/>
      <w:sz w:val="22"/>
      <w:szCs w:val="24"/>
      <w:u w:val="single"/>
      <w:lang w:val="en-US" w:eastAsia="en-US" w:bidi="ar-SA"/>
    </w:rPr>
  </w:style>
  <w:style w:type="character" w:customStyle="1" w:styleId="StyleStyle4BlackChar">
    <w:name w:val="Style Style4 + Black Char"/>
    <w:basedOn w:val="DefaultParagraphFont"/>
    <w:rsid w:val="003F1B2A"/>
    <w:rPr>
      <w:rFonts w:ascii="Palatino Linotype" w:hAnsi="Palatino Linotype" w:hint="default"/>
      <w:b/>
      <w:bCs w:val="0"/>
      <w:noProof w:val="0"/>
      <w:color w:val="000000"/>
      <w:sz w:val="22"/>
      <w:szCs w:val="24"/>
      <w:u w:val="single"/>
      <w:lang w:val="en-US" w:eastAsia="en-US" w:bidi="ar-SA"/>
    </w:rPr>
  </w:style>
  <w:style w:type="character" w:customStyle="1" w:styleId="UnderlineCharChar4">
    <w:name w:val="Underline Char Char4"/>
    <w:rsid w:val="003F1B2A"/>
    <w:rPr>
      <w:szCs w:val="24"/>
      <w:u w:val="single"/>
      <w:lang w:val="en-US" w:eastAsia="en-US" w:bidi="ar-SA"/>
    </w:rPr>
  </w:style>
  <w:style w:type="character" w:customStyle="1" w:styleId="BoldUnderlineCharChar3">
    <w:name w:val="BoldUnderline Char Char3"/>
    <w:rsid w:val="003F1B2A"/>
    <w:rPr>
      <w:b/>
      <w:bCs w:val="0"/>
      <w:szCs w:val="24"/>
      <w:u w:val="single"/>
      <w:lang w:val="en-US" w:eastAsia="en-US" w:bidi="ar-SA"/>
    </w:rPr>
  </w:style>
  <w:style w:type="character" w:customStyle="1" w:styleId="BoldUnderlineCharChar2">
    <w:name w:val="BoldUnderline Char Char2"/>
    <w:rsid w:val="003F1B2A"/>
    <w:rPr>
      <w:b/>
      <w:bCs w:val="0"/>
      <w:szCs w:val="24"/>
      <w:u w:val="single"/>
      <w:lang w:val="en-US" w:eastAsia="en-US" w:bidi="ar-SA"/>
    </w:rPr>
  </w:style>
  <w:style w:type="character" w:customStyle="1" w:styleId="5Notunderlined">
    <w:name w:val="5 Not underlined"/>
    <w:rsid w:val="003F1B2A"/>
    <w:rPr>
      <w:rFonts w:ascii="Times New Roman" w:hAnsi="Times New Roman" w:cs="Times New Roman" w:hint="default"/>
      <w:sz w:val="16"/>
    </w:rPr>
  </w:style>
  <w:style w:type="character" w:customStyle="1" w:styleId="volume-issue">
    <w:name w:val="volume-issue"/>
    <w:rsid w:val="003F1B2A"/>
    <w:rPr>
      <w:rFonts w:ascii="Times New Roman" w:hAnsi="Times New Roman" w:cs="Times New Roman" w:hint="default"/>
    </w:rPr>
  </w:style>
  <w:style w:type="character" w:customStyle="1" w:styleId="storytext">
    <w:name w:val="storytext"/>
    <w:basedOn w:val="DefaultParagraphFont"/>
    <w:rsid w:val="003F1B2A"/>
  </w:style>
  <w:style w:type="character" w:customStyle="1" w:styleId="boldness1">
    <w:name w:val="boldness1"/>
    <w:rsid w:val="003F1B2A"/>
  </w:style>
  <w:style w:type="character" w:customStyle="1" w:styleId="current-selection">
    <w:name w:val="current-selection"/>
    <w:basedOn w:val="DefaultParagraphFont"/>
    <w:rsid w:val="003F1B2A"/>
  </w:style>
  <w:style w:type="character" w:customStyle="1" w:styleId="aa">
    <w:name w:val="_"/>
    <w:basedOn w:val="DefaultParagraphFont"/>
    <w:rsid w:val="003F1B2A"/>
  </w:style>
  <w:style w:type="character" w:customStyle="1" w:styleId="messagecontent">
    <w:name w:val="message_content"/>
    <w:rsid w:val="003F1B2A"/>
  </w:style>
  <w:style w:type="character" w:customStyle="1" w:styleId="twelptblackblack1">
    <w:name w:val="twelptblackblack1"/>
    <w:basedOn w:val="DefaultParagraphFont"/>
    <w:rsid w:val="003F1B2A"/>
    <w:rPr>
      <w:rFonts w:ascii="Verdana" w:hAnsi="Verdana" w:hint="default"/>
      <w:color w:val="000000"/>
      <w:sz w:val="16"/>
      <w:szCs w:val="16"/>
    </w:rPr>
  </w:style>
  <w:style w:type="character" w:customStyle="1" w:styleId="Heading3CharCharCharChar1">
    <w:name w:val="Heading 3 Char Char Char Char1"/>
    <w:rsid w:val="003F1B2A"/>
    <w:rPr>
      <w:rFonts w:ascii="Arial" w:hAnsi="Arial" w:cs="Arial" w:hint="default"/>
      <w:bCs/>
      <w:szCs w:val="26"/>
      <w:u w:val="single"/>
      <w:lang w:val="en-US" w:eastAsia="en-US" w:bidi="ar-SA"/>
    </w:rPr>
  </w:style>
  <w:style w:type="character" w:customStyle="1" w:styleId="comment-body">
    <w:name w:val="comment-body"/>
    <w:rsid w:val="003F1B2A"/>
  </w:style>
  <w:style w:type="character" w:customStyle="1" w:styleId="UnderlineCharCharChar1">
    <w:name w:val="Underline Char Char Char1"/>
    <w:rsid w:val="003F1B2A"/>
    <w:rPr>
      <w:u w:val="single"/>
      <w:lang w:val="en-US" w:eastAsia="en-US" w:bidi="ar-SA"/>
    </w:rPr>
  </w:style>
  <w:style w:type="character" w:customStyle="1" w:styleId="mw-headline">
    <w:name w:val="mw-headline"/>
    <w:rsid w:val="003F1B2A"/>
  </w:style>
  <w:style w:type="character" w:customStyle="1" w:styleId="flagicon">
    <w:name w:val="flagicon"/>
    <w:rsid w:val="003F1B2A"/>
  </w:style>
  <w:style w:type="character" w:customStyle="1" w:styleId="apturelink">
    <w:name w:val="apturelink"/>
    <w:rsid w:val="003F1B2A"/>
  </w:style>
  <w:style w:type="character" w:customStyle="1" w:styleId="apturelinkicon">
    <w:name w:val="apturelinkicon"/>
    <w:rsid w:val="003F1B2A"/>
  </w:style>
  <w:style w:type="character" w:customStyle="1" w:styleId="UnderlineChar1Char">
    <w:name w:val="Underline Char1 Char"/>
    <w:rsid w:val="003F1B2A"/>
    <w:rPr>
      <w:rFonts w:ascii="Calibri" w:eastAsia="MS Mincho" w:hAnsi="Calibri" w:cs="Calibri" w:hint="default"/>
      <w:szCs w:val="20"/>
      <w:u w:val="single"/>
    </w:rPr>
  </w:style>
  <w:style w:type="character" w:customStyle="1" w:styleId="ptitleinside">
    <w:name w:val="p_title_inside"/>
    <w:rsid w:val="003F1B2A"/>
  </w:style>
  <w:style w:type="character" w:customStyle="1" w:styleId="StyleUnderlineCharChar9ptBold">
    <w:name w:val="Style Underline Char Char + 9 pt Bold"/>
    <w:rsid w:val="003F1B2A"/>
    <w:rPr>
      <w:rFonts w:ascii="Times New Roman" w:hAnsi="Times New Roman" w:cs="Times New Roman" w:hint="default"/>
      <w:b/>
      <w:bCs/>
      <w:sz w:val="20"/>
      <w:szCs w:val="24"/>
      <w:u w:val="single"/>
      <w:lang w:val="en-US" w:eastAsia="en-US" w:bidi="ar-SA"/>
    </w:rPr>
  </w:style>
  <w:style w:type="character" w:customStyle="1" w:styleId="StyleBoldandUnderlineCharChar29pt">
    <w:name w:val="Style Bold and Underline Char Char2 + 9 pt"/>
    <w:rsid w:val="003F1B2A"/>
    <w:rPr>
      <w:rFonts w:ascii="Times New Roman" w:hAnsi="Times New Roman" w:cs="Times New Roman" w:hint="default"/>
      <w:b/>
      <w:bCs/>
      <w:noProof w:val="0"/>
      <w:sz w:val="20"/>
      <w:u w:val="single"/>
    </w:rPr>
  </w:style>
  <w:style w:type="character" w:customStyle="1" w:styleId="StyleUnderlineCharChar19pt">
    <w:name w:val="Style Underline Char Char1 + 9 pt"/>
    <w:rsid w:val="003F1B2A"/>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3F1B2A"/>
    <w:rPr>
      <w:rFonts w:ascii="Times New Roman" w:hAnsi="Times New Roman" w:cs="Times New Roman" w:hint="default"/>
      <w:noProof w:val="0"/>
      <w:sz w:val="20"/>
      <w:u w:val="single"/>
      <w:bdr w:val="single" w:sz="4" w:space="0" w:color="auto" w:frame="1"/>
      <w:lang w:val="en-US" w:eastAsia="en-US" w:bidi="ar-SA"/>
    </w:rPr>
  </w:style>
  <w:style w:type="character" w:customStyle="1" w:styleId="Citation-AuthorDateChar">
    <w:name w:val="Citation - Author/Date Char"/>
    <w:rsid w:val="003F1B2A"/>
    <w:rPr>
      <w:rFonts w:ascii="Georgia" w:eastAsia="Times New Roman" w:hAnsi="Georgia" w:hint="default"/>
      <w:b/>
      <w:bCs w:val="0"/>
      <w:smallCaps/>
      <w:sz w:val="24"/>
      <w:szCs w:val="24"/>
      <w:u w:val="single"/>
    </w:rPr>
  </w:style>
  <w:style w:type="character" w:customStyle="1" w:styleId="CardTextCharChar">
    <w:name w:val="Card Text Char Char"/>
    <w:rsid w:val="003F1B2A"/>
    <w:rPr>
      <w:rFonts w:ascii="Times New Roman" w:eastAsia="Times New Roman" w:hAnsi="Times New Roman" w:cs="Times New Roman" w:hint="default"/>
      <w:sz w:val="20"/>
      <w:szCs w:val="20"/>
    </w:rPr>
  </w:style>
  <w:style w:type="character" w:customStyle="1" w:styleId="Underline-Highlighted-WFU">
    <w:name w:val="Underline-Highlighted-WFU"/>
    <w:uiPriority w:val="1"/>
    <w:qFormat/>
    <w:rsid w:val="003F1B2A"/>
    <w:rPr>
      <w:rFonts w:ascii="Times New Roman" w:hAnsi="Times New Roman" w:cs="Times New Roman" w:hint="default"/>
      <w:sz w:val="21"/>
      <w:u w:val="single"/>
      <w:bdr w:val="none" w:sz="0" w:space="0" w:color="auto" w:frame="1"/>
      <w:shd w:val="clear" w:color="auto" w:fill="00F2C4"/>
    </w:rPr>
  </w:style>
  <w:style w:type="character" w:customStyle="1" w:styleId="Cite-WFU">
    <w:name w:val="Cite-WFU"/>
    <w:uiPriority w:val="1"/>
    <w:qFormat/>
    <w:rsid w:val="003F1B2A"/>
    <w:rPr>
      <w:rFonts w:ascii="Times New Roman Bold" w:hAnsi="Times New Roman Bold" w:hint="default"/>
      <w:b/>
      <w:bCs w:val="0"/>
      <w:caps w:val="0"/>
      <w:smallCaps w:val="0"/>
      <w:strike w:val="0"/>
      <w:dstrike w:val="0"/>
      <w:sz w:val="21"/>
      <w:u w:val="none"/>
      <w:effect w:val="none"/>
      <w:bdr w:val="none" w:sz="0" w:space="0" w:color="auto" w:frame="1"/>
      <w:shd w:val="clear" w:color="auto" w:fill="00F2C4"/>
    </w:rPr>
  </w:style>
  <w:style w:type="character" w:customStyle="1" w:styleId="HIGHLIGHT0">
    <w:name w:val="HIGHLIGHT"/>
    <w:uiPriority w:val="1"/>
    <w:qFormat/>
    <w:rsid w:val="003F1B2A"/>
    <w:rPr>
      <w:rFonts w:ascii="Times New Roman" w:hAnsi="Times New Roman" w:cs="Times New Roman" w:hint="default"/>
      <w:sz w:val="24"/>
      <w:u w:val="single"/>
      <w:bdr w:val="none" w:sz="0" w:space="0" w:color="auto" w:frame="1"/>
    </w:rPr>
  </w:style>
  <w:style w:type="character" w:customStyle="1" w:styleId="article-record-publication-volume-issue">
    <w:name w:val="article-record-publication-volume-issue"/>
    <w:rsid w:val="003F1B2A"/>
  </w:style>
  <w:style w:type="character" w:customStyle="1" w:styleId="3TagCite">
    <w:name w:val="3 Tag/Cite"/>
    <w:rsid w:val="003F1B2A"/>
    <w:rPr>
      <w:rFonts w:ascii="Times New Roman" w:hAnsi="Times New Roman" w:cs="Times New Roman" w:hint="default"/>
      <w:b/>
      <w:bCs w:val="0"/>
    </w:rPr>
  </w:style>
  <w:style w:type="character" w:customStyle="1" w:styleId="4Qualifications">
    <w:name w:val="4 Qualifications"/>
    <w:rsid w:val="003F1B2A"/>
    <w:rPr>
      <w:rFonts w:ascii="Times New Roman" w:hAnsi="Times New Roman" w:cs="Times New Roman" w:hint="default"/>
      <w:sz w:val="19"/>
    </w:rPr>
  </w:style>
  <w:style w:type="character" w:customStyle="1" w:styleId="6Underlined">
    <w:name w:val="6 Underlined"/>
    <w:rsid w:val="003F1B2A"/>
    <w:rPr>
      <w:rFonts w:ascii="Times New Roman" w:hAnsi="Times New Roman" w:cs="Times New Roman" w:hint="default"/>
      <w:b/>
      <w:bCs w:val="0"/>
      <w:sz w:val="21"/>
      <w:u w:val="single"/>
    </w:rPr>
  </w:style>
  <w:style w:type="character" w:customStyle="1" w:styleId="CitesCharCharChar">
    <w:name w:val="Cites Char Char Char"/>
    <w:rsid w:val="003F1B2A"/>
    <w:rPr>
      <w:rFonts w:ascii="Times New Roman" w:eastAsia="Times New Roman" w:hAnsi="Times New Roman" w:cs="Times New Roman" w:hint="default"/>
      <w:sz w:val="20"/>
      <w:szCs w:val="24"/>
    </w:rPr>
  </w:style>
  <w:style w:type="character" w:customStyle="1" w:styleId="nohighlighting">
    <w:name w:val="no highlighting"/>
    <w:rsid w:val="003F1B2A"/>
    <w:rPr>
      <w:rFonts w:ascii="Times New Roman" w:hAnsi="Times New Roman" w:cs="Times New Roman" w:hint="default"/>
      <w:color w:val="auto"/>
      <w:sz w:val="20"/>
      <w:u w:val="thick"/>
      <w:bdr w:val="none" w:sz="0" w:space="0" w:color="auto" w:frame="1"/>
    </w:rPr>
  </w:style>
  <w:style w:type="character" w:customStyle="1" w:styleId="Underline-WFU">
    <w:name w:val="Underline-WFU"/>
    <w:uiPriority w:val="1"/>
    <w:rsid w:val="003F1B2A"/>
    <w:rPr>
      <w:rFonts w:ascii="Cambria" w:hAnsi="Cambria" w:hint="default"/>
      <w:sz w:val="21"/>
      <w:u w:val="single"/>
    </w:rPr>
  </w:style>
  <w:style w:type="character" w:customStyle="1" w:styleId="CharChar61">
    <w:name w:val="Char Char61"/>
    <w:rsid w:val="003F1B2A"/>
    <w:rPr>
      <w:rFonts w:ascii="Arial" w:hAnsi="Arial" w:cs="Arial" w:hint="default"/>
      <w:bCs/>
      <w:sz w:val="16"/>
      <w:szCs w:val="26"/>
      <w:lang w:val="en-US" w:eastAsia="en-US" w:bidi="ar-SA"/>
    </w:rPr>
  </w:style>
  <w:style w:type="paragraph" w:styleId="ListBullet">
    <w:name w:val="List Bullet"/>
    <w:basedOn w:val="Normal"/>
    <w:link w:val="ListBulletChar"/>
    <w:uiPriority w:val="99"/>
    <w:semiHidden/>
    <w:unhideWhenUsed/>
    <w:rsid w:val="003F1B2A"/>
    <w:pPr>
      <w:tabs>
        <w:tab w:val="num" w:pos="360"/>
      </w:tabs>
      <w:ind w:left="360" w:hanging="360"/>
      <w:contextualSpacing/>
    </w:pPr>
    <w:rPr>
      <w:rFonts w:eastAsia="Calibri"/>
    </w:rPr>
  </w:style>
  <w:style w:type="character" w:customStyle="1" w:styleId="styledate0">
    <w:name w:val="styledate"/>
    <w:rsid w:val="003F1B2A"/>
  </w:style>
  <w:style w:type="character" w:customStyle="1" w:styleId="BoldandUnderlineChar1">
    <w:name w:val="Bold and Underline Char1"/>
    <w:rsid w:val="003F1B2A"/>
    <w:rPr>
      <w:b/>
      <w:bCs w:val="0"/>
      <w:szCs w:val="24"/>
      <w:u w:val="single"/>
      <w:lang w:val="en-US" w:eastAsia="en-US" w:bidi="ar-SA"/>
    </w:rPr>
  </w:style>
  <w:style w:type="character" w:customStyle="1" w:styleId="BoldandUnderlineChar1Char2">
    <w:name w:val="Bold and Underline Char1 Char2"/>
    <w:rsid w:val="003F1B2A"/>
    <w:rPr>
      <w:b/>
      <w:bCs w:val="0"/>
      <w:szCs w:val="24"/>
      <w:u w:val="single"/>
      <w:lang w:val="en-US" w:eastAsia="en-US" w:bidi="ar-SA"/>
    </w:rPr>
  </w:style>
  <w:style w:type="character" w:customStyle="1" w:styleId="BoldandUnderlineCharChar1">
    <w:name w:val="Bold and Underline Char Char1"/>
    <w:rsid w:val="003F1B2A"/>
    <w:rPr>
      <w:b/>
      <w:bCs w:val="0"/>
      <w:szCs w:val="24"/>
      <w:u w:val="single"/>
      <w:lang w:val="en-US" w:eastAsia="en-US" w:bidi="ar-SA"/>
    </w:rPr>
  </w:style>
  <w:style w:type="character" w:customStyle="1" w:styleId="BoldandUnderlineChar6">
    <w:name w:val="Bold and Underline Char6"/>
    <w:rsid w:val="003F1B2A"/>
    <w:rPr>
      <w:b/>
      <w:bCs w:val="0"/>
      <w:szCs w:val="24"/>
      <w:u w:val="single"/>
      <w:lang w:val="en-US" w:eastAsia="en-US" w:bidi="ar-SA"/>
    </w:rPr>
  </w:style>
  <w:style w:type="character" w:customStyle="1" w:styleId="style13">
    <w:name w:val="style1"/>
    <w:rsid w:val="003F1B2A"/>
  </w:style>
  <w:style w:type="character" w:customStyle="1" w:styleId="pmtermsel">
    <w:name w:val="pmtermsel"/>
    <w:rsid w:val="003F1B2A"/>
  </w:style>
  <w:style w:type="character" w:customStyle="1" w:styleId="showipapr">
    <w:name w:val="show_ipapr"/>
    <w:rsid w:val="003F1B2A"/>
  </w:style>
  <w:style w:type="character" w:customStyle="1" w:styleId="dnindex">
    <w:name w:val="dnindex"/>
    <w:rsid w:val="003F1B2A"/>
  </w:style>
  <w:style w:type="character" w:customStyle="1" w:styleId="23">
    <w:name w:val="23"/>
    <w:rsid w:val="003F1B2A"/>
    <w:rPr>
      <w:rFonts w:ascii="Times New Roman" w:hAnsi="Times New Roman" w:cs="Arial" w:hint="default"/>
      <w:bCs/>
      <w:sz w:val="20"/>
      <w:u w:val="single"/>
      <w:lang w:val="en-US" w:eastAsia="en-US" w:bidi="ar-SA"/>
    </w:rPr>
  </w:style>
  <w:style w:type="character" w:customStyle="1" w:styleId="33">
    <w:name w:val="33"/>
    <w:rsid w:val="003F1B2A"/>
    <w:rPr>
      <w:rFonts w:ascii="Times New Roman" w:hAnsi="Times New Roman" w:cs="Arial" w:hint="default"/>
      <w:b/>
      <w:bCs/>
      <w:sz w:val="20"/>
      <w:u w:val="single"/>
      <w:lang w:val="en-US" w:eastAsia="en-US" w:bidi="ar-SA"/>
    </w:rPr>
  </w:style>
  <w:style w:type="character" w:customStyle="1" w:styleId="55">
    <w:name w:val="55"/>
    <w:rsid w:val="003F1B2A"/>
    <w:rPr>
      <w:rFonts w:ascii="Arial" w:hAnsi="Arial" w:cs="Arial" w:hint="default"/>
      <w:bCs/>
      <w:sz w:val="20"/>
      <w:u w:val="single"/>
      <w:lang w:val="en-US" w:eastAsia="en-US" w:bidi="ar-SA"/>
    </w:rPr>
  </w:style>
  <w:style w:type="character" w:customStyle="1" w:styleId="authoraffil">
    <w:name w:val="authoraffil"/>
    <w:rsid w:val="003F1B2A"/>
  </w:style>
  <w:style w:type="character" w:customStyle="1" w:styleId="CharChar8">
    <w:name w:val="Char Char8"/>
    <w:rsid w:val="003F1B2A"/>
    <w:rPr>
      <w:rFonts w:ascii="Georgia" w:eastAsia="Times New Roman" w:hAnsi="Georgia" w:hint="default"/>
      <w:b/>
      <w:bCs/>
      <w:sz w:val="30"/>
      <w:szCs w:val="28"/>
      <w:u w:val="single"/>
    </w:rPr>
  </w:style>
  <w:style w:type="character" w:customStyle="1" w:styleId="FontStyle13">
    <w:name w:val="Font Style13"/>
    <w:uiPriority w:val="99"/>
    <w:rsid w:val="003F1B2A"/>
    <w:rPr>
      <w:rFonts w:ascii="Constantia" w:hAnsi="Constantia" w:cs="Constantia" w:hint="default"/>
      <w:sz w:val="18"/>
      <w:szCs w:val="18"/>
    </w:rPr>
  </w:style>
  <w:style w:type="character" w:customStyle="1" w:styleId="TagsCharCharCharChar">
    <w:name w:val="Tags Char Char Char Char"/>
    <w:rsid w:val="003F1B2A"/>
    <w:rPr>
      <w:rFonts w:ascii="Times New Roman" w:eastAsia="Times New Roman" w:hAnsi="Times New Roman" w:cs="Times New Roman" w:hint="default"/>
      <w:b/>
      <w:bCs w:val="0"/>
      <w:sz w:val="24"/>
      <w:szCs w:val="24"/>
    </w:rPr>
  </w:style>
  <w:style w:type="character" w:customStyle="1" w:styleId="boldcitationChar">
    <w:name w:val="bold citation Char"/>
    <w:rsid w:val="003F1B2A"/>
    <w:rPr>
      <w:rFonts w:ascii="Arial" w:hAnsi="Arial" w:cs="Arial" w:hint="default"/>
      <w:b/>
      <w:bCs w:val="0"/>
      <w:sz w:val="28"/>
      <w:szCs w:val="24"/>
      <w:u w:val="thick"/>
      <w:lang w:val="en-US" w:eastAsia="en-US" w:bidi="ar-SA"/>
    </w:rPr>
  </w:style>
  <w:style w:type="character" w:customStyle="1" w:styleId="BoldunderlineChar4">
    <w:name w:val="Bold/underline Char"/>
    <w:rsid w:val="003F1B2A"/>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3F1B2A"/>
  </w:style>
  <w:style w:type="character" w:customStyle="1" w:styleId="boldciteChar1">
    <w:name w:val="bold cite Char1"/>
    <w:rsid w:val="003F1B2A"/>
    <w:rPr>
      <w:b/>
      <w:bCs w:val="0"/>
      <w:sz w:val="28"/>
      <w:u w:val="thick" w:color="000000"/>
    </w:rPr>
  </w:style>
  <w:style w:type="character" w:customStyle="1" w:styleId="tagCharCharChar1">
    <w:name w:val="tag Char Char Char1"/>
    <w:rsid w:val="003F1B2A"/>
    <w:rPr>
      <w:b/>
      <w:bCs w:val="0"/>
      <w:sz w:val="24"/>
      <w:lang w:val="en-US" w:eastAsia="en-US" w:bidi="ar-SA"/>
    </w:rPr>
  </w:style>
  <w:style w:type="character" w:customStyle="1" w:styleId="FontStyle19">
    <w:name w:val="Font Style19"/>
    <w:basedOn w:val="DefaultParagraphFont"/>
    <w:uiPriority w:val="99"/>
    <w:rsid w:val="003F1B2A"/>
    <w:rPr>
      <w:rFonts w:ascii="Times New Roman" w:hAnsi="Times New Roman" w:cs="Times New Roman" w:hint="default"/>
      <w:sz w:val="18"/>
      <w:szCs w:val="18"/>
    </w:rPr>
  </w:style>
  <w:style w:type="character" w:customStyle="1" w:styleId="bylines">
    <w:name w:val="bylines"/>
    <w:basedOn w:val="DefaultParagraphFont"/>
    <w:rsid w:val="003F1B2A"/>
  </w:style>
  <w:style w:type="character" w:customStyle="1" w:styleId="StyleStyleBoldUnderlineUnderlineIntenseEmphasis1apple-style-2">
    <w:name w:val="Style Style Bold UnderlineUnderlineIntense Emphasis1apple-style-...2"/>
    <w:basedOn w:val="DefaultParagraphFont"/>
    <w:rsid w:val="003F1B2A"/>
    <w:rPr>
      <w:b w:val="0"/>
      <w:bCs/>
      <w:sz w:val="22"/>
      <w:u w:val="single"/>
    </w:rPr>
  </w:style>
  <w:style w:type="character" w:customStyle="1" w:styleId="FontStyle57">
    <w:name w:val="Font Style57"/>
    <w:rsid w:val="003F1B2A"/>
    <w:rPr>
      <w:rFonts w:ascii="Georgia" w:hAnsi="Georgia" w:cs="Georgia" w:hint="default"/>
      <w:b/>
      <w:bCs/>
      <w:sz w:val="14"/>
      <w:szCs w:val="14"/>
    </w:rPr>
  </w:style>
  <w:style w:type="character" w:customStyle="1" w:styleId="FontStyle89">
    <w:name w:val="Font Style89"/>
    <w:rsid w:val="003F1B2A"/>
    <w:rPr>
      <w:rFonts w:ascii="Times New Roman" w:hAnsi="Times New Roman" w:cs="Times New Roman" w:hint="default"/>
      <w:b/>
      <w:bCs/>
      <w:smallCaps/>
      <w:spacing w:val="40"/>
      <w:sz w:val="16"/>
      <w:szCs w:val="16"/>
    </w:rPr>
  </w:style>
  <w:style w:type="character" w:customStyle="1" w:styleId="style3Char0">
    <w:name w:val="style 3 Char"/>
    <w:rsid w:val="003F1B2A"/>
    <w:rPr>
      <w:sz w:val="18"/>
      <w:szCs w:val="24"/>
      <w:lang w:val="en-US" w:eastAsia="en-US" w:bidi="ar-SA"/>
    </w:rPr>
  </w:style>
  <w:style w:type="character" w:customStyle="1" w:styleId="BlockHeadingsChar1">
    <w:name w:val="Block Headings Char1"/>
    <w:rsid w:val="003F1B2A"/>
    <w:rPr>
      <w:b/>
      <w:bCs w:val="0"/>
      <w:caps/>
    </w:rPr>
  </w:style>
  <w:style w:type="character" w:customStyle="1" w:styleId="FontStyle170">
    <w:name w:val="Font Style170"/>
    <w:uiPriority w:val="99"/>
    <w:rsid w:val="003F1B2A"/>
    <w:rPr>
      <w:rFonts w:ascii="Bookman Old Style" w:hAnsi="Bookman Old Style" w:cs="Bookman Old Style" w:hint="default"/>
      <w:sz w:val="16"/>
      <w:szCs w:val="16"/>
    </w:rPr>
  </w:style>
  <w:style w:type="character" w:customStyle="1" w:styleId="FontStyle17">
    <w:name w:val="Font Style17"/>
    <w:uiPriority w:val="99"/>
    <w:rsid w:val="003F1B2A"/>
    <w:rPr>
      <w:rFonts w:ascii="Book Antiqua" w:hAnsi="Book Antiqua" w:cs="Book Antiqua" w:hint="default"/>
      <w:i/>
      <w:iCs/>
      <w:spacing w:val="10"/>
      <w:sz w:val="22"/>
      <w:szCs w:val="22"/>
    </w:rPr>
  </w:style>
  <w:style w:type="character" w:customStyle="1" w:styleId="Heading3CharCharCharChar">
    <w:name w:val="Heading 3 Char Char Char Char"/>
    <w:basedOn w:val="DefaultParagraphFont"/>
    <w:rsid w:val="003F1B2A"/>
    <w:rPr>
      <w:rFonts w:ascii="Arial" w:hAnsi="Arial" w:cs="Arial" w:hint="default"/>
      <w:bCs/>
      <w:szCs w:val="26"/>
      <w:u w:val="single"/>
      <w:lang w:val="en-US" w:eastAsia="en-US" w:bidi="ar-SA"/>
    </w:rPr>
  </w:style>
  <w:style w:type="character" w:customStyle="1" w:styleId="Mention4">
    <w:name w:val="Mention4"/>
    <w:basedOn w:val="DefaultParagraphFont"/>
    <w:uiPriority w:val="99"/>
    <w:semiHidden/>
    <w:rsid w:val="003F1B2A"/>
    <w:rPr>
      <w:color w:val="2B579A"/>
      <w:shd w:val="clear" w:color="auto" w:fill="E6E6E6"/>
    </w:rPr>
  </w:style>
  <w:style w:type="character" w:customStyle="1" w:styleId="m-895152127622952443gmail-style13ptbold">
    <w:name w:val="m_-895152127622952443gmail-style13ptbold"/>
    <w:basedOn w:val="DefaultParagraphFont"/>
    <w:rsid w:val="003F1B2A"/>
  </w:style>
  <w:style w:type="character" w:customStyle="1" w:styleId="m4133802843404377303gmail-style13ptbold">
    <w:name w:val="m_4133802843404377303gmail-style13ptbold"/>
    <w:basedOn w:val="DefaultParagraphFont"/>
    <w:rsid w:val="003F1B2A"/>
  </w:style>
  <w:style w:type="character" w:customStyle="1" w:styleId="m4133802843404377303gmail-styleunderline">
    <w:name w:val="m_4133802843404377303gmail-styleunderline"/>
    <w:basedOn w:val="DefaultParagraphFont"/>
    <w:rsid w:val="003F1B2A"/>
  </w:style>
  <w:style w:type="character" w:customStyle="1" w:styleId="m1864609289044096952gmail-style13ptbold">
    <w:name w:val="m_1864609289044096952gmail-style13ptbold"/>
    <w:basedOn w:val="DefaultParagraphFont"/>
    <w:rsid w:val="003F1B2A"/>
  </w:style>
  <w:style w:type="character" w:customStyle="1" w:styleId="m-2434640214339110092gmail-style13ptbold">
    <w:name w:val="m_-2434640214339110092gmail-style13ptbold"/>
    <w:basedOn w:val="DefaultParagraphFont"/>
    <w:rsid w:val="003F1B2A"/>
  </w:style>
  <w:style w:type="character" w:customStyle="1" w:styleId="m-2434640214339110092gmail-styleunderline">
    <w:name w:val="m_-2434640214339110092gmail-styleunderline"/>
    <w:basedOn w:val="DefaultParagraphFont"/>
    <w:rsid w:val="003F1B2A"/>
  </w:style>
  <w:style w:type="character" w:customStyle="1" w:styleId="articlepage-articlebody-firstletter">
    <w:name w:val="articlepage-articlebody-firstletter"/>
    <w:basedOn w:val="DefaultParagraphFont"/>
    <w:rsid w:val="003F1B2A"/>
  </w:style>
  <w:style w:type="character" w:customStyle="1" w:styleId="UnresolvedMention32">
    <w:name w:val="Unresolved Mention32"/>
    <w:basedOn w:val="DefaultParagraphFont"/>
    <w:uiPriority w:val="99"/>
    <w:semiHidden/>
    <w:rsid w:val="003F1B2A"/>
    <w:rPr>
      <w:color w:val="605E5C"/>
      <w:shd w:val="clear" w:color="auto" w:fill="E1DFDD"/>
    </w:rPr>
  </w:style>
  <w:style w:type="character" w:customStyle="1" w:styleId="m-2745674872889869693gmail-style13ptbold">
    <w:name w:val="m_-2745674872889869693gmail-style13ptbold"/>
    <w:basedOn w:val="DefaultParagraphFont"/>
    <w:rsid w:val="003F1B2A"/>
  </w:style>
  <w:style w:type="character" w:customStyle="1" w:styleId="m-2745674872889869693gmail-styleunderline">
    <w:name w:val="m_-2745674872889869693gmail-styleunderline"/>
    <w:basedOn w:val="DefaultParagraphFont"/>
    <w:rsid w:val="003F1B2A"/>
  </w:style>
  <w:style w:type="character" w:customStyle="1" w:styleId="UnresolvedMention31">
    <w:name w:val="Unresolved Mention31"/>
    <w:basedOn w:val="DefaultParagraphFont"/>
    <w:uiPriority w:val="99"/>
    <w:semiHidden/>
    <w:rsid w:val="003F1B2A"/>
    <w:rPr>
      <w:color w:val="808080"/>
      <w:shd w:val="clear" w:color="auto" w:fill="E6E6E6"/>
    </w:rPr>
  </w:style>
  <w:style w:type="character" w:customStyle="1" w:styleId="UnresolvedMention4">
    <w:name w:val="Unresolved Mention4"/>
    <w:basedOn w:val="DefaultParagraphFont"/>
    <w:uiPriority w:val="99"/>
    <w:semiHidden/>
    <w:rsid w:val="003F1B2A"/>
    <w:rPr>
      <w:color w:val="808080"/>
      <w:shd w:val="clear" w:color="auto" w:fill="E6E6E6"/>
    </w:rPr>
  </w:style>
  <w:style w:type="character" w:customStyle="1" w:styleId="m-8082899869479211226gmail-styleunderline">
    <w:name w:val="m_-8082899869479211226gmail-styleunderline"/>
    <w:basedOn w:val="DefaultParagraphFont"/>
    <w:rsid w:val="003F1B2A"/>
  </w:style>
  <w:style w:type="character" w:customStyle="1" w:styleId="UnresolvedMention5">
    <w:name w:val="Unresolved Mention5"/>
    <w:basedOn w:val="DefaultParagraphFont"/>
    <w:uiPriority w:val="99"/>
    <w:semiHidden/>
    <w:rsid w:val="003F1B2A"/>
    <w:rPr>
      <w:color w:val="605E5C"/>
      <w:shd w:val="clear" w:color="auto" w:fill="E1DFDD"/>
    </w:rPr>
  </w:style>
  <w:style w:type="character" w:customStyle="1" w:styleId="UnresolvedMention6">
    <w:name w:val="Unresolved Mention6"/>
    <w:basedOn w:val="DefaultParagraphFont"/>
    <w:uiPriority w:val="99"/>
    <w:semiHidden/>
    <w:rsid w:val="003F1B2A"/>
    <w:rPr>
      <w:color w:val="605E5C"/>
      <w:shd w:val="clear" w:color="auto" w:fill="E1DFDD"/>
    </w:rPr>
  </w:style>
  <w:style w:type="character" w:customStyle="1" w:styleId="hubidentifier">
    <w:name w:val="hub_identifier"/>
    <w:basedOn w:val="DefaultParagraphFont"/>
    <w:rsid w:val="003F1B2A"/>
  </w:style>
  <w:style w:type="character" w:customStyle="1" w:styleId="auszeichnungkursiv">
    <w:name w:val="auszeichnungkursiv"/>
    <w:basedOn w:val="DefaultParagraphFont"/>
    <w:rsid w:val="003F1B2A"/>
  </w:style>
  <w:style w:type="character" w:customStyle="1" w:styleId="tabgrafikformalbezeichnungnr">
    <w:name w:val="tabgrafikformalbezeichnungnr"/>
    <w:basedOn w:val="DefaultParagraphFont"/>
    <w:rsid w:val="003F1B2A"/>
  </w:style>
  <w:style w:type="character" w:customStyle="1" w:styleId="m-268162420547309261gmail-stylestylebold12pt">
    <w:name w:val="m_-268162420547309261gmail-stylestylebold12pt"/>
    <w:basedOn w:val="DefaultParagraphFont"/>
    <w:rsid w:val="003F1B2A"/>
  </w:style>
  <w:style w:type="character" w:customStyle="1" w:styleId="m-268162420547309261gmail-styleboldunderline">
    <w:name w:val="m_-268162420547309261gmail-styleboldunderline"/>
    <w:basedOn w:val="DefaultParagraphFont"/>
    <w:rsid w:val="003F1B2A"/>
  </w:style>
  <w:style w:type="character" w:customStyle="1" w:styleId="m-5621139387307470627gmail-style13ptbold">
    <w:name w:val="m_-5621139387307470627gmail-style13ptbold"/>
    <w:basedOn w:val="DefaultParagraphFont"/>
    <w:rsid w:val="003F1B2A"/>
  </w:style>
  <w:style w:type="character" w:customStyle="1" w:styleId="m-5621139387307470627gmail-styleunderline">
    <w:name w:val="m_-5621139387307470627gmail-styleunderline"/>
    <w:basedOn w:val="DefaultParagraphFont"/>
    <w:rsid w:val="003F1B2A"/>
  </w:style>
  <w:style w:type="character" w:customStyle="1" w:styleId="m-4930835733434609408gmail-style13ptbold">
    <w:name w:val="m_-4930835733434609408gmail-style13ptbold"/>
    <w:basedOn w:val="DefaultParagraphFont"/>
    <w:rsid w:val="003F1B2A"/>
  </w:style>
  <w:style w:type="character" w:customStyle="1" w:styleId="m-4930835733434609408gmail-styleunderline">
    <w:name w:val="m_-4930835733434609408gmail-styleunderline"/>
    <w:basedOn w:val="DefaultParagraphFont"/>
    <w:rsid w:val="003F1B2A"/>
  </w:style>
  <w:style w:type="character" w:customStyle="1" w:styleId="m-2456650549122369157gmail-style13ptbold">
    <w:name w:val="m_-2456650549122369157gmail-style13ptbold"/>
    <w:basedOn w:val="DefaultParagraphFont"/>
    <w:rsid w:val="003F1B2A"/>
  </w:style>
  <w:style w:type="character" w:customStyle="1" w:styleId="m-2456650549122369157gmail-styleunderline">
    <w:name w:val="m_-2456650549122369157gmail-styleunderline"/>
    <w:basedOn w:val="DefaultParagraphFont"/>
    <w:rsid w:val="003F1B2A"/>
  </w:style>
  <w:style w:type="character" w:customStyle="1" w:styleId="hvr">
    <w:name w:val="hvr"/>
    <w:basedOn w:val="DefaultParagraphFont"/>
    <w:rsid w:val="003F1B2A"/>
  </w:style>
  <w:style w:type="character" w:customStyle="1" w:styleId="m-3350902899047358468gmail-styleunderline">
    <w:name w:val="m_-3350902899047358468gmail-styleunderline"/>
    <w:basedOn w:val="DefaultParagraphFont"/>
    <w:rsid w:val="003F1B2A"/>
  </w:style>
  <w:style w:type="character" w:customStyle="1" w:styleId="m462447500549623171gmail-style13ptbold">
    <w:name w:val="m_462447500549623171gmail-style13ptbold"/>
    <w:basedOn w:val="DefaultParagraphFont"/>
    <w:rsid w:val="003F1B2A"/>
  </w:style>
  <w:style w:type="character" w:customStyle="1" w:styleId="m462447500549623171gmail-styleunderline">
    <w:name w:val="m_462447500549623171gmail-styleunderline"/>
    <w:basedOn w:val="DefaultParagraphFont"/>
    <w:rsid w:val="003F1B2A"/>
  </w:style>
  <w:style w:type="character" w:customStyle="1" w:styleId="SmallerReal">
    <w:name w:val="SmallerReal"/>
    <w:basedOn w:val="DefaultParagraphFont"/>
    <w:uiPriority w:val="1"/>
    <w:qFormat/>
    <w:rsid w:val="003F1B2A"/>
    <w:rPr>
      <w:rFonts w:ascii="Garamond" w:hAnsi="Garamond" w:hint="default"/>
      <w:sz w:val="16"/>
    </w:rPr>
  </w:style>
  <w:style w:type="character" w:customStyle="1" w:styleId="arttitle">
    <w:name w:val="art_title"/>
    <w:basedOn w:val="DefaultParagraphFont"/>
    <w:rsid w:val="003F1B2A"/>
  </w:style>
  <w:style w:type="character" w:customStyle="1" w:styleId="serialtitle">
    <w:name w:val="serial_title"/>
    <w:basedOn w:val="DefaultParagraphFont"/>
    <w:rsid w:val="003F1B2A"/>
  </w:style>
  <w:style w:type="character" w:customStyle="1" w:styleId="volumeissue">
    <w:name w:val="volume_issue"/>
    <w:basedOn w:val="DefaultParagraphFont"/>
    <w:rsid w:val="003F1B2A"/>
  </w:style>
  <w:style w:type="character" w:customStyle="1" w:styleId="pagerange">
    <w:name w:val="page_range"/>
    <w:basedOn w:val="DefaultParagraphFont"/>
    <w:rsid w:val="003F1B2A"/>
  </w:style>
  <w:style w:type="character" w:customStyle="1" w:styleId="doilink">
    <w:name w:val="doi_link"/>
    <w:basedOn w:val="DefaultParagraphFont"/>
    <w:rsid w:val="003F1B2A"/>
  </w:style>
  <w:style w:type="character" w:customStyle="1" w:styleId="headingnumber">
    <w:name w:val="headingnumber"/>
    <w:basedOn w:val="DefaultParagraphFont"/>
    <w:rsid w:val="003F1B2A"/>
  </w:style>
  <w:style w:type="character" w:customStyle="1" w:styleId="internalref">
    <w:name w:val="internalref"/>
    <w:basedOn w:val="DefaultParagraphFont"/>
    <w:rsid w:val="003F1B2A"/>
  </w:style>
  <w:style w:type="character" w:customStyle="1" w:styleId="l7">
    <w:name w:val="l7"/>
    <w:basedOn w:val="DefaultParagraphFont"/>
    <w:rsid w:val="003F1B2A"/>
  </w:style>
  <w:style w:type="character" w:customStyle="1" w:styleId="l6">
    <w:name w:val="l6"/>
    <w:basedOn w:val="DefaultParagraphFont"/>
    <w:rsid w:val="003F1B2A"/>
  </w:style>
  <w:style w:type="character" w:customStyle="1" w:styleId="l8">
    <w:name w:val="l8"/>
    <w:basedOn w:val="DefaultParagraphFont"/>
    <w:rsid w:val="003F1B2A"/>
  </w:style>
  <w:style w:type="character" w:customStyle="1" w:styleId="l9">
    <w:name w:val="l9"/>
    <w:basedOn w:val="DefaultParagraphFont"/>
    <w:rsid w:val="003F1B2A"/>
  </w:style>
  <w:style w:type="character" w:customStyle="1" w:styleId="m-134349766280542120gmail-style13ptbold">
    <w:name w:val="m_-134349766280542120gmail-style13ptbold"/>
    <w:basedOn w:val="DefaultParagraphFont"/>
    <w:rsid w:val="003F1B2A"/>
  </w:style>
  <w:style w:type="character" w:customStyle="1" w:styleId="m-134349766280542120gmail-msohyperlink">
    <w:name w:val="m_-134349766280542120gmail-msohyperlink"/>
    <w:basedOn w:val="DefaultParagraphFont"/>
    <w:rsid w:val="003F1B2A"/>
  </w:style>
  <w:style w:type="character" w:customStyle="1" w:styleId="m-134349766280542120gmail-styleunderline">
    <w:name w:val="m_-134349766280542120gmail-styleunderline"/>
    <w:basedOn w:val="DefaultParagraphFont"/>
    <w:rsid w:val="003F1B2A"/>
  </w:style>
  <w:style w:type="character" w:customStyle="1" w:styleId="m-134349766280542120gmail-cite">
    <w:name w:val="m_-134349766280542120gmail-cite"/>
    <w:basedOn w:val="DefaultParagraphFont"/>
    <w:rsid w:val="003F1B2A"/>
  </w:style>
  <w:style w:type="character" w:customStyle="1" w:styleId="m-134349766280542120gmail-underline">
    <w:name w:val="m_-134349766280542120gmail-underline"/>
    <w:basedOn w:val="DefaultParagraphFont"/>
    <w:rsid w:val="003F1B2A"/>
  </w:style>
  <w:style w:type="character" w:customStyle="1" w:styleId="m-134349766280542120gmail-underline0">
    <w:name w:val="m_-134349766280542120gmail-underline0"/>
    <w:basedOn w:val="DefaultParagraphFont"/>
    <w:rsid w:val="003F1B2A"/>
  </w:style>
  <w:style w:type="character" w:customStyle="1" w:styleId="wsj-article-caption-content">
    <w:name w:val="wsj-article-caption-content"/>
    <w:basedOn w:val="DefaultParagraphFont"/>
    <w:rsid w:val="003F1B2A"/>
  </w:style>
  <w:style w:type="character" w:customStyle="1" w:styleId="wsj-article-credit">
    <w:name w:val="wsj-article-credit"/>
    <w:basedOn w:val="DefaultParagraphFont"/>
    <w:rsid w:val="003F1B2A"/>
  </w:style>
  <w:style w:type="character" w:customStyle="1" w:styleId="wsj-article-credit-tag">
    <w:name w:val="wsj-article-credit-tag"/>
    <w:basedOn w:val="DefaultParagraphFont"/>
    <w:rsid w:val="003F1B2A"/>
  </w:style>
  <w:style w:type="character" w:customStyle="1" w:styleId="CardUnderlinedCharChar0">
    <w:name w:val="Card Underlined Char Char"/>
    <w:rsid w:val="003F1B2A"/>
    <w:rPr>
      <w:rFonts w:ascii="Arial Narrow" w:hAnsi="Arial Narrow" w:hint="default"/>
      <w:sz w:val="22"/>
      <w:szCs w:val="24"/>
      <w:u w:val="single"/>
      <w:lang w:val="en-US" w:eastAsia="en-US" w:bidi="ar-SA"/>
    </w:rPr>
  </w:style>
  <w:style w:type="character" w:customStyle="1" w:styleId="m-299895914748161361gmail-style13ptbold">
    <w:name w:val="m_-299895914748161361gmail-style13ptbold"/>
    <w:basedOn w:val="DefaultParagraphFont"/>
    <w:rsid w:val="003F1B2A"/>
  </w:style>
  <w:style w:type="character" w:customStyle="1" w:styleId="m-299895914748161361gmail-styleunderline">
    <w:name w:val="m_-299895914748161361gmail-styleunderline"/>
    <w:basedOn w:val="DefaultParagraphFont"/>
    <w:rsid w:val="003F1B2A"/>
  </w:style>
  <w:style w:type="character" w:customStyle="1" w:styleId="m-266642551691440061gmail-author-date">
    <w:name w:val="m_-266642551691440061gmail-author-date"/>
    <w:basedOn w:val="DefaultParagraphFont"/>
    <w:rsid w:val="003F1B2A"/>
  </w:style>
  <w:style w:type="character" w:customStyle="1" w:styleId="m-266642551691440061gmail-debateunderline">
    <w:name w:val="m_-266642551691440061gmail-debateunderline"/>
    <w:basedOn w:val="DefaultParagraphFont"/>
    <w:rsid w:val="003F1B2A"/>
  </w:style>
  <w:style w:type="character" w:customStyle="1" w:styleId="listingauthor">
    <w:name w:val="listing__author"/>
    <w:basedOn w:val="DefaultParagraphFont"/>
    <w:rsid w:val="003F1B2A"/>
  </w:style>
  <w:style w:type="character" w:customStyle="1" w:styleId="rollover-people">
    <w:name w:val="rollover-people"/>
    <w:basedOn w:val="DefaultParagraphFont"/>
    <w:rsid w:val="003F1B2A"/>
  </w:style>
  <w:style w:type="character" w:customStyle="1" w:styleId="StyleUnderliningChar9ptBold">
    <w:name w:val="Style Underlining Char + 9 pt Bold"/>
    <w:rsid w:val="003F1B2A"/>
    <w:rPr>
      <w:rFonts w:ascii="Times New Roman" w:hAnsi="Times New Roman" w:cs="Times New Roman" w:hint="default"/>
      <w:b/>
      <w:bCs/>
      <w:sz w:val="20"/>
      <w:szCs w:val="24"/>
      <w:u w:val="single"/>
    </w:rPr>
  </w:style>
  <w:style w:type="character" w:customStyle="1" w:styleId="StyleUnderliningChar9pt">
    <w:name w:val="Style Underlining Char + 9 pt"/>
    <w:rsid w:val="003F1B2A"/>
    <w:rPr>
      <w:rFonts w:ascii="Times New Roman" w:hAnsi="Times New Roman" w:cs="Times New Roman" w:hint="default"/>
      <w:sz w:val="20"/>
      <w:szCs w:val="24"/>
      <w:u w:val="single"/>
    </w:rPr>
  </w:style>
  <w:style w:type="character" w:customStyle="1" w:styleId="m8134770803914199681gmail-styleunderline">
    <w:name w:val="m_8134770803914199681gmail-styleunderline"/>
    <w:basedOn w:val="DefaultParagraphFont"/>
    <w:rsid w:val="003F1B2A"/>
  </w:style>
  <w:style w:type="character" w:customStyle="1" w:styleId="tweetinfo-heartstat">
    <w:name w:val="tweetinfo-heartstat"/>
    <w:basedOn w:val="DefaultParagraphFont"/>
    <w:rsid w:val="003F1B2A"/>
  </w:style>
  <w:style w:type="character" w:customStyle="1" w:styleId="playbutton-flyout">
    <w:name w:val="playbutton-flyout"/>
    <w:basedOn w:val="DefaultParagraphFont"/>
    <w:rsid w:val="003F1B2A"/>
  </w:style>
  <w:style w:type="character" w:customStyle="1" w:styleId="inlinevideo-videolabel">
    <w:name w:val="inlinevideo-videolabel"/>
    <w:basedOn w:val="DefaultParagraphFont"/>
    <w:rsid w:val="003F1B2A"/>
  </w:style>
  <w:style w:type="character" w:customStyle="1" w:styleId="inlinevideo-videoduration">
    <w:name w:val="inlinevideo-videoduration"/>
    <w:basedOn w:val="DefaultParagraphFont"/>
    <w:rsid w:val="003F1B2A"/>
  </w:style>
  <w:style w:type="character" w:customStyle="1" w:styleId="m2037045589135560752gmail-style13ptbold">
    <w:name w:val="m_2037045589135560752gmail-style13ptbold"/>
    <w:basedOn w:val="DefaultParagraphFont"/>
    <w:rsid w:val="003F1B2A"/>
  </w:style>
  <w:style w:type="character" w:customStyle="1" w:styleId="m5672147096563703424gmail-style13ptbold">
    <w:name w:val="m_5672147096563703424gmail-style13ptbold"/>
    <w:basedOn w:val="DefaultParagraphFont"/>
    <w:rsid w:val="003F1B2A"/>
  </w:style>
  <w:style w:type="character" w:customStyle="1" w:styleId="m5672147096563703424gmail-styleunderline">
    <w:name w:val="m_5672147096563703424gmail-styleunderline"/>
    <w:basedOn w:val="DefaultParagraphFont"/>
    <w:rsid w:val="003F1B2A"/>
  </w:style>
  <w:style w:type="character" w:customStyle="1" w:styleId="m-4276249887353823691gmail-style13ptbold">
    <w:name w:val="m_-4276249887353823691gmail-style13ptbold"/>
    <w:basedOn w:val="DefaultParagraphFont"/>
    <w:rsid w:val="003F1B2A"/>
  </w:style>
  <w:style w:type="character" w:customStyle="1" w:styleId="m-4276249887353823691gmail-styleunderline">
    <w:name w:val="m_-4276249887353823691gmail-styleunderline"/>
    <w:basedOn w:val="DefaultParagraphFont"/>
    <w:rsid w:val="003F1B2A"/>
  </w:style>
  <w:style w:type="character" w:customStyle="1" w:styleId="legacybig">
    <w:name w:val="legacybig"/>
    <w:basedOn w:val="DefaultParagraphFont"/>
    <w:rsid w:val="003F1B2A"/>
  </w:style>
  <w:style w:type="character" w:customStyle="1" w:styleId="art-author">
    <w:name w:val="art-author"/>
    <w:basedOn w:val="DefaultParagraphFont"/>
    <w:rsid w:val="003F1B2A"/>
  </w:style>
  <w:style w:type="character" w:customStyle="1" w:styleId="fpred">
    <w:name w:val="fp_red"/>
    <w:basedOn w:val="DefaultParagraphFont"/>
    <w:rsid w:val="003F1B2A"/>
  </w:style>
  <w:style w:type="character" w:customStyle="1" w:styleId="twoce">
    <w:name w:val="twoce"/>
    <w:basedOn w:val="DefaultParagraphFont"/>
    <w:rsid w:val="003F1B2A"/>
  </w:style>
  <w:style w:type="character" w:customStyle="1" w:styleId="snapnoshots">
    <w:name w:val="snap_noshots"/>
    <w:basedOn w:val="DefaultParagraphFont"/>
    <w:rsid w:val="003F1B2A"/>
  </w:style>
  <w:style w:type="character" w:customStyle="1" w:styleId="typarticle">
    <w:name w:val="typ_article"/>
    <w:basedOn w:val="DefaultParagraphFont"/>
    <w:rsid w:val="003F1B2A"/>
  </w:style>
  <w:style w:type="character" w:customStyle="1" w:styleId="dispurl">
    <w:name w:val="dispurl"/>
    <w:basedOn w:val="DefaultParagraphFont"/>
    <w:rsid w:val="003F1B2A"/>
  </w:style>
  <w:style w:type="character" w:customStyle="1" w:styleId="resultbodyitalic">
    <w:name w:val="resultbodyitalic"/>
    <w:basedOn w:val="DefaultParagraphFont"/>
    <w:rsid w:val="003F1B2A"/>
  </w:style>
  <w:style w:type="character" w:customStyle="1" w:styleId="author-bio-box">
    <w:name w:val="author-bio-box"/>
    <w:basedOn w:val="DefaultParagraphFont"/>
    <w:rsid w:val="003F1B2A"/>
  </w:style>
  <w:style w:type="character" w:customStyle="1" w:styleId="CharChar32">
    <w:name w:val="Char Char32"/>
    <w:basedOn w:val="DefaultParagraphFont"/>
    <w:rsid w:val="003F1B2A"/>
    <w:rPr>
      <w:rFonts w:ascii="Arial" w:hAnsi="Arial" w:cs="Arial" w:hint="default"/>
      <w:b/>
      <w:bCs/>
      <w:iCs/>
      <w:lang w:val="en-US" w:eastAsia="en-US" w:bidi="ar-SA"/>
    </w:rPr>
  </w:style>
  <w:style w:type="character" w:customStyle="1" w:styleId="CharChar13">
    <w:name w:val="Char Char13"/>
    <w:rsid w:val="003F1B2A"/>
    <w:rPr>
      <w:rFonts w:ascii="Arial" w:hAnsi="Arial" w:cs="Arial" w:hint="default"/>
      <w:b/>
      <w:bCs/>
      <w:iCs/>
      <w:sz w:val="22"/>
      <w:szCs w:val="28"/>
      <w:lang w:val="en-US" w:eastAsia="en-US" w:bidi="ar-SA"/>
    </w:rPr>
  </w:style>
  <w:style w:type="character" w:customStyle="1" w:styleId="CharChar116">
    <w:name w:val="Char Char116"/>
    <w:rsid w:val="003F1B2A"/>
    <w:rPr>
      <w:rFonts w:ascii="Arial" w:hAnsi="Arial" w:cs="Arial" w:hint="default"/>
      <w:bCs/>
      <w:szCs w:val="26"/>
      <w:u w:val="single"/>
      <w:lang w:val="en-US" w:eastAsia="en-US" w:bidi="ar-SA"/>
    </w:rPr>
  </w:style>
  <w:style w:type="character" w:customStyle="1" w:styleId="CharChar12">
    <w:name w:val="Char Char12"/>
    <w:rsid w:val="003F1B2A"/>
    <w:rPr>
      <w:rFonts w:ascii="Arial" w:hAnsi="Arial" w:cs="Arial" w:hint="default"/>
      <w:bCs/>
      <w:szCs w:val="26"/>
      <w:u w:val="single"/>
      <w:lang w:val="en-US" w:eastAsia="en-US" w:bidi="ar-SA"/>
    </w:rPr>
  </w:style>
  <w:style w:type="character" w:customStyle="1" w:styleId="CharChar115">
    <w:name w:val="Char Char115"/>
    <w:rsid w:val="003F1B2A"/>
    <w:rPr>
      <w:rFonts w:ascii="Arial" w:hAnsi="Arial" w:cs="Arial" w:hint="default"/>
      <w:bCs/>
      <w:szCs w:val="26"/>
      <w:u w:val="single"/>
      <w:lang w:val="en-US" w:eastAsia="en-US" w:bidi="ar-SA"/>
    </w:rPr>
  </w:style>
  <w:style w:type="character" w:customStyle="1" w:styleId="StylePalatinoLinotype6pt">
    <w:name w:val="Style Palatino Linotype 6 pt"/>
    <w:rsid w:val="003F1B2A"/>
    <w:rPr>
      <w:rFonts w:ascii="Times New Roman" w:hAnsi="Times New Roman" w:cs="Times New Roman" w:hint="default"/>
      <w:sz w:val="20"/>
    </w:rPr>
  </w:style>
  <w:style w:type="character" w:customStyle="1" w:styleId="Highighted-New">
    <w:name w:val="Highighted - New"/>
    <w:rsid w:val="003F1B2A"/>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3F1B2A"/>
    <w:rPr>
      <w:rFonts w:ascii="Arial" w:hAnsi="Arial" w:cs="Arial" w:hint="default"/>
      <w:b/>
      <w:bCs/>
      <w:sz w:val="24"/>
      <w:szCs w:val="26"/>
      <w:lang w:val="en-US" w:eastAsia="en-US" w:bidi="ar-SA"/>
    </w:rPr>
  </w:style>
  <w:style w:type="character" w:customStyle="1" w:styleId="cardCharChar10">
    <w:name w:val="card Char Char1"/>
    <w:rsid w:val="003F1B2A"/>
    <w:rPr>
      <w:lang w:val="en-US" w:eastAsia="en-US" w:bidi="ar-SA"/>
    </w:rPr>
  </w:style>
  <w:style w:type="character" w:customStyle="1" w:styleId="BlockTitleCharChar1Char">
    <w:name w:val="Block Title Char Char1 Char"/>
    <w:rsid w:val="003F1B2A"/>
    <w:rPr>
      <w:b/>
      <w:bCs w:val="0"/>
      <w:sz w:val="32"/>
      <w:u w:val="single"/>
    </w:rPr>
  </w:style>
  <w:style w:type="character" w:customStyle="1" w:styleId="Header1Char">
    <w:name w:val="Header1 Char"/>
    <w:rsid w:val="003F1B2A"/>
    <w:rPr>
      <w:rFonts w:ascii="Arial" w:hAnsi="Arial" w:cs="Arial" w:hint="default"/>
      <w:b/>
      <w:bCs/>
      <w:caps/>
      <w:kern w:val="32"/>
      <w:sz w:val="28"/>
      <w:szCs w:val="28"/>
    </w:rPr>
  </w:style>
  <w:style w:type="character" w:customStyle="1" w:styleId="StyleArial12ptBoldItalic">
    <w:name w:val="Style Arial 12 pt Bold Italic"/>
    <w:rsid w:val="003F1B2A"/>
    <w:rPr>
      <w:rFonts w:ascii="Times New Roman" w:hAnsi="Times New Roman" w:cs="Times New Roman" w:hint="default"/>
      <w:b/>
      <w:bCs/>
      <w:iCs/>
      <w:sz w:val="24"/>
    </w:rPr>
  </w:style>
  <w:style w:type="character" w:customStyle="1" w:styleId="Styleunderline12pt">
    <w:name w:val="Style underline + 12 pt"/>
    <w:rsid w:val="003F1B2A"/>
    <w:rPr>
      <w:rFonts w:ascii="Times New Roman" w:hAnsi="Times New Roman" w:cs="Times New Roman" w:hint="default"/>
      <w:bCs/>
      <w:sz w:val="20"/>
      <w:u w:val="single"/>
    </w:rPr>
  </w:style>
  <w:style w:type="character" w:customStyle="1" w:styleId="StyleUnderlineChar19pt">
    <w:name w:val="Style Underline Char1 + 9 pt"/>
    <w:basedOn w:val="UnderlineChar1"/>
    <w:rsid w:val="003F1B2A"/>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3F1B2A"/>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3F1B2A"/>
    <w:rPr>
      <w:rFonts w:ascii="Times New Roman" w:hAnsi="Times New Roman" w:cs="Times New Roman" w:hint="default"/>
      <w:sz w:val="20"/>
      <w:u w:val="single"/>
      <w:lang w:val="en-US" w:eastAsia="en-US" w:bidi="ar-SA"/>
    </w:rPr>
  </w:style>
  <w:style w:type="character" w:customStyle="1" w:styleId="Style9ptUnderline1">
    <w:name w:val="Style 9 pt Underline1"/>
    <w:rsid w:val="003F1B2A"/>
    <w:rPr>
      <w:sz w:val="20"/>
      <w:u w:val="single"/>
    </w:rPr>
  </w:style>
  <w:style w:type="character" w:customStyle="1" w:styleId="StyleUnderlineChar19pt2">
    <w:name w:val="Style Underline Char1 + 9 pt2"/>
    <w:basedOn w:val="UnderlineChar1"/>
    <w:rsid w:val="003F1B2A"/>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3F1B2A"/>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3F1B2A"/>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3F1B2A"/>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3F1B2A"/>
  </w:style>
  <w:style w:type="character" w:customStyle="1" w:styleId="3">
    <w:name w:val="3"/>
    <w:rsid w:val="003F1B2A"/>
    <w:rPr>
      <w:rFonts w:ascii="Arial" w:hAnsi="Arial" w:cs="Arial" w:hint="default"/>
      <w:bCs/>
      <w:sz w:val="20"/>
      <w:u w:val="single"/>
      <w:lang w:val="en-US" w:eastAsia="en-US" w:bidi="ar-SA"/>
    </w:rPr>
  </w:style>
  <w:style w:type="character" w:customStyle="1" w:styleId="7">
    <w:name w:val="7"/>
    <w:rsid w:val="003F1B2A"/>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3F1B2A"/>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3F1B2A"/>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3F1B2A"/>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3F1B2A"/>
    <w:rPr>
      <w:sz w:val="20"/>
      <w:u w:val="single"/>
    </w:rPr>
  </w:style>
  <w:style w:type="character" w:customStyle="1" w:styleId="StyleUnderlineChar9ptBold1">
    <w:name w:val="Style Underline Char + 9 pt Bold1"/>
    <w:rsid w:val="003F1B2A"/>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3F1B2A"/>
    <w:rPr>
      <w:sz w:val="20"/>
      <w:u w:val="single"/>
    </w:rPr>
  </w:style>
  <w:style w:type="character" w:customStyle="1" w:styleId="Styleunderline9ptBold">
    <w:name w:val="Style underline + 9 pt Bold"/>
    <w:rsid w:val="003F1B2A"/>
    <w:rPr>
      <w:b/>
      <w:bCs/>
      <w:sz w:val="20"/>
      <w:u w:val="single"/>
    </w:rPr>
  </w:style>
  <w:style w:type="character" w:customStyle="1" w:styleId="newsstorytitle">
    <w:name w:val="news_story_title"/>
    <w:basedOn w:val="DefaultParagraphFont"/>
    <w:rsid w:val="003F1B2A"/>
  </w:style>
  <w:style w:type="character" w:customStyle="1" w:styleId="34">
    <w:name w:val="34"/>
    <w:rsid w:val="003F1B2A"/>
    <w:rPr>
      <w:rFonts w:ascii="Times New Roman" w:hAnsi="Times New Roman" w:cs="Arial" w:hint="default"/>
      <w:bCs/>
      <w:sz w:val="20"/>
      <w:u w:val="single"/>
      <w:lang w:val="en-US" w:eastAsia="en-US" w:bidi="ar-SA"/>
    </w:rPr>
  </w:style>
  <w:style w:type="character" w:customStyle="1" w:styleId="45">
    <w:name w:val="45"/>
    <w:rsid w:val="003F1B2A"/>
    <w:rPr>
      <w:rFonts w:ascii="Times New Roman" w:hAnsi="Times New Roman" w:cs="Arial" w:hint="default"/>
      <w:b/>
      <w:bCs/>
      <w:sz w:val="20"/>
      <w:u w:val="single"/>
      <w:lang w:val="en-US" w:eastAsia="en-US" w:bidi="ar-SA"/>
    </w:rPr>
  </w:style>
  <w:style w:type="character" w:customStyle="1" w:styleId="Style9ptUnderline5">
    <w:name w:val="Style 9 pt Underline5"/>
    <w:rsid w:val="003F1B2A"/>
    <w:rPr>
      <w:rFonts w:ascii="Times New Roman" w:hAnsi="Times New Roman" w:cs="Times New Roman" w:hint="default"/>
      <w:sz w:val="20"/>
      <w:u w:val="single"/>
    </w:rPr>
  </w:style>
  <w:style w:type="character" w:customStyle="1" w:styleId="Style9ptBoldUnderline2">
    <w:name w:val="Style 9 pt Bold Underline2"/>
    <w:rsid w:val="003F1B2A"/>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3F1B2A"/>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3F1B2A"/>
    <w:rPr>
      <w:rFonts w:ascii="Times New Roman" w:hAnsi="Times New Roman" w:cs="Times New Roman" w:hint="default"/>
      <w:sz w:val="20"/>
    </w:rPr>
  </w:style>
  <w:style w:type="character" w:customStyle="1" w:styleId="StyleUnderlineCharChar9pt2">
    <w:name w:val="Style Underline Char Char + 9 pt2"/>
    <w:basedOn w:val="UnderlineCharChar"/>
    <w:rsid w:val="003F1B2A"/>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3F1B2A"/>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3F1B2A"/>
    <w:rPr>
      <w:b/>
      <w:bCs/>
      <w:sz w:val="20"/>
      <w:u w:val="single"/>
      <w:bdr w:val="single" w:sz="4" w:space="0" w:color="auto" w:frame="1"/>
    </w:rPr>
  </w:style>
  <w:style w:type="character" w:customStyle="1" w:styleId="Style9ptUnderline7">
    <w:name w:val="Style 9 pt Underline7"/>
    <w:rsid w:val="003F1B2A"/>
    <w:rPr>
      <w:sz w:val="20"/>
      <w:u w:val="single"/>
    </w:rPr>
  </w:style>
  <w:style w:type="character" w:customStyle="1" w:styleId="Style9ptBoldUnderline3">
    <w:name w:val="Style 9 pt Bold Underline3"/>
    <w:rsid w:val="003F1B2A"/>
    <w:rPr>
      <w:b/>
      <w:bCs/>
      <w:sz w:val="20"/>
      <w:u w:val="single"/>
    </w:rPr>
  </w:style>
  <w:style w:type="character" w:customStyle="1" w:styleId="Style9ptUnderline8">
    <w:name w:val="Style 9 pt Underline8"/>
    <w:rsid w:val="003F1B2A"/>
    <w:rPr>
      <w:sz w:val="20"/>
      <w:u w:val="single"/>
    </w:rPr>
  </w:style>
  <w:style w:type="character" w:customStyle="1" w:styleId="66">
    <w:name w:val="66"/>
    <w:rsid w:val="003F1B2A"/>
    <w:rPr>
      <w:rFonts w:ascii="Arial" w:hAnsi="Arial" w:cs="Arial" w:hint="default"/>
      <w:bCs/>
      <w:sz w:val="20"/>
      <w:u w:val="single"/>
      <w:lang w:val="en-US" w:eastAsia="en-US" w:bidi="ar-SA"/>
    </w:rPr>
  </w:style>
  <w:style w:type="character" w:customStyle="1" w:styleId="Style9ptUnderline9">
    <w:name w:val="Style 9 pt Underline9"/>
    <w:rsid w:val="003F1B2A"/>
    <w:rPr>
      <w:sz w:val="20"/>
      <w:u w:val="single"/>
    </w:rPr>
  </w:style>
  <w:style w:type="character" w:customStyle="1" w:styleId="Style9ptBoldUnderline4">
    <w:name w:val="Style 9 pt Bold Underline4"/>
    <w:rsid w:val="003F1B2A"/>
    <w:rPr>
      <w:b/>
      <w:bCs/>
      <w:sz w:val="20"/>
      <w:u w:val="single"/>
    </w:rPr>
  </w:style>
  <w:style w:type="character" w:customStyle="1" w:styleId="titleblue14">
    <w:name w:val="titleblue14"/>
    <w:basedOn w:val="DefaultParagraphFont"/>
    <w:rsid w:val="003F1B2A"/>
  </w:style>
  <w:style w:type="character" w:customStyle="1" w:styleId="b">
    <w:name w:val="b"/>
    <w:basedOn w:val="DefaultParagraphFont"/>
    <w:rsid w:val="003F1B2A"/>
  </w:style>
  <w:style w:type="character" w:customStyle="1" w:styleId="StyleUnderlineCharChar9pt3">
    <w:name w:val="Style Underline Char Char + 9 pt3"/>
    <w:basedOn w:val="UnderlineCharChar"/>
    <w:rsid w:val="003F1B2A"/>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3F1B2A"/>
    <w:rPr>
      <w:sz w:val="20"/>
      <w:u w:val="single"/>
    </w:rPr>
  </w:style>
  <w:style w:type="character" w:customStyle="1" w:styleId="manchettebig2">
    <w:name w:val="manchettebig2"/>
    <w:basedOn w:val="DefaultParagraphFont"/>
    <w:rsid w:val="003F1B2A"/>
  </w:style>
  <w:style w:type="character" w:customStyle="1" w:styleId="ln2">
    <w:name w:val="ln2"/>
    <w:basedOn w:val="DefaultParagraphFont"/>
    <w:rsid w:val="003F1B2A"/>
  </w:style>
  <w:style w:type="character" w:customStyle="1" w:styleId="StyleStyle1Char">
    <w:name w:val="Style Style1 + Char"/>
    <w:basedOn w:val="Style1Char"/>
    <w:rsid w:val="003F1B2A"/>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3F1B2A"/>
  </w:style>
  <w:style w:type="character" w:customStyle="1" w:styleId="Card10f2Char">
    <w:name w:val="Card.10.f2 Char"/>
    <w:basedOn w:val="DefaultParagraphFont"/>
    <w:rsid w:val="003F1B2A"/>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3F1B2A"/>
    <w:rPr>
      <w:rFonts w:ascii="Cambria" w:hAnsi="Cambria" w:cs="Times New Roman" w:hint="default"/>
      <w:sz w:val="20"/>
      <w:szCs w:val="20"/>
    </w:rPr>
  </w:style>
  <w:style w:type="character" w:customStyle="1" w:styleId="NormalspacingChar">
    <w:name w:val="Normal + spacing Char"/>
    <w:basedOn w:val="StyleLinespacingDoubleChar"/>
    <w:rsid w:val="003F1B2A"/>
    <w:rPr>
      <w:rFonts w:ascii="Cambria" w:hAnsi="Cambria" w:cs="Times New Roman" w:hint="default"/>
      <w:sz w:val="20"/>
      <w:szCs w:val="20"/>
    </w:rPr>
  </w:style>
  <w:style w:type="character" w:customStyle="1" w:styleId="textbold0">
    <w:name w:val="textbold"/>
    <w:basedOn w:val="DefaultParagraphFont"/>
    <w:rsid w:val="003F1B2A"/>
  </w:style>
  <w:style w:type="character" w:customStyle="1" w:styleId="textitalics">
    <w:name w:val="textitalics"/>
    <w:basedOn w:val="DefaultParagraphFont"/>
    <w:rsid w:val="003F1B2A"/>
  </w:style>
  <w:style w:type="character" w:customStyle="1" w:styleId="cardtextsmallCharChar">
    <w:name w:val="card text small Char Char"/>
    <w:basedOn w:val="DefaultParagraphFont"/>
    <w:rsid w:val="003F1B2A"/>
    <w:rPr>
      <w:rFonts w:ascii="Arial Narrow" w:hAnsi="Arial Narrow" w:cs="Times New Roman" w:hint="default"/>
      <w:sz w:val="16"/>
    </w:rPr>
  </w:style>
  <w:style w:type="character" w:customStyle="1" w:styleId="reportbody1">
    <w:name w:val="reportbody1"/>
    <w:basedOn w:val="DefaultParagraphFont"/>
    <w:rsid w:val="003F1B2A"/>
    <w:rPr>
      <w:rFonts w:ascii="Tahoma" w:hAnsi="Tahoma" w:cs="Tahoma" w:hint="default"/>
      <w:color w:val="000000"/>
      <w:sz w:val="14"/>
      <w:szCs w:val="14"/>
    </w:rPr>
  </w:style>
  <w:style w:type="character" w:customStyle="1" w:styleId="Bold12">
    <w:name w:val="Bold12"/>
    <w:uiPriority w:val="1"/>
    <w:qFormat/>
    <w:rsid w:val="003F1B2A"/>
    <w:rPr>
      <w:rFonts w:ascii="Times New Roman" w:hAnsi="Times New Roman" w:cs="Times New Roman" w:hint="default"/>
      <w:b/>
      <w:bCs w:val="0"/>
      <w:sz w:val="24"/>
    </w:rPr>
  </w:style>
  <w:style w:type="character" w:customStyle="1" w:styleId="NotBold10Final">
    <w:name w:val="NotBold10Final"/>
    <w:uiPriority w:val="1"/>
    <w:qFormat/>
    <w:rsid w:val="003F1B2A"/>
    <w:rPr>
      <w:rFonts w:ascii="Times New Roman" w:hAnsi="Times New Roman" w:cs="Times New Roman" w:hint="default"/>
      <w:b w:val="0"/>
      <w:bCs w:val="0"/>
      <w:i w:val="0"/>
      <w:iCs w:val="0"/>
      <w:sz w:val="20"/>
    </w:rPr>
  </w:style>
  <w:style w:type="character" w:customStyle="1" w:styleId="gsstx">
    <w:name w:val="gsstx"/>
    <w:rsid w:val="003F1B2A"/>
  </w:style>
  <w:style w:type="character" w:customStyle="1" w:styleId="bcktital">
    <w:name w:val="bckt_ital"/>
    <w:rsid w:val="003F1B2A"/>
  </w:style>
  <w:style w:type="character" w:customStyle="1" w:styleId="A13">
    <w:name w:val="A13"/>
    <w:rsid w:val="003F1B2A"/>
    <w:rPr>
      <w:rFonts w:ascii="Baskerville" w:hAnsi="Baskerville" w:cs="Baskerville" w:hint="default"/>
      <w:color w:val="000000"/>
      <w:sz w:val="106"/>
      <w:szCs w:val="106"/>
    </w:rPr>
  </w:style>
  <w:style w:type="character" w:customStyle="1" w:styleId="A17">
    <w:name w:val="A17"/>
    <w:rsid w:val="003F1B2A"/>
    <w:rPr>
      <w:rFonts w:ascii="Baskerville" w:hAnsi="Baskerville" w:cs="Baskerville" w:hint="default"/>
      <w:color w:val="000000"/>
      <w:sz w:val="12"/>
      <w:szCs w:val="12"/>
    </w:rPr>
  </w:style>
  <w:style w:type="character" w:customStyle="1" w:styleId="A14">
    <w:name w:val="A14"/>
    <w:rsid w:val="003F1B2A"/>
    <w:rPr>
      <w:rFonts w:ascii="Frutiger 45 Light" w:hAnsi="Frutiger 45 Light" w:cs="Frutiger 45 Light" w:hint="default"/>
      <w:b/>
      <w:bCs/>
      <w:i/>
      <w:iCs/>
      <w:color w:val="000000"/>
      <w:sz w:val="36"/>
      <w:szCs w:val="36"/>
    </w:rPr>
  </w:style>
  <w:style w:type="character" w:customStyle="1" w:styleId="A20">
    <w:name w:val="A20"/>
    <w:rsid w:val="003F1B2A"/>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3F1B2A"/>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3F1B2A"/>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3F1B2A"/>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3F1B2A"/>
    <w:rPr>
      <w:rFonts w:ascii="Arial" w:hAnsi="Arial" w:cs="Arial" w:hint="default"/>
      <w:b/>
      <w:bCs/>
      <w:sz w:val="24"/>
      <w:szCs w:val="26"/>
      <w:lang w:val="en-US" w:eastAsia="en-US" w:bidi="ar-SA"/>
    </w:rPr>
  </w:style>
  <w:style w:type="character" w:customStyle="1" w:styleId="brief-smalltext0">
    <w:name w:val="brief-smalltext"/>
    <w:basedOn w:val="DefaultParagraphFont"/>
    <w:rsid w:val="003F1B2A"/>
  </w:style>
  <w:style w:type="character" w:customStyle="1" w:styleId="style53">
    <w:name w:val="style5"/>
    <w:basedOn w:val="DefaultParagraphFont"/>
    <w:rsid w:val="003F1B2A"/>
  </w:style>
  <w:style w:type="character" w:customStyle="1" w:styleId="TagCharCharCharCharCharChar">
    <w:name w:val="Tag Char Char Char Char Char Char"/>
    <w:rsid w:val="003F1B2A"/>
    <w:rPr>
      <w:rFonts w:ascii="Arial" w:hAnsi="Arial" w:cs="Arial" w:hint="default"/>
      <w:b/>
      <w:bCs/>
      <w:sz w:val="24"/>
      <w:szCs w:val="26"/>
      <w:lang w:val="en-US" w:eastAsia="en-US" w:bidi="ar-SA"/>
    </w:rPr>
  </w:style>
  <w:style w:type="character" w:customStyle="1" w:styleId="pmterms3">
    <w:name w:val="pmterms3"/>
    <w:basedOn w:val="DefaultParagraphFont"/>
    <w:rsid w:val="003F1B2A"/>
  </w:style>
  <w:style w:type="character" w:customStyle="1" w:styleId="interiorheadline">
    <w:name w:val="interiorheadline"/>
    <w:basedOn w:val="DefaultParagraphFont"/>
    <w:rsid w:val="003F1B2A"/>
  </w:style>
  <w:style w:type="character" w:customStyle="1" w:styleId="Heading31CharCharCharChar1">
    <w:name w:val="Heading 31 Char Char Char Char1"/>
    <w:rsid w:val="003F1B2A"/>
    <w:rPr>
      <w:rFonts w:ascii="Arial" w:hAnsi="Arial" w:cs="Arial" w:hint="default"/>
      <w:b/>
      <w:bCs/>
      <w:sz w:val="24"/>
      <w:szCs w:val="26"/>
      <w:lang w:val="en-US" w:eastAsia="en-US" w:bidi="ar-SA"/>
    </w:rPr>
  </w:style>
  <w:style w:type="character" w:customStyle="1" w:styleId="Heading31CharCharChar">
    <w:name w:val="Heading 31 Char Char Char"/>
    <w:rsid w:val="003F1B2A"/>
    <w:rPr>
      <w:rFonts w:ascii="Arial" w:hAnsi="Arial" w:cs="Arial" w:hint="default"/>
      <w:b/>
      <w:bCs/>
      <w:sz w:val="24"/>
      <w:szCs w:val="26"/>
      <w:lang w:val="en-US" w:eastAsia="en-US" w:bidi="ar-SA"/>
    </w:rPr>
  </w:style>
  <w:style w:type="character" w:customStyle="1" w:styleId="CharChar33">
    <w:name w:val="Char Char33"/>
    <w:rsid w:val="003F1B2A"/>
    <w:rPr>
      <w:rFonts w:ascii="Arial" w:hAnsi="Arial" w:cs="Arial" w:hint="default"/>
      <w:b/>
      <w:bCs/>
      <w:szCs w:val="32"/>
      <w:lang w:val="en-US" w:eastAsia="en-US" w:bidi="ar-SA"/>
    </w:rPr>
  </w:style>
  <w:style w:type="character" w:customStyle="1" w:styleId="CharChar117">
    <w:name w:val="Char Char117"/>
    <w:rsid w:val="003F1B2A"/>
    <w:rPr>
      <w:rFonts w:ascii="Arial" w:hAnsi="Arial" w:cs="Arial" w:hint="default"/>
      <w:bCs/>
      <w:szCs w:val="26"/>
      <w:u w:val="single"/>
      <w:lang w:val="en-US" w:eastAsia="en-US" w:bidi="ar-SA"/>
    </w:rPr>
  </w:style>
  <w:style w:type="character" w:customStyle="1" w:styleId="prnewsspan">
    <w:name w:val="prnews_span"/>
    <w:basedOn w:val="DefaultParagraphFont"/>
    <w:rsid w:val="003F1B2A"/>
  </w:style>
  <w:style w:type="character" w:customStyle="1" w:styleId="SubtitleChar2">
    <w:name w:val="Subtitle Char2"/>
    <w:basedOn w:val="DefaultParagraphFont"/>
    <w:uiPriority w:val="11"/>
    <w:rsid w:val="003F1B2A"/>
    <w:rPr>
      <w:rFonts w:ascii="SimSun" w:eastAsiaTheme="minorEastAsia" w:hAnsi="SimSun" w:hint="eastAsia"/>
      <w:color w:val="5A5A5A" w:themeColor="text1" w:themeTint="A5"/>
      <w:spacing w:val="15"/>
    </w:rPr>
  </w:style>
  <w:style w:type="character" w:customStyle="1" w:styleId="m1575249786560259391gmail-styleunderline">
    <w:name w:val="m_1575249786560259391gmail-styleunderline"/>
    <w:basedOn w:val="DefaultParagraphFont"/>
    <w:rsid w:val="003F1B2A"/>
  </w:style>
  <w:style w:type="character" w:customStyle="1" w:styleId="m1575249786560259391gmail-style13ptbold">
    <w:name w:val="m_1575249786560259391gmail-style13ptbold"/>
    <w:basedOn w:val="DefaultParagraphFont"/>
    <w:rsid w:val="003F1B2A"/>
  </w:style>
  <w:style w:type="character" w:customStyle="1" w:styleId="m-8120030040935583278gmail-style13ptbold">
    <w:name w:val="m_-8120030040935583278gmail-style13ptbold"/>
    <w:basedOn w:val="DefaultParagraphFont"/>
    <w:rsid w:val="003F1B2A"/>
  </w:style>
  <w:style w:type="character" w:customStyle="1" w:styleId="m-8120030040935583278gmail-styleunderline">
    <w:name w:val="m_-8120030040935583278gmail-styleunderline"/>
    <w:basedOn w:val="DefaultParagraphFont"/>
    <w:rsid w:val="003F1B2A"/>
  </w:style>
  <w:style w:type="character" w:customStyle="1" w:styleId="m3640724044946509868gmail-m-753298044461936151gmail-style13ptbold">
    <w:name w:val="m_3640724044946509868gmail-m_-753298044461936151gmail-style13ptbold"/>
    <w:basedOn w:val="DefaultParagraphFont"/>
    <w:rsid w:val="003F1B2A"/>
  </w:style>
  <w:style w:type="character" w:customStyle="1" w:styleId="m3640724044946509868gmail-m-753298044461936151gmail-styleunderline">
    <w:name w:val="m_3640724044946509868gmail-m_-753298044461936151gmail-styleunderline"/>
    <w:basedOn w:val="DefaultParagraphFont"/>
    <w:rsid w:val="003F1B2A"/>
  </w:style>
  <w:style w:type="character" w:customStyle="1" w:styleId="m6193703118997007224gmail-style13ptbold">
    <w:name w:val="m_6193703118997007224gmail-style13ptbold"/>
    <w:basedOn w:val="DefaultParagraphFont"/>
    <w:rsid w:val="003F1B2A"/>
  </w:style>
  <w:style w:type="character" w:customStyle="1" w:styleId="m6193703118997007224gmail-styleunderline">
    <w:name w:val="m_6193703118997007224gmail-styleunderline"/>
    <w:basedOn w:val="DefaultParagraphFont"/>
    <w:rsid w:val="003F1B2A"/>
  </w:style>
  <w:style w:type="character" w:customStyle="1" w:styleId="m-1239616313416637319gmail-style13ptbold">
    <w:name w:val="m_-1239616313416637319gmail-style13ptbold"/>
    <w:basedOn w:val="DefaultParagraphFont"/>
    <w:rsid w:val="003F1B2A"/>
  </w:style>
  <w:style w:type="character" w:customStyle="1" w:styleId="m-1239616313416637319gmail-styleunderline">
    <w:name w:val="m_-1239616313416637319gmail-styleunderline"/>
    <w:basedOn w:val="DefaultParagraphFont"/>
    <w:rsid w:val="003F1B2A"/>
  </w:style>
  <w:style w:type="character" w:customStyle="1" w:styleId="m-5451374272084387600gmail-style13ptbold">
    <w:name w:val="m_-5451374272084387600gmail-style13ptbold"/>
    <w:basedOn w:val="DefaultParagraphFont"/>
    <w:rsid w:val="003F1B2A"/>
  </w:style>
  <w:style w:type="character" w:customStyle="1" w:styleId="m-5451374272084387600gmail-styleunderline">
    <w:name w:val="m_-5451374272084387600gmail-styleunderline"/>
    <w:basedOn w:val="DefaultParagraphFont"/>
    <w:rsid w:val="003F1B2A"/>
  </w:style>
  <w:style w:type="character" w:customStyle="1" w:styleId="standardtext1b">
    <w:name w:val="standardtext1b"/>
    <w:basedOn w:val="DefaultParagraphFont"/>
    <w:rsid w:val="003F1B2A"/>
  </w:style>
  <w:style w:type="character" w:customStyle="1" w:styleId="postsubtitle">
    <w:name w:val="post_subtitle"/>
    <w:basedOn w:val="DefaultParagraphFont"/>
    <w:rsid w:val="003F1B2A"/>
  </w:style>
  <w:style w:type="character" w:customStyle="1" w:styleId="m8349405746915611004gmail-styleunderline">
    <w:name w:val="m_8349405746915611004gmail-styleunderline"/>
    <w:basedOn w:val="DefaultParagraphFont"/>
    <w:rsid w:val="003F1B2A"/>
  </w:style>
  <w:style w:type="character" w:customStyle="1" w:styleId="m-8890476860932431250gmail-styleunderline">
    <w:name w:val="m_-8890476860932431250gmail-styleunderline"/>
    <w:basedOn w:val="DefaultParagraphFont"/>
    <w:rsid w:val="003F1B2A"/>
  </w:style>
  <w:style w:type="character" w:customStyle="1" w:styleId="m-7985672042231231606gmail-style13ptbold">
    <w:name w:val="m_-7985672042231231606gmail-style13ptbold"/>
    <w:basedOn w:val="DefaultParagraphFont"/>
    <w:rsid w:val="003F1B2A"/>
  </w:style>
  <w:style w:type="character" w:customStyle="1" w:styleId="m-7985672042231231606gmail-styleunderline">
    <w:name w:val="m_-7985672042231231606gmail-styleunderline"/>
    <w:basedOn w:val="DefaultParagraphFont"/>
    <w:rsid w:val="003F1B2A"/>
  </w:style>
  <w:style w:type="character" w:customStyle="1" w:styleId="StyleunderlineArialNarrow9pt">
    <w:name w:val="Style underline + Arial Narrow 9 pt"/>
    <w:basedOn w:val="underline"/>
    <w:rsid w:val="003F1B2A"/>
    <w:rPr>
      <w:rFonts w:ascii="Calibri" w:hAnsi="Calibri" w:cs="Times New Roman" w:hint="default"/>
      <w:b/>
      <w:bCs w:val="0"/>
      <w:iCs/>
      <w:sz w:val="20"/>
      <w:u w:val="single"/>
    </w:rPr>
  </w:style>
  <w:style w:type="character" w:customStyle="1" w:styleId="StyleMinimizeCharArialNarrow9pt">
    <w:name w:val="Style Minimize Char + Arial Narrow 9 pt"/>
    <w:basedOn w:val="MinimizeChar"/>
    <w:rsid w:val="003F1B2A"/>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3F1B2A"/>
    <w:rPr>
      <w:rFonts w:ascii="Palatino Linotype" w:eastAsia="Palatino Linotype" w:hAnsi="Palatino Linotype" w:cs="Palatino Linotype" w:hint="default"/>
      <w:sz w:val="17"/>
      <w:szCs w:val="17"/>
      <w:shd w:val="clear" w:color="auto" w:fill="FFFFFF"/>
    </w:rPr>
  </w:style>
  <w:style w:type="character" w:customStyle="1" w:styleId="m-7723935538954412833gmail-styleunderline">
    <w:name w:val="m_-7723935538954412833gmail-styleunderline"/>
    <w:basedOn w:val="DefaultParagraphFont"/>
    <w:rsid w:val="003F1B2A"/>
  </w:style>
  <w:style w:type="character" w:customStyle="1" w:styleId="m8315103747088905037gmail-style13ptbold">
    <w:name w:val="m_8315103747088905037gmail-style13ptbold"/>
    <w:basedOn w:val="DefaultParagraphFont"/>
    <w:rsid w:val="003F1B2A"/>
  </w:style>
  <w:style w:type="character" w:customStyle="1" w:styleId="m8315103747088905037gmail-styleunderline">
    <w:name w:val="m_8315103747088905037gmail-styleunderline"/>
    <w:basedOn w:val="DefaultParagraphFont"/>
    <w:rsid w:val="003F1B2A"/>
  </w:style>
  <w:style w:type="character" w:customStyle="1" w:styleId="m-5918764401038664981gmail-heading4char">
    <w:name w:val="m_-5918764401038664981gmail-heading4char"/>
    <w:basedOn w:val="DefaultParagraphFont"/>
    <w:rsid w:val="003F1B2A"/>
  </w:style>
  <w:style w:type="character" w:customStyle="1" w:styleId="m-5918764401038664981gmail-styleunderline">
    <w:name w:val="m_-5918764401038664981gmail-styleunderline"/>
    <w:basedOn w:val="DefaultParagraphFont"/>
    <w:rsid w:val="003F1B2A"/>
  </w:style>
  <w:style w:type="character" w:customStyle="1" w:styleId="SmallFont5pt">
    <w:name w:val="Small Font (5 pt)"/>
    <w:rsid w:val="003F1B2A"/>
    <w:rPr>
      <w:sz w:val="10"/>
    </w:rPr>
  </w:style>
  <w:style w:type="character" w:customStyle="1" w:styleId="enhanced-reference">
    <w:name w:val="enhanced-reference"/>
    <w:basedOn w:val="DefaultParagraphFont"/>
    <w:rsid w:val="003F1B2A"/>
  </w:style>
  <w:style w:type="character" w:customStyle="1" w:styleId="ff1">
    <w:name w:val="ff1"/>
    <w:basedOn w:val="DefaultParagraphFont"/>
    <w:rsid w:val="003F1B2A"/>
  </w:style>
  <w:style w:type="character" w:customStyle="1" w:styleId="ff2">
    <w:name w:val="ff2"/>
    <w:basedOn w:val="DefaultParagraphFont"/>
    <w:rsid w:val="003F1B2A"/>
  </w:style>
  <w:style w:type="character" w:customStyle="1" w:styleId="display">
    <w:name w:val="display"/>
    <w:basedOn w:val="DefaultParagraphFont"/>
    <w:rsid w:val="003F1B2A"/>
  </w:style>
  <w:style w:type="character" w:customStyle="1" w:styleId="m-5176787357700846886gmail-style13ptbold">
    <w:name w:val="m_-5176787357700846886gmail-style13ptbold"/>
    <w:basedOn w:val="DefaultParagraphFont"/>
    <w:rsid w:val="003F1B2A"/>
  </w:style>
  <w:style w:type="character" w:customStyle="1" w:styleId="storylink">
    <w:name w:val="story_link"/>
    <w:basedOn w:val="DefaultParagraphFont"/>
    <w:rsid w:val="003F1B2A"/>
  </w:style>
  <w:style w:type="character" w:customStyle="1" w:styleId="publication-date">
    <w:name w:val="publication-date"/>
    <w:basedOn w:val="DefaultParagraphFont"/>
    <w:rsid w:val="003F1B2A"/>
  </w:style>
  <w:style w:type="character" w:customStyle="1" w:styleId="article-published-date">
    <w:name w:val="article-published-date"/>
    <w:basedOn w:val="DefaultParagraphFont"/>
    <w:rsid w:val="003F1B2A"/>
  </w:style>
  <w:style w:type="character" w:customStyle="1" w:styleId="m-6964456894805451263gmail-style13ptbold">
    <w:name w:val="m_-6964456894805451263gmail-style13ptbold"/>
    <w:basedOn w:val="DefaultParagraphFont"/>
    <w:rsid w:val="003F1B2A"/>
  </w:style>
  <w:style w:type="character" w:customStyle="1" w:styleId="m-2807258978724535836gmail-heading4char">
    <w:name w:val="m_-2807258978724535836gmail-heading4char"/>
    <w:basedOn w:val="DefaultParagraphFont"/>
    <w:rsid w:val="003F1B2A"/>
  </w:style>
  <w:style w:type="character" w:customStyle="1" w:styleId="m-2807258978724535836gmail-styleunderline">
    <w:name w:val="m_-2807258978724535836gmail-styleunderline"/>
    <w:basedOn w:val="DefaultParagraphFont"/>
    <w:rsid w:val="003F1B2A"/>
  </w:style>
  <w:style w:type="character" w:customStyle="1" w:styleId="m6004444545773425567gmail-style13ptbold">
    <w:name w:val="m_6004444545773425567gmail-style13ptbold"/>
    <w:basedOn w:val="DefaultParagraphFont"/>
    <w:rsid w:val="003F1B2A"/>
  </w:style>
  <w:style w:type="character" w:customStyle="1" w:styleId="m6004444545773425567gmail-styleunderline">
    <w:name w:val="m_6004444545773425567gmail-styleunderline"/>
    <w:basedOn w:val="DefaultParagraphFont"/>
    <w:rsid w:val="003F1B2A"/>
  </w:style>
  <w:style w:type="character" w:customStyle="1" w:styleId="m38239159385702382gmail-cite">
    <w:name w:val="m_38239159385702382gmail-cite"/>
    <w:basedOn w:val="DefaultParagraphFont"/>
    <w:rsid w:val="003F1B2A"/>
  </w:style>
  <w:style w:type="character" w:customStyle="1" w:styleId="m38239159385702382gmail-styleunderline">
    <w:name w:val="m_38239159385702382gmail-styleunderline"/>
    <w:basedOn w:val="DefaultParagraphFont"/>
    <w:rsid w:val="003F1B2A"/>
  </w:style>
  <w:style w:type="character" w:customStyle="1" w:styleId="m38239159385702382gmail-underline">
    <w:name w:val="m_38239159385702382gmail-underline"/>
    <w:basedOn w:val="DefaultParagraphFont"/>
    <w:rsid w:val="003F1B2A"/>
  </w:style>
  <w:style w:type="character" w:customStyle="1" w:styleId="m-2593922536640332098gmail-style13ptbold">
    <w:name w:val="m_-2593922536640332098gmail-style13ptbold"/>
    <w:basedOn w:val="DefaultParagraphFont"/>
    <w:rsid w:val="003F1B2A"/>
  </w:style>
  <w:style w:type="character" w:customStyle="1" w:styleId="m-2593922536640332098gmail-styleunderline">
    <w:name w:val="m_-2593922536640332098gmail-styleunderline"/>
    <w:basedOn w:val="DefaultParagraphFont"/>
    <w:rsid w:val="003F1B2A"/>
  </w:style>
  <w:style w:type="character" w:customStyle="1" w:styleId="m-3222177990783861315gmail-style13ptbold">
    <w:name w:val="m_-3222177990783861315gmail-style13ptbold"/>
    <w:basedOn w:val="DefaultParagraphFont"/>
    <w:rsid w:val="003F1B2A"/>
  </w:style>
  <w:style w:type="character" w:customStyle="1" w:styleId="m-3222177990783861315gmail-styleunderline">
    <w:name w:val="m_-3222177990783861315gmail-styleunderline"/>
    <w:basedOn w:val="DefaultParagraphFont"/>
    <w:rsid w:val="003F1B2A"/>
  </w:style>
  <w:style w:type="character" w:customStyle="1" w:styleId="DebateSmallText">
    <w:name w:val="DebateSmallText"/>
    <w:rsid w:val="003F1B2A"/>
    <w:rPr>
      <w:rFonts w:ascii="Times New Roman" w:hAnsi="Times New Roman" w:cs="Times New Roman" w:hint="default"/>
      <w:sz w:val="20"/>
    </w:rPr>
  </w:style>
  <w:style w:type="character" w:customStyle="1" w:styleId="m-3401163095456589440gmail-styleunderline">
    <w:name w:val="m_-3401163095456589440gmail-styleunderline"/>
    <w:basedOn w:val="DefaultParagraphFont"/>
    <w:rsid w:val="003F1B2A"/>
  </w:style>
  <w:style w:type="character" w:customStyle="1" w:styleId="articleimagecaption">
    <w:name w:val="article__image__caption"/>
    <w:basedOn w:val="DefaultParagraphFont"/>
    <w:rsid w:val="003F1B2A"/>
  </w:style>
  <w:style w:type="character" w:customStyle="1" w:styleId="articleimagecredits">
    <w:name w:val="article__image__credits"/>
    <w:basedOn w:val="DefaultParagraphFont"/>
    <w:rsid w:val="003F1B2A"/>
  </w:style>
  <w:style w:type="character" w:customStyle="1" w:styleId="3oh-">
    <w:name w:val="_3oh-"/>
    <w:basedOn w:val="DefaultParagraphFont"/>
    <w:rsid w:val="003F1B2A"/>
  </w:style>
  <w:style w:type="character" w:customStyle="1" w:styleId="m6213045495989588786gmail-style13ptbold">
    <w:name w:val="m_6213045495989588786gmail-style13ptbold"/>
    <w:basedOn w:val="DefaultParagraphFont"/>
    <w:rsid w:val="003F1B2A"/>
  </w:style>
  <w:style w:type="character" w:customStyle="1" w:styleId="m-5156237671796814033gmail-styleunderline">
    <w:name w:val="m_-5156237671796814033gmail-styleunderline"/>
    <w:basedOn w:val="DefaultParagraphFont"/>
    <w:rsid w:val="003F1B2A"/>
  </w:style>
  <w:style w:type="character" w:customStyle="1" w:styleId="m-8497948306993107372gmail-style13ptbold">
    <w:name w:val="m_-8497948306993107372gmail-style13ptbold"/>
    <w:basedOn w:val="DefaultParagraphFont"/>
    <w:rsid w:val="003F1B2A"/>
  </w:style>
  <w:style w:type="character" w:customStyle="1" w:styleId="m-5842435219695499946gmail-style13ptbold">
    <w:name w:val="m_-5842435219695499946gmail-style13ptbold"/>
    <w:basedOn w:val="DefaultParagraphFont"/>
    <w:rsid w:val="003F1B2A"/>
  </w:style>
  <w:style w:type="character" w:customStyle="1" w:styleId="xstyle13ptbold">
    <w:name w:val="x_style13ptbold"/>
    <w:basedOn w:val="DefaultParagraphFont"/>
    <w:rsid w:val="003F1B2A"/>
  </w:style>
  <w:style w:type="character" w:customStyle="1" w:styleId="normaltextrun">
    <w:name w:val="normaltextrun"/>
    <w:basedOn w:val="DefaultParagraphFont"/>
    <w:rsid w:val="003F1B2A"/>
  </w:style>
  <w:style w:type="character" w:customStyle="1" w:styleId="eop">
    <w:name w:val="eop"/>
    <w:basedOn w:val="DefaultParagraphFont"/>
    <w:rsid w:val="003F1B2A"/>
  </w:style>
  <w:style w:type="character" w:customStyle="1" w:styleId="Bodytext11">
    <w:name w:val="Body text (11)"/>
    <w:rsid w:val="003F1B2A"/>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
    <w:name w:val="Body text (12)"/>
    <w:rsid w:val="003F1B2A"/>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3F1B2A"/>
  </w:style>
  <w:style w:type="character" w:customStyle="1" w:styleId="StyleStyleBoldUnderlineUnderlineapple-style-span6ptBoldK">
    <w:name w:val="Style Style Bold UnderlineUnderlineapple-style-span + 6 ptBoldK..."/>
    <w:basedOn w:val="DefaultParagraphFont"/>
    <w:rsid w:val="003F1B2A"/>
    <w:rPr>
      <w:b w:val="0"/>
      <w:bCs w:val="0"/>
      <w:sz w:val="22"/>
      <w:u w:val="single"/>
      <w:bdr w:val="none" w:sz="0" w:space="0" w:color="auto" w:frame="1"/>
    </w:rPr>
  </w:style>
  <w:style w:type="character" w:customStyle="1" w:styleId="Headerorfooter">
    <w:name w:val="Header or footer"/>
    <w:basedOn w:val="DefaultParagraphFont"/>
    <w:rsid w:val="003F1B2A"/>
    <w:rPr>
      <w:rFonts w:ascii="Franklin Gothic Heavy" w:eastAsia="Franklin Gothic Heavy" w:hAnsi="Franklin Gothic Heavy" w:cs="Franklin Gothic Heavy" w:hint="default"/>
      <w:b w:val="0"/>
      <w:bCs w:val="0"/>
      <w:i w:val="0"/>
      <w:iCs w:val="0"/>
      <w:smallCaps w:val="0"/>
      <w:strike w:val="0"/>
      <w:dstrike w:val="0"/>
      <w:color w:val="000000"/>
      <w:spacing w:val="30"/>
      <w:w w:val="100"/>
      <w:position w:val="0"/>
      <w:sz w:val="16"/>
      <w:szCs w:val="16"/>
      <w:u w:val="none"/>
      <w:effect w:val="none"/>
      <w:lang w:val="en-US"/>
    </w:rPr>
  </w:style>
  <w:style w:type="character" w:customStyle="1" w:styleId="Headerorfooter6pt">
    <w:name w:val="Header or footer + 6 pt"/>
    <w:aliases w:val="Spacing 2 pt"/>
    <w:basedOn w:val="DefaultParagraphFont"/>
    <w:rsid w:val="003F1B2A"/>
    <w:rPr>
      <w:rFonts w:ascii="Franklin Gothic Heavy" w:eastAsia="Franklin Gothic Heavy" w:hAnsi="Franklin Gothic Heavy" w:cs="Franklin Gothic Heavy" w:hint="default"/>
      <w:b w:val="0"/>
      <w:bCs w:val="0"/>
      <w:i w:val="0"/>
      <w:iCs w:val="0"/>
      <w:smallCaps w:val="0"/>
      <w:strike w:val="0"/>
      <w:dstrike w:val="0"/>
      <w:color w:val="000000"/>
      <w:spacing w:val="30"/>
      <w:w w:val="100"/>
      <w:position w:val="0"/>
      <w:sz w:val="12"/>
      <w:szCs w:val="12"/>
      <w:u w:val="none"/>
      <w:effect w:val="none"/>
      <w:lang w:val="en-US"/>
    </w:rPr>
  </w:style>
  <w:style w:type="character" w:customStyle="1" w:styleId="amp">
    <w:name w:val="amp"/>
    <w:basedOn w:val="DefaultParagraphFont"/>
    <w:rsid w:val="003F1B2A"/>
  </w:style>
  <w:style w:type="character" w:customStyle="1" w:styleId="StyleUnderlineBorderSinglesolidlineAuto225ptLine">
    <w:name w:val="Style Underline Border: : (Single solid line Auto  2.25 pt Line ..."/>
    <w:basedOn w:val="DefaultParagraphFont"/>
    <w:rsid w:val="003F1B2A"/>
    <w:rPr>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3F1B2A"/>
    <w:rPr>
      <w:b w:val="0"/>
      <w:bCs w:val="0"/>
      <w:sz w:val="24"/>
      <w:u w:val="single"/>
      <w:bdr w:val="none" w:sz="0" w:space="0" w:color="auto" w:frame="1"/>
    </w:rPr>
  </w:style>
  <w:style w:type="character" w:customStyle="1" w:styleId="Bodytext10pt">
    <w:name w:val="Body text + 10 pt"/>
    <w:basedOn w:val="Bodytext5"/>
    <w:rsid w:val="003F1B2A"/>
    <w:rPr>
      <w:rFonts w:ascii="Times New Roman" w:eastAsia="Times New Roman" w:hAnsi="Times New Roman" w:cs="Times New Roman" w:hint="default"/>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3F1B2A"/>
  </w:style>
  <w:style w:type="character" w:customStyle="1" w:styleId="m4567405558892197225gmail-styleunderline">
    <w:name w:val="m_4567405558892197225gmail-styleunderline"/>
    <w:basedOn w:val="DefaultParagraphFont"/>
    <w:rsid w:val="003F1B2A"/>
  </w:style>
  <w:style w:type="character" w:customStyle="1" w:styleId="m2942784716910838910gmail-style13ptbold">
    <w:name w:val="m_2942784716910838910gmail-style13ptbold"/>
    <w:basedOn w:val="DefaultParagraphFont"/>
    <w:rsid w:val="003F1B2A"/>
  </w:style>
  <w:style w:type="character" w:customStyle="1" w:styleId="m2942784716910838910gmail-msohyperlink">
    <w:name w:val="m_2942784716910838910gmail-msohyperlink"/>
    <w:basedOn w:val="DefaultParagraphFont"/>
    <w:rsid w:val="003F1B2A"/>
  </w:style>
  <w:style w:type="character" w:customStyle="1" w:styleId="m2942784716910838910gmail-styleunderline">
    <w:name w:val="m_2942784716910838910gmail-styleunderline"/>
    <w:basedOn w:val="DefaultParagraphFont"/>
    <w:rsid w:val="003F1B2A"/>
  </w:style>
  <w:style w:type="character" w:customStyle="1" w:styleId="m-750723176661811423gmail-style13ptbold">
    <w:name w:val="m_-750723176661811423gmail-style13ptbold"/>
    <w:basedOn w:val="DefaultParagraphFont"/>
    <w:rsid w:val="003F1B2A"/>
  </w:style>
  <w:style w:type="character" w:customStyle="1" w:styleId="m-1958352629725285173style13ptbold">
    <w:name w:val="m_-1958352629725285173style13ptbold"/>
    <w:basedOn w:val="DefaultParagraphFont"/>
    <w:rsid w:val="003F1B2A"/>
  </w:style>
  <w:style w:type="character" w:customStyle="1" w:styleId="m-1958352629725285173styleunderline">
    <w:name w:val="m_-1958352629725285173styleunderline"/>
    <w:basedOn w:val="DefaultParagraphFont"/>
    <w:rsid w:val="003F1B2A"/>
  </w:style>
  <w:style w:type="character" w:customStyle="1" w:styleId="m-502935383083095544gmail-style13ptbold">
    <w:name w:val="m_-502935383083095544gmail-style13ptbold"/>
    <w:basedOn w:val="DefaultParagraphFont"/>
    <w:rsid w:val="003F1B2A"/>
  </w:style>
  <w:style w:type="table" w:styleId="TableGrid">
    <w:name w:val="Table Grid"/>
    <w:basedOn w:val="TableNormal"/>
    <w:rsid w:val="003F1B2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
    <w:name w:val="Medium Grid 1"/>
    <w:basedOn w:val="TableNormal"/>
    <w:uiPriority w:val="67"/>
    <w:semiHidden/>
    <w:unhideWhenUsed/>
    <w:rsid w:val="003F1B2A"/>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TableGrid1">
    <w:name w:val="Table Grid1"/>
    <w:basedOn w:val="TableNormal"/>
    <w:rsid w:val="003F1B2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3F1B2A"/>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3F1B2A"/>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3F1B2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3F1B2A"/>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3F1B2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3F1B2A"/>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3F1B2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3F1B2A"/>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3F1B2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3F1B2A"/>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3F1B2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3F1B2A"/>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3F1B2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semiHidden/>
    <w:unhideWhenUsed/>
    <w:rsid w:val="003F1B2A"/>
    <w:pPr>
      <w:spacing w:after="200" w:line="276" w:lineRule="auto"/>
      <w:ind w:left="400" w:hanging="200"/>
    </w:pPr>
    <w:rPr>
      <w:rFonts w:eastAsia="Times New Roman"/>
      <w:bCs/>
    </w:rPr>
  </w:style>
  <w:style w:type="paragraph" w:styleId="Index3">
    <w:name w:val="index 3"/>
    <w:basedOn w:val="Normal"/>
    <w:next w:val="Normal"/>
    <w:autoRedefine/>
    <w:semiHidden/>
    <w:unhideWhenUsed/>
    <w:rsid w:val="003F1B2A"/>
    <w:pPr>
      <w:spacing w:after="200" w:line="276" w:lineRule="auto"/>
      <w:ind w:left="600" w:hanging="200"/>
    </w:pPr>
    <w:rPr>
      <w:rFonts w:eastAsia="Times New Roman"/>
      <w:bCs/>
    </w:rPr>
  </w:style>
  <w:style w:type="paragraph" w:styleId="Index4">
    <w:name w:val="index 4"/>
    <w:basedOn w:val="Normal"/>
    <w:next w:val="Normal"/>
    <w:autoRedefine/>
    <w:semiHidden/>
    <w:unhideWhenUsed/>
    <w:rsid w:val="003F1B2A"/>
    <w:pPr>
      <w:spacing w:after="200" w:line="276" w:lineRule="auto"/>
      <w:ind w:left="800" w:hanging="200"/>
    </w:pPr>
    <w:rPr>
      <w:rFonts w:eastAsia="Times New Roman"/>
      <w:bCs/>
    </w:rPr>
  </w:style>
  <w:style w:type="paragraph" w:styleId="Index5">
    <w:name w:val="index 5"/>
    <w:basedOn w:val="Normal"/>
    <w:next w:val="Normal"/>
    <w:autoRedefine/>
    <w:semiHidden/>
    <w:unhideWhenUsed/>
    <w:rsid w:val="003F1B2A"/>
    <w:pPr>
      <w:spacing w:after="200" w:line="276" w:lineRule="auto"/>
      <w:ind w:left="1000" w:hanging="200"/>
    </w:pPr>
    <w:rPr>
      <w:rFonts w:eastAsia="Times New Roman"/>
      <w:bCs/>
    </w:rPr>
  </w:style>
  <w:style w:type="paragraph" w:styleId="Index6">
    <w:name w:val="index 6"/>
    <w:basedOn w:val="Normal"/>
    <w:next w:val="Normal"/>
    <w:autoRedefine/>
    <w:semiHidden/>
    <w:unhideWhenUsed/>
    <w:rsid w:val="003F1B2A"/>
    <w:pPr>
      <w:spacing w:after="200" w:line="276" w:lineRule="auto"/>
      <w:ind w:left="1200" w:hanging="200"/>
    </w:pPr>
    <w:rPr>
      <w:rFonts w:eastAsia="Times New Roman"/>
      <w:bCs/>
    </w:rPr>
  </w:style>
  <w:style w:type="paragraph" w:styleId="Index7">
    <w:name w:val="index 7"/>
    <w:basedOn w:val="Normal"/>
    <w:next w:val="Normal"/>
    <w:autoRedefine/>
    <w:semiHidden/>
    <w:unhideWhenUsed/>
    <w:rsid w:val="003F1B2A"/>
    <w:pPr>
      <w:spacing w:after="200" w:line="276" w:lineRule="auto"/>
      <w:ind w:left="1400" w:hanging="200"/>
    </w:pPr>
    <w:rPr>
      <w:rFonts w:eastAsia="Times New Roman"/>
      <w:bCs/>
    </w:rPr>
  </w:style>
  <w:style w:type="paragraph" w:styleId="Index8">
    <w:name w:val="index 8"/>
    <w:basedOn w:val="Normal"/>
    <w:next w:val="Normal"/>
    <w:autoRedefine/>
    <w:semiHidden/>
    <w:unhideWhenUsed/>
    <w:rsid w:val="003F1B2A"/>
    <w:pPr>
      <w:spacing w:after="200" w:line="276" w:lineRule="auto"/>
      <w:ind w:left="1600" w:hanging="200"/>
    </w:pPr>
    <w:rPr>
      <w:rFonts w:eastAsia="Times New Roman"/>
      <w:bCs/>
    </w:rPr>
  </w:style>
  <w:style w:type="paragraph" w:styleId="Index9">
    <w:name w:val="index 9"/>
    <w:basedOn w:val="Normal"/>
    <w:next w:val="Normal"/>
    <w:autoRedefine/>
    <w:semiHidden/>
    <w:unhideWhenUsed/>
    <w:rsid w:val="003F1B2A"/>
    <w:pPr>
      <w:spacing w:after="200" w:line="276" w:lineRule="auto"/>
      <w:ind w:left="1800" w:hanging="200"/>
    </w:pPr>
    <w:rPr>
      <w:rFonts w:eastAsia="Times New Roman"/>
      <w:bCs/>
    </w:rPr>
  </w:style>
  <w:style w:type="paragraph" w:styleId="TOC3">
    <w:name w:val="toc 3"/>
    <w:basedOn w:val="Normal"/>
    <w:next w:val="Normal"/>
    <w:autoRedefine/>
    <w:uiPriority w:val="39"/>
    <w:semiHidden/>
    <w:unhideWhenUsed/>
    <w:qFormat/>
    <w:rsid w:val="003F1B2A"/>
    <w:pPr>
      <w:ind w:left="400"/>
    </w:pPr>
    <w:rPr>
      <w:rFonts w:eastAsia="Times New Roman"/>
      <w:szCs w:val="20"/>
    </w:rPr>
  </w:style>
  <w:style w:type="paragraph" w:styleId="TOC4">
    <w:name w:val="toc 4"/>
    <w:basedOn w:val="Normal"/>
    <w:next w:val="Normal"/>
    <w:autoRedefine/>
    <w:uiPriority w:val="39"/>
    <w:semiHidden/>
    <w:unhideWhenUsed/>
    <w:rsid w:val="003F1B2A"/>
    <w:pPr>
      <w:ind w:left="600"/>
    </w:pPr>
    <w:rPr>
      <w:rFonts w:eastAsia="Times New Roman"/>
      <w:szCs w:val="20"/>
    </w:rPr>
  </w:style>
  <w:style w:type="paragraph" w:styleId="TOC5">
    <w:name w:val="toc 5"/>
    <w:basedOn w:val="Normal"/>
    <w:next w:val="Normal"/>
    <w:autoRedefine/>
    <w:uiPriority w:val="39"/>
    <w:semiHidden/>
    <w:unhideWhenUsed/>
    <w:rsid w:val="003F1B2A"/>
    <w:pPr>
      <w:ind w:left="800"/>
    </w:pPr>
    <w:rPr>
      <w:rFonts w:eastAsia="Times New Roman"/>
      <w:szCs w:val="20"/>
    </w:rPr>
  </w:style>
  <w:style w:type="paragraph" w:styleId="TOC6">
    <w:name w:val="toc 6"/>
    <w:basedOn w:val="Normal"/>
    <w:next w:val="Normal"/>
    <w:autoRedefine/>
    <w:uiPriority w:val="39"/>
    <w:semiHidden/>
    <w:unhideWhenUsed/>
    <w:rsid w:val="003F1B2A"/>
    <w:pPr>
      <w:ind w:left="1000"/>
    </w:pPr>
    <w:rPr>
      <w:rFonts w:eastAsia="Times New Roman"/>
      <w:szCs w:val="20"/>
    </w:rPr>
  </w:style>
  <w:style w:type="paragraph" w:styleId="TOC7">
    <w:name w:val="toc 7"/>
    <w:basedOn w:val="Normal"/>
    <w:next w:val="Normal"/>
    <w:autoRedefine/>
    <w:uiPriority w:val="39"/>
    <w:semiHidden/>
    <w:unhideWhenUsed/>
    <w:rsid w:val="003F1B2A"/>
    <w:pPr>
      <w:ind w:left="1200"/>
    </w:pPr>
    <w:rPr>
      <w:rFonts w:eastAsia="Times New Roman"/>
      <w:szCs w:val="20"/>
    </w:rPr>
  </w:style>
  <w:style w:type="paragraph" w:styleId="TOC8">
    <w:name w:val="toc 8"/>
    <w:basedOn w:val="Normal"/>
    <w:next w:val="Normal"/>
    <w:autoRedefine/>
    <w:uiPriority w:val="39"/>
    <w:semiHidden/>
    <w:unhideWhenUsed/>
    <w:rsid w:val="003F1B2A"/>
    <w:pPr>
      <w:ind w:left="1400"/>
    </w:pPr>
    <w:rPr>
      <w:rFonts w:eastAsia="Times New Roman"/>
      <w:szCs w:val="20"/>
    </w:rPr>
  </w:style>
  <w:style w:type="paragraph" w:styleId="TOC9">
    <w:name w:val="toc 9"/>
    <w:basedOn w:val="Normal"/>
    <w:next w:val="Normal"/>
    <w:autoRedefine/>
    <w:uiPriority w:val="39"/>
    <w:semiHidden/>
    <w:unhideWhenUsed/>
    <w:rsid w:val="003F1B2A"/>
    <w:pPr>
      <w:ind w:left="1600"/>
    </w:pPr>
    <w:rPr>
      <w:rFonts w:eastAsia="Times New Roman"/>
      <w:sz w:val="20"/>
      <w:lang w:bidi="en-US"/>
    </w:rPr>
  </w:style>
  <w:style w:type="paragraph" w:styleId="NormalIndent">
    <w:name w:val="Normal Indent"/>
    <w:basedOn w:val="Normal"/>
    <w:semiHidden/>
    <w:unhideWhenUsed/>
    <w:rsid w:val="003F1B2A"/>
    <w:pPr>
      <w:ind w:left="720"/>
    </w:pPr>
    <w:rPr>
      <w:rFonts w:eastAsia="Times New Roman"/>
      <w:szCs w:val="20"/>
    </w:rPr>
  </w:style>
  <w:style w:type="paragraph" w:styleId="IndexHeading">
    <w:name w:val="index heading"/>
    <w:basedOn w:val="Normal"/>
    <w:next w:val="Index1"/>
    <w:semiHidden/>
    <w:unhideWhenUsed/>
    <w:rsid w:val="003F1B2A"/>
    <w:pPr>
      <w:spacing w:after="200" w:line="276" w:lineRule="auto"/>
    </w:pPr>
    <w:rPr>
      <w:rFonts w:eastAsia="Times New Roman"/>
      <w:bCs/>
    </w:rPr>
  </w:style>
  <w:style w:type="paragraph" w:styleId="EnvelopeAddress">
    <w:name w:val="envelope address"/>
    <w:basedOn w:val="Normal"/>
    <w:semiHidden/>
    <w:unhideWhenUsed/>
    <w:rsid w:val="003F1B2A"/>
    <w:pPr>
      <w:framePr w:w="7920" w:h="1980" w:hSpace="180" w:wrap="auto" w:hAnchor="page" w:xAlign="center" w:yAlign="bottom"/>
      <w:ind w:left="2880"/>
    </w:pPr>
    <w:rPr>
      <w:rFonts w:ascii="Arial" w:eastAsia="Times New Roman" w:hAnsi="Arial"/>
      <w:sz w:val="28"/>
    </w:rPr>
  </w:style>
  <w:style w:type="paragraph" w:styleId="EnvelopeReturn">
    <w:name w:val="envelope return"/>
    <w:basedOn w:val="Normal"/>
    <w:semiHidden/>
    <w:unhideWhenUsed/>
    <w:rsid w:val="003F1B2A"/>
    <w:rPr>
      <w:rFonts w:ascii="Arial" w:eastAsia="Times New Roman" w:hAnsi="Arial"/>
      <w:sz w:val="24"/>
      <w:szCs w:val="20"/>
    </w:rPr>
  </w:style>
  <w:style w:type="paragraph" w:styleId="TOAHeading">
    <w:name w:val="toa heading"/>
    <w:basedOn w:val="Normal"/>
    <w:next w:val="Normal"/>
    <w:semiHidden/>
    <w:unhideWhenUsed/>
    <w:rsid w:val="003F1B2A"/>
    <w:pPr>
      <w:spacing w:before="120"/>
    </w:pPr>
    <w:rPr>
      <w:rFonts w:eastAsia="Times New Roman"/>
      <w:sz w:val="20"/>
    </w:rPr>
  </w:style>
  <w:style w:type="paragraph" w:styleId="List">
    <w:name w:val="List"/>
    <w:basedOn w:val="BodyText"/>
    <w:uiPriority w:val="99"/>
    <w:semiHidden/>
    <w:unhideWhenUsed/>
    <w:rsid w:val="003F1B2A"/>
    <w:pPr>
      <w:suppressAutoHyphens/>
      <w:overflowPunct w:val="0"/>
      <w:spacing w:after="140" w:line="288" w:lineRule="auto"/>
    </w:pPr>
    <w:rPr>
      <w:rFonts w:ascii="Liberation Sans" w:eastAsia="Droid Sans Fallback" w:hAnsi="Liberation Sans" w:cs="FreeSans"/>
      <w:color w:val="00000A"/>
    </w:rPr>
  </w:style>
  <w:style w:type="paragraph" w:styleId="BlockText">
    <w:name w:val="Block Text"/>
    <w:basedOn w:val="Normal"/>
    <w:semiHidden/>
    <w:unhideWhenUsed/>
    <w:rsid w:val="003F1B2A"/>
    <w:pPr>
      <w:ind w:left="229" w:right="229"/>
    </w:pPr>
    <w:rPr>
      <w:rFonts w:ascii="Verdana" w:eastAsia="Times New Roman" w:hAnsi="Verdana"/>
      <w:sz w:val="16"/>
      <w:szCs w:val="20"/>
    </w:rPr>
  </w:style>
  <w:style w:type="paragraph" w:styleId="Revision">
    <w:name w:val="Revision"/>
    <w:uiPriority w:val="99"/>
    <w:semiHidden/>
    <w:rsid w:val="003F1B2A"/>
    <w:pPr>
      <w:spacing w:after="0" w:line="240" w:lineRule="auto"/>
    </w:pPr>
    <w:rPr>
      <w:rFonts w:ascii="Calibri" w:eastAsiaTheme="minorEastAsia" w:hAnsi="Calibri"/>
      <w:szCs w:val="24"/>
    </w:rPr>
  </w:style>
  <w:style w:type="paragraph" w:styleId="TOCHeading">
    <w:name w:val="TOC Heading"/>
    <w:basedOn w:val="Heading1"/>
    <w:next w:val="Normal"/>
    <w:uiPriority w:val="39"/>
    <w:semiHidden/>
    <w:unhideWhenUsed/>
    <w:qFormat/>
    <w:rsid w:val="003F1B2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numbering" w:customStyle="1" w:styleId="1ai1">
    <w:name w:val="1 / a / i1"/>
    <w:rsid w:val="003F1B2A"/>
    <w:pPr>
      <w:numPr>
        <w:numId w:val="2"/>
      </w:numPr>
    </w:pPr>
  </w:style>
  <w:style w:type="numbering" w:styleId="1ai">
    <w:name w:val="Outline List 1"/>
    <w:basedOn w:val="NoList"/>
    <w:semiHidden/>
    <w:unhideWhenUsed/>
    <w:rsid w:val="003F1B2A"/>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727726">
      <w:bodyDiv w:val="1"/>
      <w:marLeft w:val="0"/>
      <w:marRight w:val="0"/>
      <w:marTop w:val="0"/>
      <w:marBottom w:val="0"/>
      <w:divBdr>
        <w:top w:val="none" w:sz="0" w:space="0" w:color="auto"/>
        <w:left w:val="none" w:sz="0" w:space="0" w:color="auto"/>
        <w:bottom w:val="none" w:sz="0" w:space="0" w:color="auto"/>
        <w:right w:val="none" w:sz="0" w:space="0" w:color="auto"/>
      </w:divBdr>
    </w:div>
    <w:div w:id="211690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ily.jstor.org/should-the-moon-landing-site-be-a-national-historic-landmark/" TargetMode="External"/><Relationship Id="rId13" Type="http://schemas.openxmlformats.org/officeDocument/2006/relationships/hyperlink" Target="https://science.gsfc.nasa.gov/sed/bio/daniel.p.moriarty" TargetMode="External"/><Relationship Id="rId18" Type="http://schemas.openxmlformats.org/officeDocument/2006/relationships/hyperlink" Target="http://www.reachingcriticalwill.org/images/documents/Disarmament-fora/OEWG/2016/Documents/NGO13.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science.gsfc.nasa.gov/sed/bio/william.b.garry" TargetMode="External"/><Relationship Id="rId17" Type="http://schemas.openxmlformats.org/officeDocument/2006/relationships/hyperlink" Target="https://archive.is/MQ4sC" TargetMode="External"/><Relationship Id="rId2" Type="http://schemas.openxmlformats.org/officeDocument/2006/relationships/numbering" Target="numbering.xml"/><Relationship Id="rId16" Type="http://schemas.openxmlformats.org/officeDocument/2006/relationships/hyperlink" Target="https://engineering.berkeley.edu/news/2020/03/can-tiny-invisible-particles-help-stop-the-spread-of-nuclear-weapons/" TargetMode="External"/><Relationship Id="rId20" Type="http://schemas.openxmlformats.org/officeDocument/2006/relationships/hyperlink" Target="http://www.tandfonline.com/doi/pdf/10.1080/00455091.2016.1278150?needAccess=true" TargetMode="External"/><Relationship Id="rId1" Type="http://schemas.openxmlformats.org/officeDocument/2006/relationships/customXml" Target="../customXml/item1.xml"/><Relationship Id="rId6" Type="http://schemas.openxmlformats.org/officeDocument/2006/relationships/hyperlink" Target="https://moon.nasa.gov/resources/53/lunar-heritage-sites/" TargetMode="External"/><Relationship Id="rId11" Type="http://schemas.openxmlformats.org/officeDocument/2006/relationships/hyperlink" Target="https://www.nasa.gov/feature/nasa-outlines-lunar-surface-sustainability-concept" TargetMode="External"/><Relationship Id="rId5" Type="http://schemas.openxmlformats.org/officeDocument/2006/relationships/webSettings" Target="webSettings.xml"/><Relationship Id="rId15" Type="http://schemas.openxmlformats.org/officeDocument/2006/relationships/hyperlink" Target="https://archive.is/VKac8" TargetMode="External"/><Relationship Id="rId10" Type="http://schemas.openxmlformats.org/officeDocument/2006/relationships/hyperlink" Target="https://www.nasa.gov/feature/goddard/2021/nasa-s-artemis-base-camp-on-the-moon-will-need-light-water-elevation/" TargetMode="External"/><Relationship Id="rId19"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www.abc.net.au/news/science/2019-07-19/apollo-11-moon-landing-heritage-preservation-outer-space-treaty/11055458" TargetMode="External"/><Relationship Id="rId14" Type="http://schemas.openxmlformats.org/officeDocument/2006/relationships/hyperlink" Target="https://www.nasa.gov/nesc/academy/ruthan-lewis-bio"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23099</Words>
  <Characters>131670</Characters>
  <Application>Microsoft Office Word</Application>
  <DocSecurity>0</DocSecurity>
  <Lines>1097</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2022-02-20T18:13:00Z</dcterms:created>
  <dcterms:modified xsi:type="dcterms:W3CDTF">2022-02-20T18:23:00Z</dcterms:modified>
</cp:coreProperties>
</file>