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FA7B7" w14:textId="2E14242F" w:rsidR="00A95652" w:rsidRDefault="00A11DA1" w:rsidP="00A11DA1">
      <w:pPr>
        <w:pStyle w:val="Heading1"/>
      </w:pPr>
      <w:r>
        <w:t>1AC Harvard RR R2</w:t>
      </w:r>
    </w:p>
    <w:p w14:paraId="55BCD8FE" w14:textId="1FC71239" w:rsidR="00A11DA1" w:rsidRPr="00A11DA1" w:rsidRDefault="00A11DA1" w:rsidP="00A11DA1">
      <w:pPr>
        <w:pStyle w:val="Heading3"/>
      </w:pPr>
      <w:r>
        <w:t>1AC: Plan</w:t>
      </w:r>
    </w:p>
    <w:p w14:paraId="3CC27E48" w14:textId="77777777" w:rsidR="00A11DA1" w:rsidRPr="007F3FA1" w:rsidRDefault="00A11DA1" w:rsidP="00A11DA1">
      <w:pPr>
        <w:pStyle w:val="Heading4"/>
      </w:pPr>
      <w:r>
        <w:t xml:space="preserve">Plan - </w:t>
      </w:r>
      <w:r w:rsidRPr="007F3FA1">
        <w:t>Private entities ought not appropriate lunar heritage sites</w:t>
      </w:r>
    </w:p>
    <w:p w14:paraId="0C7375B0" w14:textId="77777777" w:rsidR="00A11DA1" w:rsidRDefault="00A11DA1" w:rsidP="00A11DA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4769922" w14:textId="77777777" w:rsidR="00A11DA1" w:rsidRPr="00701678" w:rsidRDefault="00A11DA1" w:rsidP="00A11DA1">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14DD9009" w14:textId="77777777" w:rsidR="00A11DA1" w:rsidRPr="00FE6C2C" w:rsidRDefault="00A11DA1" w:rsidP="00A11DA1"/>
    <w:p w14:paraId="12EB6537" w14:textId="0984155B" w:rsidR="00A11DA1" w:rsidRDefault="00A11DA1" w:rsidP="00A11DA1">
      <w:pPr>
        <w:pStyle w:val="Heading3"/>
      </w:pPr>
      <w:r>
        <w:t>1AC: Lunar Heritage</w:t>
      </w:r>
    </w:p>
    <w:p w14:paraId="6B96AE71" w14:textId="77777777" w:rsidR="00A11DA1" w:rsidRPr="00926B03" w:rsidRDefault="00A11DA1" w:rsidP="00A11DA1">
      <w:pPr>
        <w:pStyle w:val="Heading4"/>
      </w:pPr>
      <w:r>
        <w:t xml:space="preserve">The Advantage is </w:t>
      </w:r>
      <w:r>
        <w:rPr>
          <w:u w:val="single"/>
        </w:rPr>
        <w:t>Lunar Heritage</w:t>
      </w:r>
      <w:r>
        <w:t>:</w:t>
      </w:r>
    </w:p>
    <w:p w14:paraId="0EAF1F7D" w14:textId="77777777" w:rsidR="00A11DA1" w:rsidRDefault="00A11DA1" w:rsidP="00A11DA1">
      <w:pPr>
        <w:pStyle w:val="Heading4"/>
      </w:pPr>
      <w:r>
        <w:t xml:space="preserve">Global Moon Rush by </w:t>
      </w:r>
      <w:r>
        <w:rPr>
          <w:u w:val="single"/>
        </w:rPr>
        <w:t>private actors</w:t>
      </w:r>
      <w:r>
        <w:t xml:space="preserve"> is </w:t>
      </w:r>
      <w:r>
        <w:rPr>
          <w:u w:val="single"/>
        </w:rPr>
        <w:t>coming now</w:t>
      </w:r>
      <w:r>
        <w:t>.</w:t>
      </w:r>
    </w:p>
    <w:p w14:paraId="6F57AA64" w14:textId="77777777" w:rsidR="00A11DA1" w:rsidRPr="00042143" w:rsidRDefault="00A11DA1" w:rsidP="00A11DA1">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1130B013" w14:textId="77777777" w:rsidR="00A11DA1" w:rsidRDefault="00A11DA1" w:rsidP="00A11DA1">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have to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13DF7231" w14:textId="77777777" w:rsidR="00A11DA1" w:rsidRDefault="00A11DA1" w:rsidP="00A11DA1">
      <w:pPr>
        <w:pStyle w:val="Heading4"/>
      </w:pPr>
      <w:r>
        <w:t xml:space="preserve">Corporate development, tourism, and looting will destroy </w:t>
      </w:r>
      <w:r w:rsidRPr="00D961AA">
        <w:rPr>
          <w:u w:val="single"/>
        </w:rPr>
        <w:t>scientifically rich</w:t>
      </w:r>
      <w:r>
        <w:t xml:space="preserve"> Tranquility base artifacts.</w:t>
      </w:r>
    </w:p>
    <w:p w14:paraId="7E2C787F" w14:textId="77777777" w:rsidR="00A11DA1" w:rsidRPr="00380B2A" w:rsidRDefault="00A11DA1" w:rsidP="00A11DA1">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0B1790E8" w14:textId="77777777" w:rsidR="00A11DA1" w:rsidRDefault="00A11DA1" w:rsidP="00A11DA1">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21ED5FF" w14:textId="77777777" w:rsidR="00A11DA1" w:rsidRDefault="00A11DA1" w:rsidP="00A11DA1">
      <w:pPr>
        <w:pStyle w:val="Heading4"/>
      </w:pPr>
      <w:r>
        <w:t xml:space="preserve">Private entities are a </w:t>
      </w:r>
      <w:r>
        <w:rPr>
          <w:u w:val="single"/>
        </w:rPr>
        <w:t>unique threat</w:t>
      </w:r>
      <w:r>
        <w:t>---universal rules key.</w:t>
      </w:r>
    </w:p>
    <w:p w14:paraId="14045694" w14:textId="77777777" w:rsidR="00A11DA1" w:rsidRPr="00D82DE1" w:rsidRDefault="00A11DA1" w:rsidP="00A11DA1">
      <w:pPr>
        <w:pStyle w:val="ListParagraph"/>
        <w:numPr>
          <w:ilvl w:val="0"/>
          <w:numId w:val="11"/>
        </w:numPr>
      </w:pPr>
      <w:r>
        <w:t>Private Key Card – AT: Alt Causes</w:t>
      </w:r>
    </w:p>
    <w:p w14:paraId="057A356D" w14:textId="77777777" w:rsidR="00A11DA1" w:rsidRDefault="00A11DA1" w:rsidP="00A11DA1">
      <w:pPr>
        <w:pStyle w:val="ListParagraph"/>
        <w:numPr>
          <w:ilvl w:val="0"/>
          <w:numId w:val="11"/>
        </w:numPr>
      </w:pPr>
      <w:r>
        <w:t>AT: Unilat CP</w:t>
      </w:r>
    </w:p>
    <w:p w14:paraId="3C6038EA" w14:textId="77777777" w:rsidR="00A11DA1" w:rsidRDefault="00A11DA1" w:rsidP="00A11DA1">
      <w:pPr>
        <w:pStyle w:val="ListParagraph"/>
        <w:numPr>
          <w:ilvl w:val="0"/>
          <w:numId w:val="11"/>
        </w:numPr>
      </w:pPr>
      <w:r>
        <w:t>AT: Adv CP</w:t>
      </w:r>
    </w:p>
    <w:p w14:paraId="52744A30" w14:textId="77777777" w:rsidR="00A11DA1" w:rsidRDefault="00A11DA1" w:rsidP="00A11DA1">
      <w:pPr>
        <w:pStyle w:val="ListParagraph"/>
        <w:numPr>
          <w:ilvl w:val="0"/>
          <w:numId w:val="11"/>
        </w:numPr>
      </w:pPr>
      <w:r>
        <w:t>AT: Generic DA</w:t>
      </w:r>
    </w:p>
    <w:p w14:paraId="524F03D4" w14:textId="77777777" w:rsidR="00A11DA1" w:rsidRDefault="00A11DA1" w:rsidP="00A11DA1">
      <w:pPr>
        <w:pStyle w:val="ListParagraph"/>
        <w:numPr>
          <w:ilvl w:val="0"/>
          <w:numId w:val="11"/>
        </w:numPr>
      </w:pPr>
      <w:r>
        <w:t>AT: OST DA</w:t>
      </w:r>
    </w:p>
    <w:p w14:paraId="3C52C78A" w14:textId="77777777" w:rsidR="00A11DA1" w:rsidRDefault="00A11DA1" w:rsidP="00A11DA1">
      <w:pPr>
        <w:pStyle w:val="ListParagraph"/>
        <w:numPr>
          <w:ilvl w:val="0"/>
          <w:numId w:val="11"/>
        </w:numPr>
      </w:pPr>
      <w:r>
        <w:t>Solvency Advocate</w:t>
      </w:r>
    </w:p>
    <w:p w14:paraId="4EBDC5B5" w14:textId="77777777" w:rsidR="00A11DA1" w:rsidRPr="00BE44DC" w:rsidRDefault="00A11DA1" w:rsidP="00A11DA1">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6156A305" w14:textId="77777777" w:rsidR="00A11DA1" w:rsidRPr="00420B02" w:rsidRDefault="00A11DA1" w:rsidP="00A11DA1">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3B8D0BB" w14:textId="77777777" w:rsidR="00A11DA1" w:rsidRDefault="00A11DA1" w:rsidP="00A11DA1">
      <w:pPr>
        <w:pStyle w:val="Heading4"/>
      </w:pPr>
      <w:r>
        <w:t xml:space="preserve">Heritage Sites </w:t>
      </w:r>
      <w:r>
        <w:rPr>
          <w:u w:val="single"/>
        </w:rPr>
        <w:t>are critical</w:t>
      </w:r>
      <w:r>
        <w:t xml:space="preserve"> for </w:t>
      </w:r>
      <w:r>
        <w:rPr>
          <w:u w:val="single"/>
        </w:rPr>
        <w:t>science research</w:t>
      </w:r>
      <w:r>
        <w:t xml:space="preserve"> around Dust. </w:t>
      </w:r>
    </w:p>
    <w:p w14:paraId="742C6E92" w14:textId="77777777" w:rsidR="00A11DA1" w:rsidRPr="002C1327" w:rsidRDefault="00A11DA1" w:rsidP="00A11DA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79AD2AB" w14:textId="77777777" w:rsidR="00A11DA1" w:rsidRPr="00300410" w:rsidRDefault="00A11DA1" w:rsidP="00A11DA1">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990DF3C" w14:textId="77777777" w:rsidR="00A11DA1" w:rsidRDefault="00A11DA1" w:rsidP="00A11DA1">
      <w:pPr>
        <w:pStyle w:val="Heading4"/>
      </w:pPr>
      <w:r>
        <w:t xml:space="preserve">Moon Dust Research key to </w:t>
      </w:r>
      <w:r>
        <w:rPr>
          <w:u w:val="single"/>
        </w:rPr>
        <w:t>Moon Basing</w:t>
      </w:r>
      <w:r>
        <w:t>.</w:t>
      </w:r>
    </w:p>
    <w:p w14:paraId="05D0D6F8" w14:textId="77777777" w:rsidR="00A11DA1" w:rsidRPr="00362E4C" w:rsidRDefault="00A11DA1" w:rsidP="00A11DA1">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7D39739" w14:textId="77777777" w:rsidR="00A11DA1" w:rsidRDefault="00A11DA1" w:rsidP="00A11DA1">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27D437E" w14:textId="77777777" w:rsidR="00A11DA1" w:rsidRPr="00800925" w:rsidRDefault="00A11DA1" w:rsidP="00A11DA1">
      <w:pPr>
        <w:pStyle w:val="Heading4"/>
      </w:pPr>
      <w:r>
        <w:t xml:space="preserve">Scenario 1 – </w:t>
      </w:r>
      <w:r w:rsidRPr="00800925">
        <w:rPr>
          <w:u w:val="single"/>
        </w:rPr>
        <w:t>Warming</w:t>
      </w:r>
      <w:r>
        <w:t>:</w:t>
      </w:r>
    </w:p>
    <w:p w14:paraId="5A930A98" w14:textId="77777777" w:rsidR="00A11DA1" w:rsidRDefault="00A11DA1" w:rsidP="00A11DA1">
      <w:pPr>
        <w:pStyle w:val="Heading4"/>
      </w:pPr>
      <w:r>
        <w:t>Lunar observatory solves warming adaptation.</w:t>
      </w:r>
    </w:p>
    <w:p w14:paraId="560A508B" w14:textId="77777777" w:rsidR="00A11DA1" w:rsidRPr="007B6F50" w:rsidRDefault="00A11DA1" w:rsidP="00A11DA1">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64C0D0D7" w14:textId="77777777" w:rsidR="00A11DA1" w:rsidRDefault="00A11DA1" w:rsidP="00A11DA1">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418BAF8" w14:textId="77777777" w:rsidR="00A11DA1" w:rsidRPr="00746A1E" w:rsidRDefault="00A11DA1" w:rsidP="00A11DA1">
      <w:pPr>
        <w:pStyle w:val="Heading4"/>
      </w:pPr>
      <w:r>
        <w:t xml:space="preserve">Moon Base is the </w:t>
      </w:r>
      <w:r>
        <w:rPr>
          <w:u w:val="single"/>
        </w:rPr>
        <w:t>only option</w:t>
      </w:r>
      <w:r>
        <w:t xml:space="preserve"> and outweighs Satellites. </w:t>
      </w:r>
    </w:p>
    <w:p w14:paraId="53C9A764" w14:textId="77777777" w:rsidR="00A11DA1" w:rsidRPr="007B6F50" w:rsidRDefault="00A11DA1" w:rsidP="00A11DA1">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7A27855C" w14:textId="77777777" w:rsidR="00A11DA1" w:rsidRPr="00FE6C2C" w:rsidRDefault="00A11DA1" w:rsidP="00A11DA1">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5934190D" w14:textId="77777777" w:rsidR="00A11DA1" w:rsidRDefault="00A11DA1" w:rsidP="00A11DA1">
      <w:pPr>
        <w:pStyle w:val="Heading4"/>
      </w:pPr>
      <w:r>
        <w:t xml:space="preserve">Adaptation </w:t>
      </w:r>
      <w:r>
        <w:rPr>
          <w:u w:val="single"/>
        </w:rPr>
        <w:t>solves</w:t>
      </w:r>
      <w:r>
        <w:t xml:space="preserve"> Climate Change’s worst effects – it’s the </w:t>
      </w:r>
      <w:r>
        <w:rPr>
          <w:u w:val="single"/>
        </w:rPr>
        <w:t>Silver Bullet</w:t>
      </w:r>
      <w:r>
        <w:t>.</w:t>
      </w:r>
    </w:p>
    <w:p w14:paraId="3EB1E0AA" w14:textId="77777777" w:rsidR="00A11DA1" w:rsidRPr="00A72CF3" w:rsidRDefault="00A11DA1" w:rsidP="00A11DA1">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904A489" w14:textId="77777777" w:rsidR="00A11DA1" w:rsidRPr="00732E55" w:rsidRDefault="00A11DA1" w:rsidP="00A11DA1">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5229003F" w14:textId="77777777" w:rsidR="00A11DA1" w:rsidRDefault="00A11DA1" w:rsidP="00A11DA1">
      <w:pPr>
        <w:pStyle w:val="Heading4"/>
      </w:pPr>
      <w:r w:rsidRPr="00672307">
        <w:t xml:space="preserve">Prevents </w:t>
      </w:r>
      <w:r>
        <w:rPr>
          <w:u w:val="single"/>
        </w:rPr>
        <w:t>e</w:t>
      </w:r>
      <w:r w:rsidRPr="00B84E85">
        <w:rPr>
          <w:u w:val="single"/>
        </w:rPr>
        <w:t>xtinction</w:t>
      </w:r>
      <w:r>
        <w:t>.</w:t>
      </w:r>
    </w:p>
    <w:p w14:paraId="09FB60FC" w14:textId="77777777" w:rsidR="00A11DA1" w:rsidRPr="008723F8" w:rsidRDefault="00A11DA1" w:rsidP="00A11DA1">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0BC44CD6" w14:textId="199CC976" w:rsidR="00A11DA1" w:rsidRDefault="00A11DA1" w:rsidP="00A11DA1">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EE98265" w14:textId="4F3C1DF4" w:rsidR="000F56A1" w:rsidRDefault="000F56A1" w:rsidP="00A11DA1">
      <w:pPr>
        <w:rPr>
          <w:sz w:val="16"/>
        </w:rPr>
      </w:pPr>
    </w:p>
    <w:p w14:paraId="0D9E1985" w14:textId="77777777" w:rsidR="000F56A1" w:rsidRDefault="000F56A1" w:rsidP="000F56A1">
      <w:pPr>
        <w:pStyle w:val="Heading4"/>
      </w:pPr>
      <w:r>
        <w:t xml:space="preserve">Scenario 2 – </w:t>
      </w:r>
      <w:r>
        <w:rPr>
          <w:u w:val="single"/>
        </w:rPr>
        <w:t>Neutrinos</w:t>
      </w:r>
      <w:r>
        <w:t>:</w:t>
      </w:r>
    </w:p>
    <w:p w14:paraId="0545C9C1" w14:textId="77777777" w:rsidR="000F56A1" w:rsidRDefault="000F56A1" w:rsidP="000F56A1">
      <w:pPr>
        <w:pStyle w:val="Heading4"/>
      </w:pPr>
      <w:r>
        <w:t xml:space="preserve">Earth’s Atmosphere </w:t>
      </w:r>
      <w:r>
        <w:rPr>
          <w:u w:val="single"/>
        </w:rPr>
        <w:t>limits</w:t>
      </w:r>
      <w:r>
        <w:t xml:space="preserve"> Neutrino Research – only a Moon base </w:t>
      </w:r>
      <w:r>
        <w:rPr>
          <w:u w:val="single"/>
        </w:rPr>
        <w:t>solves</w:t>
      </w:r>
      <w:r>
        <w:t>.</w:t>
      </w:r>
    </w:p>
    <w:p w14:paraId="61599AB2" w14:textId="77777777" w:rsidR="000F56A1" w:rsidRPr="006A60D6" w:rsidRDefault="000F56A1" w:rsidP="000F56A1">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5909799" w14:textId="77777777" w:rsidR="000F56A1" w:rsidRPr="00AA4515" w:rsidRDefault="000F56A1" w:rsidP="000F56A1">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clouds and water vapour</w:t>
      </w:r>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A50E06">
        <w:rPr>
          <w:rStyle w:val="Emphasis"/>
          <w:highlight w:val="green"/>
        </w:rPr>
        <w:t>turbulence</w:t>
      </w:r>
      <w:r w:rsidRPr="00A50E06">
        <w:rPr>
          <w:highlight w:val="green"/>
          <w:u w:val="single"/>
        </w:rPr>
        <w:t xml:space="preserve"> </w:t>
      </w:r>
      <w:r w:rsidRPr="00004BE9">
        <w:rPr>
          <w:u w:val="single"/>
        </w:rPr>
        <w:t xml:space="preserve">in the ionosphere or troposphere, </w:t>
      </w:r>
      <w:r w:rsidRPr="00A50E06">
        <w:rPr>
          <w:rStyle w:val="Emphasis"/>
          <w:highlight w:val="green"/>
        </w:rPr>
        <w:t>which</w:t>
      </w:r>
      <w:r w:rsidRPr="00A50E06">
        <w:rPr>
          <w:highlight w:val="green"/>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radio or optical wave 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A50E06">
        <w:rPr>
          <w:rStyle w:val="Emphasis"/>
          <w:highlight w:val="green"/>
        </w:rPr>
        <w:t>IceCube is the</w:t>
      </w:r>
      <w:r w:rsidRPr="00AA4515">
        <w:rPr>
          <w:sz w:val="16"/>
        </w:rPr>
        <w:t xml:space="preserve"> world’s </w:t>
      </w:r>
      <w:r w:rsidRPr="00A50E06">
        <w:rPr>
          <w:rStyle w:val="Emphasis"/>
          <w:highlight w:val="green"/>
        </w:rPr>
        <w:t>largest 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A50E06">
        <w:rPr>
          <w:rStyle w:val="Emphasis"/>
          <w:highlight w:val="green"/>
        </w:rPr>
        <w:t>is not used 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A50E06">
        <w:rPr>
          <w:rStyle w:val="Emphasis"/>
          <w:highlight w:val="green"/>
        </w:rPr>
        <w:t>wide consensus that</w:t>
      </w:r>
      <w:r w:rsidRPr="00AA4515">
        <w:rPr>
          <w:sz w:val="16"/>
        </w:rPr>
        <w:t xml:space="preserve"> a </w:t>
      </w:r>
      <w:r w:rsidRPr="00A50E06">
        <w:rPr>
          <w:rStyle w:val="Emphasis"/>
          <w:highlight w:val="gree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A50E06">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A50E06">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A50E06">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5714A8DD" w14:textId="77777777" w:rsidR="000F56A1" w:rsidRDefault="000F56A1" w:rsidP="000F56A1">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E9F0FC9" w14:textId="77777777" w:rsidR="000F56A1" w:rsidRPr="00DB6AEB" w:rsidRDefault="000F56A1" w:rsidP="000F56A1">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72D6245" w14:textId="77777777" w:rsidR="000F56A1" w:rsidRPr="001E4C04" w:rsidRDefault="000F56A1" w:rsidP="000F56A1">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31FB926" w14:textId="77777777" w:rsidR="000F56A1" w:rsidRPr="00F06024" w:rsidRDefault="000F56A1" w:rsidP="000F56A1">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30EB69A" w14:textId="77777777" w:rsidR="000F56A1" w:rsidRPr="00D06C87" w:rsidRDefault="000F56A1" w:rsidP="000F56A1">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46801CF1" w14:textId="77777777" w:rsidR="000F56A1" w:rsidRPr="00055F1F" w:rsidRDefault="000F56A1" w:rsidP="000F56A1">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A50E06">
        <w:rPr>
          <w:rStyle w:val="Emphasis"/>
          <w:highlight w:val="green"/>
        </w:rPr>
        <w:t>may depend on</w:t>
      </w:r>
      <w:r w:rsidRPr="00A50E06">
        <w:rPr>
          <w:sz w:val="16"/>
          <w:highlight w:val="green"/>
        </w:rPr>
        <w:t xml:space="preserve"> </w:t>
      </w:r>
      <w:r w:rsidRPr="00055F1F">
        <w:rPr>
          <w:sz w:val="16"/>
        </w:rPr>
        <w:t xml:space="preserve">a little bit of </w:t>
      </w:r>
      <w:r w:rsidRPr="00A50E06">
        <w:rPr>
          <w:rStyle w:val="Emphasis"/>
          <w:highlight w:val="green"/>
          <w:bdr w:val="single" w:sz="18" w:space="0" w:color="auto"/>
        </w:rPr>
        <w:t>ghost hunting</w:t>
      </w:r>
      <w:r w:rsidRPr="00055F1F">
        <w:rPr>
          <w:sz w:val="16"/>
        </w:rPr>
        <w:t xml:space="preserve">. Scientists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A50E06">
        <w:rPr>
          <w:rStyle w:val="Emphasis"/>
          <w:highlight w:val="green"/>
        </w:rPr>
        <w:t>For now</w:t>
      </w:r>
      <w:r w:rsidRPr="00055F1F">
        <w:rPr>
          <w:sz w:val="16"/>
        </w:rPr>
        <w:t xml:space="preserve">, </w:t>
      </w:r>
      <w:r w:rsidRPr="00A50E06">
        <w:rPr>
          <w:rStyle w:val="Emphasis"/>
          <w:highlight w:val="green"/>
        </w:rPr>
        <w:t>a detector must stay within tens of meters</w:t>
      </w:r>
      <w:r w:rsidRPr="00A50E06">
        <w:rPr>
          <w:sz w:val="16"/>
          <w:highlight w:val="green"/>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technology</w:t>
      </w:r>
      <w:r w:rsidRPr="00A50E06">
        <w:rPr>
          <w:rStyle w:val="StyleUnderline"/>
          <w:highlight w:val="green"/>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antineutrinos from longer distances</w:t>
      </w:r>
      <w:r w:rsidRPr="00B26A19">
        <w:rPr>
          <w:rStyle w:val="StyleUnderline"/>
          <w:bdr w:val="single" w:sz="18" w:space="0" w:color="auto"/>
        </w:rPr>
        <w:t xml:space="preserve"> </w:t>
      </w:r>
      <w:r w:rsidRPr="00A50E06">
        <w:rPr>
          <w:rStyle w:val="Emphasis"/>
          <w:highlight w:val="green"/>
          <w:bdr w:val="single" w:sz="18" w:space="0" w:color="auto"/>
        </w:rPr>
        <w:t>and</w:t>
      </w:r>
      <w:r w:rsidRPr="00A50E06">
        <w:rPr>
          <w:rStyle w:val="StyleUnderline"/>
          <w:highlight w:val="green"/>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A50E06">
        <w:rPr>
          <w:rStyle w:val="Emphasis"/>
          <w:highlight w:val="green"/>
        </w:rPr>
        <w:t xml:space="preserve">the mere knowledge that such </w:t>
      </w:r>
      <w:r w:rsidRPr="00A50E06">
        <w:rPr>
          <w:rStyle w:val="Emphasis"/>
          <w:highlight w:val="green"/>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3BE33214" w14:textId="77777777" w:rsidR="000F56A1" w:rsidRPr="00216297" w:rsidRDefault="000F56A1" w:rsidP="000F56A1">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604EBA8" w14:textId="77777777" w:rsidR="000F56A1" w:rsidRPr="00FE2CDD" w:rsidRDefault="000F56A1" w:rsidP="000F56A1">
      <w:pPr>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5D13CF5" w14:textId="77777777" w:rsidR="000F56A1" w:rsidRDefault="000F56A1" w:rsidP="000F56A1">
      <w:pPr>
        <w:rPr>
          <w:rStyle w:val="StyleUnderline"/>
        </w:rPr>
      </w:pPr>
      <w:r w:rsidRPr="00A50E06">
        <w:rPr>
          <w:rStyle w:val="StyleUnderline"/>
          <w:highlight w:val="green"/>
        </w:rPr>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571C744B" w14:textId="77777777" w:rsidR="000F56A1" w:rsidRDefault="000F56A1" w:rsidP="000F56A1">
      <w:pPr>
        <w:pStyle w:val="Heading4"/>
      </w:pPr>
      <w:r>
        <w:t xml:space="preserve">Nuke war causes extinction AND outweighs </w:t>
      </w:r>
      <w:r w:rsidRPr="00C339DB">
        <w:rPr>
          <w:u w:val="single"/>
        </w:rPr>
        <w:t>other</w:t>
      </w:r>
      <w:r>
        <w:t xml:space="preserve"> existential risks</w:t>
      </w:r>
    </w:p>
    <w:p w14:paraId="79A653A9" w14:textId="77777777" w:rsidR="000F56A1" w:rsidRPr="00E530E8" w:rsidRDefault="000F56A1" w:rsidP="000F56A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CE4623E" w14:textId="77777777" w:rsidR="000F56A1" w:rsidRPr="00216297" w:rsidRDefault="000F56A1" w:rsidP="000F56A1">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r w:rsidRPr="00A50E06">
        <w:rPr>
          <w:rStyle w:val="Emphasis"/>
          <w:highlight w:val="green"/>
        </w:rPr>
        <w:t>self assured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055FB7F" w14:textId="77777777" w:rsidR="000F56A1" w:rsidRDefault="000F56A1" w:rsidP="00A11DA1">
      <w:pPr>
        <w:rPr>
          <w:sz w:val="16"/>
        </w:rPr>
      </w:pPr>
    </w:p>
    <w:p w14:paraId="354D4E55" w14:textId="2A7BB6E0" w:rsidR="00A11DA1" w:rsidRDefault="00A11DA1" w:rsidP="00A11DA1">
      <w:pPr>
        <w:pStyle w:val="Heading3"/>
      </w:pPr>
      <w:r>
        <w:t>1AC: Framework</w:t>
      </w:r>
    </w:p>
    <w:p w14:paraId="561AD9C5" w14:textId="77777777" w:rsidR="00A11DA1" w:rsidRPr="00807451" w:rsidRDefault="00A11DA1" w:rsidP="00A11DA1">
      <w:pPr>
        <w:pStyle w:val="Heading4"/>
        <w:rPr>
          <w:bCs/>
        </w:rPr>
      </w:pPr>
      <w:r w:rsidRPr="00807451">
        <w:rPr>
          <w:bCs/>
        </w:rPr>
        <w:t>The standard is maximizing expected wellbeing.</w:t>
      </w:r>
    </w:p>
    <w:p w14:paraId="5F212D6F" w14:textId="77777777" w:rsidR="00A11DA1" w:rsidRPr="00807451" w:rsidRDefault="00A11DA1" w:rsidP="00A11DA1">
      <w:pPr>
        <w:pStyle w:val="Heading4"/>
        <w:rPr>
          <w:bCs/>
        </w:rPr>
      </w:pPr>
      <w:r w:rsidRPr="00807451">
        <w:rPr>
          <w:bCs/>
        </w:rPr>
        <w:t>Prefer:</w:t>
      </w:r>
    </w:p>
    <w:p w14:paraId="16D8F77C" w14:textId="77777777" w:rsidR="00A11DA1" w:rsidRPr="00807451" w:rsidRDefault="00A11DA1" w:rsidP="00A11DA1">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C9B02B3" w14:textId="77777777" w:rsidR="00A11DA1" w:rsidRDefault="00A11DA1" w:rsidP="00A11DA1">
      <w:pPr>
        <w:rPr>
          <w:rStyle w:val="Style13ptBold"/>
        </w:rPr>
      </w:pPr>
      <w:r>
        <w:rPr>
          <w:rStyle w:val="Style13ptBold"/>
        </w:rPr>
        <w:t>Blum et al. 18</w:t>
      </w:r>
    </w:p>
    <w:p w14:paraId="01C35EC7" w14:textId="77777777" w:rsidR="00A11DA1" w:rsidRDefault="00A11DA1" w:rsidP="00A11DA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F17B24A" w14:textId="77777777" w:rsidR="00A11DA1" w:rsidRDefault="00A11DA1" w:rsidP="00A11DA1">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B1F8AFE"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423EF0A" w14:textId="77777777" w:rsidR="00A11DA1" w:rsidRDefault="00A11DA1" w:rsidP="00A11DA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1963864"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AFDFB10"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95917E"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0FB7DBF" w14:textId="77777777" w:rsidR="00A11DA1" w:rsidRDefault="00A11DA1" w:rsidP="00A11DA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B13BC51"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F2C1E2E"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8EB1BD"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0F457023"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5EBA556"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C32BE0A"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Desire and reward centers </w:t>
      </w:r>
    </w:p>
    <w:p w14:paraId="71B171C0"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F65D726"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0FBA525"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0FB5C34"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60CEF9D"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95120C5"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862EB07"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5DF2DA1"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E65B44"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948417B" w14:textId="77777777" w:rsidR="00A11DA1" w:rsidRDefault="00A11DA1" w:rsidP="00A11DA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04D63D" w14:textId="77777777" w:rsidR="00A11DA1" w:rsidRDefault="00A11DA1" w:rsidP="00A11DA1">
      <w:pPr>
        <w:pStyle w:val="Heading4"/>
      </w:pPr>
      <w:r>
        <w:t xml:space="preserve">2 – </w:t>
      </w:r>
      <w:r w:rsidRPr="00204148">
        <w:t>Actor specificity</w:t>
      </w:r>
    </w:p>
    <w:p w14:paraId="689BB1BB" w14:textId="77777777" w:rsidR="00A11DA1" w:rsidRPr="00204148" w:rsidRDefault="00A11DA1" w:rsidP="00A11DA1">
      <w:pPr>
        <w:pStyle w:val="Heading4"/>
      </w:pPr>
      <w:r w:rsidRPr="00204148">
        <w:t>A] Aggregation – every policy benefits some and harms others, which also means side constraints freeze action. </w:t>
      </w:r>
    </w:p>
    <w:p w14:paraId="37FE4F64" w14:textId="77777777" w:rsidR="00A11DA1" w:rsidRPr="00204148" w:rsidRDefault="00A11DA1" w:rsidP="00A11DA1">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32387DDB" w14:textId="77777777" w:rsidR="00A11DA1" w:rsidRDefault="00A11DA1" w:rsidP="00A11DA1">
      <w:pPr>
        <w:pStyle w:val="Heading4"/>
      </w:pPr>
      <w:r w:rsidRPr="00204148">
        <w:t>C] No intent-foresight distinction – If we foresee a consequence, then it becomes part of our deliberation </w:t>
      </w:r>
    </w:p>
    <w:p w14:paraId="3C40FBD2" w14:textId="77777777" w:rsidR="00A11DA1" w:rsidRPr="00FE6266" w:rsidRDefault="00A11DA1" w:rsidP="00A11DA1">
      <w:pPr>
        <w:pStyle w:val="Heading4"/>
      </w:pPr>
      <w:r w:rsidRPr="00204148">
        <w:t>which makes it intrinsic to our action since we intend it to happen </w:t>
      </w:r>
    </w:p>
    <w:p w14:paraId="24098926" w14:textId="77777777" w:rsidR="00A11DA1" w:rsidRPr="00EB533F" w:rsidRDefault="00A11DA1" w:rsidP="00A11DA1">
      <w:pPr>
        <w:pStyle w:val="Heading4"/>
        <w:rPr>
          <w:rFonts w:cs="Calibri"/>
        </w:rPr>
      </w:pPr>
      <w:r>
        <w:rPr>
          <w:rFonts w:cs="Calibri"/>
        </w:rPr>
        <w:t>Death is the ultimate evil – it’s a jurisdictional question</w:t>
      </w:r>
    </w:p>
    <w:p w14:paraId="1CDF32D3" w14:textId="77777777" w:rsidR="00A11DA1" w:rsidRPr="00EB533F" w:rsidRDefault="00A11DA1" w:rsidP="00A11DA1">
      <w:r w:rsidRPr="00EB533F">
        <w:rPr>
          <w:rStyle w:val="Style13ptBold"/>
        </w:rPr>
        <w:t xml:space="preserve">Paterson 03 </w:t>
      </w:r>
      <w:r w:rsidRPr="00EB533F">
        <w:t xml:space="preserve">– Department of Philosophy, Providence College, Rhode Island. (Craig, “A Life Not Worth Living?”, Studies in Christian Ethics, </w:t>
      </w:r>
      <w:hyperlink r:id="rId13" w:history="1">
        <w:r w:rsidRPr="00EB533F">
          <w:rPr>
            <w:rStyle w:val="Hyperlink"/>
          </w:rPr>
          <w:t>http://sce.sagepub.com</w:t>
        </w:r>
      </w:hyperlink>
      <w:r w:rsidRPr="00EB533F">
        <w:t>)</w:t>
      </w:r>
    </w:p>
    <w:p w14:paraId="39AD8F16" w14:textId="77777777" w:rsidR="00A11DA1" w:rsidRDefault="00A11DA1" w:rsidP="00A11DA1">
      <w:pPr>
        <w:rPr>
          <w:szCs w:val="26"/>
        </w:rPr>
      </w:pPr>
      <w:r w:rsidRPr="00EB533F">
        <w:rPr>
          <w:sz w:val="26"/>
          <w:szCs w:val="26"/>
          <w:u w:val="single"/>
        </w:rPr>
        <w:t xml:space="preserve">In determining whether a life is worth living or not, </w:t>
      </w:r>
      <w:r w:rsidRPr="00EB533F">
        <w:rPr>
          <w:b/>
          <w:sz w:val="26"/>
          <w:szCs w:val="26"/>
          <w:u w:val="single"/>
        </w:rPr>
        <w:t>attention should be focused upon an array of ‘interests’ of the person</w:t>
      </w:r>
      <w:r w:rsidRPr="00EB533F">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EB533F">
        <w:rPr>
          <w:szCs w:val="26"/>
        </w:rPr>
        <w:t>quality of life</w:t>
      </w:r>
      <w:proofErr w:type="gramEnd"/>
      <w:r w:rsidRPr="00EB533F">
        <w:rPr>
          <w:szCs w:val="26"/>
        </w:rPr>
        <w:t xml:space="preserve"> concerns is the trump card as to whether or not life continues to be worthwhile. </w:t>
      </w:r>
      <w:r w:rsidRPr="00EB533F">
        <w:rPr>
          <w:sz w:val="26"/>
          <w:szCs w:val="26"/>
          <w:u w:val="single"/>
        </w:rPr>
        <w:t>Different patients may well decide differently</w:t>
      </w:r>
      <w:r w:rsidRPr="00EB533F">
        <w:rPr>
          <w:szCs w:val="26"/>
        </w:rPr>
        <w:t xml:space="preserve">. </w:t>
      </w:r>
      <w:r w:rsidRPr="00EB533F">
        <w:rPr>
          <w:sz w:val="26"/>
          <w:szCs w:val="26"/>
          <w:u w:val="single"/>
        </w:rPr>
        <w:t>That is the prerogative</w:t>
      </w:r>
      <w:r w:rsidRPr="00EB533F">
        <w:rPr>
          <w:szCs w:val="26"/>
        </w:rPr>
        <w:t xml:space="preserve"> </w:t>
      </w:r>
      <w:r w:rsidRPr="00EB533F">
        <w:rPr>
          <w:sz w:val="26"/>
          <w:szCs w:val="26"/>
          <w:u w:val="single"/>
        </w:rPr>
        <w:t>of the patient,</w:t>
      </w:r>
      <w:r w:rsidRPr="00EB533F">
        <w:rPr>
          <w:szCs w:val="26"/>
        </w:rPr>
        <w:t xml:space="preserve"> for the only unpalatable alternative is to force a patient to stay alive. For Harris, </w:t>
      </w:r>
      <w:r w:rsidRPr="00EB533F">
        <w:rPr>
          <w:sz w:val="26"/>
          <w:szCs w:val="26"/>
          <w:u w:val="single"/>
        </w:rPr>
        <w:t xml:space="preserve">life can be judged valuable or not when the person assessing his or her own life determines it to be so. </w:t>
      </w:r>
      <w:r w:rsidRPr="00EB533F">
        <w:rPr>
          <w:b/>
          <w:sz w:val="26"/>
          <w:szCs w:val="26"/>
          <w:highlight w:val="green"/>
          <w:u w:val="single"/>
        </w:rPr>
        <w:t>If a person values</w:t>
      </w:r>
      <w:r w:rsidRPr="00EB533F">
        <w:rPr>
          <w:b/>
          <w:sz w:val="26"/>
          <w:szCs w:val="26"/>
          <w:u w:val="single"/>
        </w:rPr>
        <w:t xml:space="preserve"> his or her own </w:t>
      </w:r>
      <w:r w:rsidRPr="00EB533F">
        <w:rPr>
          <w:b/>
          <w:sz w:val="26"/>
          <w:szCs w:val="26"/>
          <w:highlight w:val="green"/>
          <w:u w:val="single"/>
        </w:rPr>
        <w:t xml:space="preserve">life, then </w:t>
      </w:r>
      <w:r w:rsidRPr="00EB533F">
        <w:rPr>
          <w:b/>
          <w:sz w:val="26"/>
          <w:szCs w:val="26"/>
          <w:u w:val="single"/>
        </w:rPr>
        <w:t xml:space="preserve">that </w:t>
      </w:r>
      <w:r w:rsidRPr="00EB533F">
        <w:rPr>
          <w:b/>
          <w:sz w:val="26"/>
          <w:szCs w:val="26"/>
          <w:highlight w:val="green"/>
          <w:u w:val="single"/>
        </w:rPr>
        <w:t>life is valuable</w:t>
      </w:r>
      <w:r w:rsidRPr="00EB533F">
        <w:rPr>
          <w:b/>
          <w:sz w:val="26"/>
          <w:szCs w:val="26"/>
          <w:u w:val="single"/>
        </w:rPr>
        <w:t xml:space="preserve">, precisely </w:t>
      </w:r>
      <w:r w:rsidRPr="00EB533F">
        <w:rPr>
          <w:b/>
          <w:sz w:val="26"/>
          <w:szCs w:val="26"/>
          <w:highlight w:val="green"/>
          <w:u w:val="single"/>
        </w:rPr>
        <w:t xml:space="preserve">to the extent </w:t>
      </w:r>
      <w:r w:rsidRPr="00EB533F">
        <w:rPr>
          <w:b/>
          <w:sz w:val="26"/>
          <w:szCs w:val="26"/>
          <w:u w:val="single"/>
        </w:rPr>
        <w:t xml:space="preserve">that he or </w:t>
      </w:r>
      <w:r w:rsidRPr="00EB533F">
        <w:rPr>
          <w:b/>
          <w:sz w:val="26"/>
          <w:szCs w:val="26"/>
          <w:highlight w:val="green"/>
          <w:u w:val="single"/>
        </w:rPr>
        <w:t>she values it</w:t>
      </w:r>
      <w:r w:rsidRPr="00EB533F">
        <w:rPr>
          <w:szCs w:val="26"/>
          <w:highlight w:val="green"/>
        </w:rPr>
        <w:t>.</w:t>
      </w:r>
      <w:r w:rsidRPr="00EB533F">
        <w:rPr>
          <w:szCs w:val="26"/>
        </w:rPr>
        <w:t xml:space="preserve"> Without any real capacity to value, there can be no value. As Harris states, ‘. . . the value of our lives is the value we give to our lives’. </w:t>
      </w:r>
      <w:r w:rsidRPr="00EB533F">
        <w:rPr>
          <w:sz w:val="26"/>
          <w:szCs w:val="26"/>
          <w:u w:val="single"/>
        </w:rPr>
        <w:t xml:space="preserve">It follows that the </w:t>
      </w:r>
      <w:r w:rsidRPr="00EB533F">
        <w:rPr>
          <w:b/>
          <w:sz w:val="26"/>
          <w:szCs w:val="26"/>
          <w:u w:val="single"/>
        </w:rPr>
        <w:t>primary</w:t>
      </w:r>
      <w:r w:rsidRPr="00EB533F">
        <w:rPr>
          <w:sz w:val="26"/>
          <w:szCs w:val="26"/>
          <w:u w:val="single"/>
        </w:rPr>
        <w:t xml:space="preserve"> </w:t>
      </w:r>
      <w:r w:rsidRPr="00EB533F">
        <w:rPr>
          <w:b/>
          <w:sz w:val="26"/>
          <w:szCs w:val="26"/>
          <w:highlight w:val="green"/>
          <w:u w:val="single"/>
        </w:rPr>
        <w:t>injustice</w:t>
      </w:r>
      <w:r w:rsidRPr="00EB533F">
        <w:rPr>
          <w:szCs w:val="26"/>
        </w:rPr>
        <w:t xml:space="preserve"> done to a </w:t>
      </w:r>
      <w:r w:rsidRPr="00EB533F">
        <w:rPr>
          <w:sz w:val="26"/>
          <w:szCs w:val="26"/>
          <w:u w:val="single"/>
        </w:rPr>
        <w:t xml:space="preserve">person </w:t>
      </w:r>
      <w:r w:rsidRPr="00EB533F">
        <w:rPr>
          <w:sz w:val="26"/>
          <w:szCs w:val="26"/>
          <w:highlight w:val="green"/>
          <w:u w:val="single"/>
        </w:rPr>
        <w:t>is to deprive the person of a life</w:t>
      </w:r>
      <w:r w:rsidRPr="00EB533F">
        <w:rPr>
          <w:sz w:val="26"/>
          <w:szCs w:val="26"/>
          <w:u w:val="single"/>
        </w:rPr>
        <w:t xml:space="preserve"> </w:t>
      </w:r>
      <w:r w:rsidRPr="00EB533F">
        <w:rPr>
          <w:b/>
          <w:sz w:val="26"/>
          <w:szCs w:val="26"/>
          <w:u w:val="single"/>
        </w:rPr>
        <w:t xml:space="preserve">he or </w:t>
      </w:r>
      <w:r w:rsidRPr="00EB533F">
        <w:rPr>
          <w:b/>
          <w:sz w:val="26"/>
          <w:szCs w:val="26"/>
          <w:highlight w:val="green"/>
          <w:u w:val="single"/>
        </w:rPr>
        <w:t>she may think valuable</w:t>
      </w:r>
      <w:r w:rsidRPr="00EB533F">
        <w:rPr>
          <w:szCs w:val="26"/>
        </w:rPr>
        <w:t>. Objectivity in the value of human life, for Harris, essentially becomes one of negative classification (ruling certain people out of consideration for value), allied positively to</w:t>
      </w:r>
      <w:r w:rsidRPr="00EB533F">
        <w:rPr>
          <w:sz w:val="26"/>
          <w:szCs w:val="26"/>
          <w:u w:val="single"/>
        </w:rPr>
        <w:t xml:space="preserve"> </w:t>
      </w:r>
      <w:r w:rsidRPr="00EB533F">
        <w:rPr>
          <w:sz w:val="26"/>
          <w:szCs w:val="26"/>
          <w:highlight w:val="green"/>
          <w:u w:val="single"/>
        </w:rPr>
        <w:t>a broad range of</w:t>
      </w:r>
      <w:r w:rsidRPr="00EB533F">
        <w:rPr>
          <w:szCs w:val="26"/>
        </w:rPr>
        <w:t xml:space="preserve"> ‘critical interests’; </w:t>
      </w:r>
      <w:r w:rsidRPr="00EB533F">
        <w:rPr>
          <w:sz w:val="26"/>
          <w:szCs w:val="26"/>
          <w:highlight w:val="green"/>
          <w:u w:val="single"/>
        </w:rPr>
        <w:t>interests</w:t>
      </w:r>
      <w:r w:rsidRPr="00EB533F">
        <w:rPr>
          <w:szCs w:val="26"/>
        </w:rPr>
        <w:t xml:space="preserve"> worthy of pursuing — </w:t>
      </w:r>
      <w:r w:rsidRPr="00EB533F">
        <w:rPr>
          <w:b/>
          <w:sz w:val="26"/>
          <w:szCs w:val="26"/>
          <w:u w:val="single"/>
        </w:rPr>
        <w:t>friendships, family, life goals, etc</w:t>
      </w:r>
      <w:r w:rsidRPr="00EB533F">
        <w:rPr>
          <w:sz w:val="26"/>
          <w:szCs w:val="26"/>
          <w:u w:val="single"/>
        </w:rPr>
        <w:t xml:space="preserve">. </w:t>
      </w:r>
      <w:r w:rsidRPr="00EB533F">
        <w:rPr>
          <w:szCs w:val="26"/>
        </w:rPr>
        <w:t xml:space="preserve">— which </w:t>
      </w:r>
      <w:r w:rsidRPr="00EB533F">
        <w:rPr>
          <w:sz w:val="26"/>
          <w:szCs w:val="26"/>
          <w:highlight w:val="green"/>
          <w:u w:val="single"/>
        </w:rPr>
        <w:t>are subjected to</w:t>
      </w:r>
      <w:r w:rsidRPr="00EB533F">
        <w:rPr>
          <w:szCs w:val="26"/>
        </w:rPr>
        <w:t xml:space="preserve"> de facto </w:t>
      </w:r>
      <w:r w:rsidRPr="00EB533F">
        <w:rPr>
          <w:b/>
          <w:sz w:val="26"/>
          <w:szCs w:val="26"/>
          <w:highlight w:val="green"/>
          <w:u w:val="single"/>
        </w:rPr>
        <w:t>self-assessment</w:t>
      </w:r>
      <w:r w:rsidRPr="00EB533F">
        <w:rPr>
          <w:szCs w:val="26"/>
          <w:highlight w:val="green"/>
        </w:rPr>
        <w:t xml:space="preserve"> </w:t>
      </w:r>
      <w:r w:rsidRPr="00EB533F">
        <w:rPr>
          <w:sz w:val="26"/>
          <w:szCs w:val="26"/>
          <w:highlight w:val="green"/>
          <w:u w:val="single"/>
        </w:rPr>
        <w:t>for</w:t>
      </w:r>
      <w:r w:rsidRPr="00EB533F">
        <w:rPr>
          <w:sz w:val="26"/>
          <w:szCs w:val="26"/>
          <w:u w:val="single"/>
        </w:rPr>
        <w:t xml:space="preserve"> the further </w:t>
      </w:r>
      <w:r w:rsidRPr="00EB533F">
        <w:rPr>
          <w:sz w:val="26"/>
          <w:szCs w:val="26"/>
          <w:highlight w:val="green"/>
          <w:u w:val="single"/>
        </w:rPr>
        <w:t>determination of</w:t>
      </w:r>
      <w:r w:rsidRPr="00EB533F">
        <w:rPr>
          <w:sz w:val="26"/>
          <w:szCs w:val="26"/>
          <w:u w:val="single"/>
        </w:rPr>
        <w:t xml:space="preserve"> meaningful </w:t>
      </w:r>
      <w:r w:rsidRPr="00EB533F">
        <w:rPr>
          <w:sz w:val="26"/>
          <w:szCs w:val="26"/>
          <w:highlight w:val="green"/>
          <w:u w:val="single"/>
        </w:rPr>
        <w:t>value</w:t>
      </w:r>
      <w:r w:rsidRPr="00EB533F">
        <w:rPr>
          <w:sz w:val="26"/>
          <w:szCs w:val="26"/>
          <w:u w:val="single"/>
        </w:rPr>
        <w:t xml:space="preserve">. </w:t>
      </w:r>
      <w:r w:rsidRPr="00EB533F">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672373B5" w14:textId="0841B639" w:rsidR="00A11DA1" w:rsidRDefault="00A11DA1" w:rsidP="00A11DA1"/>
    <w:p w14:paraId="615FCF78" w14:textId="77777777" w:rsidR="00A11DA1" w:rsidRPr="00213324" w:rsidRDefault="00A11DA1" w:rsidP="00A11DA1">
      <w:pPr>
        <w:pStyle w:val="Heading4"/>
      </w:pPr>
      <w:r>
        <w:t>E</w:t>
      </w:r>
      <w:r w:rsidRPr="00FF40B7">
        <w:t>xtinction outweighs</w:t>
      </w:r>
      <w:r w:rsidRPr="009B7CE7">
        <w:rPr>
          <w:b w:val="0"/>
        </w:rPr>
        <w:t xml:space="preserve"> – </w:t>
      </w:r>
      <w:r w:rsidRPr="00161544">
        <w:rPr>
          <w:bCs/>
        </w:rPr>
        <w:t xml:space="preserve">magnitude, irreversibility, uncertainty. </w:t>
      </w:r>
      <w:proofErr w:type="gramStart"/>
      <w:r w:rsidRPr="00161544">
        <w:rPr>
          <w:bCs/>
        </w:rPr>
        <w:t>Also</w:t>
      </w:r>
      <w:proofErr w:type="gramEnd"/>
      <w:r w:rsidRPr="00161544">
        <w:rPr>
          <w:bCs/>
        </w:rPr>
        <w:t xml:space="preserve"> a prereq because all theories rest on the guarantee of life</w:t>
      </w:r>
    </w:p>
    <w:p w14:paraId="33A71E76" w14:textId="77777777" w:rsidR="00A11DA1" w:rsidRPr="00213324" w:rsidRDefault="00A11DA1" w:rsidP="00A11DA1">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0CACA147" w14:textId="77777777" w:rsidR="007C53BB" w:rsidRDefault="00A11DA1" w:rsidP="00A11DA1">
      <w:pPr>
        <w:rPr>
          <w:rStyle w:val="StyleUnderline"/>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007C53BB">
        <w:rPr>
          <w:rStyle w:val="StyleUnderline"/>
        </w:rPr>
        <w:t>//</w:t>
      </w:r>
    </w:p>
    <w:p w14:paraId="6EC0AE4A" w14:textId="77777777" w:rsidR="007C53BB" w:rsidRDefault="007C53BB" w:rsidP="00A11DA1">
      <w:pPr>
        <w:rPr>
          <w:rStyle w:val="StyleUnderline"/>
        </w:rPr>
      </w:pPr>
    </w:p>
    <w:p w14:paraId="2D4875FA" w14:textId="55B3D35E" w:rsidR="00A11DA1" w:rsidRPr="009B7CE7" w:rsidRDefault="00A11DA1" w:rsidP="00A11DA1">
      <w:pPr>
        <w:rPr>
          <w:sz w:val="16"/>
        </w:rPr>
      </w:pPr>
      <w:r w:rsidRPr="009B7CE7">
        <w:rPr>
          <w:rStyle w:val="StyleUnderline"/>
        </w:rPr>
        <w:t>.</w:t>
      </w:r>
      <w:r w:rsidRPr="009B7CE7">
        <w:rPr>
          <w:sz w:val="16"/>
        </w:rPr>
        <w:t xml:space="preserve"> 189 So if it is good to bring new people into existence, then it’s very good to prevent human extinction.</w:t>
      </w:r>
    </w:p>
    <w:p w14:paraId="4FE2BAE1" w14:textId="77777777" w:rsidR="00A11DA1" w:rsidRPr="00B135C5" w:rsidRDefault="00A11DA1" w:rsidP="00A11DA1">
      <w:pPr>
        <w:rPr>
          <w:rStyle w:val="StyleUnderline"/>
          <w:sz w:val="16"/>
          <w:u w:val="none"/>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r>
        <w:rPr>
          <w:sz w:val="16"/>
        </w:rPr>
        <w:t xml:space="preserve"> </w:t>
      </w: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36459DE3" w14:textId="77777777" w:rsidR="00A11DA1" w:rsidRPr="00A11DA1" w:rsidRDefault="00A11DA1" w:rsidP="00A11DA1"/>
    <w:sectPr w:rsidR="00A11DA1" w:rsidRPr="00A11D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30112560960"/>
    <w:docVar w:name="VerbatimVersion" w:val="5.1"/>
  </w:docVars>
  <w:rsids>
    <w:rsidRoot w:val="00A11DA1"/>
    <w:rsid w:val="000139A3"/>
    <w:rsid w:val="000F56A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2CCD"/>
    <w:rsid w:val="0057268A"/>
    <w:rsid w:val="005D2912"/>
    <w:rsid w:val="006065BD"/>
    <w:rsid w:val="00645FA9"/>
    <w:rsid w:val="00647866"/>
    <w:rsid w:val="00665003"/>
    <w:rsid w:val="006A2AD0"/>
    <w:rsid w:val="006C2375"/>
    <w:rsid w:val="006D4ECC"/>
    <w:rsid w:val="00722258"/>
    <w:rsid w:val="007243E5"/>
    <w:rsid w:val="00766EA0"/>
    <w:rsid w:val="007A2226"/>
    <w:rsid w:val="007C53BB"/>
    <w:rsid w:val="007F5B66"/>
    <w:rsid w:val="00823A1C"/>
    <w:rsid w:val="00845B9D"/>
    <w:rsid w:val="00860984"/>
    <w:rsid w:val="008B3ECB"/>
    <w:rsid w:val="008B4E85"/>
    <w:rsid w:val="008C1B2E"/>
    <w:rsid w:val="0091627E"/>
    <w:rsid w:val="0097032B"/>
    <w:rsid w:val="009D2EAD"/>
    <w:rsid w:val="009D54B2"/>
    <w:rsid w:val="009E1922"/>
    <w:rsid w:val="009F7ED2"/>
    <w:rsid w:val="00A11DA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23F6"/>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A9E9"/>
  <w15:docId w15:val="{B44B244B-03E6-4905-B4D8-2AEFDEB7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53BB"/>
    <w:pPr>
      <w:spacing w:after="0" w:line="240" w:lineRule="auto"/>
    </w:pPr>
    <w:rPr>
      <w:rFonts w:ascii="Calibri" w:hAnsi="Calibri" w:cs="Calibri"/>
    </w:rPr>
  </w:style>
  <w:style w:type="paragraph" w:styleId="Heading1">
    <w:name w:val="heading 1"/>
    <w:aliases w:val="Pocket"/>
    <w:basedOn w:val="Normal"/>
    <w:next w:val="Normal"/>
    <w:link w:val="Heading1Char"/>
    <w:qFormat/>
    <w:rsid w:val="007C53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53B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53B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C53B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C53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3BB"/>
  </w:style>
  <w:style w:type="character" w:customStyle="1" w:styleId="Heading1Char">
    <w:name w:val="Heading 1 Char"/>
    <w:aliases w:val="Pocket Char"/>
    <w:basedOn w:val="DefaultParagraphFont"/>
    <w:link w:val="Heading1"/>
    <w:rsid w:val="007C53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53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53BB"/>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C53BB"/>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7C53B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C53B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7C53B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C53BB"/>
    <w:rPr>
      <w:color w:val="auto"/>
      <w:u w:val="none"/>
    </w:rPr>
  </w:style>
  <w:style w:type="character" w:styleId="FollowedHyperlink">
    <w:name w:val="FollowedHyperlink"/>
    <w:basedOn w:val="DefaultParagraphFont"/>
    <w:uiPriority w:val="99"/>
    <w:semiHidden/>
    <w:unhideWhenUsed/>
    <w:rsid w:val="007C53BB"/>
    <w:rPr>
      <w:color w:val="auto"/>
      <w:u w:val="none"/>
    </w:rPr>
  </w:style>
  <w:style w:type="paragraph" w:customStyle="1" w:styleId="Emphasis1">
    <w:name w:val="Emphasis1"/>
    <w:basedOn w:val="Normal"/>
    <w:link w:val="Emphasis"/>
    <w:autoRedefine/>
    <w:uiPriority w:val="7"/>
    <w:qFormat/>
    <w:rsid w:val="00A11DA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11DA1"/>
    <w:rPr>
      <w:color w:val="605E5C"/>
      <w:shd w:val="clear" w:color="auto" w:fill="E1DFDD"/>
    </w:rPr>
  </w:style>
  <w:style w:type="paragraph" w:customStyle="1" w:styleId="textbold">
    <w:name w:val="text bold"/>
    <w:basedOn w:val="Normal"/>
    <w:autoRedefine/>
    <w:uiPriority w:val="7"/>
    <w:qFormat/>
    <w:rsid w:val="00A11DA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11D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11DA1"/>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11D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A11DA1"/>
    <w:rPr>
      <w:rFonts w:ascii="Lucida Grande" w:hAnsi="Lucida Grande" w:cs="Lucida Grande"/>
    </w:rPr>
  </w:style>
  <w:style w:type="character" w:customStyle="1" w:styleId="DocumentMapChar">
    <w:name w:val="Document Map Char"/>
    <w:basedOn w:val="DefaultParagraphFont"/>
    <w:link w:val="DocumentMap"/>
    <w:uiPriority w:val="99"/>
    <w:semiHidden/>
    <w:rsid w:val="00A11DA1"/>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A11DA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11DA1"/>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11D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11DA1"/>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ce.sagepub.com"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18394</Words>
  <Characters>104850</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2022-02-17T17:39:00Z</dcterms:created>
  <dcterms:modified xsi:type="dcterms:W3CDTF">2022-02-17T17:39:00Z</dcterms:modified>
</cp:coreProperties>
</file>