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E38B2" w14:textId="77777777" w:rsidR="00896417" w:rsidRDefault="00896417" w:rsidP="00896417">
      <w:pPr>
        <w:pStyle w:val="Heading3"/>
      </w:pPr>
      <w:r>
        <w:t>1AC---Advantage</w:t>
      </w:r>
    </w:p>
    <w:p w14:paraId="7621B511" w14:textId="77777777" w:rsidR="00896417" w:rsidRDefault="00896417" w:rsidP="00896417">
      <w:pPr>
        <w:pStyle w:val="Heading4"/>
      </w:pPr>
      <w:r>
        <w:t xml:space="preserve">The Advantage is </w:t>
      </w:r>
      <w:r>
        <w:rPr>
          <w:u w:val="single"/>
        </w:rPr>
        <w:t>Evergreening</w:t>
      </w:r>
      <w:r>
        <w:t>:</w:t>
      </w:r>
    </w:p>
    <w:p w14:paraId="062C340E" w14:textId="77777777" w:rsidR="00896417" w:rsidRDefault="00896417" w:rsidP="00896417">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8D5BFB2" w14:textId="77777777" w:rsidR="00896417" w:rsidRPr="005B38BB" w:rsidRDefault="00896417" w:rsidP="00896417">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6B27FBDC" w14:textId="77777777" w:rsidR="00896417" w:rsidRDefault="00896417" w:rsidP="00896417">
      <w:pPr>
        <w:rPr>
          <w:u w:val="single"/>
        </w:rPr>
      </w:pPr>
      <w:r w:rsidRPr="009A3DED">
        <w:rPr>
          <w:highlight w:val="green"/>
          <w:u w:val="single"/>
        </w:rPr>
        <w:t>Drug companies</w:t>
      </w:r>
      <w:r w:rsidRPr="009A3DED">
        <w:rPr>
          <w:sz w:val="16"/>
          <w:highlight w:val="green"/>
        </w:rPr>
        <w:t xml:space="preserve"> </w:t>
      </w:r>
      <w:r w:rsidRPr="009A3DED">
        <w:rPr>
          <w:b/>
          <w:bCs/>
          <w:highlight w:val="green"/>
          <w:u w:val="single"/>
        </w:rPr>
        <w:t>have brought great innovations</w:t>
      </w:r>
      <w:r w:rsidRPr="009A3DED">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9A3DED">
        <w:rPr>
          <w:b/>
          <w:bCs/>
          <w:highlight w:val="green"/>
          <w:u w:val="single"/>
          <w:bdr w:val="single" w:sz="4" w:space="0" w:color="auto"/>
        </w:rPr>
        <w:t>But that’s not happening</w:t>
      </w:r>
      <w:r w:rsidRPr="007E660D">
        <w:rPr>
          <w:u w:val="single"/>
        </w:rPr>
        <w:t xml:space="preserve">. Instead, </w:t>
      </w:r>
      <w:r w:rsidRPr="009A3DED">
        <w:rPr>
          <w:highlight w:val="green"/>
          <w:u w:val="single"/>
        </w:rPr>
        <w:t>drug companies build massive patent walls around their products</w:t>
      </w:r>
      <w:r w:rsidRPr="007E660D">
        <w:rPr>
          <w:u w:val="single"/>
        </w:rPr>
        <w:t xml:space="preserve">, </w:t>
      </w:r>
      <w:r w:rsidRPr="009A3DED">
        <w:rPr>
          <w:highlight w:val="green"/>
          <w:u w:val="single"/>
        </w:rPr>
        <w:t>extending</w:t>
      </w:r>
      <w:r w:rsidRPr="007E660D">
        <w:rPr>
          <w:u w:val="single"/>
        </w:rPr>
        <w:t xml:space="preserve"> the </w:t>
      </w:r>
      <w:r w:rsidRPr="009A3DED">
        <w:rPr>
          <w:highlight w:val="green"/>
          <w:u w:val="single"/>
        </w:rPr>
        <w:t xml:space="preserve">protection </w:t>
      </w:r>
      <w:r w:rsidRPr="009A3DED">
        <w:rPr>
          <w:b/>
          <w:bCs/>
          <w:highlight w:val="green"/>
          <w:u w:val="single"/>
        </w:rPr>
        <w:t>over and over again</w:t>
      </w:r>
      <w:r w:rsidRPr="007E660D">
        <w:rPr>
          <w:sz w:val="16"/>
        </w:rPr>
        <w:t xml:space="preserve">. </w:t>
      </w:r>
      <w:r w:rsidRPr="007E660D">
        <w:rPr>
          <w:u w:val="single"/>
        </w:rPr>
        <w:t xml:space="preserve">Some modern </w:t>
      </w:r>
      <w:r w:rsidRPr="009A3DED">
        <w:rPr>
          <w:highlight w:val="green"/>
          <w:u w:val="single"/>
        </w:rPr>
        <w:t xml:space="preserve">drugs have </w:t>
      </w:r>
      <w:r w:rsidRPr="007E660D">
        <w:rPr>
          <w:u w:val="single"/>
        </w:rPr>
        <w:t xml:space="preserve">an </w:t>
      </w:r>
      <w:r w:rsidRPr="009A3DED">
        <w:rPr>
          <w:highlight w:val="green"/>
          <w:u w:val="single"/>
        </w:rPr>
        <w:t>avalanche of U.S. patents</w:t>
      </w:r>
      <w:r w:rsidRPr="007E660D">
        <w:rPr>
          <w:u w:val="single"/>
        </w:rPr>
        <w:t xml:space="preserve">, with </w:t>
      </w:r>
      <w:r w:rsidRPr="009A3DED">
        <w:rPr>
          <w:highlight w:val="green"/>
          <w:u w:val="single"/>
        </w:rPr>
        <w:t xml:space="preserve">expiration dates </w:t>
      </w:r>
      <w:r w:rsidRPr="009A3DED">
        <w:rPr>
          <w:b/>
          <w:bCs/>
          <w:highlight w:val="green"/>
          <w:u w:val="single"/>
          <w:bdr w:val="single" w:sz="4" w:space="0" w:color="auto"/>
        </w:rPr>
        <w:t>staggered across time</w:t>
      </w:r>
      <w:r w:rsidRPr="009A3DED">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9A3DED">
        <w:rPr>
          <w:highlight w:val="green"/>
          <w:u w:val="single"/>
        </w:rPr>
        <w:t>Rather than rewarding innovation</w:t>
      </w:r>
      <w:r w:rsidRPr="007E660D">
        <w:rPr>
          <w:u w:val="single"/>
        </w:rPr>
        <w:t xml:space="preserve">, </w:t>
      </w:r>
      <w:r w:rsidRPr="009A3DED">
        <w:rPr>
          <w:highlight w:val="green"/>
          <w:u w:val="single"/>
        </w:rPr>
        <w:t xml:space="preserve">our patent system is </w:t>
      </w:r>
      <w:r w:rsidRPr="007E660D">
        <w:rPr>
          <w:u w:val="single"/>
        </w:rPr>
        <w:t xml:space="preserve">now </w:t>
      </w:r>
      <w:r w:rsidRPr="009A3DED">
        <w:rPr>
          <w:highlight w:val="green"/>
          <w:u w:val="single"/>
        </w:rPr>
        <w:t>largely repurposing drugs</w:t>
      </w:r>
      <w:r w:rsidRPr="007E660D">
        <w:rPr>
          <w:u w:val="single"/>
        </w:rPr>
        <w:t xml:space="preserve">. </w:t>
      </w:r>
      <w:r w:rsidRPr="009A3DED">
        <w:rPr>
          <w:highlight w:val="green"/>
          <w:u w:val="single"/>
        </w:rPr>
        <w:t>Between 2005 and 2015</w:t>
      </w:r>
      <w:r w:rsidRPr="007E660D">
        <w:rPr>
          <w:u w:val="single"/>
        </w:rPr>
        <w:t xml:space="preserve">, </w:t>
      </w:r>
      <w:r w:rsidRPr="009A3DED">
        <w:rPr>
          <w:b/>
          <w:bCs/>
          <w:highlight w:val="green"/>
          <w:u w:val="single"/>
        </w:rPr>
        <w:t>more than three-quarters</w:t>
      </w:r>
      <w:r w:rsidRPr="009A3DED">
        <w:rPr>
          <w:highlight w:val="green"/>
          <w:u w:val="single"/>
        </w:rPr>
        <w:t xml:space="preserve"> of </w:t>
      </w:r>
      <w:r w:rsidRPr="007E660D">
        <w:rPr>
          <w:u w:val="single"/>
        </w:rPr>
        <w:t xml:space="preserve">the </w:t>
      </w:r>
      <w:r w:rsidRPr="009A3DED">
        <w:rPr>
          <w:highlight w:val="green"/>
          <w:u w:val="single"/>
        </w:rPr>
        <w:t xml:space="preserve">drugs associated with new patents </w:t>
      </w:r>
      <w:r w:rsidRPr="009A3DED">
        <w:rPr>
          <w:b/>
          <w:bCs/>
          <w:highlight w:val="green"/>
          <w:u w:val="single"/>
        </w:rPr>
        <w:t>were not new ones</w:t>
      </w:r>
      <w:r w:rsidRPr="009A3DED">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9A3DED">
        <w:rPr>
          <w:highlight w:val="green"/>
          <w:u w:val="single"/>
        </w:rPr>
        <w:t xml:space="preserve">new patents can be </w:t>
      </w:r>
      <w:r w:rsidRPr="009A3DED">
        <w:rPr>
          <w:b/>
          <w:bCs/>
          <w:highlight w:val="green"/>
          <w:u w:val="single"/>
        </w:rPr>
        <w:t>obtained on minor tweaks</w:t>
      </w:r>
      <w:r w:rsidRPr="009A3DED">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77F60BD9" w14:textId="77777777" w:rsidR="00896417" w:rsidRDefault="00896417" w:rsidP="00896417">
      <w:pPr>
        <w:pStyle w:val="Heading4"/>
      </w:pPr>
      <w:r>
        <w:t xml:space="preserve">We </w:t>
      </w:r>
      <w:r>
        <w:rPr>
          <w:u w:val="single"/>
        </w:rPr>
        <w:t>control Uniqueness</w:t>
      </w:r>
      <w:r>
        <w:t xml:space="preserve"> – 78% of New Drugs </w:t>
      </w:r>
      <w:r>
        <w:rPr>
          <w:u w:val="single"/>
        </w:rPr>
        <w:t>aren’t innovative</w:t>
      </w:r>
      <w:r>
        <w:t>.</w:t>
      </w:r>
    </w:p>
    <w:p w14:paraId="35317773" w14:textId="77777777" w:rsidR="00896417" w:rsidRPr="008A0F84" w:rsidRDefault="00896417" w:rsidP="00896417">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t>
      </w:r>
      <w:proofErr w:type="gramStart"/>
      <w:r w:rsidRPr="008A0F84">
        <w:t>Washington,</w:t>
      </w:r>
      <w:proofErr w:type="gramEnd"/>
      <w:r w:rsidRPr="008A0F84">
        <w:t xml:space="preserve">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45C034BE" w14:textId="77777777" w:rsidR="00896417" w:rsidRPr="008A0F84" w:rsidRDefault="00896417" w:rsidP="00896417">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A3DED">
        <w:rPr>
          <w:b/>
          <w:sz w:val="26"/>
          <w:highlight w:val="green"/>
          <w:u w:val="single"/>
          <w:bdr w:val="single" w:sz="12" w:space="0" w:color="auto"/>
        </w:rPr>
        <w:t>only a fraction</w:t>
      </w:r>
      <w:r w:rsidRPr="009A3DED">
        <w:rPr>
          <w:b/>
          <w:sz w:val="26"/>
          <w:highlight w:val="green"/>
          <w:u w:val="single"/>
        </w:rPr>
        <w:t xml:space="preserve"> of new medications </w:t>
      </w:r>
      <w:proofErr w:type="gramStart"/>
      <w:r w:rsidRPr="009A3DED">
        <w:rPr>
          <w:b/>
          <w:sz w:val="26"/>
          <w:highlight w:val="green"/>
          <w:u w:val="single"/>
        </w:rPr>
        <w:t>are</w:t>
      </w:r>
      <w:proofErr w:type="gramEnd"/>
      <w:r w:rsidRPr="009A3DED">
        <w:rPr>
          <w:b/>
          <w:sz w:val="26"/>
          <w:highlight w:val="green"/>
          <w:u w:val="single"/>
        </w:rPr>
        <w:t xml:space="preserve"> truly innovative</w:t>
      </w:r>
      <w:r w:rsidRPr="008A0F84">
        <w:rPr>
          <w:sz w:val="16"/>
        </w:rPr>
        <w:t xml:space="preserve">. </w:t>
      </w:r>
      <w:r w:rsidRPr="009A3DED">
        <w:rPr>
          <w:b/>
          <w:sz w:val="26"/>
          <w:highlight w:val="green"/>
          <w:u w:val="single"/>
        </w:rPr>
        <w:t>Since 1975</w:t>
      </w:r>
      <w:r w:rsidRPr="008A0F84">
        <w:rPr>
          <w:sz w:val="16"/>
        </w:rPr>
        <w:t xml:space="preserve">, </w:t>
      </w:r>
      <w:r w:rsidRPr="009A3DED">
        <w:rPr>
          <w:b/>
          <w:sz w:val="26"/>
          <w:highlight w:val="green"/>
          <w:u w:val="single"/>
        </w:rPr>
        <w:t>only 10</w:t>
      </w:r>
      <w:r w:rsidRPr="008A0F84">
        <w:rPr>
          <w:sz w:val="16"/>
        </w:rPr>
        <w:t xml:space="preserve"> to 15 </w:t>
      </w:r>
      <w:r w:rsidRPr="009A3DED">
        <w:rPr>
          <w:b/>
          <w:sz w:val="26"/>
          <w:highlight w:val="green"/>
          <w:u w:val="single"/>
        </w:rPr>
        <w:t>percent</w:t>
      </w:r>
      <w:r w:rsidRPr="009A3DED">
        <w:rPr>
          <w:sz w:val="16"/>
          <w:highlight w:val="green"/>
        </w:rPr>
        <w:t xml:space="preserve"> </w:t>
      </w:r>
      <w:r w:rsidRPr="008A0F84">
        <w:rPr>
          <w:sz w:val="16"/>
        </w:rPr>
        <w:t xml:space="preserve">of drugs entering the market </w:t>
      </w:r>
      <w:r w:rsidRPr="009A3DED">
        <w:rPr>
          <w:b/>
          <w:sz w:val="26"/>
          <w:highlight w:val="green"/>
          <w:u w:val="single"/>
        </w:rPr>
        <w:t>represented</w:t>
      </w:r>
      <w:r w:rsidRPr="009A3DED">
        <w:rPr>
          <w:sz w:val="16"/>
          <w:highlight w:val="green"/>
        </w:rPr>
        <w:t xml:space="preserve"> </w:t>
      </w:r>
      <w:r w:rsidRPr="009A3DED">
        <w:rPr>
          <w:b/>
          <w:sz w:val="26"/>
          <w:highlight w:val="green"/>
          <w:u w:val="single"/>
        </w:rPr>
        <w:t>therapeutic advances</w:t>
      </w:r>
      <w:r w:rsidRPr="008A0F84">
        <w:rPr>
          <w:sz w:val="16"/>
        </w:rPr>
        <w:t xml:space="preserve">; </w:t>
      </w:r>
      <w:r w:rsidRPr="009A3DED">
        <w:rPr>
          <w:b/>
          <w:sz w:val="26"/>
          <w:highlight w:val="green"/>
          <w:u w:val="single"/>
        </w:rPr>
        <w:t>instead</w:t>
      </w:r>
      <w:r w:rsidRPr="008A0F84">
        <w:rPr>
          <w:sz w:val="16"/>
        </w:rPr>
        <w:t xml:space="preserve">, </w:t>
      </w:r>
      <w:r w:rsidRPr="009A3DED">
        <w:rPr>
          <w:b/>
          <w:sz w:val="26"/>
          <w:highlight w:val="green"/>
          <w:u w:val="single"/>
        </w:rPr>
        <w:t xml:space="preserve">drug companies prioritized the development of existing drugs with </w:t>
      </w:r>
      <w:r w:rsidRPr="009A3DED">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A3DED">
        <w:rPr>
          <w:b/>
          <w:sz w:val="26"/>
          <w:highlight w:val="green"/>
          <w:u w:val="single"/>
          <w:bdr w:val="single" w:sz="12" w:space="0" w:color="auto"/>
        </w:rPr>
        <w:t>78 percent of drug patents were related to drugs already on the market.</w:t>
      </w:r>
      <w:r w:rsidRPr="008A0F84">
        <w:rPr>
          <w:sz w:val="16"/>
        </w:rPr>
        <w:t xml:space="preserve">22 </w:t>
      </w:r>
      <w:r w:rsidRPr="009A3DED">
        <w:rPr>
          <w:b/>
          <w:sz w:val="26"/>
          <w:highlight w:val="green"/>
          <w:u w:val="single"/>
        </w:rPr>
        <w:t>Instead of investing in R&amp;D that could lead to new</w:t>
      </w:r>
      <w:r w:rsidRPr="009A3DED">
        <w:rPr>
          <w:sz w:val="16"/>
          <w:highlight w:val="green"/>
        </w:rPr>
        <w:t xml:space="preserve"> </w:t>
      </w:r>
      <w:r w:rsidRPr="008A0F84">
        <w:rPr>
          <w:sz w:val="16"/>
        </w:rPr>
        <w:t xml:space="preserve">breakthrough </w:t>
      </w:r>
      <w:r w:rsidRPr="009A3DED">
        <w:rPr>
          <w:b/>
          <w:sz w:val="26"/>
          <w:highlight w:val="green"/>
          <w:u w:val="single"/>
        </w:rPr>
        <w:t>therapies</w:t>
      </w:r>
      <w:r w:rsidRPr="008A0F84">
        <w:rPr>
          <w:sz w:val="16"/>
        </w:rPr>
        <w:t xml:space="preserve">, </w:t>
      </w:r>
      <w:r w:rsidRPr="009A3DED">
        <w:rPr>
          <w:b/>
          <w:sz w:val="26"/>
          <w:highlight w:val="green"/>
          <w:u w:val="single"/>
        </w:rPr>
        <w:t xml:space="preserve">drug companies spend resources </w:t>
      </w:r>
      <w:r w:rsidRPr="009A3DED">
        <w:rPr>
          <w:b/>
          <w:sz w:val="26"/>
          <w:highlight w:val="green"/>
          <w:u w:val="single"/>
          <w:bdr w:val="single" w:sz="12" w:space="0" w:color="auto"/>
        </w:rPr>
        <w:t>obtaining patents on old drugs</w:t>
      </w:r>
      <w:r w:rsidRPr="009A3DED">
        <w:rPr>
          <w:sz w:val="16"/>
          <w:highlight w:val="green"/>
        </w:rPr>
        <w:t xml:space="preserve"> </w:t>
      </w:r>
      <w:r w:rsidRPr="008A0F84">
        <w:rPr>
          <w:u w:val="single"/>
        </w:rPr>
        <w:t xml:space="preserve">— not to improve user experience — but </w:t>
      </w:r>
      <w:r w:rsidRPr="009A3DED">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79B43F2D" w14:textId="77777777" w:rsidR="00896417" w:rsidRDefault="00896417" w:rsidP="00896417">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12E89F9B" w14:textId="77777777" w:rsidR="00896417" w:rsidRPr="00791206" w:rsidRDefault="00896417" w:rsidP="0089641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013FB356" w14:textId="77777777" w:rsidR="00896417" w:rsidRPr="00E974A9" w:rsidRDefault="00896417" w:rsidP="00896417">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szCs w:val="24"/>
        </w:rPr>
        <w:t>Ph.D</w:t>
      </w:r>
      <w:proofErr w:type="spellEnd"/>
      <w:proofErr w:type="gram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9A3DED">
        <w:rPr>
          <w:szCs w:val="24"/>
          <w:highlight w:val="green"/>
          <w:u w:val="single"/>
        </w:rPr>
        <w:t xml:space="preserve">Revlimid should have </w:t>
      </w:r>
      <w:r w:rsidRPr="009A3DED">
        <w:rPr>
          <w:b/>
          <w:bCs/>
          <w:szCs w:val="24"/>
          <w:highlight w:val="green"/>
          <w:u w:val="single"/>
        </w:rPr>
        <w:t>been subject to competition</w:t>
      </w:r>
      <w:r w:rsidRPr="009A3DED">
        <w:rPr>
          <w:szCs w:val="24"/>
          <w:highlight w:val="green"/>
          <w:u w:val="single"/>
        </w:rPr>
        <w:t xml:space="preserve"> </w:t>
      </w:r>
      <w:r w:rsidRPr="00E974A9">
        <w:rPr>
          <w:szCs w:val="24"/>
          <w:u w:val="single"/>
        </w:rPr>
        <w:t xml:space="preserve">from generic drug makers starting </w:t>
      </w:r>
      <w:r w:rsidRPr="009A3DED">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9A3DED">
        <w:rPr>
          <w:szCs w:val="24"/>
          <w:highlight w:val="green"/>
          <w:u w:val="single"/>
        </w:rPr>
        <w:t>by obtaining</w:t>
      </w:r>
      <w:r w:rsidRPr="009A3DED">
        <w:rPr>
          <w:sz w:val="16"/>
          <w:szCs w:val="24"/>
          <w:highlight w:val="green"/>
        </w:rPr>
        <w:t xml:space="preserve"> </w:t>
      </w:r>
      <w:r w:rsidRPr="009A3DED">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9A3DED">
        <w:rPr>
          <w:szCs w:val="24"/>
          <w:highlight w:val="green"/>
          <w:u w:val="single"/>
        </w:rPr>
        <w:t>its manufacturer</w:t>
      </w:r>
      <w:r w:rsidRPr="00E974A9">
        <w:rPr>
          <w:szCs w:val="24"/>
          <w:u w:val="single"/>
        </w:rPr>
        <w:t xml:space="preserve">, Celgene, has </w:t>
      </w:r>
      <w:r w:rsidRPr="009A3DED">
        <w:rPr>
          <w:szCs w:val="24"/>
          <w:highlight w:val="green"/>
          <w:u w:val="single"/>
        </w:rPr>
        <w:t xml:space="preserve">extended </w:t>
      </w:r>
      <w:r w:rsidRPr="00E974A9">
        <w:rPr>
          <w:szCs w:val="24"/>
          <w:u w:val="single"/>
        </w:rPr>
        <w:t xml:space="preserve">the drug’s </w:t>
      </w:r>
      <w:r w:rsidRPr="009A3DED">
        <w:rPr>
          <w:b/>
          <w:bCs/>
          <w:szCs w:val="24"/>
          <w:highlight w:val="green"/>
          <w:u w:val="single"/>
          <w:bdr w:val="single" w:sz="4" w:space="0" w:color="auto"/>
        </w:rPr>
        <w:t>monopoly</w:t>
      </w:r>
      <w:r w:rsidRPr="009A3DED">
        <w:rPr>
          <w:szCs w:val="24"/>
          <w:highlight w:val="green"/>
          <w:u w:val="single"/>
          <w:bdr w:val="single" w:sz="4" w:space="0" w:color="auto"/>
        </w:rPr>
        <w:t xml:space="preserve"> </w:t>
      </w:r>
      <w:r w:rsidRPr="009A3DED">
        <w:rPr>
          <w:b/>
          <w:bCs/>
          <w:szCs w:val="24"/>
          <w:highlight w:val="green"/>
          <w:u w:val="single"/>
          <w:bdr w:val="single" w:sz="4" w:space="0" w:color="auto"/>
        </w:rPr>
        <w:t>period</w:t>
      </w:r>
      <w:r w:rsidRPr="009A3DED">
        <w:rPr>
          <w:szCs w:val="24"/>
          <w:highlight w:val="green"/>
          <w:u w:val="single"/>
          <w:bdr w:val="single" w:sz="4" w:space="0" w:color="auto"/>
        </w:rPr>
        <w:t xml:space="preserve"> </w:t>
      </w:r>
      <w:r w:rsidRPr="009A3DED">
        <w:rPr>
          <w:b/>
          <w:bCs/>
          <w:szCs w:val="24"/>
          <w:highlight w:val="green"/>
          <w:u w:val="single"/>
          <w:bdr w:val="single" w:sz="4" w:space="0" w:color="auto"/>
        </w:rPr>
        <w:t>by 18 years</w:t>
      </w:r>
      <w:r w:rsidRPr="009A3DED">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9A3DED">
        <w:rPr>
          <w:b/>
          <w:bCs/>
          <w:szCs w:val="24"/>
          <w:highlight w:val="green"/>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9A3DED">
        <w:rPr>
          <w:szCs w:val="24"/>
          <w:highlight w:val="green"/>
          <w:u w:val="single"/>
        </w:rPr>
        <w:t>evergreening</w:t>
      </w:r>
      <w:r w:rsidRPr="00E974A9">
        <w:rPr>
          <w:szCs w:val="24"/>
          <w:u w:val="single"/>
        </w:rPr>
        <w:t xml:space="preserve">” — </w:t>
      </w:r>
      <w:r w:rsidRPr="009A3DED">
        <w:rPr>
          <w:szCs w:val="24"/>
          <w:highlight w:val="green"/>
          <w:u w:val="single"/>
        </w:rPr>
        <w:t>artificially sustaining a monopoly for</w:t>
      </w:r>
      <w:r w:rsidRPr="00E974A9">
        <w:rPr>
          <w:szCs w:val="24"/>
          <w:u w:val="single"/>
        </w:rPr>
        <w:t xml:space="preserve"> years and even </w:t>
      </w:r>
      <w:r w:rsidRPr="009A3DED">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9A3DED">
        <w:rPr>
          <w:szCs w:val="24"/>
          <w:highlight w:val="green"/>
          <w:u w:val="single"/>
        </w:rPr>
        <w:t xml:space="preserve">most commonly </w:t>
      </w:r>
      <w:r w:rsidRPr="00E974A9">
        <w:rPr>
          <w:szCs w:val="24"/>
          <w:u w:val="single"/>
        </w:rPr>
        <w:t xml:space="preserve">used </w:t>
      </w:r>
      <w:r w:rsidRPr="009A3DED">
        <w:rPr>
          <w:szCs w:val="24"/>
          <w:highlight w:val="green"/>
          <w:u w:val="single"/>
        </w:rPr>
        <w:t xml:space="preserve">with blockbuster drugs </w:t>
      </w:r>
      <w:r w:rsidRPr="00E974A9">
        <w:rPr>
          <w:szCs w:val="24"/>
          <w:u w:val="single"/>
        </w:rPr>
        <w:t xml:space="preserve">generating the highest prices and profits. </w:t>
      </w:r>
      <w:r w:rsidRPr="009A3DED">
        <w:rPr>
          <w:b/>
          <w:bCs/>
          <w:szCs w:val="24"/>
          <w:highlight w:val="green"/>
          <w:u w:val="single"/>
        </w:rPr>
        <w:t xml:space="preserve">Of </w:t>
      </w:r>
      <w:r w:rsidRPr="00E974A9">
        <w:rPr>
          <w:b/>
          <w:bCs/>
          <w:szCs w:val="24"/>
          <w:u w:val="single"/>
        </w:rPr>
        <w:t xml:space="preserve">the roughly </w:t>
      </w:r>
      <w:r w:rsidRPr="009A3DED">
        <w:rPr>
          <w:b/>
          <w:bCs/>
          <w:szCs w:val="24"/>
          <w:highlight w:val="green"/>
          <w:u w:val="single"/>
        </w:rPr>
        <w:t>100 best-selling drugs</w:t>
      </w:r>
      <w:r w:rsidRPr="00E974A9">
        <w:rPr>
          <w:b/>
          <w:bCs/>
          <w:szCs w:val="24"/>
          <w:u w:val="single"/>
        </w:rPr>
        <w:t xml:space="preserve">, more than </w:t>
      </w:r>
      <w:r w:rsidRPr="009A3DED">
        <w:rPr>
          <w:b/>
          <w:bCs/>
          <w:szCs w:val="24"/>
          <w:highlight w:val="green"/>
          <w:u w:val="single"/>
        </w:rPr>
        <w:t xml:space="preserve">70 percent have extended </w:t>
      </w:r>
      <w:r w:rsidRPr="00E974A9">
        <w:rPr>
          <w:b/>
          <w:bCs/>
          <w:szCs w:val="24"/>
          <w:u w:val="single"/>
        </w:rPr>
        <w:t xml:space="preserve">their </w:t>
      </w:r>
      <w:r w:rsidRPr="009A3DED">
        <w:rPr>
          <w:b/>
          <w:bCs/>
          <w:szCs w:val="24"/>
          <w:highlight w:val="green"/>
          <w:u w:val="single"/>
        </w:rPr>
        <w:t>protection</w:t>
      </w:r>
      <w:r w:rsidRPr="009A3DED">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9A3DED">
        <w:rPr>
          <w:szCs w:val="24"/>
          <w:highlight w:val="green"/>
          <w:u w:val="single"/>
        </w:rPr>
        <w:t xml:space="preserve">brought into </w:t>
      </w:r>
      <w:r w:rsidRPr="00E974A9">
        <w:rPr>
          <w:szCs w:val="24"/>
          <w:u w:val="single"/>
        </w:rPr>
        <w:t xml:space="preserve">sharper </w:t>
      </w:r>
      <w:r w:rsidRPr="009A3DED">
        <w:rPr>
          <w:szCs w:val="24"/>
          <w:highlight w:val="green"/>
          <w:u w:val="single"/>
        </w:rPr>
        <w:t xml:space="preserve">focus by </w:t>
      </w:r>
      <w:r w:rsidRPr="00E974A9">
        <w:rPr>
          <w:szCs w:val="24"/>
          <w:u w:val="single"/>
        </w:rPr>
        <w:t xml:space="preserve">a groundbreaking, publicly available, </w:t>
      </w:r>
      <w:r w:rsidRPr="009A3DED">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9A3DED">
        <w:rPr>
          <w:szCs w:val="24"/>
          <w:highlight w:val="green"/>
          <w:u w:val="single"/>
        </w:rPr>
        <w:t xml:space="preserve">Competition is </w:t>
      </w:r>
      <w:r w:rsidRPr="00E974A9">
        <w:rPr>
          <w:szCs w:val="24"/>
          <w:u w:val="single"/>
        </w:rPr>
        <w:t xml:space="preserve">the backbone of the U.S. economy. But it’s </w:t>
      </w:r>
      <w:r w:rsidRPr="009A3DED">
        <w:rPr>
          <w:szCs w:val="24"/>
          <w:highlight w:val="green"/>
          <w:u w:val="single"/>
        </w:rPr>
        <w:t xml:space="preserve">not what we’re </w:t>
      </w:r>
      <w:r w:rsidRPr="009A3DED">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9A3DED">
        <w:rPr>
          <w:szCs w:val="24"/>
          <w:highlight w:val="green"/>
          <w:u w:val="single"/>
        </w:rPr>
        <w:t xml:space="preserve">Drug prices </w:t>
      </w:r>
      <w:r w:rsidRPr="00E974A9">
        <w:rPr>
          <w:szCs w:val="24"/>
          <w:u w:val="single"/>
        </w:rPr>
        <w:t xml:space="preserve">typically </w:t>
      </w:r>
      <w:r w:rsidRPr="009A3DED">
        <w:rPr>
          <w:szCs w:val="24"/>
          <w:highlight w:val="green"/>
          <w:u w:val="single"/>
        </w:rPr>
        <w:t xml:space="preserve">drop by </w:t>
      </w:r>
      <w:r w:rsidRPr="00E974A9">
        <w:rPr>
          <w:szCs w:val="24"/>
          <w:u w:val="single"/>
        </w:rPr>
        <w:t xml:space="preserve">as much as </w:t>
      </w:r>
      <w:r w:rsidRPr="009A3DED">
        <w:rPr>
          <w:szCs w:val="24"/>
          <w:highlight w:val="green"/>
          <w:u w:val="single"/>
        </w:rPr>
        <w:t xml:space="preserve">20 percent when </w:t>
      </w:r>
      <w:r w:rsidRPr="00E974A9">
        <w:rPr>
          <w:szCs w:val="24"/>
          <w:u w:val="single"/>
        </w:rPr>
        <w:t xml:space="preserve">the first </w:t>
      </w:r>
      <w:r w:rsidRPr="009A3DED">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9A3DED">
        <w:rPr>
          <w:b/>
          <w:sz w:val="26"/>
          <w:szCs w:val="24"/>
          <w:highlight w:val="green"/>
          <w:u w:val="single"/>
        </w:rPr>
        <w:t>database</w:t>
      </w:r>
      <w:r w:rsidRPr="009A3DED">
        <w:rPr>
          <w:szCs w:val="24"/>
          <w:highlight w:val="green"/>
          <w:u w:val="single"/>
        </w:rPr>
        <w:t xml:space="preserve"> </w:t>
      </w:r>
      <w:r w:rsidRPr="00E974A9">
        <w:rPr>
          <w:szCs w:val="24"/>
          <w:u w:val="single"/>
        </w:rPr>
        <w:t xml:space="preserve">was </w:t>
      </w:r>
      <w:r w:rsidRPr="009A3DED">
        <w:rPr>
          <w:b/>
          <w:sz w:val="26"/>
          <w:szCs w:val="24"/>
          <w:highlight w:val="green"/>
          <w:u w:val="single"/>
        </w:rPr>
        <w:t>created through</w:t>
      </w:r>
      <w:r w:rsidRPr="009A3DED">
        <w:rPr>
          <w:szCs w:val="24"/>
          <w:highlight w:val="green"/>
          <w:u w:val="single"/>
        </w:rPr>
        <w:t xml:space="preserve"> </w:t>
      </w:r>
      <w:r w:rsidRPr="00E974A9">
        <w:rPr>
          <w:szCs w:val="24"/>
          <w:u w:val="single"/>
        </w:rPr>
        <w:t xml:space="preserve">a painstaking process of </w:t>
      </w:r>
      <w:r w:rsidRPr="009A3DED">
        <w:rPr>
          <w:b/>
          <w:sz w:val="26"/>
          <w:szCs w:val="24"/>
          <w:highlight w:val="green"/>
          <w:u w:val="single"/>
        </w:rPr>
        <w:t>combing</w:t>
      </w:r>
      <w:r w:rsidRPr="009A3DED">
        <w:rPr>
          <w:szCs w:val="24"/>
          <w:highlight w:val="green"/>
          <w:u w:val="single"/>
        </w:rPr>
        <w:t xml:space="preserve"> </w:t>
      </w:r>
      <w:r w:rsidRPr="00E974A9">
        <w:rPr>
          <w:szCs w:val="24"/>
          <w:u w:val="single"/>
        </w:rPr>
        <w:t xml:space="preserve">through </w:t>
      </w:r>
      <w:r w:rsidRPr="009A3DED">
        <w:rPr>
          <w:b/>
          <w:sz w:val="26"/>
          <w:szCs w:val="24"/>
          <w:highlight w:val="green"/>
          <w:u w:val="single"/>
        </w:rPr>
        <w:t>160,000 data points</w:t>
      </w:r>
      <w:r w:rsidRPr="009A3DED">
        <w:rPr>
          <w:szCs w:val="24"/>
          <w:highlight w:val="green"/>
          <w:u w:val="single"/>
        </w:rPr>
        <w:t xml:space="preserve"> </w:t>
      </w:r>
      <w:r w:rsidRPr="009A3DED">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9A3DED">
        <w:rPr>
          <w:b/>
          <w:sz w:val="26"/>
          <w:szCs w:val="24"/>
          <w:highlight w:val="green"/>
          <w:u w:val="single"/>
        </w:rPr>
        <w:t>We erred on the side of underrepresenting the evergreen gain</w:t>
      </w:r>
      <w:r w:rsidRPr="009A3DED">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A3DED">
        <w:rPr>
          <w:szCs w:val="24"/>
          <w:highlight w:val="green"/>
          <w:u w:val="single"/>
        </w:rPr>
        <w:t xml:space="preserve">Nexium’s exclusivity </w:t>
      </w:r>
      <w:r w:rsidRPr="00E974A9">
        <w:rPr>
          <w:szCs w:val="24"/>
          <w:u w:val="single"/>
        </w:rPr>
        <w:t xml:space="preserve">was then </w:t>
      </w:r>
      <w:r w:rsidRPr="009A3DED">
        <w:rPr>
          <w:szCs w:val="24"/>
          <w:highlight w:val="green"/>
          <w:u w:val="single"/>
        </w:rPr>
        <w:t>extended by</w:t>
      </w:r>
      <w:r w:rsidRPr="00E974A9">
        <w:rPr>
          <w:szCs w:val="24"/>
          <w:u w:val="single"/>
        </w:rPr>
        <w:t xml:space="preserve"> more than </w:t>
      </w:r>
      <w:r w:rsidRPr="009A3DED">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9A3DED">
        <w:rPr>
          <w:szCs w:val="24"/>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9A3DED">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szCs w:val="24"/>
        </w:rPr>
        <w:t>PrEP</w:t>
      </w:r>
      <w:proofErr w:type="spellEnd"/>
      <w:r w:rsidRPr="00E974A9">
        <w:rPr>
          <w:sz w:val="16"/>
          <w:szCs w:val="24"/>
        </w:rPr>
        <w:t xml:space="preserve"> costs $100 or less per month, compared to $1,600 to $2,000 in the U.S. </w:t>
      </w:r>
      <w:r w:rsidRPr="00E974A9">
        <w:rPr>
          <w:szCs w:val="24"/>
          <w:u w:val="single"/>
        </w:rPr>
        <w:t xml:space="preserve">As a result, Truvada is </w:t>
      </w:r>
      <w:r w:rsidRPr="009A3DED">
        <w:rPr>
          <w:szCs w:val="24"/>
          <w:highlight w:val="green"/>
          <w:u w:val="single"/>
        </w:rPr>
        <w:t xml:space="preserve">unaffordable to </w:t>
      </w:r>
      <w:r w:rsidRPr="00E974A9">
        <w:rPr>
          <w:szCs w:val="24"/>
          <w:u w:val="single"/>
        </w:rPr>
        <w:t xml:space="preserve">many </w:t>
      </w:r>
      <w:r w:rsidRPr="009A3DED">
        <w:rPr>
          <w:szCs w:val="24"/>
          <w:highlight w:val="green"/>
          <w:u w:val="single"/>
        </w:rPr>
        <w:t xml:space="preserve">people </w:t>
      </w:r>
      <w:r w:rsidRPr="009A3DED">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E974A9">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9A3DED">
        <w:rPr>
          <w:szCs w:val="24"/>
          <w:highlight w:val="green"/>
          <w:u w:val="single"/>
        </w:rPr>
        <w:t>EpiPen</w:t>
      </w:r>
      <w:r w:rsidRPr="009A3DED">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9A3DED">
        <w:rPr>
          <w:szCs w:val="24"/>
          <w:highlight w:val="green"/>
          <w:u w:val="single"/>
        </w:rPr>
        <w:t xml:space="preserve">protected </w:t>
      </w:r>
      <w:r w:rsidRPr="00E974A9">
        <w:rPr>
          <w:szCs w:val="24"/>
          <w:u w:val="single"/>
        </w:rPr>
        <w:t xml:space="preserve">from competition until 2025 — </w:t>
      </w:r>
      <w:r w:rsidRPr="009A3DED">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03CF9C4C" w14:textId="77777777" w:rsidR="00896417" w:rsidRDefault="00896417" w:rsidP="00896417">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4EABCFF9" w14:textId="77777777" w:rsidR="00896417" w:rsidRDefault="00896417" w:rsidP="00896417">
      <w:pPr>
        <w:pStyle w:val="ListParagraph"/>
        <w:numPr>
          <w:ilvl w:val="0"/>
          <w:numId w:val="16"/>
        </w:numPr>
      </w:pPr>
      <w:r>
        <w:t>AT Advantage CPs to solve Drug Prices</w:t>
      </w:r>
    </w:p>
    <w:p w14:paraId="305669EB" w14:textId="77777777" w:rsidR="00896417" w:rsidRDefault="00896417" w:rsidP="00896417">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7E2A2A85" w14:textId="77777777" w:rsidR="00896417" w:rsidRPr="006A5D4C" w:rsidRDefault="00896417" w:rsidP="00896417">
      <w:pPr>
        <w:rPr>
          <w:sz w:val="16"/>
        </w:rPr>
      </w:pPr>
      <w:r w:rsidRPr="006A5D4C">
        <w:rPr>
          <w:u w:val="single"/>
        </w:rPr>
        <w:t xml:space="preserve">Skyrocketing drug prices are forcing states to take </w:t>
      </w:r>
      <w:r w:rsidRPr="009A3DED">
        <w:rPr>
          <w:b/>
          <w:bCs/>
          <w:sz w:val="26"/>
          <w:highlight w:val="green"/>
          <w:u w:val="single"/>
        </w:rPr>
        <w:t>unprecedented measures</w:t>
      </w:r>
      <w:r w:rsidRPr="009A3DED">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A3DED">
        <w:rPr>
          <w:b/>
          <w:sz w:val="26"/>
          <w:highlight w:val="green"/>
          <w:u w:val="single"/>
        </w:rPr>
        <w:t>are important steps</w:t>
      </w:r>
      <w:r w:rsidRPr="006A5D4C">
        <w:rPr>
          <w:sz w:val="16"/>
        </w:rPr>
        <w:t xml:space="preserve">. </w:t>
      </w:r>
      <w:r w:rsidRPr="009A3DED">
        <w:rPr>
          <w:b/>
          <w:sz w:val="26"/>
          <w:highlight w:val="green"/>
          <w:u w:val="single"/>
        </w:rPr>
        <w:t>But</w:t>
      </w:r>
      <w:r w:rsidRPr="009A3DED">
        <w:rPr>
          <w:sz w:val="16"/>
          <w:highlight w:val="green"/>
        </w:rPr>
        <w:t xml:space="preserve"> </w:t>
      </w:r>
      <w:r w:rsidRPr="006A5D4C">
        <w:rPr>
          <w:sz w:val="16"/>
        </w:rPr>
        <w:t xml:space="preserve">they </w:t>
      </w:r>
      <w:r w:rsidRPr="009A3DED">
        <w:rPr>
          <w:b/>
          <w:sz w:val="26"/>
          <w:highlight w:val="green"/>
          <w:u w:val="single"/>
        </w:rPr>
        <w:t xml:space="preserve">ignore a key driver of the problem: </w:t>
      </w:r>
      <w:r w:rsidRPr="009A3DED">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A3DED">
        <w:rPr>
          <w:b/>
          <w:sz w:val="26"/>
          <w:highlight w:val="green"/>
          <w:u w:val="single"/>
        </w:rPr>
        <w:t>rarely represent anything new in terms of science</w:t>
      </w:r>
      <w:r w:rsidRPr="006A5D4C">
        <w:rPr>
          <w:u w:val="single"/>
        </w:rPr>
        <w:t xml:space="preserve">. Instead, their </w:t>
      </w:r>
      <w:r w:rsidRPr="009A3DED">
        <w:rPr>
          <w:b/>
          <w:sz w:val="26"/>
          <w:highlight w:val="green"/>
          <w:u w:val="single"/>
        </w:rPr>
        <w:t>purpose is to</w:t>
      </w:r>
      <w:r w:rsidRPr="009A3DED">
        <w:rPr>
          <w:highlight w:val="green"/>
          <w:u w:val="single"/>
        </w:rPr>
        <w:t xml:space="preserve"> </w:t>
      </w:r>
      <w:r w:rsidRPr="009A3DED">
        <w:rPr>
          <w:b/>
          <w:sz w:val="26"/>
          <w:highlight w:val="green"/>
          <w:u w:val="single"/>
        </w:rPr>
        <w:t>prolong</w:t>
      </w:r>
      <w:r w:rsidRPr="009A3DED">
        <w:rPr>
          <w:highlight w:val="green"/>
          <w:u w:val="single"/>
        </w:rPr>
        <w:t xml:space="preserve"> </w:t>
      </w:r>
      <w:r w:rsidRPr="009A3DED">
        <w:rPr>
          <w:b/>
          <w:sz w:val="26"/>
          <w:highlight w:val="green"/>
          <w:u w:val="single"/>
        </w:rPr>
        <w:t>a</w:t>
      </w:r>
      <w:r w:rsidRPr="009A3DED">
        <w:rPr>
          <w:highlight w:val="green"/>
          <w:u w:val="single"/>
        </w:rPr>
        <w:t xml:space="preserve"> </w:t>
      </w:r>
      <w:r w:rsidRPr="006A5D4C">
        <w:rPr>
          <w:u w:val="single"/>
        </w:rPr>
        <w:t xml:space="preserve">company’s </w:t>
      </w:r>
      <w:r w:rsidRPr="009A3DED">
        <w:rPr>
          <w:b/>
          <w:sz w:val="26"/>
          <w:highlight w:val="green"/>
          <w:u w:val="single"/>
        </w:rPr>
        <w:t>monopoly</w:t>
      </w:r>
      <w:r w:rsidRPr="009A3DED">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A3DED">
        <w:rPr>
          <w:b/>
          <w:sz w:val="26"/>
          <w:highlight w:val="green"/>
          <w:u w:val="single"/>
        </w:rPr>
        <w:t>Pharmaceutical companies love to claim that winnowing</w:t>
      </w:r>
      <w:r w:rsidRPr="009A3DED">
        <w:rPr>
          <w:highlight w:val="green"/>
          <w:u w:val="single"/>
        </w:rPr>
        <w:t xml:space="preserve"> </w:t>
      </w:r>
      <w:r w:rsidRPr="006A5D4C">
        <w:rPr>
          <w:u w:val="single"/>
        </w:rPr>
        <w:t xml:space="preserve">their armada of </w:t>
      </w:r>
      <w:r w:rsidRPr="009A3DED">
        <w:rPr>
          <w:b/>
          <w:bCs/>
          <w:sz w:val="26"/>
          <w:highlight w:val="green"/>
          <w:u w:val="single"/>
        </w:rPr>
        <w:t>patents</w:t>
      </w:r>
      <w:r w:rsidRPr="009A3DED">
        <w:rPr>
          <w:b/>
          <w:sz w:val="26"/>
          <w:highlight w:val="green"/>
          <w:u w:val="single"/>
        </w:rPr>
        <w:t xml:space="preserve"> would be a disincentive to innovation </w:t>
      </w:r>
      <w:r w:rsidRPr="006A5D4C">
        <w:rPr>
          <w:u w:val="single"/>
        </w:rPr>
        <w:t xml:space="preserve">and would limit research into new drugs. </w:t>
      </w:r>
      <w:r w:rsidRPr="009A3DED">
        <w:rPr>
          <w:b/>
          <w:sz w:val="26"/>
          <w:highlight w:val="green"/>
          <w:u w:val="single"/>
        </w:rPr>
        <w:t>Don’t believe it</w:t>
      </w:r>
      <w:r w:rsidRPr="006A5D4C">
        <w:rPr>
          <w:u w:val="single"/>
        </w:rPr>
        <w:t xml:space="preserve">. </w:t>
      </w:r>
      <w:r w:rsidRPr="009A3DED">
        <w:rPr>
          <w:b/>
          <w:sz w:val="26"/>
          <w:highlight w:val="green"/>
          <w:u w:val="single"/>
        </w:rPr>
        <w:t xml:space="preserve">The industry devotes </w:t>
      </w:r>
      <w:r w:rsidRPr="009A3DED">
        <w:rPr>
          <w:b/>
          <w:sz w:val="26"/>
          <w:highlight w:val="green"/>
          <w:u w:val="single"/>
          <w:bdr w:val="single" w:sz="4" w:space="0" w:color="auto"/>
        </w:rPr>
        <w:t>shockingly little funding to research and development</w:t>
      </w:r>
      <w:r w:rsidRPr="006A5D4C">
        <w:rPr>
          <w:u w:val="single"/>
        </w:rPr>
        <w:t xml:space="preserve">. Companies </w:t>
      </w:r>
      <w:r w:rsidRPr="009A3DED">
        <w:rPr>
          <w:b/>
          <w:sz w:val="26"/>
          <w:highlight w:val="green"/>
          <w:u w:val="single"/>
        </w:rPr>
        <w:t>spend</w:t>
      </w:r>
      <w:r w:rsidRPr="009A3DED">
        <w:rPr>
          <w:highlight w:val="green"/>
          <w:u w:val="single"/>
        </w:rPr>
        <w:t xml:space="preserve"> </w:t>
      </w:r>
      <w:r w:rsidRPr="006A5D4C">
        <w:rPr>
          <w:u w:val="single"/>
        </w:rPr>
        <w:t xml:space="preserve">roughly </w:t>
      </w:r>
      <w:r w:rsidRPr="009A3DED">
        <w:rPr>
          <w:b/>
          <w:sz w:val="26"/>
          <w:highlight w:val="green"/>
          <w:u w:val="single"/>
        </w:rPr>
        <w:t>one-third</w:t>
      </w:r>
      <w:r w:rsidRPr="009A3DED">
        <w:rPr>
          <w:highlight w:val="green"/>
          <w:u w:val="single"/>
        </w:rPr>
        <w:t xml:space="preserve"> </w:t>
      </w:r>
      <w:r w:rsidRPr="006A5D4C">
        <w:rPr>
          <w:u w:val="single"/>
        </w:rPr>
        <w:t xml:space="preserve">of their revenues </w:t>
      </w:r>
      <w:r w:rsidRPr="009A3DED">
        <w:rPr>
          <w:b/>
          <w:sz w:val="26"/>
          <w:highlight w:val="green"/>
          <w:u w:val="single"/>
        </w:rPr>
        <w:t>on marketing</w:t>
      </w:r>
      <w:r w:rsidRPr="009A3DED">
        <w:rPr>
          <w:highlight w:val="green"/>
          <w:u w:val="single"/>
        </w:rPr>
        <w:t xml:space="preserve"> </w:t>
      </w:r>
      <w:r w:rsidRPr="009A3DED">
        <w:rPr>
          <w:b/>
          <w:sz w:val="26"/>
          <w:highlight w:val="green"/>
          <w:u w:val="single"/>
        </w:rPr>
        <w:t>and only half as much on research</w:t>
      </w:r>
      <w:r w:rsidRPr="009A3DED">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A3DED">
        <w:rPr>
          <w:b/>
          <w:sz w:val="26"/>
          <w:highlight w:val="green"/>
          <w:u w:val="single"/>
        </w:rPr>
        <w:t xml:space="preserve">research funding </w:t>
      </w:r>
      <w:r w:rsidRPr="006A5D4C">
        <w:rPr>
          <w:u w:val="single"/>
        </w:rPr>
        <w:t xml:space="preserve">has been </w:t>
      </w:r>
      <w:r w:rsidRPr="009A3DED">
        <w:rPr>
          <w:b/>
          <w:sz w:val="26"/>
          <w:highlight w:val="green"/>
          <w:u w:val="single"/>
        </w:rPr>
        <w:t>declining for more than a decade</w:t>
      </w:r>
      <w:r w:rsidRPr="006A5D4C">
        <w:rPr>
          <w:u w:val="single"/>
        </w:rPr>
        <w:t xml:space="preserve">, </w:t>
      </w:r>
      <w:r w:rsidRPr="009A3DED">
        <w:rPr>
          <w:b/>
          <w:sz w:val="26"/>
          <w:highlight w:val="green"/>
          <w:u w:val="single"/>
        </w:rPr>
        <w:t>while</w:t>
      </w:r>
      <w:r w:rsidRPr="009A3DED">
        <w:rPr>
          <w:highlight w:val="green"/>
          <w:u w:val="single"/>
        </w:rPr>
        <w:t xml:space="preserve"> </w:t>
      </w:r>
      <w:r w:rsidRPr="006A5D4C">
        <w:rPr>
          <w:u w:val="single"/>
        </w:rPr>
        <w:t xml:space="preserve">strategies of </w:t>
      </w:r>
      <w:r w:rsidRPr="009A3DED">
        <w:rPr>
          <w:b/>
          <w:sz w:val="26"/>
          <w:highlight w:val="green"/>
          <w:u w:val="single"/>
        </w:rPr>
        <w:t>secondary patenting have steadily increased.</w:t>
      </w:r>
      <w:r w:rsidRPr="009A3DED">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32AE1B77" w14:textId="77777777" w:rsidR="00896417" w:rsidRDefault="00896417" w:rsidP="00896417">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C60747A" w14:textId="77777777" w:rsidR="00896417" w:rsidRPr="00E2724F" w:rsidRDefault="00896417" w:rsidP="00896417">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7B615AC3" w14:textId="77777777" w:rsidR="00896417" w:rsidRPr="001948D4" w:rsidRDefault="00896417" w:rsidP="00896417">
      <w:pPr>
        <w:rPr>
          <w:sz w:val="16"/>
        </w:rPr>
      </w:pPr>
      <w:hyperlink r:id="rId11"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A3DED">
        <w:rPr>
          <w:rStyle w:val="StyleUnderline"/>
          <w:highlight w:val="green"/>
        </w:rPr>
        <w:t xml:space="preserve">the </w:t>
      </w:r>
      <w:hyperlink r:id="rId12" w:tgtFrame="_blank" w:history="1">
        <w:r w:rsidRPr="009A3DED">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3"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A3DED">
        <w:rPr>
          <w:rStyle w:val="StyleUnderline"/>
          <w:highlight w:val="green"/>
        </w:rPr>
        <w:t xml:space="preserve">represents a </w:t>
      </w:r>
      <w:r w:rsidRPr="009A3DED">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A3DED">
        <w:rPr>
          <w:rStyle w:val="Emphasis"/>
          <w:highlight w:val="green"/>
        </w:rPr>
        <w:t>rising</w:t>
      </w:r>
      <w:r w:rsidRPr="003C32B5">
        <w:rPr>
          <w:rStyle w:val="Emphasis"/>
        </w:rPr>
        <w:t xml:space="preserve"> rates</w:t>
      </w:r>
      <w:r w:rsidRPr="003C32B5">
        <w:rPr>
          <w:rStyle w:val="StyleUnderline"/>
        </w:rPr>
        <w:t xml:space="preserve"> of </w:t>
      </w:r>
      <w:r w:rsidRPr="009A3DED">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A3DED">
        <w:rPr>
          <w:rStyle w:val="StyleUnderline"/>
          <w:highlight w:val="green"/>
        </w:rPr>
        <w:t xml:space="preserve">may cause </w:t>
      </w:r>
      <w:r w:rsidRPr="009A3DED">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A3DED">
        <w:rPr>
          <w:rStyle w:val="StyleUnderline"/>
          <w:highlight w:val="green"/>
        </w:rPr>
        <w:t>resistance develops when germs</w:t>
      </w:r>
      <w:r w:rsidRPr="003C32B5">
        <w:rPr>
          <w:sz w:val="16"/>
        </w:rPr>
        <w:t xml:space="preserve"> like bacteria and fungi are able to “</w:t>
      </w:r>
      <w:r w:rsidRPr="009A3DED">
        <w:rPr>
          <w:rStyle w:val="StyleUnderline"/>
          <w:highlight w:val="green"/>
        </w:rPr>
        <w:t>defeat</w:t>
      </w:r>
      <w:r w:rsidRPr="003C32B5">
        <w:rPr>
          <w:sz w:val="16"/>
        </w:rPr>
        <w:t xml:space="preserve"> the </w:t>
      </w:r>
      <w:r w:rsidRPr="009A3DED">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4"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5"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9A3DED">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A3DED">
        <w:rPr>
          <w:rStyle w:val="StyleUnderline"/>
          <w:highlight w:val="green"/>
        </w:rPr>
        <w:t xml:space="preserve">development of </w:t>
      </w:r>
      <w:r w:rsidRPr="009A3DED">
        <w:rPr>
          <w:rStyle w:val="Emphasis"/>
          <w:highlight w:val="green"/>
        </w:rPr>
        <w:t>new</w:t>
      </w:r>
      <w:r w:rsidRPr="003C32B5">
        <w:rPr>
          <w:rStyle w:val="Emphasis"/>
        </w:rPr>
        <w:t xml:space="preserve"> antimicrobial </w:t>
      </w:r>
      <w:r w:rsidRPr="009A3DED">
        <w:rPr>
          <w:rStyle w:val="Emphasis"/>
          <w:highlight w:val="green"/>
        </w:rPr>
        <w:t>medications</w:t>
      </w:r>
      <w:r w:rsidRPr="003C32B5">
        <w:rPr>
          <w:rStyle w:val="StyleUnderline"/>
        </w:rPr>
        <w:t xml:space="preserve">, </w:t>
      </w:r>
      <w:r w:rsidRPr="009A3DED">
        <w:rPr>
          <w:rStyle w:val="Emphasis"/>
          <w:highlight w:val="green"/>
        </w:rPr>
        <w:t>vaccines</w:t>
      </w:r>
      <w:r w:rsidRPr="003C32B5">
        <w:rPr>
          <w:rStyle w:val="StyleUnderline"/>
        </w:rPr>
        <w:t xml:space="preserve">, </w:t>
      </w:r>
      <w:r w:rsidRPr="009A3DED">
        <w:rPr>
          <w:rStyle w:val="StyleUnderline"/>
          <w:highlight w:val="green"/>
        </w:rPr>
        <w:t>and</w:t>
      </w:r>
      <w:r w:rsidRPr="003C32B5">
        <w:rPr>
          <w:rStyle w:val="StyleUnderline"/>
        </w:rPr>
        <w:t xml:space="preserve"> careful </w:t>
      </w:r>
      <w:r w:rsidRPr="009A3DED">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A3DED">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A3DED">
        <w:rPr>
          <w:rStyle w:val="StyleUnderline"/>
          <w:highlight w:val="green"/>
        </w:rPr>
        <w:t>challenges</w:t>
      </w:r>
      <w:r w:rsidRPr="003C32B5">
        <w:rPr>
          <w:rStyle w:val="StyleUnderline"/>
        </w:rPr>
        <w:t xml:space="preserve"> of antimicrobial resistance</w:t>
      </w:r>
      <w:r w:rsidRPr="003C32B5">
        <w:rPr>
          <w:sz w:val="16"/>
        </w:rPr>
        <w:t xml:space="preserve">” </w:t>
      </w:r>
      <w:r w:rsidRPr="009A3DED">
        <w:rPr>
          <w:rStyle w:val="StyleUnderline"/>
          <w:highlight w:val="green"/>
        </w:rPr>
        <w:t>are</w:t>
      </w:r>
      <w:r w:rsidRPr="003C32B5">
        <w:rPr>
          <w:sz w:val="16"/>
        </w:rPr>
        <w:t xml:space="preserve"> “</w:t>
      </w:r>
      <w:r w:rsidRPr="009A3DED">
        <w:rPr>
          <w:rStyle w:val="Emphasis"/>
          <w:highlight w:val="green"/>
        </w:rPr>
        <w:t>not insurmountable</w:t>
      </w:r>
      <w:r w:rsidRPr="003C32B5">
        <w:rPr>
          <w:sz w:val="16"/>
        </w:rPr>
        <w:t xml:space="preserve">,” and that </w:t>
      </w:r>
      <w:r w:rsidRPr="003C32B5">
        <w:rPr>
          <w:rStyle w:val="StyleUnderline"/>
        </w:rPr>
        <w:t xml:space="preserve">coordinated </w:t>
      </w:r>
      <w:r w:rsidRPr="009A3DED">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A3DED">
        <w:rPr>
          <w:rStyle w:val="Emphasis"/>
          <w:highlight w:val="green"/>
        </w:rPr>
        <w:t>secure the future</w:t>
      </w:r>
      <w:r w:rsidRPr="009A3DED">
        <w:rPr>
          <w:rStyle w:val="StyleUnderline"/>
          <w:highlight w:val="green"/>
        </w:rPr>
        <w:t xml:space="preserve"> from drug-resistant diseases</w:t>
      </w:r>
      <w:r w:rsidRPr="003C32B5">
        <w:rPr>
          <w:sz w:val="16"/>
        </w:rPr>
        <w:t>.”</w:t>
      </w:r>
    </w:p>
    <w:p w14:paraId="60E3E100" w14:textId="77777777" w:rsidR="00896417" w:rsidRPr="00E2724F" w:rsidRDefault="00896417" w:rsidP="00896417">
      <w:pPr>
        <w:pStyle w:val="Heading4"/>
      </w:pPr>
      <w:r>
        <w:t xml:space="preserve">Extinction - generic defense doesn’t apply. </w:t>
      </w:r>
    </w:p>
    <w:p w14:paraId="213BA813" w14:textId="77777777" w:rsidR="00896417" w:rsidRPr="00A10F89" w:rsidRDefault="00896417" w:rsidP="00896417">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08ABAA09" w14:textId="77777777" w:rsidR="00896417" w:rsidRPr="00A10F89" w:rsidRDefault="00896417" w:rsidP="00896417">
      <w:pPr>
        <w:rPr>
          <w:b/>
          <w:iCs/>
          <w:u w:val="single"/>
          <w:bdr w:val="single" w:sz="18" w:space="0" w:color="auto"/>
        </w:rPr>
      </w:pPr>
      <w:r w:rsidRPr="00A10F89">
        <w:rPr>
          <w:rStyle w:val="StyleUnderline"/>
          <w:sz w:val="24"/>
        </w:rPr>
        <w:t xml:space="preserve">It is by now no secret that </w:t>
      </w:r>
      <w:r w:rsidRPr="009A3DED">
        <w:rPr>
          <w:rStyle w:val="StyleUnderline"/>
          <w:sz w:val="24"/>
          <w:highlight w:val="green"/>
        </w:rPr>
        <w:t>the</w:t>
      </w:r>
      <w:r w:rsidRPr="00A10F89">
        <w:rPr>
          <w:rStyle w:val="StyleUnderline"/>
          <w:sz w:val="24"/>
        </w:rPr>
        <w:t xml:space="preserve"> human </w:t>
      </w:r>
      <w:r w:rsidRPr="009A3DED">
        <w:rPr>
          <w:rStyle w:val="StyleUnderline"/>
          <w:sz w:val="24"/>
          <w:highlight w:val="green"/>
        </w:rPr>
        <w:t>species is locked in a race</w:t>
      </w:r>
      <w:r w:rsidRPr="00A10F89">
        <w:rPr>
          <w:rStyle w:val="StyleUnderline"/>
          <w:sz w:val="24"/>
        </w:rPr>
        <w:t xml:space="preserve"> of its own making </w:t>
      </w:r>
      <w:r w:rsidRPr="009A3DED">
        <w:rPr>
          <w:rStyle w:val="StyleUnderline"/>
          <w:sz w:val="24"/>
          <w:highlight w:val="green"/>
        </w:rPr>
        <w:t>with “</w:t>
      </w:r>
      <w:r w:rsidRPr="009A3DED">
        <w:rPr>
          <w:rStyle w:val="StyleUnderline"/>
          <w:b/>
          <w:bCs/>
          <w:sz w:val="24"/>
          <w:highlight w:val="green"/>
        </w:rPr>
        <w:t>superbugs</w:t>
      </w:r>
      <w:r w:rsidRPr="009A3DED">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A3DED">
        <w:rPr>
          <w:rStyle w:val="StyleUnderline"/>
          <w:sz w:val="24"/>
          <w:highlight w:val="green"/>
        </w:rPr>
        <w:t>an</w:t>
      </w:r>
      <w:r w:rsidRPr="00A10F89">
        <w:rPr>
          <w:rStyle w:val="StyleUnderline"/>
          <w:sz w:val="24"/>
        </w:rPr>
        <w:t xml:space="preserve"> </w:t>
      </w:r>
      <w:r w:rsidRPr="009A3DED">
        <w:rPr>
          <w:rStyle w:val="Emphasis"/>
          <w:sz w:val="24"/>
          <w:highlight w:val="green"/>
        </w:rPr>
        <w:t>existential threat</w:t>
      </w:r>
      <w:r w:rsidRPr="00A10F89">
        <w:rPr>
          <w:rStyle w:val="StyleUnderline"/>
          <w:sz w:val="24"/>
        </w:rPr>
        <w:t xml:space="preserve"> largely </w:t>
      </w:r>
      <w:r w:rsidRPr="009A3DED">
        <w:rPr>
          <w:rStyle w:val="StyleUnderline"/>
          <w:sz w:val="24"/>
          <w:highlight w:val="green"/>
        </w:rPr>
        <w:t>of its</w:t>
      </w:r>
      <w:r w:rsidRPr="00A10F89">
        <w:rPr>
          <w:rStyle w:val="StyleUnderline"/>
          <w:sz w:val="24"/>
        </w:rPr>
        <w:t xml:space="preserve"> </w:t>
      </w:r>
      <w:r w:rsidRPr="009A3DED">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9A3DED">
        <w:rPr>
          <w:rStyle w:val="StyleUnderline"/>
          <w:sz w:val="24"/>
          <w:highlight w:val="green"/>
        </w:rPr>
        <w:t>a</w:t>
      </w:r>
      <w:r w:rsidRPr="00A10F89">
        <w:rPr>
          <w:rStyle w:val="StyleUnderline"/>
          <w:sz w:val="24"/>
        </w:rPr>
        <w:t xml:space="preserve"> </w:t>
      </w:r>
      <w:r w:rsidRPr="009A3DED">
        <w:rPr>
          <w:rStyle w:val="Emphasis"/>
          <w:sz w:val="24"/>
          <w:highlight w:val="green"/>
        </w:rPr>
        <w:t>high-probability, high-impact event</w:t>
      </w:r>
      <w:r w:rsidRPr="00A10F89">
        <w:rPr>
          <w:rStyle w:val="StyleUnderline"/>
          <w:sz w:val="24"/>
        </w:rPr>
        <w:t xml:space="preserve"> </w:t>
      </w:r>
      <w:r w:rsidRPr="009A3DED">
        <w:rPr>
          <w:rStyle w:val="StyleUnderline"/>
          <w:sz w:val="24"/>
          <w:highlight w:val="green"/>
        </w:rPr>
        <w:t>that people</w:t>
      </w:r>
      <w:r w:rsidRPr="00A10F89">
        <w:rPr>
          <w:rStyle w:val="StyleUnderline"/>
          <w:sz w:val="24"/>
        </w:rPr>
        <w:t xml:space="preserve"> manage to </w:t>
      </w:r>
      <w:r w:rsidRPr="009A3DED">
        <w:rPr>
          <w:rStyle w:val="Emphasis"/>
          <w:sz w:val="24"/>
          <w:highlight w:val="green"/>
        </w:rPr>
        <w:t>ignore anyway</w:t>
      </w:r>
      <w:r w:rsidRPr="00A10F89">
        <w:rPr>
          <w:rStyle w:val="StyleUnderline"/>
          <w:sz w:val="24"/>
        </w:rPr>
        <w:t xml:space="preserve"> </w:t>
      </w:r>
      <w:r w:rsidRPr="009A3DED">
        <w:rPr>
          <w:rStyle w:val="StyleUnderline"/>
          <w:sz w:val="24"/>
          <w:highlight w:val="green"/>
        </w:rPr>
        <w:t>for</w:t>
      </w:r>
      <w:r w:rsidRPr="00A10F89">
        <w:rPr>
          <w:rStyle w:val="StyleUnderline"/>
          <w:sz w:val="24"/>
        </w:rPr>
        <w:t xml:space="preserve"> a raft of </w:t>
      </w:r>
      <w:r w:rsidRPr="009A3DED">
        <w:rPr>
          <w:rStyle w:val="Emphasis"/>
          <w:sz w:val="24"/>
          <w:highlight w:val="green"/>
        </w:rPr>
        <w:t>social-psychological reasons</w:t>
      </w:r>
      <w:r w:rsidRPr="00A10F89">
        <w:rPr>
          <w:rStyle w:val="StyleUnderline"/>
          <w:sz w:val="24"/>
        </w:rPr>
        <w:t xml:space="preserve">.2 </w:t>
      </w:r>
      <w:r w:rsidRPr="009A3DED">
        <w:rPr>
          <w:rStyle w:val="StyleUnderline"/>
          <w:sz w:val="24"/>
          <w:highlight w:val="green"/>
        </w:rPr>
        <w:t>A pandemic</w:t>
      </w:r>
      <w:r w:rsidRPr="00A10F89">
        <w:rPr>
          <w:rStyle w:val="StyleUnderline"/>
          <w:sz w:val="24"/>
        </w:rPr>
        <w:t xml:space="preserve"> is a quintessential gray rhino, for it </w:t>
      </w:r>
      <w:r w:rsidRPr="009A3DED">
        <w:rPr>
          <w:rStyle w:val="StyleUnderline"/>
          <w:sz w:val="24"/>
          <w:highlight w:val="green"/>
        </w:rPr>
        <w:t xml:space="preserve">is no longer a matter of if but of </w:t>
      </w:r>
      <w:r w:rsidRPr="009A3DED">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A3DED">
        <w:rPr>
          <w:rStyle w:val="Emphasis"/>
          <w:sz w:val="24"/>
          <w:highlight w:val="green"/>
        </w:rPr>
        <w:t>most predictable catastrophe in</w:t>
      </w:r>
      <w:r w:rsidRPr="00A10F89">
        <w:rPr>
          <w:rStyle w:val="StyleUnderline"/>
          <w:sz w:val="24"/>
        </w:rPr>
        <w:t xml:space="preserve"> the </w:t>
      </w:r>
      <w:r w:rsidRPr="009A3DED">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A3DED">
        <w:rPr>
          <w:rStyle w:val="StyleUnderline"/>
          <w:sz w:val="24"/>
          <w:highlight w:val="green"/>
        </w:rPr>
        <w:t>hospitals</w:t>
      </w:r>
      <w:r w:rsidRPr="00A10F89">
        <w:rPr>
          <w:rStyle w:val="StyleUnderline"/>
          <w:sz w:val="24"/>
        </w:rPr>
        <w:t xml:space="preserve"> have </w:t>
      </w:r>
      <w:r w:rsidRPr="009A3DED">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A3DED">
        <w:rPr>
          <w:rStyle w:val="StyleUnderline"/>
          <w:sz w:val="24"/>
          <w:highlight w:val="green"/>
        </w:rPr>
        <w:t>Overuse</w:t>
      </w:r>
      <w:r w:rsidRPr="00A10F89">
        <w:rPr>
          <w:rStyle w:val="StyleUnderline"/>
          <w:sz w:val="24"/>
        </w:rPr>
        <w:t xml:space="preserve"> of antibiotics and commercial products containing them has </w:t>
      </w:r>
      <w:r w:rsidRPr="009A3DED">
        <w:rPr>
          <w:rStyle w:val="StyleUnderline"/>
          <w:sz w:val="24"/>
          <w:highlight w:val="green"/>
        </w:rPr>
        <w:t>helped superbugs</w:t>
      </w:r>
      <w:r w:rsidRPr="00A10F89">
        <w:rPr>
          <w:rStyle w:val="StyleUnderline"/>
          <w:sz w:val="24"/>
        </w:rPr>
        <w:t xml:space="preserve"> to </w:t>
      </w:r>
      <w:r w:rsidRPr="009A3DED">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A3DED">
        <w:rPr>
          <w:rStyle w:val="Emphasis"/>
          <w:sz w:val="24"/>
          <w:highlight w:val="green"/>
        </w:rPr>
        <w:t>something as simple as a minor cut could</w:t>
      </w:r>
      <w:r w:rsidRPr="00A10F89">
        <w:rPr>
          <w:rStyle w:val="Emphasis"/>
          <w:sz w:val="24"/>
        </w:rPr>
        <w:t xml:space="preserve"> again </w:t>
      </w:r>
      <w:r w:rsidRPr="009A3DED">
        <w:rPr>
          <w:rStyle w:val="Emphasis"/>
          <w:sz w:val="24"/>
          <w:highlight w:val="green"/>
        </w:rPr>
        <w:t>become life-threatening if</w:t>
      </w:r>
      <w:r w:rsidRPr="00A10F89">
        <w:rPr>
          <w:rStyle w:val="Emphasis"/>
          <w:sz w:val="24"/>
        </w:rPr>
        <w:t xml:space="preserve"> it becomes </w:t>
      </w:r>
      <w:r w:rsidRPr="009A3DED">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A3DED">
        <w:rPr>
          <w:rStyle w:val="StyleUnderline"/>
          <w:b/>
          <w:bCs/>
          <w:sz w:val="24"/>
          <w:highlight w:val="green"/>
        </w:rPr>
        <w:t xml:space="preserve">WHO </w:t>
      </w:r>
      <w:r w:rsidRPr="0010630F">
        <w:rPr>
          <w:rStyle w:val="StyleUnderline"/>
          <w:b/>
          <w:bCs/>
          <w:sz w:val="24"/>
        </w:rPr>
        <w:t xml:space="preserve">is </w:t>
      </w:r>
      <w:r w:rsidRPr="009A3DED">
        <w:rPr>
          <w:rStyle w:val="StyleUnderline"/>
          <w:b/>
          <w:bCs/>
          <w:sz w:val="24"/>
          <w:highlight w:val="green"/>
        </w:rPr>
        <w:t xml:space="preserve">under-resourced </w:t>
      </w:r>
      <w:r w:rsidRPr="0010630F">
        <w:rPr>
          <w:rStyle w:val="StyleUnderline"/>
          <w:b/>
          <w:bCs/>
          <w:sz w:val="24"/>
        </w:rPr>
        <w:t xml:space="preserve">for the problems it is meant to solve. </w:t>
      </w:r>
      <w:r w:rsidRPr="009A3DED">
        <w:rPr>
          <w:rStyle w:val="StyleUnderline"/>
          <w:b/>
          <w:bCs/>
          <w:sz w:val="24"/>
          <w:highlight w:val="green"/>
        </w:rPr>
        <w:t>Funding comes from voluntary donations</w:t>
      </w:r>
      <w:r w:rsidRPr="0010630F">
        <w:rPr>
          <w:rStyle w:val="StyleUnderline"/>
          <w:b/>
          <w:bCs/>
          <w:sz w:val="24"/>
        </w:rPr>
        <w:t xml:space="preserve">, and there is </w:t>
      </w:r>
      <w:r w:rsidRPr="009A3DED">
        <w:rPr>
          <w:rStyle w:val="StyleUnderline"/>
          <w:b/>
          <w:bCs/>
          <w:sz w:val="24"/>
          <w:highlight w:val="green"/>
        </w:rPr>
        <w:t xml:space="preserve">no mechanism by which </w:t>
      </w:r>
      <w:r w:rsidRPr="0010630F">
        <w:rPr>
          <w:rStyle w:val="StyleUnderline"/>
          <w:b/>
          <w:bCs/>
          <w:sz w:val="24"/>
        </w:rPr>
        <w:t xml:space="preserve">it can quickly </w:t>
      </w:r>
      <w:r w:rsidRPr="009A3DED">
        <w:rPr>
          <w:rStyle w:val="StyleUnderline"/>
          <w:b/>
          <w:bCs/>
          <w:sz w:val="24"/>
          <w:highlight w:val="green"/>
        </w:rPr>
        <w:t xml:space="preserve">scale up </w:t>
      </w:r>
      <w:r w:rsidRPr="0010630F">
        <w:rPr>
          <w:rStyle w:val="StyleUnderline"/>
          <w:b/>
          <w:bCs/>
          <w:sz w:val="24"/>
        </w:rPr>
        <w:t xml:space="preserve">its efforts during an emergency. The </w:t>
      </w:r>
      <w:r w:rsidRPr="009A3DED">
        <w:rPr>
          <w:rStyle w:val="StyleUnderline"/>
          <w:b/>
          <w:bCs/>
          <w:sz w:val="24"/>
          <w:highlight w:val="green"/>
        </w:rPr>
        <w:t xml:space="preserve">result is </w:t>
      </w:r>
      <w:r w:rsidRPr="0010630F">
        <w:rPr>
          <w:rStyle w:val="StyleUnderline"/>
          <w:b/>
          <w:bCs/>
          <w:sz w:val="24"/>
        </w:rPr>
        <w:t xml:space="preserve">that its </w:t>
      </w:r>
      <w:r w:rsidRPr="009A3DED">
        <w:rPr>
          <w:rStyle w:val="StyleUnderline"/>
          <w:b/>
          <w:bCs/>
          <w:sz w:val="24"/>
          <w:highlight w:val="green"/>
        </w:rPr>
        <w:t>response</w:t>
      </w:r>
      <w:r w:rsidRPr="0010630F">
        <w:rPr>
          <w:rStyle w:val="StyleUnderline"/>
          <w:b/>
          <w:bCs/>
          <w:sz w:val="24"/>
        </w:rPr>
        <w:t xml:space="preserve"> to the next major disease outbreak </w:t>
      </w:r>
      <w:r w:rsidRPr="009A3DED">
        <w:rPr>
          <w:rStyle w:val="StyleUnderline"/>
          <w:b/>
          <w:bCs/>
          <w:sz w:val="24"/>
          <w:highlight w:val="green"/>
        </w:rPr>
        <w:t xml:space="preserve">is </w:t>
      </w:r>
      <w:r w:rsidRPr="0010630F">
        <w:rPr>
          <w:rStyle w:val="StyleUnderline"/>
          <w:b/>
          <w:bCs/>
          <w:sz w:val="24"/>
        </w:rPr>
        <w:t xml:space="preserve">likely to be as </w:t>
      </w:r>
      <w:r w:rsidRPr="009A3DED">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A3DED">
        <w:rPr>
          <w:rStyle w:val="Emphasis"/>
          <w:sz w:val="24"/>
          <w:highlight w:val="green"/>
        </w:rPr>
        <w:t>superbugs are evolving</w:t>
      </w:r>
      <w:r w:rsidRPr="00A10F89">
        <w:rPr>
          <w:rStyle w:val="Emphasis"/>
          <w:sz w:val="24"/>
        </w:rPr>
        <w:t xml:space="preserve">. Epidemiological </w:t>
      </w:r>
      <w:r w:rsidRPr="009A3DED">
        <w:rPr>
          <w:rStyle w:val="Emphasis"/>
          <w:sz w:val="24"/>
          <w:highlight w:val="green"/>
        </w:rPr>
        <w:t xml:space="preserve">models </w:t>
      </w:r>
      <w:r w:rsidRPr="00A10F89">
        <w:rPr>
          <w:rStyle w:val="Emphasis"/>
          <w:sz w:val="24"/>
        </w:rPr>
        <w:t xml:space="preserve">now </w:t>
      </w:r>
      <w:r w:rsidRPr="009A3DED">
        <w:rPr>
          <w:rStyle w:val="Emphasis"/>
          <w:sz w:val="24"/>
          <w:highlight w:val="green"/>
        </w:rPr>
        <w:t xml:space="preserve">predict </w:t>
      </w:r>
      <w:r w:rsidRPr="00A10F89">
        <w:rPr>
          <w:rStyle w:val="Emphasis"/>
          <w:sz w:val="24"/>
        </w:rPr>
        <w:t xml:space="preserve">how an algorithmic process of </w:t>
      </w:r>
      <w:r w:rsidRPr="009A3DED">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A3DED">
        <w:rPr>
          <w:rStyle w:val="Emphasis"/>
          <w:sz w:val="24"/>
          <w:highlight w:val="green"/>
        </w:rPr>
        <w:t>move through the modern world</w:t>
      </w:r>
      <w:r w:rsidRPr="00A10F89">
        <w:rPr>
          <w:rStyle w:val="Emphasis"/>
          <w:sz w:val="24"/>
        </w:rPr>
        <w:t xml:space="preserve">. </w:t>
      </w:r>
      <w:r w:rsidRPr="009A3DED">
        <w:rPr>
          <w:rStyle w:val="Emphasis"/>
          <w:sz w:val="24"/>
          <w:highlight w:val="green"/>
        </w:rPr>
        <w:t xml:space="preserve">All urban centers </w:t>
      </w:r>
      <w:r w:rsidRPr="00A10F89">
        <w:rPr>
          <w:rStyle w:val="Emphasis"/>
          <w:sz w:val="24"/>
        </w:rPr>
        <w:t xml:space="preserve">around the entire globe </w:t>
      </w:r>
      <w:r w:rsidRPr="009A3DED">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A3DED">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A3DED">
        <w:rPr>
          <w:rStyle w:val="Emphasis"/>
          <w:sz w:val="24"/>
          <w:highlight w:val="green"/>
        </w:rPr>
        <w:t xml:space="preserve">could kill </w:t>
      </w:r>
      <w:r w:rsidRPr="00A10F89">
        <w:rPr>
          <w:rStyle w:val="Emphasis"/>
          <w:sz w:val="24"/>
        </w:rPr>
        <w:t xml:space="preserve">more than </w:t>
      </w:r>
      <w:r w:rsidRPr="009A3DED">
        <w:rPr>
          <w:rStyle w:val="Emphasis"/>
          <w:sz w:val="24"/>
          <w:highlight w:val="green"/>
        </w:rPr>
        <w:t xml:space="preserve">33 million </w:t>
      </w:r>
      <w:r w:rsidRPr="00A10F89">
        <w:rPr>
          <w:rStyle w:val="Emphasis"/>
          <w:sz w:val="24"/>
        </w:rPr>
        <w:t xml:space="preserve">people </w:t>
      </w:r>
      <w:r w:rsidRPr="009A3DED">
        <w:rPr>
          <w:rStyle w:val="Emphasis"/>
          <w:sz w:val="24"/>
          <w:highlight w:val="green"/>
        </w:rPr>
        <w:t xml:space="preserve">in </w:t>
      </w:r>
      <w:r w:rsidRPr="00A10F89">
        <w:rPr>
          <w:rStyle w:val="Emphasis"/>
          <w:sz w:val="24"/>
        </w:rPr>
        <w:t xml:space="preserve">250 </w:t>
      </w:r>
      <w:r w:rsidRPr="009A3DED">
        <w:rPr>
          <w:rStyle w:val="Emphasis"/>
          <w:sz w:val="24"/>
          <w:highlight w:val="green"/>
        </w:rPr>
        <w:t>days</w:t>
      </w:r>
      <w:r w:rsidRPr="00A10F89">
        <w:rPr>
          <w:rStyle w:val="Emphasis"/>
          <w:sz w:val="24"/>
        </w:rPr>
        <w:t>.3</w:t>
      </w:r>
    </w:p>
    <w:p w14:paraId="3CA6D989" w14:textId="77777777" w:rsidR="00896417" w:rsidRDefault="00896417" w:rsidP="00896417">
      <w:pPr>
        <w:pStyle w:val="Heading4"/>
      </w:pPr>
      <w:r>
        <w:t xml:space="preserve">Drug Innovation efforts are key to solve </w:t>
      </w:r>
      <w:r>
        <w:rPr>
          <w:u w:val="single"/>
        </w:rPr>
        <w:t>Influenza</w:t>
      </w:r>
      <w:r>
        <w:t xml:space="preserve"> – more effective vaccines are </w:t>
      </w:r>
      <w:r>
        <w:rPr>
          <w:u w:val="single"/>
        </w:rPr>
        <w:t>key</w:t>
      </w:r>
      <w:r>
        <w:t xml:space="preserve"> to prevent another Flu Pandemic.</w:t>
      </w:r>
    </w:p>
    <w:p w14:paraId="67F4346F" w14:textId="77777777" w:rsidR="00896417" w:rsidRPr="00F32D13" w:rsidRDefault="00896417" w:rsidP="00896417">
      <w:proofErr w:type="spellStart"/>
      <w:r w:rsidRPr="00F32D13">
        <w:rPr>
          <w:rStyle w:val="Style13ptBold"/>
        </w:rPr>
        <w:t>Lagnado</w:t>
      </w:r>
      <w:proofErr w:type="spellEnd"/>
      <w:r w:rsidRPr="00F32D13">
        <w:rPr>
          <w:rStyle w:val="Style13ptBold"/>
        </w:rPr>
        <w:t xml:space="preserve"> 18</w:t>
      </w:r>
      <w:r>
        <w:t xml:space="preserve"> </w:t>
      </w:r>
      <w:proofErr w:type="spellStart"/>
      <w:r w:rsidRPr="00F32D13">
        <w:t>Lucette</w:t>
      </w:r>
      <w:proofErr w:type="spellEnd"/>
      <w:r w:rsidRPr="00F32D13">
        <w:t xml:space="preserve"> </w:t>
      </w:r>
      <w:proofErr w:type="spellStart"/>
      <w:r w:rsidRPr="00F32D13">
        <w:t>Lagnado</w:t>
      </w:r>
      <w:proofErr w:type="spellEnd"/>
      <w:r w:rsidRPr="00F32D13">
        <w:t xml:space="preserve"> 11-2-2018 "New Ideas to Fight the Flu" </w:t>
      </w:r>
      <w:hyperlink r:id="rId17" w:anchor="selection-4589.0-4619.188" w:history="1">
        <w:r w:rsidRPr="003A43EB">
          <w:rPr>
            <w:rStyle w:val="Hyperlink"/>
          </w:rPr>
          <w:t>https://archive.is/VcNyK#selection-4589.0-4619.188</w:t>
        </w:r>
      </w:hyperlink>
      <w:r>
        <w:t xml:space="preserve"> (Reporter for the Wall Street Journal)//Elmer</w:t>
      </w:r>
    </w:p>
    <w:p w14:paraId="1E8C7419" w14:textId="77777777" w:rsidR="00896417" w:rsidRPr="00BB196C" w:rsidRDefault="00896417" w:rsidP="00896417">
      <w:pPr>
        <w:rPr>
          <w:sz w:val="14"/>
        </w:rPr>
      </w:pPr>
      <w:r w:rsidRPr="00B97966">
        <w:rPr>
          <w:b/>
          <w:sz w:val="26"/>
          <w:highlight w:val="green"/>
          <w:u w:val="single"/>
        </w:rPr>
        <w:t>Researchers spooked by</w:t>
      </w:r>
      <w:r w:rsidRPr="00BB196C">
        <w:rPr>
          <w:sz w:val="14"/>
        </w:rPr>
        <w:t xml:space="preserve"> the recent </w:t>
      </w:r>
      <w:r w:rsidRPr="00B97966">
        <w:rPr>
          <w:b/>
          <w:sz w:val="26"/>
          <w:highlight w:val="green"/>
          <w:u w:val="single"/>
        </w:rPr>
        <w:t>brutal flu season</w:t>
      </w:r>
      <w:r w:rsidRPr="00BB196C">
        <w:rPr>
          <w:sz w:val="14"/>
        </w:rPr>
        <w:t xml:space="preserve"> and fearful of a pandemic are </w:t>
      </w:r>
      <w:r w:rsidRPr="00B97966">
        <w:rPr>
          <w:b/>
          <w:sz w:val="26"/>
          <w:highlight w:val="green"/>
          <w:u w:val="single"/>
        </w:rPr>
        <w:t>looking for</w:t>
      </w:r>
      <w:r w:rsidRPr="00BB196C">
        <w:rPr>
          <w:sz w:val="14"/>
        </w:rPr>
        <w:t xml:space="preserve"> </w:t>
      </w:r>
      <w:r w:rsidRPr="00B97966">
        <w:rPr>
          <w:b/>
          <w:sz w:val="26"/>
          <w:highlight w:val="green"/>
          <w:u w:val="single"/>
          <w:bdr w:val="single" w:sz="12" w:space="0" w:color="auto"/>
        </w:rPr>
        <w:t>something more effective than a seasonal shot</w:t>
      </w:r>
      <w:r w:rsidRPr="00BB196C">
        <w:rPr>
          <w:sz w:val="14"/>
        </w:rPr>
        <w:t xml:space="preserve"> to prevent the virus. Ideas include germ-killing lamps and </w:t>
      </w:r>
      <w:r w:rsidRPr="00B97966">
        <w:rPr>
          <w:b/>
          <w:sz w:val="26"/>
          <w:highlight w:val="green"/>
          <w:u w:val="single"/>
          <w:bdr w:val="single" w:sz="12" w:space="0" w:color="auto"/>
        </w:rPr>
        <w:t>a turbo-charged “universal vaccine</w:t>
      </w:r>
      <w:r w:rsidRPr="00B97966">
        <w:rPr>
          <w:u w:val="single"/>
        </w:rPr>
        <w:t>” that would be effective for years and would fight all strains of flu, not just a few</w:t>
      </w:r>
      <w:r w:rsidRPr="00BB196C">
        <w:rPr>
          <w:sz w:val="14"/>
        </w:rPr>
        <w:t>. NYC Health + Hospitals, the nation’s largest public health system, recently convened experts to brainstorm how to handle a flu pandemic, in which millions would be stricken</w:t>
      </w:r>
      <w:r w:rsidRPr="00B97966">
        <w:rPr>
          <w:b/>
          <w:bCs/>
          <w:u w:val="single"/>
        </w:rPr>
        <w:t>. “It is not a matter of if it will happen, it is a matter of when it will happen</w:t>
      </w:r>
      <w:r w:rsidRPr="00BB196C">
        <w:rPr>
          <w:sz w:val="14"/>
        </w:rPr>
        <w:t xml:space="preserve">,” </w:t>
      </w:r>
      <w:proofErr w:type="spellStart"/>
      <w:r w:rsidRPr="00BB196C">
        <w:rPr>
          <w:sz w:val="14"/>
        </w:rPr>
        <w:t>Syra</w:t>
      </w:r>
      <w:proofErr w:type="spellEnd"/>
      <w:r w:rsidRPr="00BB196C">
        <w:rPr>
          <w:sz w:val="14"/>
        </w:rPr>
        <w:t xml:space="preserve"> </w:t>
      </w:r>
      <w:proofErr w:type="spellStart"/>
      <w:r w:rsidRPr="00BB196C">
        <w:rPr>
          <w:sz w:val="14"/>
        </w:rPr>
        <w:t>Madad</w:t>
      </w:r>
      <w:proofErr w:type="spellEnd"/>
      <w:r w:rsidRPr="00BB196C">
        <w:rPr>
          <w:sz w:val="14"/>
        </w:rPr>
        <w:t xml:space="preserve">, senior director of the system’s Special Pathogens Program, told the gathering of more than 100 hospital and government officials and researchers. “We have </w:t>
      </w:r>
      <w:r w:rsidRPr="00B97966">
        <w:rPr>
          <w:b/>
          <w:sz w:val="26"/>
          <w:highlight w:val="green"/>
          <w:u w:val="single"/>
        </w:rPr>
        <w:t>all the ingredients for a pandemic</w:t>
      </w:r>
      <w:r w:rsidRPr="00BB196C">
        <w:rPr>
          <w:sz w:val="14"/>
        </w:rPr>
        <w:t xml:space="preserve">,” she said, recalling the 1918 flu that killed 50 million people across the world. Since then, there have been major advances in science and infection control. </w:t>
      </w:r>
      <w:r w:rsidRPr="00B97966">
        <w:rPr>
          <w:u w:val="single"/>
        </w:rPr>
        <w:t xml:space="preserve">But there are also </w:t>
      </w:r>
      <w:r w:rsidRPr="00B97966">
        <w:rPr>
          <w:b/>
          <w:sz w:val="26"/>
          <w:highlight w:val="green"/>
          <w:u w:val="single"/>
        </w:rPr>
        <w:t xml:space="preserve">more lethal bugs </w:t>
      </w:r>
      <w:r w:rsidRPr="00B97966">
        <w:rPr>
          <w:u w:val="single"/>
        </w:rPr>
        <w:t xml:space="preserve">floating around </w:t>
      </w:r>
      <w:r w:rsidRPr="00B97966">
        <w:rPr>
          <w:b/>
          <w:sz w:val="26"/>
          <w:highlight w:val="green"/>
          <w:u w:val="single"/>
        </w:rPr>
        <w:t>in</w:t>
      </w:r>
      <w:r w:rsidRPr="00B97966">
        <w:rPr>
          <w:highlight w:val="green"/>
          <w:u w:val="single"/>
        </w:rPr>
        <w:t xml:space="preserve"> </w:t>
      </w:r>
      <w:r w:rsidRPr="00B97966">
        <w:rPr>
          <w:u w:val="single"/>
        </w:rPr>
        <w:t xml:space="preserve">an incredibly </w:t>
      </w:r>
      <w:r w:rsidRPr="00B97966">
        <w:rPr>
          <w:b/>
          <w:sz w:val="26"/>
          <w:highlight w:val="green"/>
          <w:u w:val="single"/>
        </w:rPr>
        <w:t>mobile society,</w:t>
      </w:r>
      <w:r w:rsidRPr="00B97966">
        <w:rPr>
          <w:highlight w:val="green"/>
          <w:u w:val="single"/>
        </w:rPr>
        <w:t xml:space="preserve"> </w:t>
      </w:r>
      <w:r w:rsidRPr="00B97966">
        <w:rPr>
          <w:u w:val="single"/>
        </w:rPr>
        <w:t xml:space="preserve">Dr. </w:t>
      </w:r>
      <w:proofErr w:type="spellStart"/>
      <w:r w:rsidRPr="00B97966">
        <w:rPr>
          <w:u w:val="single"/>
        </w:rPr>
        <w:t>Madad</w:t>
      </w:r>
      <w:proofErr w:type="spellEnd"/>
      <w:r w:rsidRPr="00B97966">
        <w:rPr>
          <w:u w:val="single"/>
        </w:rPr>
        <w:t xml:space="preserve"> said</w:t>
      </w:r>
      <w:r w:rsidRPr="00BB196C">
        <w:rPr>
          <w:sz w:val="14"/>
        </w:rPr>
        <w:t xml:space="preserve">. In the 2017-2018 flu season, nearly 80,000 Americans died and more than 900,000 were hospitalized. Experts advise getting the seasonal shot; this week, they couldn’t predict this flu season’s severity or how effective the flu shot will be. One weapon unavailable in 1918 is the flu shot, which Dr. </w:t>
      </w:r>
      <w:proofErr w:type="spellStart"/>
      <w:r w:rsidRPr="00BB196C">
        <w:rPr>
          <w:sz w:val="14"/>
        </w:rPr>
        <w:t>Madad</w:t>
      </w:r>
      <w:proofErr w:type="spellEnd"/>
      <w:r w:rsidRPr="00BB196C">
        <w:rPr>
          <w:sz w:val="14"/>
        </w:rPr>
        <w:t xml:space="preserve"> and other experts say is still a must, no matter its shortcomings. A new drug to relieve flu symptoms was recently approved by the Food and Drug Administration, the first in nearly 20 years, the agency said. </w:t>
      </w:r>
      <w:proofErr w:type="spellStart"/>
      <w:r w:rsidRPr="00BB196C">
        <w:rPr>
          <w:sz w:val="14"/>
        </w:rPr>
        <w:t>Xofluza</w:t>
      </w:r>
      <w:proofErr w:type="spellEnd"/>
      <w:r w:rsidRPr="00BB196C">
        <w:rPr>
          <w:sz w:val="14"/>
        </w:rPr>
        <w:t xml:space="preserve"> is supposed to shorten the flu’s duration by a day or more and requires only one dose. But preventing flu is the goal, and most experts agree that more effective vaccines are urgently needed. Typically, the seasonal shot has an effectiveness rate between 40% and 60%, according to the Centers for Disease Control and Prevention. In the most recent season, it reduced a person’s likelihood of getting sick with the flu by 40%. Getting the vaccine significantly reduces hospitalization among adults and children, says Dan Jernigan, director of CDC’s influenza division. Every year, flu vaccines are planned months in advance. </w:t>
      </w:r>
      <w:r w:rsidRPr="00B97966">
        <w:rPr>
          <w:u w:val="single"/>
        </w:rPr>
        <w:t>Predicting which strains the vaccine should cover “is a guessing game,” said Jeffrey Shaman, an associate professor at Columbia’s Mailman School of Public Health</w:t>
      </w:r>
      <w:r w:rsidRPr="00BB196C">
        <w:rPr>
          <w:sz w:val="14"/>
        </w:rPr>
        <w:t xml:space="preserve">. Anthony Fauci, director of the National Institute for Allergy and Infectious Diseases, is spearheading the federal effort for a universal vaccine. A leader during the AIDS epidemic, he sees that fight as a template for taking on the flu. He hopes to replicate the “passion” that went into AIDS research, with “young as well as experienced investigators from different fields” mobilized to seek a cure. Dr. Fauci aims to assemble a dream team of scientists with different areas of expertise—such as virology, immunology and drug development—to work together on a universal vaccine. For seven years, his project, the Collaborative Influenza Vaccine Innovation Centers, will dole out $30 million a year in grants. The deadline for proposals is Nov. 29. Dr. Fauci said he welcomes researchers who aren’t flu experts to join the effort. Among those researching a different tack is David Brenner, a professor of radiation biophysics at Columbia’s </w:t>
      </w:r>
      <w:proofErr w:type="spellStart"/>
      <w:r w:rsidRPr="00BB196C">
        <w:rPr>
          <w:sz w:val="14"/>
        </w:rPr>
        <w:t>Vagelos</w:t>
      </w:r>
      <w:proofErr w:type="spellEnd"/>
      <w:r w:rsidRPr="00BB196C">
        <w:rPr>
          <w:sz w:val="14"/>
        </w:rPr>
        <w:t xml:space="preserve"> College of Physicians &amp; Surgeons. Dr. Brenner wants to fight the spread of flu with a form of ultraviolet light that can destroy germs but is safe for humans. “Our approach is let us try and kill the virus before they get to you,” Dr. Brenner said. He sees his lamps as a supplement to a vaccine, not a substitute for one. Hospitals already zap equipment with ultraviolet light to sanitize it, but the lamps are off-limits to people, because of health hazards. Dr. Brenner’s lamps emit “far UVC” light—a wavelength he said is safe for humans. These would be beamed “anywhere people congregate,” he said, such as doctors’ offices or airplanes. Most experts said </w:t>
      </w:r>
      <w:r w:rsidRPr="00BB196C">
        <w:rPr>
          <w:b/>
          <w:szCs w:val="24"/>
          <w:highlight w:val="green"/>
          <w:u w:val="single"/>
        </w:rPr>
        <w:t xml:space="preserve">a long-term </w:t>
      </w:r>
      <w:r w:rsidRPr="00BB196C">
        <w:rPr>
          <w:szCs w:val="24"/>
          <w:u w:val="single"/>
        </w:rPr>
        <w:t xml:space="preserve">and </w:t>
      </w:r>
      <w:r w:rsidRPr="00BB196C">
        <w:rPr>
          <w:b/>
          <w:szCs w:val="24"/>
          <w:highlight w:val="green"/>
          <w:u w:val="single"/>
        </w:rPr>
        <w:t>more effective</w:t>
      </w:r>
      <w:r w:rsidRPr="00BB196C">
        <w:rPr>
          <w:szCs w:val="24"/>
          <w:highlight w:val="green"/>
          <w:u w:val="single"/>
        </w:rPr>
        <w:t xml:space="preserve"> </w:t>
      </w:r>
      <w:r w:rsidRPr="00BB196C">
        <w:rPr>
          <w:b/>
          <w:szCs w:val="24"/>
          <w:highlight w:val="green"/>
          <w:u w:val="single"/>
          <w:bdr w:val="single" w:sz="12" w:space="0" w:color="auto"/>
        </w:rPr>
        <w:t>universal vaccine should be the priority</w:t>
      </w:r>
      <w:r w:rsidRPr="00BB196C">
        <w:rPr>
          <w:sz w:val="14"/>
        </w:rPr>
        <w:t>. “I am a firm believer that the</w:t>
      </w:r>
      <w:r w:rsidRPr="00BB196C">
        <w:rPr>
          <w:b/>
          <w:sz w:val="14"/>
          <w:bdr w:val="single" w:sz="12" w:space="0" w:color="auto"/>
        </w:rPr>
        <w:t xml:space="preserve"> </w:t>
      </w:r>
      <w:r w:rsidRPr="00B97966">
        <w:rPr>
          <w:b/>
          <w:sz w:val="26"/>
          <w:highlight w:val="green"/>
          <w:u w:val="single"/>
          <w:bdr w:val="single" w:sz="12" w:space="0" w:color="auto"/>
        </w:rPr>
        <w:t>best solution is an appropriate vaccine</w:t>
      </w:r>
      <w:r w:rsidRPr="00B97966">
        <w:rPr>
          <w:u w:val="single"/>
        </w:rPr>
        <w:t>,” said Adolfo Garcia-</w:t>
      </w:r>
      <w:proofErr w:type="spellStart"/>
      <w:r w:rsidRPr="00B97966">
        <w:rPr>
          <w:u w:val="single"/>
        </w:rPr>
        <w:t>Sastre</w:t>
      </w:r>
      <w:proofErr w:type="spellEnd"/>
      <w:r w:rsidRPr="00B97966">
        <w:rPr>
          <w:u w:val="single"/>
        </w:rPr>
        <w:t xml:space="preserve">, a professor of medicine and infectious diseases at the Icahn School of Medicine at Mount Sinai, noting that </w:t>
      </w:r>
      <w:r w:rsidRPr="00B97966">
        <w:rPr>
          <w:b/>
          <w:sz w:val="26"/>
          <w:highlight w:val="green"/>
          <w:u w:val="single"/>
        </w:rPr>
        <w:t>smallpox was eradicated by vaccine</w:t>
      </w:r>
      <w:r w:rsidRPr="00B97966">
        <w:rPr>
          <w:u w:val="single"/>
        </w:rPr>
        <w:t>.</w:t>
      </w:r>
      <w:r w:rsidRPr="00BB196C">
        <w:rPr>
          <w:sz w:val="14"/>
        </w:rPr>
        <w:t xml:space="preserve"> “The ultimate dream is the universal [vaccine], but even one that works better” than the seasonal flu shot would be welcome, Dr. Garcia-</w:t>
      </w:r>
      <w:proofErr w:type="spellStart"/>
      <w:r w:rsidRPr="00BB196C">
        <w:rPr>
          <w:sz w:val="14"/>
        </w:rPr>
        <w:t>Sastre</w:t>
      </w:r>
      <w:proofErr w:type="spellEnd"/>
      <w:r w:rsidRPr="00BB196C">
        <w:rPr>
          <w:sz w:val="14"/>
        </w:rPr>
        <w:t xml:space="preserve"> said. He and his colleagues </w:t>
      </w:r>
      <w:r w:rsidRPr="00B97966">
        <w:rPr>
          <w:b/>
          <w:sz w:val="26"/>
          <w:highlight w:val="green"/>
          <w:u w:val="single"/>
        </w:rPr>
        <w:t>teamed up with</w:t>
      </w:r>
      <w:r w:rsidRPr="00BB196C">
        <w:rPr>
          <w:sz w:val="14"/>
        </w:rPr>
        <w:t xml:space="preserve"> other scientists, including some from </w:t>
      </w:r>
      <w:r w:rsidRPr="00B97966">
        <w:rPr>
          <w:b/>
          <w:sz w:val="26"/>
          <w:highlight w:val="green"/>
          <w:u w:val="single"/>
        </w:rPr>
        <w:t>the pharmaceuticals industry</w:t>
      </w:r>
      <w:r w:rsidRPr="00BB196C">
        <w:rPr>
          <w:sz w:val="14"/>
        </w:rPr>
        <w:t xml:space="preserve">, and are seeking funding from Dr. Fauci’s effort to research a vaccine they say works differently from the seasonal shot. The flu virus is covered in proteins shaped like mushrooms, said Florian </w:t>
      </w:r>
      <w:proofErr w:type="spellStart"/>
      <w:r w:rsidRPr="00BB196C">
        <w:rPr>
          <w:sz w:val="14"/>
        </w:rPr>
        <w:t>Krammer</w:t>
      </w:r>
      <w:proofErr w:type="spellEnd"/>
      <w:r w:rsidRPr="00BB196C">
        <w:rPr>
          <w:sz w:val="14"/>
        </w:rPr>
        <w:t xml:space="preserve">, one of the Sinai researchers and a professor of microbiology. The seasonal vaccine targets the mushroom’s “cap” to produce antibodies that fight back, Dr. </w:t>
      </w:r>
      <w:proofErr w:type="spellStart"/>
      <w:r w:rsidRPr="00BB196C">
        <w:rPr>
          <w:sz w:val="14"/>
        </w:rPr>
        <w:t>Krammer</w:t>
      </w:r>
      <w:proofErr w:type="spellEnd"/>
      <w:r w:rsidRPr="00BB196C">
        <w:rPr>
          <w:sz w:val="14"/>
        </w:rPr>
        <w:t xml:space="preserve"> said, but this cap changes, prompting the need to change the vaccine constantly. </w:t>
      </w:r>
      <w:r w:rsidRPr="00B97966">
        <w:rPr>
          <w:u w:val="single"/>
        </w:rPr>
        <w:t>The Sinai team’s vaccine focuses on the “stalk” of the virus, which doesn’t change, so a person would need, ideally, no more than two or three shots during his lifetime</w:t>
      </w:r>
      <w:r w:rsidRPr="00BB196C">
        <w:rPr>
          <w:sz w:val="14"/>
        </w:rPr>
        <w:t xml:space="preserve">. A trial of the shot’s safety and immune response is under way on about 65 patients. Dr. Fauci’s agency already is funding research into other universal vaccines, such as one by </w:t>
      </w:r>
      <w:proofErr w:type="spellStart"/>
      <w:r w:rsidRPr="00BB196C">
        <w:rPr>
          <w:sz w:val="14"/>
        </w:rPr>
        <w:t>BiondVax</w:t>
      </w:r>
      <w:proofErr w:type="spellEnd"/>
      <w:r w:rsidRPr="00BB196C">
        <w:rPr>
          <w:sz w:val="14"/>
        </w:rPr>
        <w:t xml:space="preserve"> Pharmaceuticals, an Israeli company. The vaccine, known as M-001, was designed to keep the “vast majority of flu strains” at bay, </w:t>
      </w:r>
      <w:proofErr w:type="spellStart"/>
      <w:r w:rsidRPr="00BB196C">
        <w:rPr>
          <w:sz w:val="14"/>
        </w:rPr>
        <w:t>BiondVax</w:t>
      </w:r>
      <w:proofErr w:type="spellEnd"/>
      <w:r w:rsidRPr="00BB196C">
        <w:rPr>
          <w:sz w:val="14"/>
        </w:rPr>
        <w:t xml:space="preserve"> said, and is being tested in the U.S. A universal vaccine is probably years off, experts warned, and likely to be reached through incremental stages. Robert </w:t>
      </w:r>
      <w:proofErr w:type="spellStart"/>
      <w:r w:rsidRPr="00BB196C">
        <w:rPr>
          <w:sz w:val="14"/>
        </w:rPr>
        <w:t>Atmar</w:t>
      </w:r>
      <w:proofErr w:type="spellEnd"/>
      <w:r w:rsidRPr="00BB196C">
        <w:rPr>
          <w:sz w:val="14"/>
        </w:rPr>
        <w:t xml:space="preserve"> at Baylor College of Medicine in Houston, the principal investigator of the M-001 trial, said more studies are needed. A universal vaccine, he said, “is a high bar to attain.”</w:t>
      </w:r>
    </w:p>
    <w:p w14:paraId="0D4E9A88" w14:textId="77777777" w:rsidR="00896417" w:rsidRDefault="00896417" w:rsidP="00896417">
      <w:pPr>
        <w:pStyle w:val="Heading4"/>
      </w:pPr>
      <w:r>
        <w:t xml:space="preserve">Influenza will </w:t>
      </w:r>
      <w:r>
        <w:rPr>
          <w:u w:val="single"/>
        </w:rPr>
        <w:t>cause Extinction</w:t>
      </w:r>
    </w:p>
    <w:p w14:paraId="1B8B16C5" w14:textId="77777777" w:rsidR="00896417" w:rsidRPr="00AE0390" w:rsidRDefault="00896417" w:rsidP="00896417">
      <w:proofErr w:type="spellStart"/>
      <w:r w:rsidRPr="00F15442">
        <w:rPr>
          <w:rStyle w:val="Style13ptBold"/>
        </w:rPr>
        <w:t>Gueterl</w:t>
      </w:r>
      <w:proofErr w:type="spellEnd"/>
      <w:r w:rsidRPr="00F15442">
        <w:rPr>
          <w:rStyle w:val="Style13ptBold"/>
        </w:rPr>
        <w:t xml:space="preserve"> 12</w:t>
      </w:r>
      <w:r>
        <w:t xml:space="preserve"> Fred </w:t>
      </w:r>
      <w:proofErr w:type="spellStart"/>
      <w:r>
        <w:t>Guterl</w:t>
      </w:r>
      <w:proofErr w:type="spellEnd"/>
      <w:r>
        <w:t xml:space="preserve"> 11-28-2012 “Armageddon 2.0” </w:t>
      </w:r>
      <w:hyperlink r:id="rId18" w:history="1">
        <w:r w:rsidRPr="003A43EB">
          <w:rPr>
            <w:rStyle w:val="Hyperlink"/>
          </w:rPr>
          <w:t>https://thebulletin.org/2012/11/armageddon-2-0/</w:t>
        </w:r>
      </w:hyperlink>
      <w:r>
        <w:t xml:space="preserve"> (</w:t>
      </w:r>
      <w:r w:rsidRPr="00AE0390">
        <w:t>executive editor – Scientific American</w:t>
      </w:r>
      <w:r>
        <w:t xml:space="preserve">)//Elmer </w:t>
      </w:r>
    </w:p>
    <w:p w14:paraId="41F5425B" w14:textId="77777777" w:rsidR="00896417" w:rsidRPr="00AE0390" w:rsidRDefault="00896417" w:rsidP="00896417">
      <w:pPr>
        <w:rPr>
          <w:rStyle w:val="Emphasis"/>
        </w:rPr>
      </w:pPr>
      <w:r w:rsidRPr="00AE0390">
        <w:rPr>
          <w:rStyle w:val="StyleUnderline"/>
        </w:rPr>
        <w:t>The world lived</w:t>
      </w:r>
      <w:r w:rsidRPr="00BB196C">
        <w:rPr>
          <w:sz w:val="16"/>
        </w:rPr>
        <w:t xml:space="preserve"> for half a century </w:t>
      </w:r>
      <w:r w:rsidRPr="00AE0390">
        <w:rPr>
          <w:rStyle w:val="StyleUnderline"/>
        </w:rPr>
        <w:t xml:space="preserve">with the </w:t>
      </w:r>
      <w:r w:rsidRPr="00BB196C">
        <w:rPr>
          <w:rStyle w:val="StyleUnderline"/>
          <w:b/>
          <w:bCs/>
          <w:highlight w:val="green"/>
        </w:rPr>
        <w:t>constant specter of</w:t>
      </w:r>
      <w:r w:rsidRPr="00BB196C">
        <w:rPr>
          <w:rStyle w:val="StyleUnderline"/>
          <w:highlight w:val="green"/>
        </w:rPr>
        <w:t xml:space="preserve"> </w:t>
      </w:r>
      <w:r w:rsidRPr="00BB196C">
        <w:rPr>
          <w:rStyle w:val="Emphasis"/>
          <w:highlight w:val="green"/>
        </w:rPr>
        <w:t xml:space="preserve">nuclear war </w:t>
      </w:r>
      <w:r w:rsidRPr="00AE0390">
        <w:rPr>
          <w:rStyle w:val="Emphasis"/>
        </w:rPr>
        <w:t>and its</w:t>
      </w:r>
      <w:r w:rsidRPr="00BB196C">
        <w:rPr>
          <w:sz w:val="16"/>
        </w:rPr>
        <w:t xml:space="preserve"> potentially </w:t>
      </w:r>
      <w:r w:rsidRPr="00AE0390">
        <w:rPr>
          <w:rStyle w:val="Emphasis"/>
        </w:rPr>
        <w:t>devastating consequences.</w:t>
      </w:r>
      <w:r w:rsidRPr="00BB196C">
        <w:rPr>
          <w:sz w:val="16"/>
        </w:rPr>
        <w:t xml:space="preserve"> </w:t>
      </w:r>
      <w:r w:rsidRPr="00AE0390">
        <w:rPr>
          <w:rStyle w:val="StyleUnderline"/>
        </w:rPr>
        <w:t xml:space="preserve">The </w:t>
      </w:r>
      <w:r w:rsidRPr="00BB196C">
        <w:rPr>
          <w:rStyle w:val="StyleUnderline"/>
          <w:b/>
          <w:bCs/>
          <w:highlight w:val="green"/>
        </w:rPr>
        <w:t xml:space="preserve">end of the Cold War took </w:t>
      </w:r>
      <w:r w:rsidRPr="00BB196C">
        <w:rPr>
          <w:rStyle w:val="StyleUnderline"/>
          <w:b/>
          <w:bCs/>
        </w:rPr>
        <w:t xml:space="preserve">the </w:t>
      </w:r>
      <w:r w:rsidRPr="00BB196C">
        <w:rPr>
          <w:rStyle w:val="StyleUnderline"/>
          <w:b/>
          <w:bCs/>
          <w:highlight w:val="green"/>
        </w:rPr>
        <w:t>potency out of this</w:t>
      </w:r>
      <w:r w:rsidRPr="00AE0390">
        <w:rPr>
          <w:rStyle w:val="StyleUnderline"/>
        </w:rPr>
        <w:t xml:space="preserve"> Armageddon </w:t>
      </w:r>
      <w:r w:rsidRPr="00BB196C">
        <w:rPr>
          <w:rStyle w:val="StyleUnderline"/>
          <w:b/>
          <w:bCs/>
          <w:highlight w:val="green"/>
        </w:rPr>
        <w:t>scenario</w:t>
      </w:r>
      <w:r w:rsidRPr="00BB196C">
        <w:rPr>
          <w:sz w:val="16"/>
        </w:rPr>
        <w:t xml:space="preserve">, yet the </w:t>
      </w:r>
      <w:r w:rsidRPr="00BB196C">
        <w:rPr>
          <w:rStyle w:val="Emphasis"/>
          <w:highlight w:val="green"/>
        </w:rPr>
        <w:t>existential dangers have</w:t>
      </w:r>
      <w:r w:rsidRPr="00BB196C">
        <w:rPr>
          <w:sz w:val="26"/>
          <w:highlight w:val="green"/>
          <w:u w:val="single"/>
        </w:rPr>
        <w:t xml:space="preserve"> </w:t>
      </w:r>
      <w:r w:rsidRPr="00BB196C">
        <w:rPr>
          <w:b/>
          <w:bCs/>
          <w:sz w:val="26"/>
          <w:highlight w:val="green"/>
          <w:u w:val="single"/>
        </w:rPr>
        <w:t>only</w:t>
      </w:r>
      <w:r w:rsidRPr="00BB196C">
        <w:rPr>
          <w:sz w:val="26"/>
          <w:highlight w:val="green"/>
          <w:u w:val="single"/>
        </w:rPr>
        <w:t xml:space="preserve"> </w:t>
      </w:r>
      <w:r w:rsidRPr="00BB196C">
        <w:rPr>
          <w:rStyle w:val="Emphasis"/>
          <w:highlight w:val="green"/>
        </w:rPr>
        <w:t>multiplied</w:t>
      </w:r>
      <w:r w:rsidRPr="00AE0390">
        <w:rPr>
          <w:rStyle w:val="Emphasis"/>
        </w:rPr>
        <w:t>.</w:t>
      </w:r>
      <w:r>
        <w:rPr>
          <w:b/>
          <w:bCs/>
          <w:szCs w:val="20"/>
          <w:u w:val="single"/>
          <w:bdr w:val="single" w:sz="2" w:space="0" w:color="auto"/>
        </w:rPr>
        <w:t xml:space="preserve"> </w:t>
      </w:r>
      <w:r w:rsidRPr="00AE0390">
        <w:rPr>
          <w:rStyle w:val="StyleUnderline"/>
        </w:rPr>
        <w:t>Today</w:t>
      </w:r>
      <w:r w:rsidRPr="00BB196C">
        <w:rPr>
          <w:sz w:val="16"/>
        </w:rPr>
        <w:t xml:space="preserve"> the technologies that pose some of </w:t>
      </w:r>
      <w:r w:rsidRPr="00BB196C">
        <w:rPr>
          <w:rStyle w:val="StyleUnderline"/>
          <w:b/>
          <w:bCs/>
          <w:highlight w:val="green"/>
        </w:rPr>
        <w:t>the biggest problems</w:t>
      </w:r>
      <w:r w:rsidRPr="00BB196C">
        <w:rPr>
          <w:sz w:val="26"/>
          <w:highlight w:val="green"/>
          <w:u w:val="single"/>
        </w:rPr>
        <w:t xml:space="preserve"> </w:t>
      </w:r>
      <w:r w:rsidRPr="00BB196C">
        <w:rPr>
          <w:rStyle w:val="Emphasis"/>
          <w:highlight w:val="green"/>
        </w:rPr>
        <w:t>are not</w:t>
      </w:r>
      <w:r w:rsidRPr="00BB196C">
        <w:rPr>
          <w:sz w:val="16"/>
          <w:highlight w:val="green"/>
        </w:rPr>
        <w:t xml:space="preserve"> </w:t>
      </w:r>
      <w:r w:rsidRPr="00BB196C">
        <w:rPr>
          <w:sz w:val="16"/>
        </w:rPr>
        <w:t xml:space="preserve">so much </w:t>
      </w:r>
      <w:r w:rsidRPr="00BB196C">
        <w:rPr>
          <w:rStyle w:val="Emphasis"/>
          <w:highlight w:val="green"/>
        </w:rPr>
        <w:t>military</w:t>
      </w:r>
      <w:r w:rsidRPr="00BB196C">
        <w:rPr>
          <w:sz w:val="16"/>
          <w:highlight w:val="green"/>
        </w:rPr>
        <w:t xml:space="preserve"> </w:t>
      </w:r>
      <w:r w:rsidRPr="00BB196C">
        <w:rPr>
          <w:sz w:val="16"/>
        </w:rPr>
        <w:t xml:space="preserve">as commercial. </w:t>
      </w:r>
      <w:r w:rsidRPr="00BB196C">
        <w:rPr>
          <w:rStyle w:val="StyleUnderline"/>
          <w:b/>
          <w:bCs/>
          <w:highlight w:val="green"/>
        </w:rPr>
        <w:t>They come from biology</w:t>
      </w:r>
      <w:r w:rsidRPr="00BB196C">
        <w:rPr>
          <w:sz w:val="16"/>
        </w:rPr>
        <w:t xml:space="preserve">, energy production, and the information sciences -- and are the very technologies that have fueled our prodigious growth as a species. They are far more seductive than nuclear weapons, and more difficult to extricate ourselves from. The technologies we worry about today form the basis of our global civilization and are essential to our survival. The mistake many of us make about the darker aspects of our high-tech civilization is in thinking that we have plenty of time to address them. We may, if we're lucky. But it's more likely that we have less time than we think. There may be a limited window of opportunity for preventing catastrophes such as pandemics, runaway climate change, and </w:t>
      </w:r>
      <w:proofErr w:type="spellStart"/>
      <w:r w:rsidRPr="00BB196C">
        <w:rPr>
          <w:sz w:val="16"/>
        </w:rPr>
        <w:t>cyber attacks</w:t>
      </w:r>
      <w:proofErr w:type="spellEnd"/>
      <w:r w:rsidRPr="00BB196C">
        <w:rPr>
          <w:sz w:val="16"/>
        </w:rPr>
        <w:t xml:space="preserve"> on national power grids. Emerging diseases. </w:t>
      </w:r>
      <w:r w:rsidRPr="00AE0390">
        <w:rPr>
          <w:rStyle w:val="StyleUnderline"/>
        </w:rPr>
        <w:t xml:space="preserve">The </w:t>
      </w:r>
      <w:r w:rsidRPr="00BB196C">
        <w:rPr>
          <w:rStyle w:val="StyleUnderline"/>
          <w:b/>
          <w:bCs/>
          <w:highlight w:val="green"/>
        </w:rPr>
        <w:t xml:space="preserve">influenza pandemic </w:t>
      </w:r>
      <w:r w:rsidRPr="00BB196C">
        <w:rPr>
          <w:rStyle w:val="StyleUnderline"/>
          <w:b/>
          <w:bCs/>
        </w:rPr>
        <w:t xml:space="preserve">of 2009 is a case in point. </w:t>
      </w:r>
      <w:r w:rsidRPr="00BB196C">
        <w:rPr>
          <w:rStyle w:val="StyleUnderline"/>
          <w:b/>
          <w:bCs/>
          <w:highlight w:val="green"/>
        </w:rPr>
        <w:t>Because of rising prosperity and travel</w:t>
      </w:r>
      <w:r w:rsidRPr="00BB196C">
        <w:rPr>
          <w:rStyle w:val="StyleUnderline"/>
          <w:b/>
          <w:bCs/>
        </w:rPr>
        <w:t xml:space="preserve">, the </w:t>
      </w:r>
      <w:r w:rsidRPr="00BB196C">
        <w:rPr>
          <w:rStyle w:val="StyleUnderline"/>
          <w:b/>
          <w:bCs/>
          <w:highlight w:val="green"/>
        </w:rPr>
        <w:t>world has grown more conducive to a destructive</w:t>
      </w:r>
      <w:r w:rsidRPr="00BB196C">
        <w:rPr>
          <w:b/>
          <w:bCs/>
          <w:sz w:val="16"/>
          <w:highlight w:val="green"/>
        </w:rPr>
        <w:t xml:space="preserve"> </w:t>
      </w:r>
      <w:r w:rsidRPr="00BB196C">
        <w:rPr>
          <w:b/>
          <w:bCs/>
          <w:sz w:val="26"/>
          <w:highlight w:val="green"/>
          <w:u w:val="single"/>
        </w:rPr>
        <w:t xml:space="preserve">flu </w:t>
      </w:r>
      <w:r w:rsidRPr="00BB196C">
        <w:rPr>
          <w:rStyle w:val="StyleUnderline"/>
          <w:b/>
          <w:bCs/>
          <w:highlight w:val="green"/>
        </w:rPr>
        <w:t>virus</w:t>
      </w:r>
      <w:r w:rsidRPr="00BB196C">
        <w:rPr>
          <w:b/>
          <w:bCs/>
          <w:sz w:val="16"/>
          <w:highlight w:val="green"/>
        </w:rPr>
        <w:t xml:space="preserve"> </w:t>
      </w:r>
      <w:r w:rsidRPr="00BB196C">
        <w:rPr>
          <w:b/>
          <w:bCs/>
          <w:sz w:val="16"/>
        </w:rPr>
        <w:t>i</w:t>
      </w:r>
      <w:r w:rsidRPr="00BB196C">
        <w:rPr>
          <w:sz w:val="16"/>
        </w:rPr>
        <w:t xml:space="preserve">n recent years, </w:t>
      </w:r>
      <w:r w:rsidRPr="00AE0390">
        <w:rPr>
          <w:rStyle w:val="StyleUnderline"/>
        </w:rPr>
        <w:t>many public health officials believe.</w:t>
      </w:r>
      <w:r w:rsidRPr="00BB196C">
        <w:rPr>
          <w:sz w:val="16"/>
        </w:rPr>
        <w:t xml:space="preserve"> Most people probably remember 2009 as a time when health officials overreacted. But in truth, </w:t>
      </w:r>
      <w:r w:rsidRPr="00AE0390">
        <w:rPr>
          <w:rStyle w:val="StyleUnderline"/>
        </w:rPr>
        <w:t>the 2009 virus came from nowhere</w:t>
      </w:r>
      <w:r w:rsidRPr="00BB196C">
        <w:rPr>
          <w:sz w:val="16"/>
        </w:rPr>
        <w:t>, and by the time it reached the radar screens of health officials, it was already well on its way to spreading far and wide. "</w:t>
      </w:r>
      <w:r w:rsidRPr="00AE0390">
        <w:rPr>
          <w:rStyle w:val="StyleUnderline"/>
        </w:rPr>
        <w:t>H1N1 caught us all with our pants down," says</w:t>
      </w:r>
      <w:r w:rsidRPr="00BB196C">
        <w:rPr>
          <w:sz w:val="16"/>
        </w:rPr>
        <w:t xml:space="preserve"> flu expert Robert G. </w:t>
      </w:r>
      <w:r w:rsidRPr="00AE0390">
        <w:rPr>
          <w:rStyle w:val="StyleUnderline"/>
        </w:rPr>
        <w:t>Webster</w:t>
      </w:r>
      <w:r w:rsidRPr="00BB196C">
        <w:rPr>
          <w:sz w:val="16"/>
        </w:rPr>
        <w:t xml:space="preserve"> of St. Jude Children's Research Hospital in Memphis, Tennessee. Before it became apparent that the virus was a mild one, health officials must have felt as if they were staring into the abyss. </w:t>
      </w:r>
      <w:r w:rsidRPr="00AE0390">
        <w:rPr>
          <w:rStyle w:val="StyleUnderline"/>
        </w:rPr>
        <w:t>I</w:t>
      </w:r>
      <w:r w:rsidRPr="00BB196C">
        <w:rPr>
          <w:rStyle w:val="StyleUnderline"/>
        </w:rPr>
        <w:t xml:space="preserve">f </w:t>
      </w:r>
      <w:r w:rsidRPr="00BB196C">
        <w:rPr>
          <w:rStyle w:val="StyleUnderline"/>
          <w:b/>
          <w:bCs/>
          <w:highlight w:val="green"/>
        </w:rPr>
        <w:t>the virus had been as deadly as</w:t>
      </w:r>
      <w:r w:rsidRPr="00BB196C">
        <w:rPr>
          <w:rStyle w:val="StyleUnderline"/>
          <w:b/>
          <w:bCs/>
        </w:rPr>
        <w:t>,</w:t>
      </w:r>
      <w:r w:rsidRPr="00BB196C">
        <w:rPr>
          <w:u w:val="single"/>
        </w:rPr>
        <w:t xml:space="preserve"> say, the </w:t>
      </w:r>
      <w:r w:rsidRPr="00BB196C">
        <w:rPr>
          <w:rStyle w:val="StyleUnderline"/>
          <w:b/>
          <w:bCs/>
          <w:highlight w:val="green"/>
        </w:rPr>
        <w:t>1918</w:t>
      </w:r>
      <w:r w:rsidRPr="00BB196C">
        <w:rPr>
          <w:highlight w:val="green"/>
          <w:u w:val="single"/>
        </w:rPr>
        <w:t xml:space="preserve"> </w:t>
      </w:r>
      <w:r w:rsidRPr="00BB196C">
        <w:rPr>
          <w:u w:val="single"/>
        </w:rPr>
        <w:t xml:space="preserve">flu virus or some more recent strains of bird flu, </w:t>
      </w:r>
      <w:r w:rsidRPr="00BB196C">
        <w:rPr>
          <w:rStyle w:val="Emphasis"/>
          <w:highlight w:val="green"/>
        </w:rPr>
        <w:t>the result would have</w:t>
      </w:r>
      <w:r w:rsidRPr="00BB196C">
        <w:rPr>
          <w:sz w:val="26"/>
          <w:highlight w:val="green"/>
          <w:u w:val="single"/>
        </w:rPr>
        <w:t xml:space="preserve"> </w:t>
      </w:r>
      <w:r w:rsidRPr="00BB196C">
        <w:rPr>
          <w:rStyle w:val="Emphasis"/>
          <w:highlight w:val="green"/>
        </w:rPr>
        <w:t>rivaled</w:t>
      </w:r>
      <w:r w:rsidRPr="00BB196C">
        <w:rPr>
          <w:u w:val="single"/>
        </w:rPr>
        <w:t xml:space="preserve"> what the planners of the 1950s expected from a </w:t>
      </w:r>
      <w:r w:rsidRPr="00BB196C">
        <w:rPr>
          <w:rStyle w:val="Emphasis"/>
          <w:highlight w:val="green"/>
        </w:rPr>
        <w:t>nuclear war</w:t>
      </w:r>
      <w:r w:rsidRPr="00BB196C">
        <w:rPr>
          <w:rStyle w:val="Emphasis"/>
        </w:rPr>
        <w:t>.</w:t>
      </w:r>
      <w:r w:rsidRPr="00BB196C">
        <w:rPr>
          <w:u w:val="single"/>
        </w:rPr>
        <w:t xml:space="preserve"> </w:t>
      </w:r>
      <w:r w:rsidRPr="00BB196C">
        <w:rPr>
          <w:rStyle w:val="StyleUnderline"/>
        </w:rPr>
        <w:t>It would have been a "total disaster,"</w:t>
      </w:r>
      <w:r w:rsidRPr="00BB196C">
        <w:rPr>
          <w:u w:val="single"/>
        </w:rPr>
        <w:t xml:space="preserve"> Webster says. "You wouldn't get the gasoline for your car, you wouldn't get the electricity for your power, you wouldn't get the medicines you need. </w:t>
      </w:r>
      <w:r w:rsidRPr="00BB196C">
        <w:rPr>
          <w:rStyle w:val="Emphasis"/>
          <w:highlight w:val="green"/>
        </w:rPr>
        <w:t>Society</w:t>
      </w:r>
      <w:r w:rsidRPr="00BB196C">
        <w:rPr>
          <w:highlight w:val="green"/>
          <w:u w:val="single"/>
        </w:rPr>
        <w:t xml:space="preserve"> </w:t>
      </w:r>
      <w:r w:rsidRPr="00BB196C">
        <w:rPr>
          <w:u w:val="single"/>
        </w:rPr>
        <w:t xml:space="preserve">as we know it </w:t>
      </w:r>
      <w:r w:rsidRPr="00BB196C">
        <w:rPr>
          <w:rStyle w:val="Emphasis"/>
          <w:highlight w:val="green"/>
        </w:rPr>
        <w:t>would fall apart."</w:t>
      </w:r>
    </w:p>
    <w:p w14:paraId="78FF7F23" w14:textId="77777777" w:rsidR="00896417" w:rsidRDefault="00896417" w:rsidP="00896417">
      <w:pPr>
        <w:pStyle w:val="Heading4"/>
      </w:pPr>
      <w:r>
        <w:t xml:space="preserve">Evergreening restricts </w:t>
      </w:r>
      <w:r>
        <w:rPr>
          <w:u w:val="single"/>
        </w:rPr>
        <w:t>access</w:t>
      </w:r>
      <w:r>
        <w:t xml:space="preserve"> to necessary </w:t>
      </w:r>
      <w:r>
        <w:rPr>
          <w:u w:val="single"/>
        </w:rPr>
        <w:t>life-saving HIV/Aids Medication</w:t>
      </w:r>
      <w:r>
        <w:t>.</w:t>
      </w:r>
    </w:p>
    <w:p w14:paraId="7CBD58FF" w14:textId="77777777" w:rsidR="00896417" w:rsidRPr="007C5684" w:rsidRDefault="00896417" w:rsidP="00896417">
      <w:proofErr w:type="spellStart"/>
      <w:r w:rsidRPr="00F15442">
        <w:rPr>
          <w:rStyle w:val="Style13ptBold"/>
        </w:rPr>
        <w:t>Mellouk</w:t>
      </w:r>
      <w:proofErr w:type="spellEnd"/>
      <w:r w:rsidRPr="00F15442">
        <w:rPr>
          <w:rStyle w:val="Style13ptBold"/>
        </w:rPr>
        <w:t xml:space="preserve"> and </w:t>
      </w:r>
      <w:proofErr w:type="spellStart"/>
      <w:r w:rsidRPr="00F15442">
        <w:rPr>
          <w:rStyle w:val="Style13ptBold"/>
        </w:rPr>
        <w:t>Cassolato</w:t>
      </w:r>
      <w:proofErr w:type="spellEnd"/>
      <w:r w:rsidRPr="00F15442">
        <w:rPr>
          <w:rStyle w:val="Style13ptBold"/>
        </w:rPr>
        <w:t xml:space="preserve"> 19</w:t>
      </w:r>
      <w:r>
        <w:t xml:space="preserve"> </w:t>
      </w:r>
      <w:proofErr w:type="spellStart"/>
      <w:r w:rsidRPr="007C5684">
        <w:t>Othoman</w:t>
      </w:r>
      <w:proofErr w:type="spellEnd"/>
      <w:r w:rsidRPr="007C5684">
        <w:t xml:space="preserve"> </w:t>
      </w:r>
      <w:proofErr w:type="spellStart"/>
      <w:r w:rsidRPr="007C5684">
        <w:t>Mellouk</w:t>
      </w:r>
      <w:proofErr w:type="spellEnd"/>
      <w:r w:rsidRPr="007C5684">
        <w:t xml:space="preserve"> and Matteo </w:t>
      </w:r>
      <w:proofErr w:type="spellStart"/>
      <w:r w:rsidRPr="007C5684">
        <w:t>Cassolato</w:t>
      </w:r>
      <w:proofErr w:type="spellEnd"/>
      <w:r w:rsidRPr="007C5684">
        <w:t xml:space="preserve"> 10-2-2019 "HOW PATENTS AFFECT ACCESS TO HIV TREATMENT"</w:t>
      </w:r>
      <w:r>
        <w:t xml:space="preserve"> </w:t>
      </w:r>
      <w:hyperlink r:id="rId19" w:history="1">
        <w:r w:rsidRPr="003A43EB">
          <w:rPr>
            <w:rStyle w:val="Hyperlink"/>
          </w:rPr>
          <w:t>https://frontlineaids.org/how-patents-affect-access-to-hiv-treatment/</w:t>
        </w:r>
      </w:hyperlink>
      <w:r>
        <w:t xml:space="preserve"> (</w:t>
      </w:r>
      <w:r w:rsidRPr="00F15442">
        <w:t>International Treatment Preparedness Coalition (ITPC)</w:t>
      </w:r>
      <w:r>
        <w:t xml:space="preserve">)//Elmer </w:t>
      </w:r>
    </w:p>
    <w:p w14:paraId="070C3570" w14:textId="77777777" w:rsidR="00896417" w:rsidRPr="00BB196C" w:rsidRDefault="00896417" w:rsidP="00896417">
      <w:pPr>
        <w:rPr>
          <w:sz w:val="16"/>
        </w:rPr>
      </w:pPr>
      <w:r w:rsidRPr="00BB196C">
        <w:rPr>
          <w:sz w:val="16"/>
        </w:rPr>
        <w:t xml:space="preserve">Since the world acknowledged the global AIDS epidemic in the 1980s much has changed. </w:t>
      </w:r>
      <w:r w:rsidRPr="00BB196C">
        <w:rPr>
          <w:b/>
          <w:sz w:val="26"/>
          <w:highlight w:val="green"/>
          <w:u w:val="single"/>
        </w:rPr>
        <w:t>With</w:t>
      </w:r>
      <w:r w:rsidRPr="00BB196C">
        <w:rPr>
          <w:sz w:val="16"/>
          <w:highlight w:val="green"/>
        </w:rPr>
        <w:t xml:space="preserve"> </w:t>
      </w:r>
      <w:r w:rsidRPr="00BB196C">
        <w:rPr>
          <w:b/>
          <w:sz w:val="26"/>
          <w:highlight w:val="green"/>
          <w:u w:val="single"/>
        </w:rPr>
        <w:t>better treatment</w:t>
      </w:r>
      <w:r w:rsidRPr="00BB196C">
        <w:rPr>
          <w:sz w:val="16"/>
          <w:highlight w:val="green"/>
        </w:rPr>
        <w:t xml:space="preserve"> </w:t>
      </w:r>
      <w:r w:rsidRPr="00BB196C">
        <w:rPr>
          <w:sz w:val="16"/>
        </w:rPr>
        <w:t xml:space="preserve">and prevention options, </w:t>
      </w:r>
      <w:r w:rsidRPr="00BB196C">
        <w:rPr>
          <w:b/>
          <w:sz w:val="26"/>
          <w:highlight w:val="green"/>
          <w:u w:val="single"/>
        </w:rPr>
        <w:t>AIDS is no longer</w:t>
      </w:r>
      <w:r w:rsidRPr="00BB196C">
        <w:rPr>
          <w:sz w:val="16"/>
          <w:highlight w:val="green"/>
        </w:rPr>
        <w:t xml:space="preserve"> </w:t>
      </w:r>
      <w:r w:rsidRPr="00BB196C">
        <w:rPr>
          <w:sz w:val="16"/>
        </w:rPr>
        <w:t xml:space="preserve">seen as </w:t>
      </w:r>
      <w:r w:rsidRPr="00BB196C">
        <w:rPr>
          <w:b/>
          <w:sz w:val="26"/>
          <w:highlight w:val="green"/>
          <w:u w:val="single"/>
          <w:bdr w:val="single" w:sz="12" w:space="0" w:color="auto"/>
        </w:rPr>
        <w:t>a death sentence</w:t>
      </w:r>
      <w:r w:rsidRPr="00BB196C">
        <w:rPr>
          <w:sz w:val="16"/>
        </w:rPr>
        <w:t xml:space="preserve">. Better treatment for co-infections, particularly multi-drug resistant tuberculosis (MDR-TB) and for viral hepatitis have also emerged in the past decade. </w:t>
      </w:r>
      <w:r w:rsidRPr="00BB196C">
        <w:rPr>
          <w:u w:val="single"/>
        </w:rPr>
        <w:t xml:space="preserve">However, </w:t>
      </w:r>
      <w:r w:rsidRPr="00BB196C">
        <w:rPr>
          <w:b/>
          <w:sz w:val="26"/>
          <w:highlight w:val="green"/>
          <w:u w:val="single"/>
        </w:rPr>
        <w:t>despite</w:t>
      </w:r>
      <w:r w:rsidRPr="00BB196C">
        <w:rPr>
          <w:highlight w:val="green"/>
          <w:u w:val="single"/>
        </w:rPr>
        <w:t xml:space="preserve"> </w:t>
      </w:r>
      <w:r w:rsidRPr="00BB196C">
        <w:rPr>
          <w:u w:val="single"/>
        </w:rPr>
        <w:t xml:space="preserve">the </w:t>
      </w:r>
      <w:r w:rsidRPr="00BB196C">
        <w:rPr>
          <w:b/>
          <w:sz w:val="26"/>
          <w:highlight w:val="green"/>
          <w:u w:val="single"/>
        </w:rPr>
        <w:t>huge progress</w:t>
      </w:r>
      <w:r w:rsidRPr="00BB196C">
        <w:rPr>
          <w:highlight w:val="green"/>
          <w:u w:val="single"/>
        </w:rPr>
        <w:t xml:space="preserve"> </w:t>
      </w:r>
      <w:r w:rsidRPr="00BB196C">
        <w:rPr>
          <w:u w:val="single"/>
        </w:rPr>
        <w:t xml:space="preserve">made, </w:t>
      </w:r>
      <w:r w:rsidRPr="00BB196C">
        <w:rPr>
          <w:b/>
          <w:sz w:val="26"/>
          <w:highlight w:val="green"/>
          <w:u w:val="single"/>
        </w:rPr>
        <w:t>1.7 million</w:t>
      </w:r>
      <w:r w:rsidRPr="00BB196C">
        <w:rPr>
          <w:u w:val="single"/>
        </w:rPr>
        <w:t xml:space="preserve"> people </w:t>
      </w:r>
      <w:r w:rsidRPr="00BB196C">
        <w:rPr>
          <w:b/>
          <w:sz w:val="26"/>
          <w:highlight w:val="green"/>
          <w:u w:val="single"/>
          <w:bdr w:val="single" w:sz="12" w:space="0" w:color="auto"/>
        </w:rPr>
        <w:t>acquired HIV</w:t>
      </w:r>
      <w:r w:rsidRPr="00BB196C">
        <w:rPr>
          <w:highlight w:val="green"/>
          <w:u w:val="single"/>
          <w:bdr w:val="single" w:sz="12" w:space="0" w:color="auto"/>
        </w:rPr>
        <w:t xml:space="preserve"> </w:t>
      </w:r>
      <w:r w:rsidRPr="00BB196C">
        <w:rPr>
          <w:b/>
          <w:sz w:val="26"/>
          <w:highlight w:val="green"/>
          <w:u w:val="single"/>
          <w:bdr w:val="single" w:sz="12" w:space="0" w:color="auto"/>
        </w:rPr>
        <w:t>last year</w:t>
      </w:r>
      <w:r w:rsidRPr="00BB196C">
        <w:rPr>
          <w:highlight w:val="green"/>
          <w:u w:val="single"/>
        </w:rPr>
        <w:t xml:space="preserve"> </w:t>
      </w:r>
      <w:r w:rsidRPr="00BB196C">
        <w:rPr>
          <w:u w:val="single"/>
        </w:rPr>
        <w:t>and 770,000 died of AIDS-related illness</w:t>
      </w:r>
      <w:r w:rsidRPr="00BB196C">
        <w:rPr>
          <w:sz w:val="16"/>
        </w:rPr>
        <w:t xml:space="preserve">. For those people – the parents, children, siblings, and friends who unnecessarily lost their lives – the declarations of success are hollow. UNAIDS, which NGOs have been </w:t>
      </w:r>
      <w:proofErr w:type="spellStart"/>
      <w:r w:rsidRPr="00BB196C">
        <w:rPr>
          <w:sz w:val="16"/>
        </w:rPr>
        <w:t>criticising</w:t>
      </w:r>
      <w:proofErr w:type="spellEnd"/>
      <w:r w:rsidRPr="00BB196C">
        <w:rPr>
          <w:sz w:val="16"/>
        </w:rPr>
        <w:t xml:space="preserve"> for years for its unduly optimistic reporting, has now acknowledged in its 2019 Epidemic Update that “</w:t>
      </w:r>
      <w:r w:rsidRPr="00BB196C">
        <w:rPr>
          <w:u w:val="single"/>
        </w:rPr>
        <w:t>the annual number of HIV infections has increased in three regions: Eastern Europe and Central Asia (29% increase), Middle East and North Africa (10% increase) and Latin America (7% increase)”.</w:t>
      </w:r>
      <w:r w:rsidRPr="00BB196C">
        <w:rPr>
          <w:sz w:val="16"/>
        </w:rPr>
        <w:t xml:space="preserve"> </w:t>
      </w:r>
      <w:r w:rsidRPr="00BB196C">
        <w:rPr>
          <w:b/>
          <w:sz w:val="26"/>
          <w:highlight w:val="green"/>
          <w:u w:val="single"/>
        </w:rPr>
        <w:t>HIV advances</w:t>
      </w:r>
      <w:r w:rsidRPr="00BB196C">
        <w:rPr>
          <w:highlight w:val="green"/>
          <w:u w:val="single"/>
        </w:rPr>
        <w:t xml:space="preserve"> </w:t>
      </w:r>
      <w:r w:rsidRPr="00BB196C">
        <w:rPr>
          <w:u w:val="single"/>
        </w:rPr>
        <w:t xml:space="preserve">that had been made, are now </w:t>
      </w:r>
      <w:r w:rsidRPr="00BB196C">
        <w:rPr>
          <w:b/>
          <w:sz w:val="26"/>
          <w:highlight w:val="green"/>
          <w:u w:val="single"/>
        </w:rPr>
        <w:t>reversing</w:t>
      </w:r>
      <w:r w:rsidRPr="00BB196C">
        <w:rPr>
          <w:sz w:val="16"/>
        </w:rPr>
        <w:t xml:space="preserve">. The over-positive reporting resulted in a serious side-effect. </w:t>
      </w:r>
      <w:r w:rsidRPr="00BB196C">
        <w:rPr>
          <w:u w:val="single"/>
        </w:rPr>
        <w:t>Donors, with competing priorities, bought into the success narrative, and overall global funding for AIDS was reduced. Investment in the HIV responses of low- and middle-income countries decreased by $900 million in just one year.</w:t>
      </w:r>
      <w:r w:rsidRPr="00BB196C">
        <w:rPr>
          <w:sz w:val="16"/>
        </w:rPr>
        <w:t xml:space="preserve"> We must act now to ensure the response is fully funded and barriers to accessing medicines, including to </w:t>
      </w:r>
      <w:proofErr w:type="gramStart"/>
      <w:r w:rsidRPr="00BB196C">
        <w:rPr>
          <w:sz w:val="16"/>
        </w:rPr>
        <w:t>second and third line</w:t>
      </w:r>
      <w:proofErr w:type="gramEnd"/>
      <w:r w:rsidRPr="00BB196C">
        <w:rPr>
          <w:sz w:val="16"/>
        </w:rPr>
        <w:t xml:space="preserve"> HIV treatment and co-infection treatments, are effectively tackled. Frontline AIDS and the International Treatment Preparedness Coalition (ITPC) have released a joint report looking at one of these crucial barriers – the problem with patents in middle-income countries (MICS). In 2019, people aren’t dying because the drugs for treating HIV, MDR-TB, hepatitis C and many other diseases don’t exist. People are dying because they can’t access them. With an increasing focus on voluntary mechanisms to provide access to medicines, the problem with patents in MICs is being seriously over-looked; as are the legitimate tools that governments can use to increase access and availability and decrease prices. The use of legal mechanisms like TRIPS flexibilities by governments has proven highly effective; in the use of these legal tools, governments, global health agencies and civil society all have an essential role to play. </w:t>
      </w:r>
      <w:r w:rsidRPr="00BB196C">
        <w:rPr>
          <w:b/>
          <w:sz w:val="26"/>
          <w:highlight w:val="green"/>
          <w:u w:val="single"/>
        </w:rPr>
        <w:t xml:space="preserve">It will not be possible to achieve </w:t>
      </w:r>
      <w:r w:rsidRPr="00BB196C">
        <w:rPr>
          <w:u w:val="single"/>
        </w:rPr>
        <w:t xml:space="preserve">a sustainable </w:t>
      </w:r>
      <w:r w:rsidRPr="00BB196C">
        <w:rPr>
          <w:b/>
          <w:sz w:val="26"/>
          <w:highlight w:val="green"/>
          <w:u w:val="single"/>
        </w:rPr>
        <w:t>response to HIV without</w:t>
      </w:r>
      <w:r w:rsidRPr="00BB196C">
        <w:rPr>
          <w:highlight w:val="green"/>
          <w:u w:val="single"/>
        </w:rPr>
        <w:t xml:space="preserve"> </w:t>
      </w:r>
      <w:r w:rsidRPr="00BB196C">
        <w:rPr>
          <w:b/>
          <w:sz w:val="26"/>
          <w:highlight w:val="green"/>
          <w:u w:val="single"/>
        </w:rPr>
        <w:t>tackling i</w:t>
      </w:r>
      <w:r w:rsidRPr="00BB196C">
        <w:rPr>
          <w:u w:val="single"/>
        </w:rPr>
        <w:t xml:space="preserve">ntellectual </w:t>
      </w:r>
      <w:r w:rsidRPr="00BB196C">
        <w:rPr>
          <w:b/>
          <w:sz w:val="26"/>
          <w:highlight w:val="green"/>
          <w:u w:val="single"/>
        </w:rPr>
        <w:t>p</w:t>
      </w:r>
      <w:r w:rsidRPr="00BB196C">
        <w:rPr>
          <w:u w:val="single"/>
        </w:rPr>
        <w:t xml:space="preserve">roperty (IP) </w:t>
      </w:r>
      <w:r w:rsidRPr="00BB196C">
        <w:rPr>
          <w:b/>
          <w:sz w:val="26"/>
          <w:highlight w:val="green"/>
          <w:u w:val="single"/>
        </w:rPr>
        <w:t>barriers</w:t>
      </w:r>
      <w:r w:rsidRPr="00BB196C">
        <w:rPr>
          <w:u w:val="single"/>
        </w:rPr>
        <w:t>, particularly in MICs</w:t>
      </w:r>
      <w:r w:rsidRPr="00BB196C">
        <w:rPr>
          <w:sz w:val="16"/>
        </w:rPr>
        <w:t xml:space="preserve">. THE PROBLEM WITH PATENTS </w:t>
      </w:r>
      <w:r w:rsidRPr="00BB196C">
        <w:rPr>
          <w:u w:val="single"/>
        </w:rPr>
        <w:t xml:space="preserve">One of the </w:t>
      </w:r>
      <w:r w:rsidRPr="00BB196C">
        <w:rPr>
          <w:b/>
          <w:sz w:val="26"/>
          <w:highlight w:val="green"/>
          <w:u w:val="single"/>
        </w:rPr>
        <w:t>most critical barriers</w:t>
      </w:r>
      <w:r w:rsidRPr="00BB196C">
        <w:rPr>
          <w:highlight w:val="green"/>
          <w:u w:val="single"/>
        </w:rPr>
        <w:t xml:space="preserve"> </w:t>
      </w:r>
      <w:r w:rsidRPr="00BB196C">
        <w:rPr>
          <w:u w:val="single"/>
        </w:rPr>
        <w:t xml:space="preserve">that has existed since treatment for HIV was first approved relates to </w:t>
      </w:r>
      <w:r w:rsidRPr="00BB196C">
        <w:rPr>
          <w:b/>
          <w:sz w:val="26"/>
          <w:highlight w:val="green"/>
          <w:u w:val="single"/>
          <w:bdr w:val="single" w:sz="12" w:space="0" w:color="auto"/>
        </w:rPr>
        <w:t>patents</w:t>
      </w:r>
      <w:r w:rsidRPr="00BB196C">
        <w:rPr>
          <w:u w:val="single"/>
        </w:rPr>
        <w:t>. Patenting of medicines has increased considerably since 2005. More worrying is the trend of ‘</w:t>
      </w:r>
      <w:r w:rsidRPr="00BB196C">
        <w:rPr>
          <w:b/>
          <w:sz w:val="26"/>
          <w:highlight w:val="green"/>
          <w:u w:val="single"/>
        </w:rPr>
        <w:t>evergreening’</w:t>
      </w:r>
      <w:r w:rsidRPr="00BB196C">
        <w:rPr>
          <w:highlight w:val="green"/>
          <w:u w:val="single"/>
        </w:rPr>
        <w:t xml:space="preserve"> </w:t>
      </w:r>
      <w:r w:rsidRPr="00BB196C">
        <w:rPr>
          <w:u w:val="single"/>
        </w:rPr>
        <w:t xml:space="preserve">patents. Evergreening is a tactic </w:t>
      </w:r>
      <w:r w:rsidRPr="00BB196C">
        <w:rPr>
          <w:b/>
          <w:sz w:val="26"/>
          <w:highlight w:val="green"/>
          <w:u w:val="single"/>
        </w:rPr>
        <w:t>used</w:t>
      </w:r>
      <w:r w:rsidRPr="00BB196C">
        <w:rPr>
          <w:highlight w:val="green"/>
          <w:u w:val="single"/>
        </w:rPr>
        <w:t xml:space="preserve"> </w:t>
      </w:r>
      <w:r w:rsidRPr="00BB196C">
        <w:rPr>
          <w:u w:val="single"/>
        </w:rPr>
        <w:t xml:space="preserve">by pharmaceutical companies </w:t>
      </w:r>
      <w:r w:rsidRPr="00BB196C">
        <w:rPr>
          <w:b/>
          <w:sz w:val="26"/>
          <w:highlight w:val="green"/>
          <w:u w:val="single"/>
        </w:rPr>
        <w:t>to extend</w:t>
      </w:r>
      <w:r w:rsidRPr="00BB196C">
        <w:rPr>
          <w:highlight w:val="green"/>
          <w:u w:val="single"/>
        </w:rPr>
        <w:t xml:space="preserve"> </w:t>
      </w:r>
      <w:r w:rsidRPr="00BB196C">
        <w:rPr>
          <w:u w:val="single"/>
        </w:rPr>
        <w:t xml:space="preserve">their </w:t>
      </w:r>
      <w:r w:rsidRPr="00BB196C">
        <w:rPr>
          <w:b/>
          <w:sz w:val="26"/>
          <w:highlight w:val="green"/>
          <w:u w:val="single"/>
        </w:rPr>
        <w:t>exclusivity</w:t>
      </w:r>
      <w:r w:rsidRPr="00BB196C">
        <w:rPr>
          <w:highlight w:val="green"/>
          <w:u w:val="single"/>
        </w:rPr>
        <w:t xml:space="preserve"> </w:t>
      </w:r>
      <w:r w:rsidRPr="00BB196C">
        <w:rPr>
          <w:u w:val="single"/>
        </w:rPr>
        <w:t xml:space="preserve">over a medicine by applying for, and usually getting, multiple, overlapping patents on a single medicine. Most medicines are covered by several patents, known as patent ‘thickets’ and are used to delay or complicate generic production. </w:t>
      </w:r>
      <w:r w:rsidRPr="00BB196C">
        <w:rPr>
          <w:b/>
          <w:sz w:val="26"/>
          <w:highlight w:val="green"/>
          <w:u w:val="single"/>
        </w:rPr>
        <w:t>Over-pricing</w:t>
      </w:r>
      <w:r w:rsidRPr="00BB196C">
        <w:rPr>
          <w:highlight w:val="green"/>
          <w:u w:val="single"/>
        </w:rPr>
        <w:t xml:space="preserve"> </w:t>
      </w:r>
      <w:r w:rsidRPr="00BB196C">
        <w:rPr>
          <w:u w:val="single"/>
        </w:rPr>
        <w:t xml:space="preserve">as a result of unmerited and extended monopolies </w:t>
      </w:r>
      <w:r w:rsidRPr="00BB196C">
        <w:rPr>
          <w:b/>
          <w:sz w:val="26"/>
          <w:highlight w:val="green"/>
          <w:u w:val="single"/>
        </w:rPr>
        <w:t>puts a huge strain on health budgets</w:t>
      </w:r>
      <w:r w:rsidRPr="00BB196C">
        <w:rPr>
          <w:u w:val="single"/>
        </w:rPr>
        <w:t xml:space="preserve">. While in theory a government may commit to universal access, in reality the budget may not stretch. </w:t>
      </w:r>
      <w:r w:rsidRPr="00BB196C">
        <w:rPr>
          <w:b/>
          <w:sz w:val="26"/>
          <w:highlight w:val="green"/>
          <w:u w:val="single"/>
        </w:rPr>
        <w:t>Prices for HIV treatment</w:t>
      </w:r>
      <w:r w:rsidRPr="00BB196C">
        <w:rPr>
          <w:highlight w:val="green"/>
          <w:u w:val="single"/>
        </w:rPr>
        <w:t xml:space="preserve"> </w:t>
      </w:r>
      <w:r w:rsidRPr="00BB196C">
        <w:rPr>
          <w:u w:val="single"/>
        </w:rPr>
        <w:t xml:space="preserve">can </w:t>
      </w:r>
      <w:r w:rsidRPr="00BB196C">
        <w:rPr>
          <w:b/>
          <w:sz w:val="26"/>
          <w:highlight w:val="green"/>
          <w:u w:val="single"/>
        </w:rPr>
        <w:t>vary</w:t>
      </w:r>
      <w:r w:rsidRPr="00BB196C">
        <w:rPr>
          <w:highlight w:val="green"/>
          <w:u w:val="single"/>
        </w:rPr>
        <w:t xml:space="preserve"> </w:t>
      </w:r>
      <w:r w:rsidRPr="00BB196C">
        <w:rPr>
          <w:u w:val="single"/>
        </w:rPr>
        <w:t xml:space="preserve">from under $100 </w:t>
      </w:r>
      <w:r w:rsidRPr="00BB196C">
        <w:rPr>
          <w:b/>
          <w:sz w:val="26"/>
          <w:highlight w:val="green"/>
          <w:u w:val="single"/>
          <w:bdr w:val="single" w:sz="12" w:space="0" w:color="auto"/>
        </w:rPr>
        <w:t>to tens of thousands</w:t>
      </w:r>
      <w:r w:rsidRPr="00BB196C">
        <w:rPr>
          <w:highlight w:val="green"/>
          <w:u w:val="single"/>
        </w:rPr>
        <w:t xml:space="preserve"> </w:t>
      </w:r>
      <w:r w:rsidRPr="00BB196C">
        <w:rPr>
          <w:u w:val="single"/>
        </w:rPr>
        <w:t>of dollars per person per year (</w:t>
      </w:r>
      <w:proofErr w:type="spellStart"/>
      <w:r w:rsidRPr="00BB196C">
        <w:rPr>
          <w:u w:val="single"/>
        </w:rPr>
        <w:t>pppy</w:t>
      </w:r>
      <w:proofErr w:type="spellEnd"/>
      <w:r w:rsidRPr="00BB196C">
        <w:rPr>
          <w:u w:val="single"/>
        </w:rPr>
        <w:t>) – for the same drug</w:t>
      </w:r>
      <w:r w:rsidRPr="00BB196C">
        <w:rPr>
          <w:sz w:val="16"/>
        </w:rPr>
        <w:t xml:space="preserve">. Take </w:t>
      </w:r>
      <w:r w:rsidRPr="00BB196C">
        <w:rPr>
          <w:b/>
          <w:bCs/>
          <w:u w:val="single"/>
        </w:rPr>
        <w:t>dolutegravir</w:t>
      </w:r>
      <w:r w:rsidRPr="00BB196C">
        <w:rPr>
          <w:sz w:val="16"/>
        </w:rPr>
        <w:t xml:space="preserve"> (DTG) for example. In July 2019, the World Health Organization (WHO) </w:t>
      </w:r>
      <w:r w:rsidRPr="00BB196C">
        <w:rPr>
          <w:u w:val="single"/>
        </w:rPr>
        <w:t xml:space="preserve">recommended all countries immediately adopt DTG-based regimens as the preferred first-line treatment for HIV. Prices </w:t>
      </w:r>
      <w:proofErr w:type="spellStart"/>
      <w:r w:rsidRPr="00BB196C">
        <w:rPr>
          <w:u w:val="single"/>
        </w:rPr>
        <w:t>pppy</w:t>
      </w:r>
      <w:proofErr w:type="spellEnd"/>
      <w:r w:rsidRPr="00BB196C">
        <w:rPr>
          <w:u w:val="single"/>
        </w:rPr>
        <w:t xml:space="preserve"> range from $75 for countries that are in a ‘voluntary license’, up to $9656 for those that are not.</w:t>
      </w:r>
      <w:r w:rsidRPr="00BB196C">
        <w:rPr>
          <w:sz w:val="16"/>
        </w:rPr>
        <w:t xml:space="preserve"> MIDDLE-INCOME, HIGH BURDEN Typically, MICs are worst affected by the patent problem. Nearly 38 million people live with HIV and a majority of them live in MICs. The countries’ income classification means they are frequently left out of pricing deals or voluntary agreements and have funding reduced by health and development agencies, and so face the dual burden of high prevalence and high costs. Evergreening is just one of the tactics employed by pharmaceutical companies to maintain monopolies and pave the way for this arbitrary pricing. Our report details other tactics as well as how they can be legitimately challenged. Within the Sustainable Development Goals themselves our recommendations are backed. SDG3b reaffirms the right of developing countries to use to the full the provisions in the Agreement on Trade-Related Aspects of Intellectual Property Rights (TRIPS) regarding flexibilities to protect public health, and, in particular, provide access to medicines for all</w:t>
      </w:r>
      <w:r w:rsidRPr="00BB196C">
        <w:rPr>
          <w:u w:val="single"/>
        </w:rPr>
        <w:t xml:space="preserve">. Unless TRIPS flexibilities are more routinely put into </w:t>
      </w:r>
      <w:proofErr w:type="gramStart"/>
      <w:r w:rsidRPr="00BB196C">
        <w:rPr>
          <w:u w:val="single"/>
        </w:rPr>
        <w:t>practice</w:t>
      </w:r>
      <w:proofErr w:type="gramEnd"/>
      <w:r w:rsidRPr="00BB196C">
        <w:rPr>
          <w:u w:val="single"/>
        </w:rPr>
        <w:t xml:space="preserve"> we risk undermining the commitments made to the HIV response.</w:t>
      </w:r>
    </w:p>
    <w:p w14:paraId="7A6AB478" w14:textId="77777777" w:rsidR="00896417" w:rsidRPr="00120C47" w:rsidRDefault="00896417" w:rsidP="00896417">
      <w:pPr>
        <w:pStyle w:val="Heading4"/>
      </w:pPr>
      <w:r w:rsidRPr="00120C47">
        <w:t>AIDS spread leads to great power nuclear war</w:t>
      </w:r>
    </w:p>
    <w:p w14:paraId="6A9A54EE" w14:textId="77777777" w:rsidR="00896417" w:rsidRPr="00120C47" w:rsidRDefault="00896417" w:rsidP="00896417">
      <w:proofErr w:type="spellStart"/>
      <w:r w:rsidRPr="00120C47">
        <w:rPr>
          <w:rStyle w:val="Style13ptBold"/>
        </w:rPr>
        <w:t>Koblentz</w:t>
      </w:r>
      <w:proofErr w:type="spellEnd"/>
      <w:r w:rsidRPr="00120C47">
        <w:rPr>
          <w:rStyle w:val="Style13ptBold"/>
        </w:rPr>
        <w:t xml:space="preserve"> 10</w:t>
      </w:r>
      <w:r w:rsidRPr="00120C47">
        <w:t>, Deputy Director of the Biodefense Program @ GMU, Assistant Professor in Public and International Affairs, March, "Biosecurity Reconsidered: Calibrating Biological Threats and Responses." International Security Vol. 34, No. 4, p. 96-132</w:t>
      </w:r>
      <w:r>
        <w:t xml:space="preserve"> //Re-cut by Elmer</w:t>
      </w:r>
    </w:p>
    <w:p w14:paraId="3DB919AF" w14:textId="77777777" w:rsidR="00896417" w:rsidRPr="00120C47" w:rsidRDefault="00896417" w:rsidP="00896417">
      <w:pPr>
        <w:pStyle w:val="cardtext"/>
        <w:ind w:left="0"/>
        <w:rPr>
          <w:sz w:val="12"/>
        </w:rPr>
      </w:pPr>
      <w:r w:rsidRPr="00120C47">
        <w:rPr>
          <w:rStyle w:val="StyleUnderline"/>
        </w:rPr>
        <w:t>Pandemics are disease outbreaks</w:t>
      </w:r>
      <w:r w:rsidRPr="00120C47">
        <w:rPr>
          <w:sz w:val="12"/>
        </w:rPr>
        <w:t xml:space="preserve"> that </w:t>
      </w:r>
      <w:r w:rsidRPr="00120C47">
        <w:rPr>
          <w:rStyle w:val="StyleUnderline"/>
        </w:rPr>
        <w:t>occur over a wide geographic area</w:t>
      </w:r>
      <w:r w:rsidRPr="00120C47">
        <w:rPr>
          <w:sz w:val="12"/>
        </w:rPr>
        <w:t xml:space="preserve">, such as a region, continent, or the entire world, and infect an unusually high proportion of the population. Two </w:t>
      </w:r>
      <w:r w:rsidRPr="00120C47">
        <w:rPr>
          <w:rStyle w:val="StyleUnderline"/>
        </w:rPr>
        <w:t>pandemic diseases are widely cited as having the potential to pose direct threats to the stability and security of states: HIV/AIDS</w:t>
      </w:r>
      <w:r w:rsidRPr="00120C47">
        <w:rPr>
          <w:sz w:val="12"/>
        </w:rPr>
        <w:t xml:space="preserve"> and influenza. HIV/AIDS. Since it was first identified in 1981, HIV is estimated to have killed more than 25 million people worldwide. According to the Joint UN Program on HIV/AIDS (UNAIDS), the percentage of the global population with HIV has stabilized since 2000, but the overall number of people living with HIV (33 million in 2007) has steadily increased. Sub-Saharan Africa continues to bear a disproportionate share of the global burden of HIV with 35 percent of new HIV infections, 75 percent of AIDS deaths, and 67 percent of all people living with HIV. 116 Scholars have identified four ways that HIV/AIDS can affect security. 117 First, the disproportionately high prevalence of HIV/AIDS in the armed forces of some nations, particularly in Southern Africa, may compromise the ability of those states to defend themselves from internal or external threats. Militaries with high rates of HIV infection may suffer losses in combat readiness and effectiveness as infected troops are transferred out of combat roles, units lose cohesion because of high turnover rates, middle management is "hollowed out" by the early death or disability of officers, and defense budgets are strained because of rising medical costs and the need to recruit and train replacements for sick soldiers. The second threat is that </w:t>
      </w:r>
      <w:r w:rsidRPr="00BB196C">
        <w:rPr>
          <w:rStyle w:val="StyleUnderline"/>
          <w:b/>
          <w:bCs/>
          <w:highlight w:val="green"/>
        </w:rPr>
        <w:t>HIV/AIDS will undermine</w:t>
      </w:r>
      <w:r w:rsidRPr="00BB196C">
        <w:rPr>
          <w:rStyle w:val="StyleUnderline"/>
          <w:b/>
          <w:bCs/>
        </w:rPr>
        <w:t xml:space="preserve"> the </w:t>
      </w:r>
      <w:r w:rsidRPr="00BB196C">
        <w:rPr>
          <w:rStyle w:val="StyleUnderline"/>
          <w:b/>
          <w:bCs/>
          <w:highlight w:val="green"/>
        </w:rPr>
        <w:t>international peace-keeping</w:t>
      </w:r>
      <w:r w:rsidRPr="00120C47">
        <w:rPr>
          <w:rStyle w:val="StyleUnderline"/>
        </w:rPr>
        <w:t xml:space="preserve"> system. Nations with militaries with high rates of HIV/AIDS will be unable to provide troops for international peacekeeping missions; nations with healthy militaries may be unwilling to commit troops to peacekeeping operations in nations with a high prevalence rate of HIV/AIDS; and war-torn nations may be unwilling to accept peacekeepers for fear they will spread the disease in their country</w:t>
      </w:r>
      <w:r w:rsidRPr="00120C47">
        <w:rPr>
          <w:sz w:val="12"/>
        </w:rPr>
        <w:t xml:space="preserve">. The third threat is </w:t>
      </w:r>
      <w:r w:rsidRPr="00BB196C">
        <w:rPr>
          <w:rStyle w:val="StyleUnderline"/>
          <w:b/>
          <w:bCs/>
        </w:rPr>
        <w:t xml:space="preserve">that </w:t>
      </w:r>
      <w:r w:rsidRPr="00BB196C">
        <w:rPr>
          <w:rStyle w:val="StyleUnderline"/>
          <w:b/>
          <w:bCs/>
          <w:highlight w:val="green"/>
        </w:rPr>
        <w:t>a "second wave</w:t>
      </w:r>
      <w:r w:rsidRPr="00BB196C">
        <w:rPr>
          <w:rStyle w:val="StyleUnderline"/>
          <w:b/>
          <w:bCs/>
        </w:rPr>
        <w:t xml:space="preserve">" of HIV/AIDS </w:t>
      </w:r>
      <w:r w:rsidRPr="00BB196C">
        <w:rPr>
          <w:rStyle w:val="StyleUnderline"/>
          <w:b/>
          <w:bCs/>
          <w:highlight w:val="green"/>
        </w:rPr>
        <w:t>could strike</w:t>
      </w:r>
      <w:r w:rsidRPr="00120C47">
        <w:rPr>
          <w:rStyle w:val="StyleUnderline"/>
        </w:rPr>
        <w:t xml:space="preserve"> large</w:t>
      </w:r>
      <w:r w:rsidRPr="00120C47">
        <w:rPr>
          <w:sz w:val="12"/>
        </w:rPr>
        <w:t xml:space="preserve">, strategically </w:t>
      </w:r>
      <w:r w:rsidRPr="00BB196C">
        <w:rPr>
          <w:rStyle w:val="StyleUnderline"/>
          <w:b/>
          <w:bCs/>
          <w:highlight w:val="green"/>
        </w:rPr>
        <w:t xml:space="preserve">important countries such as </w:t>
      </w:r>
      <w:r w:rsidRPr="009A3DED">
        <w:rPr>
          <w:rStyle w:val="Emphasis"/>
          <w:highlight w:val="green"/>
        </w:rPr>
        <w:t>China, India, and Russia</w:t>
      </w:r>
      <w:r w:rsidRPr="009A3DED">
        <w:rPr>
          <w:rStyle w:val="StyleUnderline"/>
          <w:highlight w:val="green"/>
        </w:rPr>
        <w:t>.</w:t>
      </w:r>
      <w:r w:rsidRPr="00120C47">
        <w:rPr>
          <w:rStyle w:val="StyleUnderline"/>
        </w:rPr>
        <w:t xml:space="preserve"> These states, </w:t>
      </w:r>
      <w:r w:rsidRPr="009A3DED">
        <w:rPr>
          <w:rStyle w:val="Emphasis"/>
          <w:highlight w:val="green"/>
        </w:rPr>
        <w:t>which possess nuclear weapons</w:t>
      </w:r>
      <w:r w:rsidRPr="009A3DED">
        <w:rPr>
          <w:rStyle w:val="StyleUnderline"/>
          <w:highlight w:val="green"/>
        </w:rPr>
        <w:t xml:space="preserve"> </w:t>
      </w:r>
      <w:r w:rsidRPr="00BB196C">
        <w:rPr>
          <w:rStyle w:val="StyleUnderline"/>
          <w:b/>
          <w:bCs/>
          <w:highlight w:val="green"/>
        </w:rPr>
        <w:t>and are important</w:t>
      </w:r>
      <w:r w:rsidRPr="00BB196C">
        <w:rPr>
          <w:rStyle w:val="StyleUnderline"/>
          <w:b/>
          <w:bCs/>
        </w:rPr>
        <w:t xml:space="preserve"> players </w:t>
      </w:r>
      <w:r w:rsidRPr="00BB196C">
        <w:rPr>
          <w:rStyle w:val="StyleUnderline"/>
          <w:b/>
          <w:bCs/>
          <w:highlight w:val="green"/>
        </w:rPr>
        <w:t>in critical regions</w:t>
      </w:r>
      <w:r w:rsidRPr="00120C47">
        <w:rPr>
          <w:rStyle w:val="StyleUnderline"/>
        </w:rPr>
        <w:t>,</w:t>
      </w:r>
      <w:r w:rsidRPr="00120C47">
        <w:rPr>
          <w:sz w:val="12"/>
        </w:rPr>
        <w:t xml:space="preserve"> also </w:t>
      </w:r>
      <w:r w:rsidRPr="00BB196C">
        <w:rPr>
          <w:rStyle w:val="StyleUnderline"/>
          <w:b/>
          <w:bCs/>
          <w:highlight w:val="green"/>
        </w:rPr>
        <w:t>suffer</w:t>
      </w:r>
      <w:r w:rsidRPr="00BB196C">
        <w:rPr>
          <w:rStyle w:val="StyleUnderline"/>
          <w:b/>
          <w:bCs/>
        </w:rPr>
        <w:t xml:space="preserve"> from internal </w:t>
      </w:r>
      <w:r w:rsidRPr="00BB196C">
        <w:rPr>
          <w:rStyle w:val="StyleUnderline"/>
          <w:b/>
          <w:bCs/>
          <w:highlight w:val="green"/>
        </w:rPr>
        <w:t>security challenges that could be aggravated by</w:t>
      </w:r>
      <w:r w:rsidRPr="00BB196C">
        <w:rPr>
          <w:rStyle w:val="StyleUnderline"/>
          <w:b/>
          <w:bCs/>
        </w:rPr>
        <w:t xml:space="preserve"> a severe </w:t>
      </w:r>
      <w:bookmarkStart w:id="0" w:name="ORIGHIT_2"/>
      <w:bookmarkStart w:id="1" w:name="HIT_2"/>
      <w:bookmarkEnd w:id="0"/>
      <w:bookmarkEnd w:id="1"/>
      <w:r w:rsidRPr="00BB196C">
        <w:rPr>
          <w:rStyle w:val="StyleUnderline"/>
          <w:b/>
          <w:bCs/>
          <w:highlight w:val="green"/>
        </w:rPr>
        <w:t>AIDS</w:t>
      </w:r>
      <w:r w:rsidRPr="00BB196C">
        <w:rPr>
          <w:rStyle w:val="StyleUnderline"/>
          <w:b/>
          <w:bCs/>
        </w:rPr>
        <w:t xml:space="preserve"> epidemic</w:t>
      </w:r>
      <w:r w:rsidRPr="00120C47">
        <w:rPr>
          <w:rStyle w:val="StyleUnderline"/>
        </w:rPr>
        <w:t xml:space="preserve"> and its attendant socioeconomic disruptions.</w:t>
      </w:r>
      <w:r w:rsidRPr="00120C47">
        <w:rPr>
          <w:b/>
          <w:sz w:val="12"/>
        </w:rPr>
        <w:t xml:space="preserve"> </w:t>
      </w:r>
      <w:r w:rsidRPr="00120C47">
        <w:rPr>
          <w:sz w:val="12"/>
        </w:rPr>
        <w:t xml:space="preserve">The fourth threat is that the high prevalence of </w:t>
      </w:r>
      <w:r w:rsidRPr="009A3DED">
        <w:rPr>
          <w:rStyle w:val="Emphasis"/>
          <w:highlight w:val="green"/>
        </w:rPr>
        <w:t>HIV</w:t>
      </w:r>
      <w:r w:rsidRPr="00120C47">
        <w:rPr>
          <w:rStyle w:val="StyleUnderline"/>
        </w:rPr>
        <w:t xml:space="preserve"> in less developed countries </w:t>
      </w:r>
      <w:r w:rsidRPr="009A3DED">
        <w:rPr>
          <w:rStyle w:val="Emphasis"/>
          <w:highlight w:val="green"/>
        </w:rPr>
        <w:t>will cause political instability that could degenerate into</w:t>
      </w:r>
      <w:r w:rsidRPr="00120C47">
        <w:rPr>
          <w:rStyle w:val="StyleUnderline"/>
        </w:rPr>
        <w:t xml:space="preserve"> internal </w:t>
      </w:r>
      <w:r w:rsidRPr="009A3DED">
        <w:rPr>
          <w:rStyle w:val="Emphasis"/>
          <w:highlight w:val="green"/>
        </w:rPr>
        <w:t>conflict or spread</w:t>
      </w:r>
      <w:r w:rsidRPr="00120C47">
        <w:rPr>
          <w:rStyle w:val="StyleUnderline"/>
        </w:rPr>
        <w:t xml:space="preserve"> into neighboring countries</w:t>
      </w:r>
      <w:r w:rsidRPr="00120C47">
        <w:rPr>
          <w:sz w:val="12"/>
        </w:rPr>
        <w:t xml:space="preserve">. Unlike most diseases, which affect primarily the poor, young, and old, HIV/AIDS strikes young adults and members of the middle and upper classes. By sickening and killing members of society when they should be their most productive, </w:t>
      </w:r>
      <w:r w:rsidRPr="00120C47">
        <w:rPr>
          <w:rStyle w:val="StyleUnderline"/>
        </w:rPr>
        <w:t>HIV/AIDS has inflicted the "single greatest reversal in human development" in modern history.</w:t>
      </w:r>
      <w:r w:rsidRPr="00120C47">
        <w:rPr>
          <w:sz w:val="12"/>
        </w:rPr>
        <w:t xml:space="preserve"> 118</w:t>
      </w:r>
    </w:p>
    <w:p w14:paraId="011B25A5" w14:textId="77777777" w:rsidR="00896417" w:rsidRDefault="00896417" w:rsidP="00896417">
      <w:pPr>
        <w:pStyle w:val="Heading4"/>
      </w:pPr>
      <w:r>
        <w:t xml:space="preserve">Pharma Innovation </w:t>
      </w:r>
      <w:r>
        <w:rPr>
          <w:u w:val="single"/>
        </w:rPr>
        <w:t>solves Bioterror</w:t>
      </w:r>
      <w:r>
        <w:t>.</w:t>
      </w:r>
    </w:p>
    <w:p w14:paraId="097FE0F8" w14:textId="77777777" w:rsidR="00896417" w:rsidRPr="00F15442" w:rsidRDefault="00896417" w:rsidP="00896417">
      <w:r w:rsidRPr="00F15442">
        <w:rPr>
          <w:rStyle w:val="Style13ptBold"/>
        </w:rPr>
        <w:t>Gillis 1</w:t>
      </w:r>
      <w:r>
        <w:t xml:space="preserve"> Justin Gillis 11-8-2001 “</w:t>
      </w:r>
      <w:r w:rsidRPr="00AE0390">
        <w:t>Scientists Race for Vaccines</w:t>
      </w:r>
      <w:r>
        <w:t xml:space="preserve">” </w:t>
      </w:r>
      <w:hyperlink r:id="rId20" w:history="1">
        <w:r w:rsidRPr="003A43EB">
          <w:rPr>
            <w:rStyle w:val="Hyperlink"/>
          </w:rPr>
          <w:t>www.vaccinationnews.org/DailyNews/November2001/ScisRaceForVax.htm</w:t>
        </w:r>
      </w:hyperlink>
      <w:r>
        <w:t xml:space="preserve"> (Writer at Washington Post)//Elmer </w:t>
      </w:r>
    </w:p>
    <w:p w14:paraId="09E63C27" w14:textId="77777777" w:rsidR="00896417" w:rsidRPr="003C6098" w:rsidRDefault="00896417" w:rsidP="00896417">
      <w:pPr>
        <w:rPr>
          <w:sz w:val="16"/>
        </w:rPr>
      </w:pPr>
      <w:r w:rsidRPr="003C6098">
        <w:rPr>
          <w:sz w:val="16"/>
        </w:rPr>
        <w:t>U.S. scientists, spurred into action by the events of Sept. 11, have begun a concerted assault on bioterrorism, working to produce an array of new medicines that include treatments for smallpox, a safer smallpox vaccine and a painless anthrax vaccine</w:t>
      </w:r>
      <w:r w:rsidRPr="003C6098">
        <w:rPr>
          <w:u w:val="single"/>
        </w:rPr>
        <w:t>. At least one major drug company, Pharmacia Corp. of Peapack, N.J., has offered to let government scientists roam through the confidential libraries of millions of compounds it has synthesized to look for drugs against bioterror agents</w:t>
      </w:r>
      <w:r w:rsidRPr="003C6098">
        <w:rPr>
          <w:sz w:val="16"/>
        </w:rPr>
        <w:t xml:space="preserve">. Other companies have signaled that they will do the same if asked. </w:t>
      </w:r>
      <w:r w:rsidRPr="003C6098">
        <w:rPr>
          <w:u w:val="single"/>
        </w:rPr>
        <w:t>These are unprecedented offers, since a drug company's chemical library, painstakingly assembled over decades, is one of its primary assets, to which federal scientists usually have no access</w:t>
      </w:r>
      <w:r w:rsidRPr="003C6098">
        <w:rPr>
          <w:sz w:val="16"/>
        </w:rPr>
        <w:t>. "A lot of people would say we won World War II with the help of a mighty industrial base," said Michael Friedman, a onetime administrator at the Food and Drug Administration who was appointed days ago to coordinate the pharmaceutical industry's efforts. "</w:t>
      </w:r>
      <w:r w:rsidRPr="003C6098">
        <w:rPr>
          <w:b/>
          <w:sz w:val="26"/>
          <w:highlight w:val="green"/>
          <w:u w:val="single"/>
        </w:rPr>
        <w:t>In</w:t>
      </w:r>
      <w:r w:rsidRPr="003C6098">
        <w:rPr>
          <w:highlight w:val="green"/>
          <w:u w:val="single"/>
        </w:rPr>
        <w:t xml:space="preserve"> </w:t>
      </w:r>
      <w:r w:rsidRPr="003C6098">
        <w:rPr>
          <w:u w:val="single"/>
        </w:rPr>
        <w:t xml:space="preserve">this new </w:t>
      </w:r>
      <w:r w:rsidRPr="003C6098">
        <w:rPr>
          <w:b/>
          <w:sz w:val="26"/>
          <w:highlight w:val="green"/>
          <w:u w:val="single"/>
        </w:rPr>
        <w:t>war against bioterrorism</w:t>
      </w:r>
      <w:r w:rsidRPr="003C6098">
        <w:rPr>
          <w:u w:val="single"/>
        </w:rPr>
        <w:t xml:space="preserve">, the </w:t>
      </w:r>
      <w:r w:rsidRPr="003C6098">
        <w:rPr>
          <w:b/>
          <w:sz w:val="26"/>
          <w:highlight w:val="green"/>
          <w:u w:val="single"/>
        </w:rPr>
        <w:t>mighty</w:t>
      </w:r>
      <w:r w:rsidRPr="003C6098">
        <w:rPr>
          <w:highlight w:val="green"/>
          <w:u w:val="single"/>
        </w:rPr>
        <w:t xml:space="preserve"> </w:t>
      </w:r>
      <w:r w:rsidRPr="003C6098">
        <w:rPr>
          <w:u w:val="single"/>
        </w:rPr>
        <w:t xml:space="preserve">industrial </w:t>
      </w:r>
      <w:r w:rsidRPr="003C6098">
        <w:rPr>
          <w:b/>
          <w:sz w:val="26"/>
          <w:highlight w:val="green"/>
          <w:u w:val="single"/>
          <w:bdr w:val="single" w:sz="12" w:space="0" w:color="auto"/>
        </w:rPr>
        <w:t>power is the pharmaceutical industry</w:t>
      </w:r>
      <w:r w:rsidRPr="003C6098">
        <w:rPr>
          <w:u w:val="single"/>
        </w:rPr>
        <w:t xml:space="preserve">." Researchers say a generation of young scientists never </w:t>
      </w:r>
      <w:r w:rsidRPr="003C6098">
        <w:rPr>
          <w:b/>
          <w:sz w:val="26"/>
          <w:highlight w:val="green"/>
          <w:u w:val="single"/>
        </w:rPr>
        <w:t>called upon</w:t>
      </w:r>
      <w:r w:rsidRPr="003C6098">
        <w:rPr>
          <w:highlight w:val="green"/>
          <w:u w:val="single"/>
        </w:rPr>
        <w:t xml:space="preserve"> </w:t>
      </w:r>
      <w:r w:rsidRPr="003C6098">
        <w:rPr>
          <w:u w:val="single"/>
        </w:rPr>
        <w:t xml:space="preserve">before to defend the nation is </w:t>
      </w:r>
      <w:r w:rsidRPr="003C6098">
        <w:rPr>
          <w:b/>
          <w:sz w:val="26"/>
          <w:highlight w:val="green"/>
          <w:u w:val="single"/>
        </w:rPr>
        <w:t>working</w:t>
      </w:r>
      <w:r w:rsidRPr="003C6098">
        <w:rPr>
          <w:highlight w:val="green"/>
          <w:u w:val="single"/>
        </w:rPr>
        <w:t xml:space="preserve"> </w:t>
      </w:r>
      <w:r w:rsidRPr="003C6098">
        <w:rPr>
          <w:u w:val="single"/>
        </w:rPr>
        <w:t xml:space="preserve">overtime </w:t>
      </w:r>
      <w:r w:rsidRPr="003C6098">
        <w:rPr>
          <w:b/>
          <w:sz w:val="26"/>
          <w:highlight w:val="green"/>
          <w:u w:val="single"/>
          <w:bdr w:val="single" w:sz="12" w:space="0" w:color="auto"/>
        </w:rPr>
        <w:t>in a push for rapid progress</w:t>
      </w:r>
      <w:r w:rsidRPr="003C6098">
        <w:rPr>
          <w:u w:val="single"/>
        </w:rPr>
        <w:t xml:space="preserve">. At laboratories of the National Institutes of Health, at universities and research institutes across the land, people are scrambling. But the campaign, for all its urgency, </w:t>
      </w:r>
      <w:r w:rsidRPr="003C6098">
        <w:rPr>
          <w:b/>
          <w:sz w:val="26"/>
          <w:highlight w:val="green"/>
          <w:u w:val="single"/>
        </w:rPr>
        <w:t>faces hurdles</w:t>
      </w:r>
      <w:r w:rsidRPr="003C6098">
        <w:rPr>
          <w:highlight w:val="green"/>
          <w:u w:val="single"/>
        </w:rPr>
        <w:t xml:space="preserve"> </w:t>
      </w:r>
      <w:r w:rsidRPr="003C6098">
        <w:rPr>
          <w:b/>
          <w:sz w:val="26"/>
          <w:highlight w:val="green"/>
          <w:u w:val="single"/>
          <w:bdr w:val="single" w:sz="12" w:space="0" w:color="auto"/>
        </w:rPr>
        <w:t>both scientific and logistical</w:t>
      </w:r>
      <w:r w:rsidRPr="003C6098">
        <w:rPr>
          <w:u w:val="single"/>
        </w:rPr>
        <w:t xml:space="preserve">. The kind of </w:t>
      </w:r>
      <w:r w:rsidRPr="003C6098">
        <w:rPr>
          <w:b/>
          <w:sz w:val="26"/>
          <w:highlight w:val="green"/>
          <w:u w:val="single"/>
        </w:rPr>
        <w:t>research</w:t>
      </w:r>
      <w:r w:rsidRPr="003C6098">
        <w:rPr>
          <w:highlight w:val="green"/>
          <w:u w:val="single"/>
        </w:rPr>
        <w:t xml:space="preserve"> </w:t>
      </w:r>
      <w:r w:rsidRPr="003C6098">
        <w:rPr>
          <w:u w:val="single"/>
        </w:rPr>
        <w:t xml:space="preserve">now underway </w:t>
      </w:r>
      <w:r w:rsidRPr="003C6098">
        <w:rPr>
          <w:b/>
          <w:sz w:val="26"/>
          <w:highlight w:val="green"/>
          <w:u w:val="single"/>
        </w:rPr>
        <w:t>would</w:t>
      </w:r>
      <w:r w:rsidRPr="003C6098">
        <w:rPr>
          <w:highlight w:val="green"/>
          <w:u w:val="single"/>
        </w:rPr>
        <w:t xml:space="preserve"> </w:t>
      </w:r>
      <w:r w:rsidRPr="003C6098">
        <w:rPr>
          <w:b/>
          <w:sz w:val="26"/>
          <w:highlight w:val="green"/>
          <w:u w:val="single"/>
        </w:rPr>
        <w:t>normally</w:t>
      </w:r>
      <w:r w:rsidRPr="003C6098">
        <w:rPr>
          <w:highlight w:val="green"/>
          <w:u w:val="single"/>
        </w:rPr>
        <w:t xml:space="preserve"> </w:t>
      </w:r>
      <w:r w:rsidRPr="003C6098">
        <w:rPr>
          <w:b/>
          <w:sz w:val="26"/>
          <w:highlight w:val="green"/>
          <w:u w:val="single"/>
        </w:rPr>
        <w:t>take</w:t>
      </w:r>
      <w:r w:rsidRPr="003C6098">
        <w:rPr>
          <w:highlight w:val="green"/>
          <w:u w:val="single"/>
        </w:rPr>
        <w:t xml:space="preserve"> </w:t>
      </w:r>
      <w:r w:rsidRPr="003C6098">
        <w:rPr>
          <w:b/>
          <w:sz w:val="26"/>
          <w:highlight w:val="green"/>
          <w:u w:val="single"/>
        </w:rPr>
        <w:t>at least a decade</w:t>
      </w:r>
      <w:r w:rsidRPr="003C6098">
        <w:rPr>
          <w:highlight w:val="green"/>
          <w:u w:val="single"/>
        </w:rPr>
        <w:t xml:space="preserve"> </w:t>
      </w:r>
      <w:r w:rsidRPr="003C6098">
        <w:rPr>
          <w:u w:val="single"/>
        </w:rPr>
        <w:t xml:space="preserve">before products appeared on pharmacy shelves. Scientists are talking about </w:t>
      </w:r>
      <w:r w:rsidRPr="003C6098">
        <w:rPr>
          <w:b/>
          <w:sz w:val="26"/>
          <w:highlight w:val="green"/>
          <w:u w:val="single"/>
        </w:rPr>
        <w:t>getting</w:t>
      </w:r>
      <w:r w:rsidRPr="003C6098">
        <w:rPr>
          <w:highlight w:val="green"/>
          <w:u w:val="single"/>
        </w:rPr>
        <w:t xml:space="preserve"> </w:t>
      </w:r>
      <w:r w:rsidRPr="003C6098">
        <w:rPr>
          <w:u w:val="single"/>
        </w:rPr>
        <w:t xml:space="preserve">at least some </w:t>
      </w:r>
      <w:r w:rsidRPr="003C6098">
        <w:rPr>
          <w:b/>
          <w:sz w:val="26"/>
          <w:highlight w:val="green"/>
          <w:u w:val="single"/>
        </w:rPr>
        <w:t>new products out the door within two years</w:t>
      </w:r>
      <w:r w:rsidRPr="003C6098">
        <w:rPr>
          <w:u w:val="single"/>
        </w:rPr>
        <w:t xml:space="preserve">, a daunting schedule in medical research. If that happens, it </w:t>
      </w:r>
      <w:r w:rsidRPr="003C6098">
        <w:rPr>
          <w:b/>
          <w:sz w:val="26"/>
          <w:highlight w:val="green"/>
          <w:u w:val="single"/>
        </w:rPr>
        <w:t>will</w:t>
      </w:r>
      <w:r w:rsidRPr="003C6098">
        <w:rPr>
          <w:highlight w:val="green"/>
          <w:u w:val="single"/>
        </w:rPr>
        <w:t xml:space="preserve"> </w:t>
      </w:r>
      <w:r w:rsidRPr="003C6098">
        <w:rPr>
          <w:b/>
          <w:sz w:val="26"/>
          <w:highlight w:val="green"/>
          <w:u w:val="single"/>
          <w:bdr w:val="single" w:sz="12" w:space="0" w:color="auto"/>
        </w:rPr>
        <w:t>be with considerable assistance from the nation's drug companies.</w:t>
      </w:r>
      <w:r w:rsidRPr="003C6098">
        <w:rPr>
          <w:highlight w:val="green"/>
          <w:u w:val="single"/>
        </w:rPr>
        <w:t xml:space="preserve"> </w:t>
      </w:r>
      <w:r w:rsidRPr="003C6098">
        <w:rPr>
          <w:u w:val="single"/>
        </w:rPr>
        <w:t xml:space="preserve">They are the </w:t>
      </w:r>
      <w:r w:rsidRPr="003C6098">
        <w:rPr>
          <w:b/>
          <w:sz w:val="26"/>
          <w:highlight w:val="green"/>
          <w:u w:val="single"/>
        </w:rPr>
        <w:t>only organizations</w:t>
      </w:r>
      <w:r w:rsidRPr="003C6098">
        <w:rPr>
          <w:highlight w:val="green"/>
          <w:u w:val="single"/>
        </w:rPr>
        <w:t xml:space="preserve"> </w:t>
      </w:r>
      <w:r w:rsidRPr="003C6098">
        <w:rPr>
          <w:u w:val="single"/>
        </w:rPr>
        <w:t xml:space="preserve">in the country </w:t>
      </w:r>
      <w:r w:rsidRPr="003C6098">
        <w:rPr>
          <w:b/>
          <w:sz w:val="26"/>
          <w:highlight w:val="green"/>
          <w:u w:val="single"/>
        </w:rPr>
        <w:t>with</w:t>
      </w:r>
      <w:r w:rsidRPr="003C6098">
        <w:rPr>
          <w:highlight w:val="green"/>
          <w:u w:val="single"/>
        </w:rPr>
        <w:t xml:space="preserve"> </w:t>
      </w:r>
      <w:r w:rsidRPr="003C6098">
        <w:rPr>
          <w:u w:val="single"/>
        </w:rPr>
        <w:t xml:space="preserve">the </w:t>
      </w:r>
      <w:r w:rsidRPr="003C6098">
        <w:rPr>
          <w:b/>
          <w:sz w:val="26"/>
          <w:highlight w:val="green"/>
          <w:u w:val="single"/>
        </w:rPr>
        <w:t>scale</w:t>
      </w:r>
      <w:r w:rsidRPr="003C6098">
        <w:rPr>
          <w:highlight w:val="green"/>
          <w:u w:val="single"/>
        </w:rPr>
        <w:t xml:space="preserve"> </w:t>
      </w:r>
      <w:r w:rsidRPr="003C6098">
        <w:rPr>
          <w:b/>
          <w:sz w:val="26"/>
          <w:highlight w:val="green"/>
          <w:u w:val="single"/>
        </w:rPr>
        <w:t>to move rapidly to produce</w:t>
      </w:r>
      <w:r w:rsidRPr="003C6098">
        <w:rPr>
          <w:highlight w:val="green"/>
          <w:u w:val="single"/>
        </w:rPr>
        <w:t xml:space="preserve"> </w:t>
      </w:r>
      <w:r w:rsidRPr="003C6098">
        <w:rPr>
          <w:u w:val="single"/>
        </w:rPr>
        <w:t xml:space="preserve">pills and vials of </w:t>
      </w:r>
      <w:r w:rsidRPr="003C6098">
        <w:rPr>
          <w:b/>
          <w:sz w:val="26"/>
          <w:highlight w:val="green"/>
          <w:u w:val="single"/>
        </w:rPr>
        <w:t>medicine</w:t>
      </w:r>
      <w:r w:rsidRPr="003C6098">
        <w:rPr>
          <w:highlight w:val="green"/>
          <w:u w:val="single"/>
        </w:rPr>
        <w:t xml:space="preserve"> </w:t>
      </w:r>
      <w:r w:rsidRPr="003C6098">
        <w:rPr>
          <w:u w:val="single"/>
        </w:rPr>
        <w:t>that might be needed by the billions</w:t>
      </w:r>
      <w:r w:rsidRPr="003C6098">
        <w:rPr>
          <w:sz w:val="16"/>
        </w:rPr>
        <w:t>.</w:t>
      </w:r>
    </w:p>
    <w:p w14:paraId="609E49AB" w14:textId="77777777" w:rsidR="00896417" w:rsidRDefault="00896417" w:rsidP="00896417">
      <w:pPr>
        <w:pStyle w:val="Heading4"/>
      </w:pPr>
      <w:r>
        <w:t xml:space="preserve">Bioterrorism causes </w:t>
      </w:r>
      <w:r>
        <w:rPr>
          <w:u w:val="single"/>
        </w:rPr>
        <w:t>Extinction</w:t>
      </w:r>
      <w:r>
        <w:t xml:space="preserve"> – overcomes any conventional defense.</w:t>
      </w:r>
    </w:p>
    <w:p w14:paraId="337D0EBC" w14:textId="77777777" w:rsidR="00896417" w:rsidRPr="00161595" w:rsidRDefault="00896417" w:rsidP="00896417">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5FAB09C7" w14:textId="77777777" w:rsidR="00896417" w:rsidRDefault="00896417" w:rsidP="00896417">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9A3DED">
        <w:rPr>
          <w:rStyle w:val="Emphasis"/>
          <w:sz w:val="24"/>
          <w:highlight w:val="green"/>
        </w:rPr>
        <w:t>deliberate</w:t>
      </w:r>
      <w:r w:rsidRPr="009A3DED">
        <w:rPr>
          <w:rStyle w:val="StyleUnderline"/>
          <w:sz w:val="24"/>
          <w:highlight w:val="green"/>
        </w:rPr>
        <w:t xml:space="preserve"> outbreak</w:t>
      </w:r>
      <w:r w:rsidRPr="00760759">
        <w:rPr>
          <w:rStyle w:val="StyleUnderline"/>
          <w:sz w:val="24"/>
        </w:rPr>
        <w:t xml:space="preserve"> caused </w:t>
      </w:r>
      <w:r w:rsidRPr="009A3DED">
        <w:rPr>
          <w:rStyle w:val="StyleUnderline"/>
          <w:sz w:val="24"/>
          <w:highlight w:val="green"/>
        </w:rPr>
        <w:t xml:space="preserve">by an </w:t>
      </w:r>
      <w:r w:rsidRPr="009A3DED">
        <w:rPr>
          <w:rStyle w:val="Emphasis"/>
          <w:sz w:val="24"/>
          <w:highlight w:val="green"/>
        </w:rPr>
        <w:t>engineered</w:t>
      </w:r>
      <w:r w:rsidRPr="009A3DED">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9A3DED">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9A3DED">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9A3DED">
        <w:rPr>
          <w:rStyle w:val="Emphasis"/>
          <w:sz w:val="24"/>
          <w:highlight w:val="green"/>
        </w:rPr>
        <w:t>fast</w:t>
      </w:r>
      <w:r w:rsidRPr="00760759">
        <w:rPr>
          <w:rStyle w:val="Emphasis"/>
          <w:sz w:val="24"/>
        </w:rPr>
        <w:t>er</w:t>
      </w:r>
      <w:r w:rsidRPr="00760759">
        <w:rPr>
          <w:rStyle w:val="StyleUnderline"/>
          <w:sz w:val="24"/>
        </w:rPr>
        <w:t xml:space="preserve"> </w:t>
      </w:r>
      <w:r w:rsidRPr="009A3DED">
        <w:rPr>
          <w:rStyle w:val="StyleUnderline"/>
          <w:sz w:val="24"/>
          <w:highlight w:val="green"/>
        </w:rPr>
        <w:t xml:space="preserve">and </w:t>
      </w:r>
      <w:r w:rsidRPr="009A3DED">
        <w:rPr>
          <w:rStyle w:val="Emphasis"/>
          <w:sz w:val="24"/>
          <w:highlight w:val="green"/>
        </w:rPr>
        <w:t>kill quicker</w:t>
      </w:r>
      <w:r w:rsidRPr="009A3DED">
        <w:rPr>
          <w:rStyle w:val="StyleUnderline"/>
          <w:sz w:val="24"/>
          <w:highlight w:val="green"/>
        </w:rPr>
        <w:t xml:space="preserve"> than </w:t>
      </w:r>
      <w:r w:rsidRPr="009A3DED">
        <w:rPr>
          <w:rStyle w:val="Emphasis"/>
          <w:sz w:val="24"/>
          <w:highlight w:val="green"/>
        </w:rPr>
        <w:t>anything</w:t>
      </w:r>
      <w:r w:rsidRPr="00760759">
        <w:rPr>
          <w:rStyle w:val="StyleUnderline"/>
          <w:sz w:val="24"/>
        </w:rPr>
        <w:t xml:space="preserve"> that would emerge out of nature. It can be designed to </w:t>
      </w:r>
      <w:r w:rsidRPr="009A3DED">
        <w:rPr>
          <w:rStyle w:val="Emphasis"/>
          <w:sz w:val="24"/>
          <w:highlight w:val="green"/>
        </w:rPr>
        <w:t>evade</w:t>
      </w:r>
      <w:r w:rsidRPr="00760759">
        <w:rPr>
          <w:rStyle w:val="Emphasis"/>
          <w:sz w:val="24"/>
        </w:rPr>
        <w:t xml:space="preserve"> medical </w:t>
      </w:r>
      <w:r w:rsidRPr="009A3DED">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9A3DED">
        <w:rPr>
          <w:rStyle w:val="Emphasis"/>
          <w:sz w:val="24"/>
          <w:highlight w:val="green"/>
        </w:rPr>
        <w:t>reintroduced</w:t>
      </w:r>
      <w:r w:rsidRPr="00760759">
        <w:rPr>
          <w:rStyle w:val="StyleUnderline"/>
          <w:sz w:val="24"/>
        </w:rPr>
        <w:t xml:space="preserve"> into the public </w:t>
      </w:r>
      <w:r w:rsidRPr="009A3DED">
        <w:rPr>
          <w:rStyle w:val="StyleUnderline"/>
          <w:sz w:val="24"/>
          <w:highlight w:val="green"/>
          <w:bdr w:val="single" w:sz="4" w:space="0" w:color="auto"/>
        </w:rPr>
        <w:t>again and again</w:t>
      </w:r>
      <w:r w:rsidRPr="00760759">
        <w:rPr>
          <w:rStyle w:val="StyleUnderline"/>
          <w:sz w:val="24"/>
          <w:bdr w:val="single" w:sz="4" w:space="0" w:color="auto"/>
        </w:rPr>
        <w:t>.</w:t>
      </w:r>
      <w:r w:rsidRPr="00760759">
        <w:rPr>
          <w:rStyle w:val="StyleUnderline"/>
          <w:sz w:val="24"/>
        </w:rPr>
        <w:t xml:space="preserve"> It could, </w:t>
      </w:r>
      <w:r w:rsidRPr="009A3DED">
        <w:rPr>
          <w:rStyle w:val="StyleUnderline"/>
          <w:sz w:val="24"/>
          <w:highlight w:val="green"/>
        </w:rPr>
        <w:t xml:space="preserve">with the right </w:t>
      </w:r>
      <w:r w:rsidRPr="00760759">
        <w:rPr>
          <w:rStyle w:val="StyleUnderline"/>
          <w:sz w:val="24"/>
        </w:rPr>
        <w:t xml:space="preserve">mix of </w:t>
      </w:r>
      <w:r w:rsidRPr="009A3DED">
        <w:rPr>
          <w:rStyle w:val="StyleUnderline"/>
          <w:sz w:val="24"/>
          <w:highlight w:val="green"/>
        </w:rPr>
        <w:t>genetic traits</w:t>
      </w:r>
      <w:r w:rsidRPr="00760759">
        <w:rPr>
          <w:rStyle w:val="StyleUnderline"/>
          <w:sz w:val="24"/>
        </w:rPr>
        <w:t xml:space="preserve">, even </w:t>
      </w:r>
      <w:r w:rsidRPr="009A3DED">
        <w:rPr>
          <w:rStyle w:val="Emphasis"/>
          <w:sz w:val="24"/>
          <w:highlight w:val="green"/>
        </w:rPr>
        <w:t>wipe us off the planet</w:t>
      </w:r>
      <w:r w:rsidRPr="00760759">
        <w:rPr>
          <w:rStyle w:val="StyleUnderline"/>
          <w:sz w:val="24"/>
        </w:rPr>
        <w:t xml:space="preserve">, making engineered viruses </w:t>
      </w:r>
      <w:r w:rsidRPr="009A3DED">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9A3DED">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9A3DED">
        <w:rPr>
          <w:rStyle w:val="StyleUnderline"/>
          <w:sz w:val="24"/>
          <w:highlight w:val="green"/>
        </w:rPr>
        <w:t>attack</w:t>
      </w:r>
      <w:r w:rsidRPr="00760759">
        <w:rPr>
          <w:rStyle w:val="StyleUnderline"/>
          <w:sz w:val="24"/>
        </w:rPr>
        <w:t xml:space="preserve"> may </w:t>
      </w:r>
      <w:r w:rsidRPr="009A3DED">
        <w:rPr>
          <w:rStyle w:val="Emphasis"/>
          <w:sz w:val="24"/>
          <w:highlight w:val="green"/>
        </w:rPr>
        <w:t>not</w:t>
      </w:r>
      <w:r w:rsidRPr="00760759">
        <w:rPr>
          <w:rStyle w:val="Emphasis"/>
          <w:sz w:val="24"/>
        </w:rPr>
        <w:t xml:space="preserve"> even be that </w:t>
      </w:r>
      <w:r w:rsidRPr="009A3DED">
        <w:rPr>
          <w:rStyle w:val="Emphasis"/>
          <w:sz w:val="24"/>
          <w:highlight w:val="green"/>
        </w:rPr>
        <w:t>difficult</w:t>
      </w:r>
      <w:r w:rsidRPr="00760759">
        <w:rPr>
          <w:rStyle w:val="StyleUnderline"/>
          <w:sz w:val="24"/>
        </w:rPr>
        <w:t xml:space="preserve"> to carry out. Thanks to </w:t>
      </w:r>
      <w:r w:rsidRPr="009A3DED">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9A3DED">
        <w:rPr>
          <w:rStyle w:val="Emphasis"/>
          <w:sz w:val="24"/>
          <w:highlight w:val="green"/>
        </w:rPr>
        <w:t>reduced</w:t>
      </w:r>
      <w:r w:rsidRPr="00760759">
        <w:rPr>
          <w:rStyle w:val="StyleUnderline"/>
          <w:sz w:val="24"/>
        </w:rPr>
        <w:t xml:space="preserve"> the </w:t>
      </w:r>
      <w:r w:rsidRPr="009A3DED">
        <w:rPr>
          <w:rStyle w:val="Emphasis"/>
          <w:sz w:val="24"/>
          <w:highlight w:val="green"/>
        </w:rPr>
        <w:t>skill</w:t>
      </w:r>
      <w:r w:rsidRPr="00760759">
        <w:rPr>
          <w:rStyle w:val="Emphasis"/>
          <w:sz w:val="24"/>
        </w:rPr>
        <w:t xml:space="preserve"> level</w:t>
      </w:r>
      <w:r w:rsidRPr="00760759">
        <w:rPr>
          <w:rStyle w:val="StyleUnderline"/>
          <w:sz w:val="24"/>
        </w:rPr>
        <w:t xml:space="preserve"> </w:t>
      </w:r>
      <w:r w:rsidRPr="009A3DED">
        <w:rPr>
          <w:rStyle w:val="StyleUnderline"/>
          <w:sz w:val="24"/>
          <w:highlight w:val="green"/>
        </w:rPr>
        <w:t xml:space="preserve">and </w:t>
      </w:r>
      <w:r w:rsidRPr="009A3DED">
        <w:rPr>
          <w:rStyle w:val="Emphasis"/>
          <w:sz w:val="24"/>
          <w:highlight w:val="green"/>
        </w:rPr>
        <w:t>funding</w:t>
      </w:r>
      <w:r w:rsidRPr="009A3DED">
        <w:rPr>
          <w:rStyle w:val="StyleUnderline"/>
          <w:sz w:val="24"/>
          <w:highlight w:val="green"/>
        </w:rPr>
        <w:t xml:space="preserve"> needed to</w:t>
      </w:r>
      <w:r w:rsidRPr="00760759">
        <w:rPr>
          <w:rStyle w:val="StyleUnderline"/>
          <w:sz w:val="24"/>
        </w:rPr>
        <w:t xml:space="preserve"> perform </w:t>
      </w:r>
      <w:r w:rsidRPr="009A3DED">
        <w:rPr>
          <w:rStyle w:val="Emphasis"/>
          <w:sz w:val="24"/>
          <w:highlight w:val="green"/>
        </w:rPr>
        <w:t>gene editi</w:t>
      </w:r>
      <w:r w:rsidRPr="00760759">
        <w:rPr>
          <w:rStyle w:val="StyleUnderline"/>
          <w:sz w:val="24"/>
        </w:rPr>
        <w:t xml:space="preserve">ng </w:t>
      </w:r>
      <w:r w:rsidRPr="009A3DED">
        <w:rPr>
          <w:rStyle w:val="StyleUnderline"/>
          <w:sz w:val="24"/>
          <w:highlight w:val="green"/>
        </w:rPr>
        <w:t xml:space="preserve">and </w:t>
      </w:r>
      <w:r w:rsidRPr="009A3DED">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9A3DED">
        <w:rPr>
          <w:rStyle w:val="Emphasis"/>
          <w:sz w:val="24"/>
          <w:highlight w:val="green"/>
        </w:rPr>
        <w:t>threat</w:t>
      </w:r>
      <w:r w:rsidRPr="00760759">
        <w:rPr>
          <w:rStyle w:val="StyleUnderline"/>
          <w:sz w:val="24"/>
        </w:rPr>
        <w:t xml:space="preserve"> that would be </w:t>
      </w:r>
      <w:r w:rsidRPr="009A3DED">
        <w:rPr>
          <w:rStyle w:val="Emphasis"/>
          <w:sz w:val="24"/>
          <w:highlight w:val="green"/>
        </w:rPr>
        <w:t>most available</w:t>
      </w:r>
      <w:r w:rsidRPr="00760759">
        <w:rPr>
          <w:rStyle w:val="StyleUnderline"/>
          <w:sz w:val="24"/>
        </w:rPr>
        <w:t xml:space="preserve"> for someone, if they felt like doing something, would be </w:t>
      </w:r>
      <w:r w:rsidRPr="009A3DED">
        <w:rPr>
          <w:rStyle w:val="StyleUnderline"/>
          <w:sz w:val="24"/>
          <w:highlight w:val="green"/>
        </w:rPr>
        <w:t xml:space="preserve">a </w:t>
      </w:r>
      <w:r w:rsidRPr="009A3DED">
        <w:rPr>
          <w:rStyle w:val="Emphasis"/>
          <w:sz w:val="24"/>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9A3DED">
        <w:rPr>
          <w:highlight w:val="green"/>
          <w:u w:val="single"/>
        </w:rPr>
        <w:t xml:space="preserve">probably </w:t>
      </w:r>
      <w:r w:rsidRPr="009A3DED">
        <w:rPr>
          <w:rStyle w:val="StyleUnderline"/>
          <w:sz w:val="24"/>
          <w:highlight w:val="green"/>
        </w:rPr>
        <w:t>a million people</w:t>
      </w:r>
      <w:r w:rsidRPr="00760759">
        <w:rPr>
          <w:u w:val="single"/>
        </w:rPr>
        <w:t xml:space="preserve"> currently on the planet </w:t>
      </w:r>
      <w:r w:rsidRPr="009A3DED">
        <w:rPr>
          <w:rStyle w:val="StyleUnderline"/>
          <w:sz w:val="24"/>
          <w:highlight w:val="green"/>
        </w:rPr>
        <w:t xml:space="preserve">who </w:t>
      </w:r>
      <w:r w:rsidRPr="00760759">
        <w:rPr>
          <w:rStyle w:val="StyleUnderline"/>
          <w:sz w:val="24"/>
        </w:rPr>
        <w:t xml:space="preserve">would </w:t>
      </w:r>
      <w:r w:rsidRPr="009A3DED">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yet.”</w:t>
      </w:r>
    </w:p>
    <w:p w14:paraId="3FA2FC12" w14:textId="77777777" w:rsidR="00896417" w:rsidRDefault="00896417" w:rsidP="00896417">
      <w:pPr>
        <w:pStyle w:val="Heading4"/>
      </w:pPr>
      <w:r>
        <w:t xml:space="preserve">Evergreening </w:t>
      </w:r>
      <w:r w:rsidRPr="0078080A">
        <w:rPr>
          <w:u w:val="single"/>
        </w:rPr>
        <w:t xml:space="preserve">restricts Generic Patents </w:t>
      </w:r>
      <w:r>
        <w:t xml:space="preserve">by artificially </w:t>
      </w:r>
      <w:r w:rsidRPr="0078080A">
        <w:rPr>
          <w:u w:val="single"/>
        </w:rPr>
        <w:t>extending</w:t>
      </w:r>
      <w:r>
        <w:t xml:space="preserve"> Patent Cliffs.</w:t>
      </w:r>
    </w:p>
    <w:p w14:paraId="6AAD2424" w14:textId="77777777" w:rsidR="00896417" w:rsidRPr="0078080A" w:rsidRDefault="00896417" w:rsidP="00896417">
      <w:r w:rsidRPr="0078080A">
        <w:rPr>
          <w:rStyle w:val="Style13ptBold"/>
        </w:rPr>
        <w:t>Moir and Gleeson 14</w:t>
      </w:r>
      <w:r>
        <w:t xml:space="preserve"> </w:t>
      </w:r>
      <w:r w:rsidRPr="0078080A">
        <w:t>Hazel Moir and Deborah Gleeson 11-5-2014 "Explainer: evergreening and how big pharma keeps drug prices high"</w:t>
      </w:r>
      <w:r>
        <w:t xml:space="preserve"> </w:t>
      </w:r>
      <w:hyperlink r:id="rId21" w:history="1">
        <w:r w:rsidRPr="003A43EB">
          <w:rPr>
            <w:rStyle w:val="Hyperlink"/>
          </w:rPr>
          <w:t>https://theconversation.com/explainer-evergreening-and-how-big-pharma-keeps-drug-prices-high-33623</w:t>
        </w:r>
      </w:hyperlink>
      <w:r>
        <w:t xml:space="preserve"> (</w:t>
      </w:r>
      <w:r w:rsidRPr="0078080A">
        <w:t>Adjunct Associate Professor; economics of patents, copyright and other "IP", Australian National University</w:t>
      </w:r>
      <w:r>
        <w:t xml:space="preserve"> AND </w:t>
      </w:r>
      <w:r w:rsidRPr="0078080A">
        <w:t>Lecturer in Public Health, La Trobe University</w:t>
      </w:r>
      <w:r>
        <w:t xml:space="preserve">)//Elmer </w:t>
      </w:r>
    </w:p>
    <w:p w14:paraId="0F505E9C" w14:textId="77777777" w:rsidR="00896417" w:rsidRPr="003C6098" w:rsidRDefault="00896417" w:rsidP="00896417">
      <w:pPr>
        <w:rPr>
          <w:sz w:val="16"/>
        </w:rPr>
      </w:pPr>
      <w:r w:rsidRPr="003C6098">
        <w:rPr>
          <w:sz w:val="16"/>
        </w:rPr>
        <w:t xml:space="preserve">Efforts by pharmaceutical companies to extend their patents cost taxpayers millions of dollars each year. In some </w:t>
      </w:r>
      <w:proofErr w:type="gramStart"/>
      <w:r w:rsidRPr="003C6098">
        <w:rPr>
          <w:sz w:val="16"/>
        </w:rPr>
        <w:t>cases</w:t>
      </w:r>
      <w:proofErr w:type="gramEnd"/>
      <w:r w:rsidRPr="003C6098">
        <w:rPr>
          <w:sz w:val="16"/>
        </w:rPr>
        <w:t xml:space="preserve"> they also mean people are subjected to unnecessary clinical trials. </w:t>
      </w:r>
      <w:r w:rsidRPr="003C6098">
        <w:rPr>
          <w:b/>
          <w:sz w:val="26"/>
          <w:u w:val="single"/>
        </w:rPr>
        <w:t>Big pharma</w:t>
      </w:r>
      <w:r w:rsidRPr="003C6098">
        <w:rPr>
          <w:u w:val="single"/>
        </w:rPr>
        <w:t xml:space="preserve"> makes big profits. Their useful new </w:t>
      </w:r>
      <w:r w:rsidRPr="003C6098">
        <w:rPr>
          <w:b/>
          <w:sz w:val="26"/>
          <w:highlight w:val="green"/>
          <w:u w:val="single"/>
        </w:rPr>
        <w:t>drugs are patented</w:t>
      </w:r>
      <w:r w:rsidRPr="003C6098">
        <w:rPr>
          <w:u w:val="single"/>
        </w:rPr>
        <w:t xml:space="preserve">, </w:t>
      </w:r>
      <w:r w:rsidRPr="003C6098">
        <w:rPr>
          <w:b/>
          <w:sz w:val="26"/>
          <w:highlight w:val="green"/>
          <w:u w:val="single"/>
        </w:rPr>
        <w:t xml:space="preserve">protecting them from </w:t>
      </w:r>
      <w:r w:rsidRPr="003C6098">
        <w:rPr>
          <w:b/>
          <w:sz w:val="26"/>
          <w:u w:val="single"/>
        </w:rPr>
        <w:t>competition</w:t>
      </w:r>
      <w:r w:rsidRPr="003C6098">
        <w:rPr>
          <w:u w:val="single"/>
        </w:rPr>
        <w:t xml:space="preserve"> and allowing them to charge high prices. When the patent ends, other companies are allowed to supply the previously patented drug. These are </w:t>
      </w:r>
      <w:r w:rsidRPr="003C6098">
        <w:rPr>
          <w:b/>
          <w:sz w:val="26"/>
          <w:u w:val="single"/>
        </w:rPr>
        <w:t xml:space="preserve">known as </w:t>
      </w:r>
      <w:r w:rsidRPr="003C6098">
        <w:rPr>
          <w:b/>
          <w:sz w:val="26"/>
          <w:highlight w:val="green"/>
          <w:u w:val="single"/>
        </w:rPr>
        <w:t>generics</w:t>
      </w:r>
      <w:r w:rsidRPr="003C6098">
        <w:rPr>
          <w:sz w:val="16"/>
        </w:rPr>
        <w:t xml:space="preserve">. The prices of generic drugs are much lower than the prices of in-patent drugs – it has been suggested that for widely used drugs price falls can be as much as 95%. Pharmaceutical companies want to get their new products listed on the Pharmaceutical Benefits Scheme (PBS), because they will sell in much higher volumes. Taxpayers have an interest in ensuring that these drugs move from the high in-patent price to the much lower off-patent price as early as possible. </w:t>
      </w:r>
      <w:r w:rsidRPr="003C6098">
        <w:rPr>
          <w:u w:val="single"/>
        </w:rPr>
        <w:t xml:space="preserve">On average, a patent provides effective protection from competition for about 14 years. But, of course, </w:t>
      </w:r>
      <w:r w:rsidRPr="003C6098">
        <w:rPr>
          <w:b/>
          <w:sz w:val="26"/>
          <w:highlight w:val="green"/>
          <w:u w:val="single"/>
        </w:rPr>
        <w:t>companies</w:t>
      </w:r>
      <w:r w:rsidRPr="003C6098">
        <w:rPr>
          <w:highlight w:val="green"/>
          <w:u w:val="single"/>
        </w:rPr>
        <w:t xml:space="preserve"> </w:t>
      </w:r>
      <w:r w:rsidRPr="003C6098">
        <w:rPr>
          <w:u w:val="single"/>
        </w:rPr>
        <w:t xml:space="preserve">like monopolies and would like to </w:t>
      </w:r>
      <w:r w:rsidRPr="003C6098">
        <w:rPr>
          <w:b/>
          <w:sz w:val="26"/>
          <w:highlight w:val="green"/>
          <w:u w:val="single"/>
        </w:rPr>
        <w:t>extend the patent period</w:t>
      </w:r>
      <w:r w:rsidRPr="003C6098">
        <w:rPr>
          <w:u w:val="single"/>
        </w:rPr>
        <w:t xml:space="preserve">. Over the past few </w:t>
      </w:r>
      <w:proofErr w:type="gramStart"/>
      <w:r w:rsidRPr="003C6098">
        <w:rPr>
          <w:u w:val="single"/>
        </w:rPr>
        <w:t>decades</w:t>
      </w:r>
      <w:proofErr w:type="gramEnd"/>
      <w:r w:rsidRPr="003C6098">
        <w:rPr>
          <w:u w:val="single"/>
        </w:rPr>
        <w:t xml:space="preserve"> they have </w:t>
      </w:r>
      <w:r w:rsidRPr="003C6098">
        <w:rPr>
          <w:b/>
          <w:sz w:val="26"/>
          <w:highlight w:val="green"/>
          <w:u w:val="single"/>
        </w:rPr>
        <w:t>used</w:t>
      </w:r>
      <w:r w:rsidRPr="003C6098">
        <w:rPr>
          <w:highlight w:val="green"/>
          <w:u w:val="single"/>
        </w:rPr>
        <w:t xml:space="preserve"> </w:t>
      </w:r>
      <w:r w:rsidRPr="003C6098">
        <w:rPr>
          <w:u w:val="single"/>
        </w:rPr>
        <w:t>a process known as evergreening to keep generic companies out of the market for longer</w:t>
      </w:r>
      <w:r w:rsidRPr="003C6098">
        <w:rPr>
          <w:sz w:val="16"/>
        </w:rPr>
        <w:t xml:space="preserve">. How evergreening works </w:t>
      </w:r>
      <w:r w:rsidRPr="003C6098">
        <w:rPr>
          <w:b/>
          <w:sz w:val="26"/>
          <w:highlight w:val="green"/>
          <w:u w:val="single"/>
        </w:rPr>
        <w:t>Evergreening</w:t>
      </w:r>
      <w:r w:rsidRPr="003C6098">
        <w:rPr>
          <w:sz w:val="16"/>
          <w:highlight w:val="green"/>
        </w:rPr>
        <w:t xml:space="preserve"> </w:t>
      </w:r>
      <w:r w:rsidRPr="003C6098">
        <w:rPr>
          <w:sz w:val="16"/>
        </w:rPr>
        <w:t xml:space="preserve">is achieved by seeking extra patents on variations of the original drug – new forms of release, new dosages, new combinations or variations, or new forms. Big pharma refers to this as “lifecycle management”. Even if the patent is dubious, the company can earn more from the higher prices than it pays in legal fees to keep the dubious patent alive. </w:t>
      </w:r>
      <w:r w:rsidRPr="003C6098">
        <w:rPr>
          <w:u w:val="single"/>
        </w:rPr>
        <w:t>Evergreening is possible because in Australia the standard required to get a patent is very low</w:t>
      </w:r>
      <w:r w:rsidRPr="003C6098">
        <w:rPr>
          <w:sz w:val="16"/>
        </w:rPr>
        <w:t xml:space="preserve">. Different methods of delivering drugs (such as extended release, for example) have been known for decades. But when one of these known delivery methods is combined with a known drug, the patent office considers this sufficiently inventive to grant a new 20-year patent. Another </w:t>
      </w:r>
      <w:proofErr w:type="spellStart"/>
      <w:r w:rsidRPr="003C6098">
        <w:rPr>
          <w:sz w:val="16"/>
        </w:rPr>
        <w:t>favourite</w:t>
      </w:r>
      <w:proofErr w:type="spellEnd"/>
      <w:r w:rsidRPr="003C6098">
        <w:rPr>
          <w:sz w:val="16"/>
        </w:rPr>
        <w:t xml:space="preserve"> evergreening strategy is to patent a slight variation of the drug. </w:t>
      </w:r>
      <w:r w:rsidRPr="003C6098">
        <w:rPr>
          <w:u w:val="single"/>
        </w:rPr>
        <w:t>Brand pharmaceutical companies argue that these “lifecycle management” patents provide improved health outcomes to the community. They meet the (very low) patentability thresholds of novelty and inventiveness.</w:t>
      </w:r>
      <w:r w:rsidRPr="003C6098">
        <w:rPr>
          <w:sz w:val="16"/>
        </w:rPr>
        <w:t xml:space="preserve"> Critics argue that the claimed improved health outcomes are small or non-existent. An evergreening story: from </w:t>
      </w:r>
      <w:proofErr w:type="spellStart"/>
      <w:r w:rsidRPr="003C6098">
        <w:rPr>
          <w:sz w:val="16"/>
        </w:rPr>
        <w:t>Efexor</w:t>
      </w:r>
      <w:proofErr w:type="spellEnd"/>
      <w:r w:rsidRPr="003C6098">
        <w:rPr>
          <w:sz w:val="16"/>
        </w:rPr>
        <w:t xml:space="preserve"> to </w:t>
      </w:r>
      <w:proofErr w:type="spellStart"/>
      <w:r w:rsidRPr="003C6098">
        <w:rPr>
          <w:sz w:val="16"/>
        </w:rPr>
        <w:t>Efexor</w:t>
      </w:r>
      <w:proofErr w:type="spellEnd"/>
      <w:r w:rsidRPr="003C6098">
        <w:rPr>
          <w:sz w:val="16"/>
        </w:rPr>
        <w:t xml:space="preserve">-XR to Pristiq An example is useful. </w:t>
      </w:r>
      <w:r w:rsidRPr="003C6098">
        <w:rPr>
          <w:u w:val="single"/>
        </w:rPr>
        <w:t xml:space="preserve">In the case of the depression drug </w:t>
      </w:r>
      <w:r w:rsidRPr="003C6098">
        <w:rPr>
          <w:b/>
          <w:sz w:val="26"/>
          <w:highlight w:val="green"/>
          <w:u w:val="single"/>
        </w:rPr>
        <w:t>venlafaxine</w:t>
      </w:r>
      <w:r w:rsidRPr="003C6098">
        <w:rPr>
          <w:highlight w:val="green"/>
          <w:u w:val="single"/>
        </w:rPr>
        <w:t xml:space="preserve"> </w:t>
      </w:r>
      <w:r w:rsidRPr="003C6098">
        <w:rPr>
          <w:u w:val="single"/>
        </w:rPr>
        <w:t xml:space="preserve">(marketed as </w:t>
      </w:r>
      <w:proofErr w:type="spellStart"/>
      <w:r w:rsidRPr="003C6098">
        <w:rPr>
          <w:u w:val="single"/>
        </w:rPr>
        <w:t>Efexor</w:t>
      </w:r>
      <w:proofErr w:type="spellEnd"/>
      <w:r w:rsidRPr="003C6098">
        <w:rPr>
          <w:u w:val="single"/>
        </w:rPr>
        <w:t>), the original version had major side-effects</w:t>
      </w:r>
      <w:r w:rsidRPr="003C6098">
        <w:rPr>
          <w:sz w:val="16"/>
        </w:rPr>
        <w:t xml:space="preserve">. However, when provided in extended release form these side-effects were substantially reduced. Naturally the </w:t>
      </w:r>
      <w:proofErr w:type="gramStart"/>
      <w:r w:rsidRPr="003C6098">
        <w:rPr>
          <w:sz w:val="16"/>
        </w:rPr>
        <w:t>extended release</w:t>
      </w:r>
      <w:proofErr w:type="gramEnd"/>
      <w:r w:rsidRPr="003C6098">
        <w:rPr>
          <w:sz w:val="16"/>
        </w:rPr>
        <w:t xml:space="preserve"> form (</w:t>
      </w:r>
      <w:proofErr w:type="spellStart"/>
      <w:r w:rsidRPr="003C6098">
        <w:rPr>
          <w:sz w:val="16"/>
        </w:rPr>
        <w:t>Efexor</w:t>
      </w:r>
      <w:proofErr w:type="spellEnd"/>
      <w:r w:rsidRPr="003C6098">
        <w:rPr>
          <w:sz w:val="16"/>
        </w:rPr>
        <w:t xml:space="preserve">-XR) became preferred. Although it might seem obvious to combine venlafaxine with an </w:t>
      </w:r>
      <w:proofErr w:type="gramStart"/>
      <w:r w:rsidRPr="003C6098">
        <w:rPr>
          <w:sz w:val="16"/>
        </w:rPr>
        <w:t>extended release</w:t>
      </w:r>
      <w:proofErr w:type="gramEnd"/>
      <w:r w:rsidRPr="003C6098">
        <w:rPr>
          <w:sz w:val="16"/>
        </w:rPr>
        <w:t xml:space="preserve"> form to overcome the side-effect problem, </w:t>
      </w:r>
      <w:r w:rsidRPr="003C6098">
        <w:rPr>
          <w:u w:val="single"/>
        </w:rPr>
        <w:t xml:space="preserve">the patent office </w:t>
      </w:r>
      <w:r w:rsidRPr="003C6098">
        <w:rPr>
          <w:b/>
          <w:sz w:val="26"/>
          <w:highlight w:val="green"/>
          <w:u w:val="single"/>
        </w:rPr>
        <w:t>granted two new patents</w:t>
      </w:r>
      <w:r w:rsidRPr="003C6098">
        <w:rPr>
          <w:highlight w:val="green"/>
          <w:u w:val="single"/>
        </w:rPr>
        <w:t xml:space="preserve"> </w:t>
      </w:r>
      <w:r w:rsidRPr="003C6098">
        <w:rPr>
          <w:u w:val="single"/>
        </w:rPr>
        <w:t xml:space="preserve">for extended release versions of venlafaxine. One of these was written in such a broad form that it </w:t>
      </w:r>
      <w:r w:rsidRPr="003C6098">
        <w:rPr>
          <w:b/>
          <w:sz w:val="26"/>
          <w:highlight w:val="green"/>
          <w:u w:val="single"/>
          <w:bdr w:val="single" w:sz="12" w:space="0" w:color="auto"/>
        </w:rPr>
        <w:t>delayed generic entry by two and a half years</w:t>
      </w:r>
      <w:r w:rsidRPr="003C6098">
        <w:rPr>
          <w:u w:val="single"/>
        </w:rPr>
        <w:t xml:space="preserve">, while legal wrangling took place. </w:t>
      </w:r>
      <w:r w:rsidRPr="003C6098">
        <w:rPr>
          <w:sz w:val="16"/>
        </w:rPr>
        <w:t xml:space="preserve">Eventually the evergreening patent was declared invalid. But the cost to taxpayers of this delay is estimated at $209 million. Pfizer has a second evergreening strategy for venlafaxine. When venlafaxine is taken, the human body converts it to desvenlafaxine. In other </w:t>
      </w:r>
      <w:proofErr w:type="gramStart"/>
      <w:r w:rsidRPr="003C6098">
        <w:rPr>
          <w:sz w:val="16"/>
        </w:rPr>
        <w:t>words</w:t>
      </w:r>
      <w:proofErr w:type="gramEnd"/>
      <w:r w:rsidRPr="003C6098">
        <w:rPr>
          <w:sz w:val="16"/>
        </w:rPr>
        <w:t xml:space="preserve"> desvenlafaxine is a variant of the original active pharmaceutical ingredient venlafaxine. Clearly the two compounds are closely related. </w:t>
      </w:r>
      <w:proofErr w:type="gramStart"/>
      <w:r w:rsidRPr="003C6098">
        <w:rPr>
          <w:sz w:val="16"/>
        </w:rPr>
        <w:t>So</w:t>
      </w:r>
      <w:proofErr w:type="gramEnd"/>
      <w:r w:rsidRPr="003C6098">
        <w:rPr>
          <w:sz w:val="16"/>
        </w:rPr>
        <w:t xml:space="preserve"> it is astonishing that desvenlafaxine passed the tests for getting a patent. Desvenlafaxine is marketed as Pristiq. Pristiq entered the market early in the two-and-a-half-year period of legal wrangling over the </w:t>
      </w:r>
      <w:proofErr w:type="gramStart"/>
      <w:r w:rsidRPr="003C6098">
        <w:rPr>
          <w:sz w:val="16"/>
        </w:rPr>
        <w:t>extended release</w:t>
      </w:r>
      <w:proofErr w:type="gramEnd"/>
      <w:r w:rsidRPr="003C6098">
        <w:rPr>
          <w:sz w:val="16"/>
        </w:rPr>
        <w:t xml:space="preserve"> venlafaxine (</w:t>
      </w:r>
      <w:proofErr w:type="spellStart"/>
      <w:r w:rsidRPr="003C6098">
        <w:rPr>
          <w:sz w:val="16"/>
        </w:rPr>
        <w:t>Efexor</w:t>
      </w:r>
      <w:proofErr w:type="spellEnd"/>
      <w:r w:rsidRPr="003C6098">
        <w:rPr>
          <w:sz w:val="16"/>
        </w:rPr>
        <w:t xml:space="preserve">-XR) patent. Pfizer’s marketing of Pristiq in February 2009 was so lavish that it attracted the attention of investigative journalists. Pristiq has no additional benefits for patients. Despite this, during the first six months of 2014 half of prescriptions were written for Pristiq rather than for the clinically identical </w:t>
      </w:r>
      <w:proofErr w:type="spellStart"/>
      <w:r w:rsidRPr="003C6098">
        <w:rPr>
          <w:sz w:val="16"/>
        </w:rPr>
        <w:t>Efexor</w:t>
      </w:r>
      <w:proofErr w:type="spellEnd"/>
      <w:r w:rsidRPr="003C6098">
        <w:rPr>
          <w:sz w:val="16"/>
        </w:rPr>
        <w:t xml:space="preserve">-XR. But Pristiq costs between $A22.32 and $A26.50 more than </w:t>
      </w:r>
      <w:proofErr w:type="spellStart"/>
      <w:r w:rsidRPr="003C6098">
        <w:rPr>
          <w:sz w:val="16"/>
        </w:rPr>
        <w:t>Efexor</w:t>
      </w:r>
      <w:proofErr w:type="spellEnd"/>
      <w:r w:rsidRPr="003C6098">
        <w:rPr>
          <w:sz w:val="16"/>
        </w:rPr>
        <w:t xml:space="preserve">-XR, depending on the dose. Based on reported prescription volumes in 2013-14, the cost to the taxpayer of doctors prescribing Pristiq rather than </w:t>
      </w:r>
      <w:proofErr w:type="spellStart"/>
      <w:r w:rsidRPr="003C6098">
        <w:rPr>
          <w:sz w:val="16"/>
        </w:rPr>
        <w:t>Efexor</w:t>
      </w:r>
      <w:proofErr w:type="spellEnd"/>
      <w:r w:rsidRPr="003C6098">
        <w:rPr>
          <w:sz w:val="16"/>
        </w:rPr>
        <w:t>-XR exceeds $21 million a year. Unless generic companies challenge the desvenlafaxine patent,</w:t>
      </w:r>
      <w:r w:rsidRPr="003C6098">
        <w:rPr>
          <w:u w:val="single"/>
        </w:rPr>
        <w:t xml:space="preserve"> there will be </w:t>
      </w:r>
      <w:r w:rsidRPr="003C6098">
        <w:rPr>
          <w:b/>
          <w:sz w:val="26"/>
          <w:highlight w:val="green"/>
          <w:u w:val="single"/>
          <w:bdr w:val="single" w:sz="12" w:space="0" w:color="auto"/>
        </w:rPr>
        <w:t>no generic versions of Pristiq until after August 2023</w:t>
      </w:r>
      <w:r w:rsidRPr="003C6098">
        <w:rPr>
          <w:u w:val="single"/>
        </w:rPr>
        <w:t>, when the patent expires.</w:t>
      </w:r>
    </w:p>
    <w:p w14:paraId="194A3EDF" w14:textId="77777777" w:rsidR="00896417" w:rsidRDefault="00896417" w:rsidP="00896417">
      <w:pPr>
        <w:pStyle w:val="Heading4"/>
      </w:pPr>
      <w:r>
        <w:t xml:space="preserve">That inhibits India’s Pharma Industry – exports of Generics </w:t>
      </w:r>
      <w:proofErr w:type="gramStart"/>
      <w:r>
        <w:rPr>
          <w:u w:val="single"/>
        </w:rPr>
        <w:t>is</w:t>
      </w:r>
      <w:proofErr w:type="gramEnd"/>
      <w:r>
        <w:rPr>
          <w:u w:val="single"/>
        </w:rPr>
        <w:t xml:space="preserve"> key</w:t>
      </w:r>
      <w:r>
        <w:t xml:space="preserve"> to revitalize India Pharma Leadership.</w:t>
      </w:r>
    </w:p>
    <w:p w14:paraId="505AAD54" w14:textId="77777777" w:rsidR="00896417" w:rsidRDefault="00896417" w:rsidP="00896417">
      <w:proofErr w:type="spellStart"/>
      <w:r w:rsidRPr="009A3DED">
        <w:rPr>
          <w:rStyle w:val="Style13ptBold"/>
        </w:rPr>
        <w:t>Neelakantan</w:t>
      </w:r>
      <w:proofErr w:type="spellEnd"/>
      <w:r w:rsidRPr="009A3DED">
        <w:rPr>
          <w:rStyle w:val="Style13ptBold"/>
        </w:rPr>
        <w:t xml:space="preserve"> 14</w:t>
      </w:r>
      <w:r>
        <w:t xml:space="preserve"> </w:t>
      </w:r>
      <w:r w:rsidRPr="009A3DED">
        <w:t xml:space="preserve">Murali </w:t>
      </w:r>
      <w:proofErr w:type="spellStart"/>
      <w:r w:rsidRPr="009A3DED">
        <w:t>Neelakantan</w:t>
      </w:r>
      <w:proofErr w:type="spellEnd"/>
      <w:r w:rsidRPr="009A3DED">
        <w:t xml:space="preserve"> 11-11-2014 “Indian Pharmaceutical Industry: Affordable Access to Healthcare for all” https://web.archive.org/web/20150315092713/https://abcmundial.com/en/news/brics/technology/3838-indian-pharmaceutical-industry-affordable-access-healthcare-all/ (</w:t>
      </w:r>
      <w:proofErr w:type="spellStart"/>
      <w:r w:rsidRPr="009A3DED">
        <w:t>consejero</w:t>
      </w:r>
      <w:proofErr w:type="spellEnd"/>
      <w:r w:rsidRPr="009A3DED">
        <w:t xml:space="preserve"> general global de Cipla Limited)//Elmer </w:t>
      </w:r>
    </w:p>
    <w:p w14:paraId="41B851D2" w14:textId="77777777" w:rsidR="00896417" w:rsidRPr="00DD7A68" w:rsidRDefault="00896417" w:rsidP="00896417">
      <w:pPr>
        <w:rPr>
          <w:sz w:val="16"/>
        </w:rPr>
      </w:pPr>
      <w:r w:rsidRPr="00DD7A68">
        <w:rPr>
          <w:sz w:val="16"/>
        </w:rPr>
        <w:t xml:space="preserve">The story of the Indian pharma sector could well have been like the IT sector if only enough attention was paid to its achievements and the huge impact it has had on healthcare around the world. </w:t>
      </w:r>
      <w:r w:rsidRPr="00DD7A68">
        <w:rPr>
          <w:u w:val="single"/>
        </w:rPr>
        <w:t xml:space="preserve">Unlike other manufacturing or heavy industries in </w:t>
      </w:r>
      <w:r w:rsidRPr="00DD7A68">
        <w:rPr>
          <w:b/>
          <w:sz w:val="26"/>
          <w:highlight w:val="green"/>
          <w:u w:val="single"/>
        </w:rPr>
        <w:t>India</w:t>
      </w:r>
      <w:r w:rsidRPr="00DD7A68">
        <w:rPr>
          <w:u w:val="single"/>
        </w:rPr>
        <w:t xml:space="preserve">, the </w:t>
      </w:r>
      <w:r w:rsidRPr="00DD7A68">
        <w:rPr>
          <w:b/>
          <w:sz w:val="26"/>
          <w:highlight w:val="green"/>
          <w:u w:val="single"/>
        </w:rPr>
        <w:t>pharma</w:t>
      </w:r>
      <w:r w:rsidRPr="00DD7A68">
        <w:rPr>
          <w:highlight w:val="green"/>
          <w:u w:val="single"/>
        </w:rPr>
        <w:t xml:space="preserve"> </w:t>
      </w:r>
      <w:r w:rsidRPr="00DD7A68">
        <w:rPr>
          <w:u w:val="single"/>
        </w:rPr>
        <w:t xml:space="preserve">sector is innovative, widely </w:t>
      </w:r>
      <w:r w:rsidRPr="00DD7A68">
        <w:rPr>
          <w:b/>
          <w:sz w:val="26"/>
          <w:highlight w:val="green"/>
          <w:u w:val="single"/>
        </w:rPr>
        <w:t>acknowledged as making a global impact in</w:t>
      </w:r>
      <w:r w:rsidRPr="00DD7A68">
        <w:rPr>
          <w:highlight w:val="green"/>
          <w:u w:val="single"/>
        </w:rPr>
        <w:t xml:space="preserve"> </w:t>
      </w:r>
      <w:r w:rsidRPr="00DD7A68">
        <w:rPr>
          <w:u w:val="single"/>
        </w:rPr>
        <w:t xml:space="preserve">the </w:t>
      </w:r>
      <w:r w:rsidRPr="00DD7A68">
        <w:rPr>
          <w:b/>
          <w:sz w:val="26"/>
          <w:highlight w:val="green"/>
          <w:u w:val="single"/>
        </w:rPr>
        <w:t>treatment</w:t>
      </w:r>
      <w:r w:rsidRPr="00DD7A68">
        <w:rPr>
          <w:highlight w:val="green"/>
          <w:u w:val="single"/>
        </w:rPr>
        <w:t xml:space="preserve"> </w:t>
      </w:r>
      <w:r w:rsidRPr="00DD7A68">
        <w:rPr>
          <w:u w:val="single"/>
        </w:rPr>
        <w:t xml:space="preserve">of diseases like HIV </w:t>
      </w:r>
      <w:proofErr w:type="gramStart"/>
      <w:r w:rsidRPr="00DD7A68">
        <w:rPr>
          <w:u w:val="single"/>
        </w:rPr>
        <w:t>AIDS[</w:t>
      </w:r>
      <w:proofErr w:type="gramEnd"/>
      <w:r w:rsidRPr="00DD7A68">
        <w:rPr>
          <w:u w:val="single"/>
        </w:rPr>
        <w:t>1] and also able to support the healthcare needs of the world[2].</w:t>
      </w:r>
      <w:r w:rsidRPr="00DD7A68">
        <w:rPr>
          <w:sz w:val="16"/>
        </w:rPr>
        <w:t xml:space="preserve"> The fact that Indian factories are licensed to produce 3,685 drugs compared with 3,815 made within the UK suggests that Indian factories meet global quality standards and are able to produce complex drugs.[3] While news of regulators visiting Indian manufacturing facilities and finding fault with processes is widely reported, very little is said about how routine this is. Gerald </w:t>
      </w:r>
      <w:proofErr w:type="spellStart"/>
      <w:r w:rsidRPr="00DD7A68">
        <w:rPr>
          <w:sz w:val="16"/>
        </w:rPr>
        <w:t>Heddell</w:t>
      </w:r>
      <w:proofErr w:type="spellEnd"/>
      <w:r w:rsidRPr="00DD7A68">
        <w:rPr>
          <w:sz w:val="16"/>
        </w:rPr>
        <w:t>, director of inspections, enforcement and standards at the MHRA, stressed that the number of problems identified by regulators in India was in proportion to the volume of medicines they produced. “When we look back over 110 inspections we conducted over the last two years in India, we had significant concerns with 9 or 10 companies,” he said. “That does not represent a statistically higher proportion than in other parts of the world. India stands out because it is just such a big supplier</w:t>
      </w:r>
      <w:proofErr w:type="gramStart"/>
      <w:r w:rsidRPr="00DD7A68">
        <w:rPr>
          <w:sz w:val="16"/>
        </w:rPr>
        <w:t>.”[</w:t>
      </w:r>
      <w:proofErr w:type="gramEnd"/>
      <w:r w:rsidRPr="00DD7A68">
        <w:rPr>
          <w:sz w:val="16"/>
        </w:rPr>
        <w:t xml:space="preserve">4] </w:t>
      </w:r>
      <w:r w:rsidRPr="003C6098">
        <w:rPr>
          <w:u w:val="single"/>
        </w:rPr>
        <w:t xml:space="preserve">The </w:t>
      </w:r>
      <w:r w:rsidRPr="003C6098">
        <w:rPr>
          <w:b/>
          <w:sz w:val="26"/>
          <w:highlight w:val="green"/>
          <w:u w:val="single"/>
        </w:rPr>
        <w:t>Indian pharma Industry</w:t>
      </w:r>
      <w:r w:rsidRPr="003C6098">
        <w:rPr>
          <w:highlight w:val="green"/>
          <w:u w:val="single"/>
        </w:rPr>
        <w:t xml:space="preserve"> </w:t>
      </w:r>
      <w:r w:rsidRPr="003C6098">
        <w:rPr>
          <w:b/>
          <w:sz w:val="26"/>
          <w:highlight w:val="green"/>
          <w:u w:val="single"/>
        </w:rPr>
        <w:t>produces</w:t>
      </w:r>
      <w:r w:rsidRPr="003C6098">
        <w:rPr>
          <w:u w:val="single"/>
        </w:rPr>
        <w:t xml:space="preserve"> about </w:t>
      </w:r>
      <w:r w:rsidRPr="003C6098">
        <w:rPr>
          <w:b/>
          <w:sz w:val="26"/>
          <w:highlight w:val="green"/>
          <w:u w:val="single"/>
        </w:rPr>
        <w:t>20%</w:t>
      </w:r>
      <w:r w:rsidRPr="003C6098">
        <w:rPr>
          <w:u w:val="single"/>
        </w:rPr>
        <w:t xml:space="preserve"> [5] </w:t>
      </w:r>
      <w:r w:rsidRPr="003C6098">
        <w:rPr>
          <w:b/>
          <w:sz w:val="26"/>
          <w:highlight w:val="green"/>
          <w:u w:val="single"/>
        </w:rPr>
        <w:t>of</w:t>
      </w:r>
      <w:r w:rsidRPr="003C6098">
        <w:rPr>
          <w:u w:val="single"/>
        </w:rPr>
        <w:t xml:space="preserve"> the </w:t>
      </w:r>
      <w:r w:rsidRPr="003C6098">
        <w:rPr>
          <w:b/>
          <w:sz w:val="26"/>
          <w:highlight w:val="green"/>
          <w:u w:val="single"/>
          <w:bdr w:val="single" w:sz="12" w:space="0" w:color="auto"/>
        </w:rPr>
        <w:t>global generic drugs</w:t>
      </w:r>
      <w:r w:rsidRPr="003C6098">
        <w:rPr>
          <w:highlight w:val="green"/>
          <w:u w:val="single"/>
        </w:rPr>
        <w:t xml:space="preserve"> </w:t>
      </w:r>
      <w:r w:rsidRPr="003C6098">
        <w:rPr>
          <w:b/>
          <w:sz w:val="26"/>
          <w:highlight w:val="green"/>
          <w:u w:val="single"/>
        </w:rPr>
        <w:t>with the US accounting for</w:t>
      </w:r>
      <w:r w:rsidRPr="003C6098">
        <w:rPr>
          <w:highlight w:val="green"/>
          <w:u w:val="single"/>
        </w:rPr>
        <w:t xml:space="preserve"> </w:t>
      </w:r>
      <w:r w:rsidRPr="003C6098">
        <w:rPr>
          <w:u w:val="single"/>
        </w:rPr>
        <w:t xml:space="preserve">nearly </w:t>
      </w:r>
      <w:r w:rsidRPr="003C6098">
        <w:rPr>
          <w:b/>
          <w:sz w:val="26"/>
          <w:highlight w:val="green"/>
          <w:u w:val="single"/>
          <w:bdr w:val="single" w:sz="12" w:space="0" w:color="auto"/>
        </w:rPr>
        <w:t>28 per cent of Indian pharmaceutical exports</w:t>
      </w:r>
      <w:r w:rsidRPr="003C6098">
        <w:rPr>
          <w:u w:val="single"/>
        </w:rPr>
        <w:t xml:space="preserve">[6], followed by the European Union at 18 per cent and Africa at over 17 per cent.[7] This should be a clear acknowledgement of the </w:t>
      </w:r>
      <w:r w:rsidRPr="003C6098">
        <w:rPr>
          <w:b/>
          <w:sz w:val="26"/>
          <w:highlight w:val="green"/>
          <w:u w:val="single"/>
        </w:rPr>
        <w:t xml:space="preserve">global leadership that Indian pharma industry has </w:t>
      </w:r>
      <w:r w:rsidRPr="003C6098">
        <w:rPr>
          <w:u w:val="single"/>
        </w:rPr>
        <w:t xml:space="preserve">achieved which would have been impossible without following global quality standards. </w:t>
      </w:r>
      <w:r w:rsidRPr="00DD7A68">
        <w:rPr>
          <w:sz w:val="16"/>
        </w:rPr>
        <w:t xml:space="preserve">Another popular criticism of Indian pharma has been that there is insufficient investment in innovation and R&amp;D. Despite over 500 new drugs being discovered by Indian pharma companies during 1985 – 2005, there seems a perception that India thrives on copying foreign </w:t>
      </w:r>
      <w:proofErr w:type="gramStart"/>
      <w:r w:rsidRPr="00DD7A68">
        <w:rPr>
          <w:sz w:val="16"/>
        </w:rPr>
        <w:t>products[</w:t>
      </w:r>
      <w:proofErr w:type="gramEnd"/>
      <w:r w:rsidRPr="00DD7A68">
        <w:rPr>
          <w:sz w:val="16"/>
        </w:rPr>
        <w:t xml:space="preserve">8]. A recent study by </w:t>
      </w:r>
      <w:proofErr w:type="gramStart"/>
      <w:r w:rsidRPr="00DD7A68">
        <w:rPr>
          <w:sz w:val="16"/>
        </w:rPr>
        <w:t>Evaluate[</w:t>
      </w:r>
      <w:proofErr w:type="gramEnd"/>
      <w:r w:rsidRPr="00DD7A68">
        <w:rPr>
          <w:sz w:val="16"/>
        </w:rPr>
        <w:t xml:space="preserve">9], a leading independent specialist pharma consultancy, reports that there is little difference in the investment by “innovators” and “generics” and it is just a myth that “innovators” invest heavily in research while “generics” don’t. Despite well </w:t>
      </w:r>
      <w:proofErr w:type="spellStart"/>
      <w:r w:rsidRPr="00DD7A68">
        <w:rPr>
          <w:sz w:val="16"/>
        </w:rPr>
        <w:t>publicised</w:t>
      </w:r>
      <w:proofErr w:type="spellEnd"/>
      <w:r w:rsidRPr="00DD7A68">
        <w:rPr>
          <w:sz w:val="16"/>
        </w:rPr>
        <w:t xml:space="preserve"> claims of the Western world, there seems to be a marked decrease in R&amp;D </w:t>
      </w:r>
      <w:proofErr w:type="gramStart"/>
      <w:r w:rsidRPr="00DD7A68">
        <w:rPr>
          <w:sz w:val="16"/>
        </w:rPr>
        <w:t>investments[</w:t>
      </w:r>
      <w:proofErr w:type="gramEnd"/>
      <w:r w:rsidRPr="00DD7A68">
        <w:rPr>
          <w:sz w:val="16"/>
        </w:rPr>
        <w:t xml:space="preserve">10] and this trend is expected to continue.[11] </w:t>
      </w:r>
      <w:r w:rsidRPr="00DD7A68">
        <w:rPr>
          <w:u w:val="single"/>
        </w:rPr>
        <w:t xml:space="preserve">When one </w:t>
      </w:r>
      <w:proofErr w:type="spellStart"/>
      <w:r w:rsidRPr="00DD7A68">
        <w:rPr>
          <w:u w:val="single"/>
        </w:rPr>
        <w:t>realises</w:t>
      </w:r>
      <w:proofErr w:type="spellEnd"/>
      <w:r w:rsidRPr="00DD7A68">
        <w:rPr>
          <w:u w:val="single"/>
        </w:rPr>
        <w:t xml:space="preserve"> that almost 50% of the European pharma patents are either lying dormant or filed in order to block competitors[12] one wonders how innovation is being defined and encouraged. Is it innovation if the effect is stifling further innovation and competition and creating barriers for improvements? </w:t>
      </w:r>
      <w:r w:rsidRPr="00DD7A68">
        <w:rPr>
          <w:b/>
          <w:sz w:val="26"/>
          <w:highlight w:val="green"/>
          <w:u w:val="single"/>
        </w:rPr>
        <w:t>Indian pharma</w:t>
      </w:r>
      <w:r w:rsidRPr="00DD7A68">
        <w:rPr>
          <w:u w:val="single"/>
        </w:rPr>
        <w:t xml:space="preserve"> industry has clearly demonstrated that it </w:t>
      </w:r>
      <w:r w:rsidRPr="00DD7A68">
        <w:rPr>
          <w:b/>
          <w:sz w:val="26"/>
          <w:highlight w:val="green"/>
          <w:u w:val="single"/>
        </w:rPr>
        <w:t>has</w:t>
      </w:r>
      <w:r w:rsidRPr="00DD7A68">
        <w:rPr>
          <w:highlight w:val="green"/>
          <w:u w:val="single"/>
        </w:rPr>
        <w:t xml:space="preserve"> </w:t>
      </w:r>
      <w:r w:rsidRPr="00DD7A68">
        <w:rPr>
          <w:u w:val="single"/>
        </w:rPr>
        <w:t xml:space="preserve">the </w:t>
      </w:r>
      <w:r w:rsidRPr="00DD7A68">
        <w:rPr>
          <w:b/>
          <w:sz w:val="26"/>
          <w:highlight w:val="green"/>
          <w:u w:val="single"/>
        </w:rPr>
        <w:t>potential to be</w:t>
      </w:r>
      <w:r w:rsidRPr="00DD7A68">
        <w:rPr>
          <w:u w:val="single"/>
        </w:rPr>
        <w:t xml:space="preserve"> a part of </w:t>
      </w:r>
      <w:r w:rsidRPr="00DD7A68">
        <w:rPr>
          <w:b/>
          <w:sz w:val="26"/>
          <w:highlight w:val="green"/>
          <w:u w:val="single"/>
        </w:rPr>
        <w:t>the solution</w:t>
      </w:r>
      <w:r w:rsidRPr="00DD7A68">
        <w:rPr>
          <w:u w:val="single"/>
        </w:rPr>
        <w:t xml:space="preserve"> for universal access to healthcare. India’s strength is </w:t>
      </w:r>
      <w:r w:rsidRPr="00DD7A68">
        <w:rPr>
          <w:b/>
          <w:sz w:val="26"/>
          <w:highlight w:val="green"/>
          <w:u w:val="single"/>
        </w:rPr>
        <w:t>innovating</w:t>
      </w:r>
      <w:r w:rsidRPr="00DD7A68">
        <w:rPr>
          <w:highlight w:val="green"/>
          <w:u w:val="single"/>
        </w:rPr>
        <w:t xml:space="preserve"> </w:t>
      </w:r>
      <w:r w:rsidRPr="00DD7A68">
        <w:rPr>
          <w:b/>
          <w:sz w:val="26"/>
          <w:highlight w:val="green"/>
          <w:u w:val="single"/>
        </w:rPr>
        <w:t>to improve global access to medicines</w:t>
      </w:r>
      <w:r w:rsidRPr="00DD7A68">
        <w:rPr>
          <w:u w:val="single"/>
        </w:rPr>
        <w:t xml:space="preserve"> as opposed to developing more and more “me too” drugs which have been traditionally defined by the West as innovation</w:t>
      </w:r>
      <w:r w:rsidRPr="00DD7A68">
        <w:rPr>
          <w:sz w:val="16"/>
        </w:rPr>
        <w:t xml:space="preserve">. There is now a growing acknowledgment that the existing IPR regime that is being touted by the West doesn’t foster innovation. As such, the current patent system is itself reeling from the ill effects of patent assertion entities (trolls) that do not produce anything of value but merely hold patents with a view to threatening businesses with infringement actions to obtain licensing revenue. Patents have other flaws that relate to monopoly power, both because it harms consumers who have to pay high prices and because it can hinder improvements and subsequent innovations.[13] Static distortions, too little incentive for original research, and wasteful duplication of research are some of the most serious problems of the patent system.[14]In addition to TRIPs - compliant patent regimes which ostensibly promote innovation and discourage copying, the next generation of barriers to competition seems to be set up as global standards. Just as IPR was addressed by the WTO in TRIPs, the more recent barriers are likely to be in the form of </w:t>
      </w:r>
      <w:proofErr w:type="spellStart"/>
      <w:r w:rsidRPr="00DD7A68">
        <w:rPr>
          <w:sz w:val="16"/>
        </w:rPr>
        <w:t>harmonised</w:t>
      </w:r>
      <w:proofErr w:type="spellEnd"/>
      <w:r w:rsidRPr="00DD7A68">
        <w:rPr>
          <w:sz w:val="16"/>
        </w:rPr>
        <w:t xml:space="preserve"> regulations. Patent </w:t>
      </w:r>
      <w:proofErr w:type="gramStart"/>
      <w:r w:rsidRPr="00DD7A68">
        <w:rPr>
          <w:sz w:val="16"/>
        </w:rPr>
        <w:t>linkage[</w:t>
      </w:r>
      <w:proofErr w:type="gramEnd"/>
      <w:r w:rsidRPr="00DD7A68">
        <w:rPr>
          <w:sz w:val="16"/>
        </w:rPr>
        <w:t xml:space="preserve">15] (in Canada and the US for example) denies access to markets on a mere allegation of patent infringement. Despite the US Supreme </w:t>
      </w:r>
      <w:proofErr w:type="gramStart"/>
      <w:r w:rsidRPr="00DD7A68">
        <w:rPr>
          <w:sz w:val="16"/>
        </w:rPr>
        <w:t>Court[</w:t>
      </w:r>
      <w:proofErr w:type="gramEnd"/>
      <w:r w:rsidRPr="00DD7A68">
        <w:rPr>
          <w:sz w:val="16"/>
        </w:rPr>
        <w:t xml:space="preserve">16] indicating that patent linkage needs to be reconsidered and access to medicines should not be denied on allegation of patent infringement and recent attempts by Italy to introduce a system of patent linkage resulted in a notice from the European Commission asking for the removal of these provisions from Italian law,[17] patent linkage is a real barrier to competition in healthcare which is beset with unaffordable drugs. Data exclusivity extends the term of monopoly enjoyed by patent holders and keeps out competition and innovation without any benefits to society. This concept does not exist in sectors other than pharma and there seems to be no real rationale for pharma to get special treatment. In fact, data exclusivity raises several ethical and moral issues. Countries have always been allowed to </w:t>
      </w:r>
      <w:proofErr w:type="spellStart"/>
      <w:r w:rsidRPr="00DD7A68">
        <w:rPr>
          <w:sz w:val="16"/>
        </w:rPr>
        <w:t>customise</w:t>
      </w:r>
      <w:proofErr w:type="spellEnd"/>
      <w:r w:rsidRPr="00DD7A68">
        <w:rPr>
          <w:sz w:val="16"/>
        </w:rPr>
        <w:t xml:space="preserve"> their IP policy and regulation based on their unique local conditions. Some countries are more technologically proficient than others, and this distinction may warrant separate norms in areas of technology that they are strong </w:t>
      </w:r>
      <w:proofErr w:type="gramStart"/>
      <w:r w:rsidRPr="00DD7A68">
        <w:rPr>
          <w:sz w:val="16"/>
        </w:rPr>
        <w:t>in.[</w:t>
      </w:r>
      <w:proofErr w:type="gramEnd"/>
      <w:r w:rsidRPr="00DD7A68">
        <w:rPr>
          <w:sz w:val="16"/>
        </w:rPr>
        <w:t xml:space="preserve">18] Even where </w:t>
      </w:r>
      <w:proofErr w:type="spellStart"/>
      <w:r w:rsidRPr="00DD7A68">
        <w:rPr>
          <w:sz w:val="16"/>
        </w:rPr>
        <w:t>harmonisation</w:t>
      </w:r>
      <w:proofErr w:type="spellEnd"/>
      <w:r w:rsidRPr="00DD7A68">
        <w:rPr>
          <w:sz w:val="16"/>
        </w:rPr>
        <w:t xml:space="preserve"> has been accepted as a concept, like the EU for example, it has been implemented in a manner that is sympathetic to the local conditions of individual countries. India’s strength and expertise lies in developing drugs which are accessible for patients across the globe. India’s stand on IPR regime acknowledges that diverse countries cannot be forced to one uniform regulatory system. This principled stand was recently demonstrated during the Bali round of talks on the Trade Facilitation Agreement.[19] In the background of the Trans Pacific and </w:t>
      </w:r>
      <w:proofErr w:type="spellStart"/>
      <w:r w:rsidRPr="00DD7A68">
        <w:rPr>
          <w:sz w:val="16"/>
        </w:rPr>
        <w:t>Trans Atlantic</w:t>
      </w:r>
      <w:proofErr w:type="spellEnd"/>
      <w:r w:rsidRPr="00DD7A68">
        <w:rPr>
          <w:sz w:val="16"/>
        </w:rPr>
        <w:t xml:space="preserve"> Partnerships being negotiated, India has the opportunity to demonstrate leadership in the global market place by pioneering the opposition to using </w:t>
      </w:r>
      <w:proofErr w:type="spellStart"/>
      <w:r w:rsidRPr="00DD7A68">
        <w:rPr>
          <w:sz w:val="16"/>
        </w:rPr>
        <w:t>harmonisation</w:t>
      </w:r>
      <w:proofErr w:type="spellEnd"/>
      <w:r w:rsidRPr="00DD7A68">
        <w:rPr>
          <w:sz w:val="16"/>
        </w:rPr>
        <w:t xml:space="preserve"> as a proxy for barriers to competition. While the US and its allies may officially oppose India’s view of the IPR regime they have </w:t>
      </w:r>
      <w:proofErr w:type="spellStart"/>
      <w:r w:rsidRPr="00DD7A68">
        <w:rPr>
          <w:sz w:val="16"/>
        </w:rPr>
        <w:t>realised</w:t>
      </w:r>
      <w:proofErr w:type="spellEnd"/>
      <w:r w:rsidRPr="00DD7A68">
        <w:rPr>
          <w:sz w:val="16"/>
        </w:rPr>
        <w:t xml:space="preserve"> that the key to their sustainable development is the ability of government to ensure that healthcare is accessible to everyone, not just the rich. Cost of healthcare has increased significantly causing an alarming number of patients to go off treatment, risk importing </w:t>
      </w:r>
      <w:proofErr w:type="gramStart"/>
      <w:r w:rsidRPr="00DD7A68">
        <w:rPr>
          <w:sz w:val="16"/>
        </w:rPr>
        <w:t>counterfeits[</w:t>
      </w:r>
      <w:proofErr w:type="gramEnd"/>
      <w:r w:rsidRPr="00DD7A68">
        <w:rPr>
          <w:sz w:val="16"/>
        </w:rPr>
        <w:t xml:space="preserve">20] or in many cases, declare bankruptcy[21]. The issue of access to healthcare in the developing world has, despite some efforts by the UN, The Global Fund, PEPFAR and other aid institutions, not had the impact that it should have. </w:t>
      </w:r>
      <w:r w:rsidRPr="00DD7A68">
        <w:rPr>
          <w:u w:val="single"/>
        </w:rPr>
        <w:t xml:space="preserve">There is a </w:t>
      </w:r>
      <w:proofErr w:type="spellStart"/>
      <w:r w:rsidRPr="00DD7A68">
        <w:rPr>
          <w:u w:val="single"/>
        </w:rPr>
        <w:t>realisation</w:t>
      </w:r>
      <w:proofErr w:type="spellEnd"/>
      <w:r w:rsidRPr="00DD7A68">
        <w:rPr>
          <w:u w:val="single"/>
        </w:rPr>
        <w:t xml:space="preserve">, albeit unarticulated, that Indian Pharma companies have the potential to be, like Indian technology companies averted the y2K crisis, a key element of the solution to world's healthcare crisis. </w:t>
      </w:r>
      <w:r w:rsidRPr="00DD7A68">
        <w:rPr>
          <w:b/>
          <w:sz w:val="26"/>
          <w:highlight w:val="green"/>
          <w:u w:val="single"/>
        </w:rPr>
        <w:t>Now is</w:t>
      </w:r>
      <w:r w:rsidRPr="00DD7A68">
        <w:rPr>
          <w:highlight w:val="green"/>
          <w:u w:val="single"/>
        </w:rPr>
        <w:t xml:space="preserve"> </w:t>
      </w:r>
      <w:r w:rsidRPr="00DD7A68">
        <w:rPr>
          <w:u w:val="single"/>
        </w:rPr>
        <w:t xml:space="preserve">a great </w:t>
      </w:r>
      <w:r w:rsidRPr="00DD7A68">
        <w:rPr>
          <w:b/>
          <w:sz w:val="26"/>
          <w:highlight w:val="green"/>
          <w:u w:val="single"/>
          <w:bdr w:val="single" w:sz="12" w:space="0" w:color="auto"/>
        </w:rPr>
        <w:t>opportunity for India to demonstrate leadership</w:t>
      </w:r>
      <w:r w:rsidRPr="00DD7A68">
        <w:rPr>
          <w:highlight w:val="green"/>
          <w:u w:val="single"/>
        </w:rPr>
        <w:t xml:space="preserve"> </w:t>
      </w:r>
      <w:r w:rsidRPr="00DD7A68">
        <w:rPr>
          <w:u w:val="single"/>
        </w:rPr>
        <w:t>in IPR regimes as more and more countries like South Africa and Brazil are following India’s example.</w:t>
      </w:r>
    </w:p>
    <w:p w14:paraId="5727CB1E" w14:textId="77777777" w:rsidR="00896417" w:rsidRDefault="00896417" w:rsidP="00896417">
      <w:pPr>
        <w:pStyle w:val="Heading4"/>
      </w:pPr>
      <w:r>
        <w:t>Indian pharma strength is key to their soft power</w:t>
      </w:r>
    </w:p>
    <w:p w14:paraId="2CA811F8" w14:textId="77777777" w:rsidR="00896417" w:rsidRDefault="00896417" w:rsidP="00896417">
      <w:r w:rsidRPr="009A3DED">
        <w:rPr>
          <w:rStyle w:val="Style13ptBold"/>
        </w:rPr>
        <w:t>Jha 16</w:t>
      </w:r>
      <w:r>
        <w:t xml:space="preserve"> Prem Shankar Jha 11-5-2016 “</w:t>
      </w:r>
      <w:r w:rsidRPr="009A3DED">
        <w:t>Let India unleash its soft power</w:t>
      </w:r>
      <w:r>
        <w:t xml:space="preserve">” </w:t>
      </w:r>
      <w:hyperlink r:id="rId22" w:history="1">
        <w:r w:rsidRPr="003A43EB">
          <w:rPr>
            <w:rStyle w:val="Hyperlink"/>
          </w:rPr>
          <w:t>https://www.thehindu.com/opinion/lead/Let-India-unleash-its-soft-power/article13292272.ece</w:t>
        </w:r>
      </w:hyperlink>
      <w:r>
        <w:t xml:space="preserve"> (Writer at the Hindu)//Elmer </w:t>
      </w:r>
    </w:p>
    <w:p w14:paraId="46C6294A" w14:textId="77777777" w:rsidR="00896417" w:rsidRDefault="00896417" w:rsidP="00896417">
      <w:pPr>
        <w:rPr>
          <w:sz w:val="16"/>
        </w:rPr>
      </w:pPr>
      <w:r w:rsidRPr="00DD7A68">
        <w:rPr>
          <w:u w:val="single"/>
        </w:rPr>
        <w:t xml:space="preserve">And why stop at food grains? In drought-struck regions, contaminated water kills much faster than hunger and takes the very young and the very old first. The </w:t>
      </w:r>
      <w:r w:rsidRPr="00DD7A68">
        <w:rPr>
          <w:b/>
          <w:sz w:val="26"/>
          <w:highlight w:val="green"/>
          <w:u w:val="single"/>
        </w:rPr>
        <w:t>Indian pharmaceuticals</w:t>
      </w:r>
      <w:r w:rsidRPr="00DD7A68">
        <w:rPr>
          <w:highlight w:val="green"/>
          <w:u w:val="single"/>
        </w:rPr>
        <w:t xml:space="preserve"> </w:t>
      </w:r>
      <w:r w:rsidRPr="00DD7A68">
        <w:rPr>
          <w:u w:val="single"/>
        </w:rPr>
        <w:t xml:space="preserve">industry </w:t>
      </w:r>
      <w:r w:rsidRPr="00DD7A68">
        <w:rPr>
          <w:b/>
          <w:sz w:val="26"/>
          <w:highlight w:val="green"/>
          <w:u w:val="single"/>
          <w:bdr w:val="single" w:sz="12" w:space="0" w:color="auto"/>
        </w:rPr>
        <w:t>is the envy of the world</w:t>
      </w:r>
      <w:r w:rsidRPr="00DD7A68">
        <w:rPr>
          <w:u w:val="single"/>
        </w:rPr>
        <w:t xml:space="preserve">, </w:t>
      </w:r>
      <w:r w:rsidRPr="00DD7A68">
        <w:rPr>
          <w:b/>
          <w:sz w:val="26"/>
          <w:highlight w:val="green"/>
          <w:u w:val="single"/>
        </w:rPr>
        <w:t>because it produces and sells</w:t>
      </w:r>
      <w:r w:rsidRPr="00DD7A68">
        <w:rPr>
          <w:highlight w:val="green"/>
          <w:u w:val="single"/>
        </w:rPr>
        <w:t xml:space="preserve"> </w:t>
      </w:r>
      <w:r w:rsidRPr="00DD7A68">
        <w:rPr>
          <w:b/>
          <w:sz w:val="26"/>
          <w:highlight w:val="green"/>
          <w:u w:val="single"/>
        </w:rPr>
        <w:t>medicines at a tenth to a thirtieth</w:t>
      </w:r>
      <w:r w:rsidRPr="00DD7A68">
        <w:rPr>
          <w:highlight w:val="green"/>
          <w:u w:val="single"/>
        </w:rPr>
        <w:t xml:space="preserve"> </w:t>
      </w:r>
      <w:r w:rsidRPr="00DD7A68">
        <w:rPr>
          <w:u w:val="single"/>
        </w:rPr>
        <w:t xml:space="preserve">of the </w:t>
      </w:r>
      <w:r w:rsidRPr="00DD7A68">
        <w:rPr>
          <w:b/>
          <w:sz w:val="26"/>
          <w:highlight w:val="green"/>
          <w:u w:val="single"/>
        </w:rPr>
        <w:t>retail prices abroad</w:t>
      </w:r>
      <w:r w:rsidRPr="00DD7A68">
        <w:rPr>
          <w:u w:val="single"/>
        </w:rPr>
        <w:t xml:space="preserve">. </w:t>
      </w:r>
      <w:r w:rsidRPr="00DD7A68">
        <w:rPr>
          <w:b/>
          <w:sz w:val="26"/>
          <w:highlight w:val="green"/>
          <w:u w:val="single"/>
        </w:rPr>
        <w:t>Can Delhi not buttress its</w:t>
      </w:r>
      <w:r w:rsidRPr="00DD7A68">
        <w:rPr>
          <w:highlight w:val="green"/>
          <w:u w:val="single"/>
        </w:rPr>
        <w:t xml:space="preserve"> </w:t>
      </w:r>
      <w:r w:rsidRPr="00DD7A68">
        <w:rPr>
          <w:b/>
          <w:sz w:val="26"/>
          <w:highlight w:val="green"/>
          <w:u w:val="single"/>
        </w:rPr>
        <w:t>food aid with medicines</w:t>
      </w:r>
      <w:r w:rsidRPr="00DD7A68">
        <w:rPr>
          <w:u w:val="single"/>
        </w:rPr>
        <w:t xml:space="preserve"> and vitamins</w:t>
      </w:r>
      <w:r w:rsidRPr="00DD7A68">
        <w:rPr>
          <w:highlight w:val="green"/>
          <w:u w:val="single"/>
        </w:rPr>
        <w:t xml:space="preserve">? This will give </w:t>
      </w:r>
      <w:r w:rsidRPr="00DD7A68">
        <w:rPr>
          <w:b/>
          <w:sz w:val="26"/>
          <w:highlight w:val="green"/>
          <w:u w:val="single"/>
        </w:rPr>
        <w:t>an entirely new meaning to</w:t>
      </w:r>
      <w:r w:rsidRPr="00DD7A68">
        <w:rPr>
          <w:u w:val="single"/>
        </w:rPr>
        <w:t xml:space="preserve"> the concept of </w:t>
      </w:r>
      <w:r w:rsidRPr="00DD7A68">
        <w:rPr>
          <w:b/>
          <w:sz w:val="26"/>
          <w:highlight w:val="green"/>
          <w:u w:val="single"/>
        </w:rPr>
        <w:t>Soft Power for</w:t>
      </w:r>
      <w:r w:rsidRPr="00DD7A68">
        <w:rPr>
          <w:highlight w:val="green"/>
          <w:u w:val="single"/>
        </w:rPr>
        <w:t xml:space="preserve">, </w:t>
      </w:r>
      <w:r w:rsidRPr="00DD7A68">
        <w:rPr>
          <w:b/>
          <w:sz w:val="26"/>
          <w:highlight w:val="green"/>
          <w:u w:val="single"/>
        </w:rPr>
        <w:t>unlike the West</w:t>
      </w:r>
      <w:r w:rsidRPr="00DD7A68">
        <w:rPr>
          <w:u w:val="single"/>
        </w:rPr>
        <w:t xml:space="preserve"> in its present incarnation, </w:t>
      </w:r>
      <w:r w:rsidRPr="00DD7A68">
        <w:rPr>
          <w:b/>
          <w:sz w:val="26"/>
          <w:highlight w:val="green"/>
          <w:u w:val="single"/>
        </w:rPr>
        <w:t>it would be seeking to build influence by protecting</w:t>
      </w:r>
      <w:r w:rsidRPr="00DD7A68">
        <w:rPr>
          <w:highlight w:val="green"/>
          <w:u w:val="single"/>
        </w:rPr>
        <w:t xml:space="preserve"> </w:t>
      </w:r>
      <w:r w:rsidRPr="00DD7A68">
        <w:rPr>
          <w:u w:val="single"/>
        </w:rPr>
        <w:t xml:space="preserve">and preserving, </w:t>
      </w:r>
      <w:r w:rsidRPr="00DD7A68">
        <w:rPr>
          <w:b/>
          <w:sz w:val="26"/>
          <w:highlight w:val="green"/>
          <w:u w:val="single"/>
        </w:rPr>
        <w:t>not destroying</w:t>
      </w:r>
      <w:r w:rsidRPr="00DD7A68">
        <w:rPr>
          <w:u w:val="single"/>
        </w:rPr>
        <w:t xml:space="preserve">; by expanding peoples' futures instead of </w:t>
      </w:r>
      <w:proofErr w:type="spellStart"/>
      <w:r w:rsidRPr="00DD7A68">
        <w:rPr>
          <w:u w:val="single"/>
        </w:rPr>
        <w:t>ending</w:t>
      </w:r>
      <w:proofErr w:type="spellEnd"/>
      <w:r w:rsidRPr="00DD7A68">
        <w:rPr>
          <w:u w:val="single"/>
        </w:rPr>
        <w:t xml:space="preserve"> them in darkness. We have been relatively </w:t>
      </w:r>
      <w:r w:rsidRPr="00DD7A68">
        <w:rPr>
          <w:b/>
          <w:sz w:val="26"/>
          <w:highlight w:val="green"/>
          <w:u w:val="single"/>
        </w:rPr>
        <w:t xml:space="preserve">slow to </w:t>
      </w:r>
      <w:proofErr w:type="spellStart"/>
      <w:r w:rsidRPr="00DD7A68">
        <w:rPr>
          <w:b/>
          <w:sz w:val="26"/>
          <w:highlight w:val="green"/>
          <w:u w:val="single"/>
        </w:rPr>
        <w:t>realise</w:t>
      </w:r>
      <w:proofErr w:type="spellEnd"/>
      <w:r w:rsidRPr="00DD7A68">
        <w:rPr>
          <w:highlight w:val="green"/>
          <w:u w:val="single"/>
        </w:rPr>
        <w:t xml:space="preserve"> </w:t>
      </w:r>
      <w:r w:rsidRPr="00DD7A68">
        <w:rPr>
          <w:u w:val="single"/>
        </w:rPr>
        <w:t xml:space="preserve">our </w:t>
      </w:r>
      <w:r w:rsidRPr="00DD7A68">
        <w:rPr>
          <w:b/>
          <w:sz w:val="26"/>
          <w:highlight w:val="green"/>
          <w:u w:val="single"/>
        </w:rPr>
        <w:t>full potential</w:t>
      </w:r>
      <w:r w:rsidRPr="00DD7A68">
        <w:rPr>
          <w:highlight w:val="green"/>
          <w:u w:val="single"/>
        </w:rPr>
        <w:t xml:space="preserve"> </w:t>
      </w:r>
      <w:r w:rsidRPr="00DD7A68">
        <w:rPr>
          <w:u w:val="single"/>
        </w:rPr>
        <w:t>for the exercise of soft power</w:t>
      </w:r>
      <w:r w:rsidRPr="00DD7A68">
        <w:rPr>
          <w:sz w:val="16"/>
        </w:rPr>
        <w:t>. This could be because of our too-ready acceptance of a concept that was created by an American to address American foreign policy concerns. In Joseph Nye's original definition, soft power originated in the capacity to attract others to your country's culture, values and institutions. Indian policymakers have taken this to heart and relied mainly upon India's open society, democratic institutions, lack of aggressive intent and willingness to share the burden of U.N. peacekeeping and policing the global commons, to garner respect and support in the international community</w:t>
      </w:r>
      <w:r w:rsidRPr="00DD7A68">
        <w:rPr>
          <w:u w:val="single"/>
        </w:rPr>
        <w:t xml:space="preserve">. It is only in the last half-decade, as the Westphalian international order crumbled and India's </w:t>
      </w:r>
      <w:proofErr w:type="spellStart"/>
      <w:r w:rsidRPr="00DD7A68">
        <w:rPr>
          <w:u w:val="single"/>
        </w:rPr>
        <w:t>neighbourhood</w:t>
      </w:r>
      <w:proofErr w:type="spellEnd"/>
      <w:r w:rsidRPr="00DD7A68">
        <w:rPr>
          <w:u w:val="single"/>
        </w:rPr>
        <w:t xml:space="preserve"> became increasingly unstable, that New Delhi has begun to explore the economic dimensions of ‘soft power' seriously.</w:t>
      </w:r>
      <w:r w:rsidRPr="00DD7A68">
        <w:rPr>
          <w:sz w:val="16"/>
        </w:rPr>
        <w:t xml:space="preserve"> Afghanistan has been the focus of its initial efforts, and its success is attested to by the threat (irrational though it is) that Pakistan feels from it.</w:t>
      </w:r>
    </w:p>
    <w:p w14:paraId="3B2ADFB0" w14:textId="77777777" w:rsidR="00896417" w:rsidRDefault="00896417" w:rsidP="00896417">
      <w:pPr>
        <w:pStyle w:val="Heading4"/>
        <w:rPr>
          <w:u w:val="single"/>
        </w:rPr>
      </w:pPr>
      <w:r>
        <w:t xml:space="preserve">Successful India Soft Power </w:t>
      </w:r>
      <w:r>
        <w:rPr>
          <w:u w:val="single"/>
        </w:rPr>
        <w:t>solves Extinction</w:t>
      </w:r>
    </w:p>
    <w:p w14:paraId="76D43AAD" w14:textId="77777777" w:rsidR="00896417" w:rsidRPr="00577449" w:rsidRDefault="00896417" w:rsidP="00896417">
      <w:proofErr w:type="spellStart"/>
      <w:r w:rsidRPr="00577449">
        <w:rPr>
          <w:rStyle w:val="Style13ptBold"/>
        </w:rPr>
        <w:t>Kamdar</w:t>
      </w:r>
      <w:proofErr w:type="spellEnd"/>
      <w:r>
        <w:rPr>
          <w:rStyle w:val="Style13ptBold"/>
        </w:rPr>
        <w:t xml:space="preserve"> 7</w:t>
      </w:r>
      <w:r w:rsidRPr="00577449">
        <w:t>, Mira. Planet India: How the fastest growing democracy is transforming America and the world. Simon and Schuster, 2007.</w:t>
      </w:r>
      <w:r>
        <w:t xml:space="preserve"> (</w:t>
      </w:r>
      <w:r w:rsidRPr="00577449">
        <w:t>Bernard Schwartz Fellow at the Asia Society in 2008</w:t>
      </w:r>
      <w:r>
        <w:t>)//Elmer</w:t>
      </w:r>
    </w:p>
    <w:p w14:paraId="46DBF396" w14:textId="77777777" w:rsidR="00896417" w:rsidRPr="000B015F" w:rsidRDefault="00896417" w:rsidP="00896417">
      <w:pPr>
        <w:rPr>
          <w:sz w:val="14"/>
        </w:rPr>
      </w:pPr>
      <w:r w:rsidRPr="00E939B9">
        <w:rPr>
          <w:b/>
          <w:bCs/>
          <w:highlight w:val="green"/>
          <w:u w:val="single"/>
        </w:rPr>
        <w:t>No</w:t>
      </w:r>
      <w:r w:rsidRPr="00E939B9">
        <w:rPr>
          <w:b/>
          <w:bCs/>
          <w:u w:val="single"/>
        </w:rPr>
        <w:t xml:space="preserve"> other </w:t>
      </w:r>
      <w:r w:rsidRPr="00E939B9">
        <w:rPr>
          <w:b/>
          <w:bCs/>
          <w:highlight w:val="green"/>
          <w:u w:val="single"/>
        </w:rPr>
        <w:t>country matters more to the future of our planet than India</w:t>
      </w:r>
      <w:r w:rsidRPr="00C73049">
        <w:rPr>
          <w:u w:val="single"/>
        </w:rPr>
        <w:t>.</w:t>
      </w:r>
      <w:r w:rsidRPr="00E939B9">
        <w:rPr>
          <w:sz w:val="14"/>
        </w:rPr>
        <w:t xml:space="preserve"> There is no challenge we face, no opportunity we covet where India does not have critical relevance. </w:t>
      </w:r>
      <w:r w:rsidRPr="00E939B9">
        <w:rPr>
          <w:b/>
          <w:bCs/>
          <w:highlight w:val="green"/>
          <w:u w:val="single"/>
        </w:rPr>
        <w:t>From</w:t>
      </w:r>
      <w:r w:rsidRPr="00C73049">
        <w:rPr>
          <w:b/>
          <w:bCs/>
          <w:u w:val="single"/>
        </w:rPr>
        <w:t xml:space="preserve"> combating global </w:t>
      </w:r>
      <w:r w:rsidRPr="00E939B9">
        <w:rPr>
          <w:b/>
          <w:bCs/>
          <w:highlight w:val="green"/>
          <w:u w:val="single"/>
        </w:rPr>
        <w:t>terror</w:t>
      </w:r>
      <w:r w:rsidRPr="00C73049">
        <w:rPr>
          <w:b/>
          <w:bCs/>
          <w:u w:val="single"/>
        </w:rPr>
        <w:t xml:space="preserve"> to finding cures for dangerous </w:t>
      </w:r>
      <w:r w:rsidRPr="00E939B9">
        <w:rPr>
          <w:b/>
          <w:bCs/>
          <w:highlight w:val="green"/>
          <w:u w:val="single"/>
        </w:rPr>
        <w:t>pandemics</w:t>
      </w:r>
      <w:r w:rsidRPr="00C73049">
        <w:rPr>
          <w:b/>
          <w:bCs/>
          <w:u w:val="single"/>
        </w:rPr>
        <w:t xml:space="preserve">, from dealing with the </w:t>
      </w:r>
      <w:r w:rsidRPr="00E939B9">
        <w:rPr>
          <w:b/>
          <w:bCs/>
          <w:highlight w:val="green"/>
          <w:u w:val="single"/>
        </w:rPr>
        <w:t>energy</w:t>
      </w:r>
      <w:r w:rsidRPr="00C73049">
        <w:rPr>
          <w:b/>
          <w:bCs/>
          <w:u w:val="single"/>
        </w:rPr>
        <w:t xml:space="preserve"> crisis </w:t>
      </w:r>
      <w:r w:rsidRPr="00E939B9">
        <w:rPr>
          <w:b/>
          <w:bCs/>
          <w:highlight w:val="green"/>
          <w:u w:val="single"/>
        </w:rPr>
        <w:t>to averting</w:t>
      </w:r>
      <w:r w:rsidRPr="00C73049">
        <w:rPr>
          <w:b/>
          <w:bCs/>
          <w:u w:val="single"/>
        </w:rPr>
        <w:t xml:space="preserve"> the worst scenarios of global </w:t>
      </w:r>
      <w:r w:rsidRPr="00E939B9">
        <w:rPr>
          <w:b/>
          <w:bCs/>
          <w:highlight w:val="green"/>
          <w:u w:val="single"/>
        </w:rPr>
        <w:t>warming</w:t>
      </w:r>
      <w:r w:rsidRPr="00C73049">
        <w:rPr>
          <w:u w:val="single"/>
        </w:rPr>
        <w:t>, from rebalancing stark global inequalities to spurring the vital innovation needed to create jobs and improve lives—</w:t>
      </w:r>
      <w:r w:rsidRPr="00E939B9">
        <w:rPr>
          <w:b/>
          <w:bCs/>
          <w:highlight w:val="green"/>
          <w:u w:val="single"/>
        </w:rPr>
        <w:t>India is</w:t>
      </w:r>
      <w:r w:rsidRPr="00C73049">
        <w:rPr>
          <w:b/>
          <w:bCs/>
          <w:u w:val="single"/>
        </w:rPr>
        <w:t xml:space="preserve"> now </w:t>
      </w:r>
      <w:r w:rsidRPr="00E939B9">
        <w:rPr>
          <w:b/>
          <w:bCs/>
          <w:highlight w:val="green"/>
          <w:u w:val="single"/>
        </w:rPr>
        <w:t>a pivotal player</w:t>
      </w:r>
      <w:r w:rsidRPr="00E939B9">
        <w:rPr>
          <w:sz w:val="14"/>
        </w:rPr>
        <w:t xml:space="preserve">. </w:t>
      </w:r>
      <w:r w:rsidRPr="00C73049">
        <w:rPr>
          <w:u w:val="single"/>
        </w:rPr>
        <w:t xml:space="preserve">The world is undergoing a process of profound recalibration </w:t>
      </w:r>
      <w:r w:rsidRPr="00E939B9">
        <w:rPr>
          <w:u w:val="single"/>
        </w:rPr>
        <w:t>in which the rise of Asia is the most important factor. India holds the key to this new world.</w:t>
      </w:r>
      <w:r w:rsidRPr="00E939B9">
        <w:rPr>
          <w:sz w:val="14"/>
        </w:rPr>
        <w:t xml:space="preserve"> India is at once an ancient Asian civilization, a modern nation grounded in Enlightenment values and democratic institutions, and a rising twenty-first-century power. With a population of 1.2 billion, India is the world’s largest democracy. It is an open, vibrant society. India’s diverse population includes Hindus, Muslims, Sikhs, Christians, Buddhists, Jains, Zoroastrians, Jews, and animists. There are twenty-two official languages in India. Three hundred fifty million Indians speak English. India is the world in microcosm. Its geography encompasses every climate, from snowcapped Himalayas to palm-fringed beaches to deserts where nomads and </w:t>
      </w:r>
      <w:proofErr w:type="gramStart"/>
      <w:r w:rsidRPr="00E939B9">
        <w:rPr>
          <w:sz w:val="14"/>
        </w:rPr>
        <w:t>camels</w:t>
      </w:r>
      <w:proofErr w:type="gramEnd"/>
      <w:r w:rsidRPr="00E939B9">
        <w:rPr>
          <w:sz w:val="14"/>
        </w:rPr>
        <w:t xml:space="preserve"> roam. A developing country, India is divided among a tiny affluent minority, a rising middle class, and 800 million people who live on less than $2 per day. India faces all the critical problems of our time—extreme social inequality, employment insecurity, a growing energy crisis, severe water shortages, a degraded environment, global warming, a galloping HIV/AIDS epidemic, terrorist attacks—on a scale that defies the imagination. </w:t>
      </w:r>
      <w:r w:rsidRPr="00E939B9">
        <w:rPr>
          <w:highlight w:val="green"/>
          <w:u w:val="single"/>
        </w:rPr>
        <w:t>India’s goal is</w:t>
      </w:r>
      <w:r w:rsidRPr="00C73049">
        <w:rPr>
          <w:u w:val="single"/>
        </w:rPr>
        <w:t xml:space="preserve"> breathtaking in scope: </w:t>
      </w:r>
      <w:r w:rsidRPr="00E939B9">
        <w:rPr>
          <w:highlight w:val="green"/>
          <w:u w:val="single"/>
        </w:rPr>
        <w:t>transform a developing country</w:t>
      </w:r>
      <w:r w:rsidRPr="00C73049">
        <w:rPr>
          <w:u w:val="single"/>
        </w:rPr>
        <w:t xml:space="preserve"> of more than 1 billion people </w:t>
      </w:r>
      <w:r w:rsidRPr="00E939B9">
        <w:rPr>
          <w:highlight w:val="green"/>
          <w:u w:val="single"/>
        </w:rPr>
        <w:t>into a</w:t>
      </w:r>
      <w:r w:rsidRPr="00C73049">
        <w:rPr>
          <w:u w:val="single"/>
        </w:rPr>
        <w:t xml:space="preserve"> developed nation and </w:t>
      </w:r>
      <w:r w:rsidRPr="00E939B9">
        <w:rPr>
          <w:highlight w:val="green"/>
          <w:u w:val="single"/>
        </w:rPr>
        <w:t>global</w:t>
      </w:r>
      <w:r w:rsidRPr="00C73049">
        <w:rPr>
          <w:u w:val="single"/>
        </w:rPr>
        <w:t xml:space="preserve"> </w:t>
      </w:r>
      <w:r w:rsidRPr="00E939B9">
        <w:rPr>
          <w:highlight w:val="green"/>
          <w:u w:val="single"/>
        </w:rPr>
        <w:t>leader</w:t>
      </w:r>
      <w:r w:rsidRPr="00C73049">
        <w:rPr>
          <w:u w:val="single"/>
        </w:rPr>
        <w:t xml:space="preserve"> </w:t>
      </w:r>
      <w:r w:rsidRPr="00E939B9">
        <w:rPr>
          <w:sz w:val="14"/>
        </w:rPr>
        <w:t xml:space="preserve">by 2020, </w:t>
      </w:r>
      <w:r w:rsidRPr="00C73049">
        <w:rPr>
          <w:u w:val="single"/>
        </w:rPr>
        <w:t xml:space="preserve">and do this as a democracy in an era of resource scarcity and environmental degradation. The world has to cheer India on. </w:t>
      </w:r>
      <w:r w:rsidRPr="00E939B9">
        <w:rPr>
          <w:highlight w:val="green"/>
          <w:u w:val="single"/>
        </w:rPr>
        <w:t>If India fails</w:t>
      </w:r>
      <w:r w:rsidRPr="00C73049">
        <w:rPr>
          <w:u w:val="single"/>
        </w:rPr>
        <w:t xml:space="preserve">, there is a real risk that </w:t>
      </w:r>
      <w:r w:rsidRPr="00E939B9">
        <w:rPr>
          <w:b/>
          <w:bCs/>
          <w:highlight w:val="green"/>
          <w:u w:val="single"/>
        </w:rPr>
        <w:t>our world will become</w:t>
      </w:r>
      <w:r w:rsidRPr="00E939B9">
        <w:rPr>
          <w:b/>
          <w:bCs/>
          <w:u w:val="single"/>
        </w:rPr>
        <w:t xml:space="preserve"> </w:t>
      </w:r>
      <w:r w:rsidRPr="00E939B9">
        <w:rPr>
          <w:b/>
          <w:bCs/>
          <w:highlight w:val="green"/>
          <w:u w:val="single"/>
        </w:rPr>
        <w:t>hostage to</w:t>
      </w:r>
      <w:r w:rsidRPr="00E939B9">
        <w:rPr>
          <w:b/>
          <w:bCs/>
          <w:u w:val="single"/>
        </w:rPr>
        <w:t xml:space="preserve"> political </w:t>
      </w:r>
      <w:r w:rsidRPr="00E939B9">
        <w:rPr>
          <w:b/>
          <w:bCs/>
          <w:highlight w:val="green"/>
          <w:u w:val="single"/>
        </w:rPr>
        <w:t>chaos, war over</w:t>
      </w:r>
      <w:r w:rsidRPr="00E939B9">
        <w:rPr>
          <w:b/>
          <w:bCs/>
          <w:u w:val="single"/>
        </w:rPr>
        <w:t xml:space="preserve"> dwindling </w:t>
      </w:r>
      <w:r w:rsidRPr="00E939B9">
        <w:rPr>
          <w:b/>
          <w:bCs/>
          <w:highlight w:val="green"/>
          <w:u w:val="single"/>
        </w:rPr>
        <w:t>resources, a poisoned environment, and</w:t>
      </w:r>
      <w:r w:rsidRPr="00E939B9">
        <w:rPr>
          <w:b/>
          <w:bCs/>
          <w:u w:val="single"/>
        </w:rPr>
        <w:t xml:space="preserve"> galloping </w:t>
      </w:r>
      <w:r w:rsidRPr="00E939B9">
        <w:rPr>
          <w:b/>
          <w:bCs/>
          <w:highlight w:val="green"/>
          <w:u w:val="single"/>
        </w:rPr>
        <w:t>disease</w:t>
      </w:r>
      <w:r w:rsidRPr="00C73049">
        <w:rPr>
          <w:u w:val="single"/>
        </w:rPr>
        <w:t xml:space="preserve">. Wealthy enclaves will employ private companies to supply their needs and private militias to protect them from the poor massing at their gates. But, </w:t>
      </w:r>
      <w:r w:rsidRPr="00E939B9">
        <w:rPr>
          <w:highlight w:val="green"/>
          <w:u w:val="single"/>
        </w:rPr>
        <w:t>if India succeeds</w:t>
      </w:r>
      <w:r w:rsidRPr="00C73049">
        <w:rPr>
          <w:u w:val="single"/>
        </w:rPr>
        <w:t xml:space="preserve">, </w:t>
      </w:r>
      <w:r w:rsidRPr="00E939B9">
        <w:rPr>
          <w:highlight w:val="green"/>
          <w:u w:val="single"/>
        </w:rPr>
        <w:t>it will demonstrate</w:t>
      </w:r>
      <w:r w:rsidRPr="00C73049">
        <w:rPr>
          <w:u w:val="single"/>
        </w:rPr>
        <w:t xml:space="preserve"> that </w:t>
      </w:r>
      <w:r w:rsidRPr="00E939B9">
        <w:rPr>
          <w:highlight w:val="green"/>
          <w:u w:val="single"/>
        </w:rPr>
        <w:t>it is possible to lift</w:t>
      </w:r>
      <w:r w:rsidRPr="00C73049">
        <w:rPr>
          <w:u w:val="single"/>
        </w:rPr>
        <w:t xml:space="preserve"> hundreds of </w:t>
      </w:r>
      <w:r w:rsidRPr="00E939B9">
        <w:rPr>
          <w:highlight w:val="green"/>
          <w:u w:val="single"/>
        </w:rPr>
        <w:t>millions</w:t>
      </w:r>
      <w:r w:rsidRPr="00C73049">
        <w:rPr>
          <w:u w:val="single"/>
        </w:rPr>
        <w:t xml:space="preserve"> of people </w:t>
      </w:r>
      <w:r w:rsidRPr="00E939B9">
        <w:rPr>
          <w:highlight w:val="green"/>
          <w:u w:val="single"/>
        </w:rPr>
        <w:t>out of poverty.</w:t>
      </w:r>
      <w:r w:rsidRPr="00C73049">
        <w:rPr>
          <w:u w:val="single"/>
        </w:rPr>
        <w:t xml:space="preserve">  It will prove that multiethnic, multireligious democracy is not a luxury for rich societies.  It will </w:t>
      </w:r>
      <w:r w:rsidRPr="00E939B9">
        <w:rPr>
          <w:b/>
          <w:bCs/>
          <w:highlight w:val="green"/>
          <w:u w:val="single"/>
        </w:rPr>
        <w:t xml:space="preserve">show us how to save </w:t>
      </w:r>
      <w:r w:rsidRPr="00E939B9">
        <w:rPr>
          <w:b/>
          <w:bCs/>
          <w:u w:val="single"/>
        </w:rPr>
        <w:t xml:space="preserve">our </w:t>
      </w:r>
      <w:r w:rsidRPr="00E939B9">
        <w:rPr>
          <w:b/>
          <w:bCs/>
          <w:highlight w:val="green"/>
          <w:u w:val="single"/>
        </w:rPr>
        <w:t xml:space="preserve">environment, and </w:t>
      </w:r>
      <w:r w:rsidRPr="00E939B9">
        <w:rPr>
          <w:b/>
          <w:bCs/>
          <w:u w:val="single"/>
        </w:rPr>
        <w:t xml:space="preserve">how to </w:t>
      </w:r>
      <w:r w:rsidRPr="00E939B9">
        <w:rPr>
          <w:b/>
          <w:bCs/>
          <w:highlight w:val="green"/>
          <w:u w:val="single"/>
        </w:rPr>
        <w:t xml:space="preserve">manage </w:t>
      </w:r>
      <w:r w:rsidRPr="00E939B9">
        <w:rPr>
          <w:b/>
          <w:bCs/>
          <w:u w:val="single"/>
        </w:rPr>
        <w:t xml:space="preserve">in a </w:t>
      </w:r>
      <w:r w:rsidRPr="00E939B9">
        <w:rPr>
          <w:b/>
          <w:bCs/>
          <w:highlight w:val="green"/>
          <w:u w:val="single"/>
        </w:rPr>
        <w:t>fractious</w:t>
      </w:r>
      <w:r w:rsidRPr="00E939B9">
        <w:rPr>
          <w:b/>
          <w:bCs/>
          <w:u w:val="single"/>
        </w:rPr>
        <w:t xml:space="preserve">, multipolar </w:t>
      </w:r>
      <w:r w:rsidRPr="00E939B9">
        <w:rPr>
          <w:b/>
          <w:bCs/>
          <w:highlight w:val="green"/>
          <w:u w:val="single"/>
        </w:rPr>
        <w:t>world</w:t>
      </w:r>
      <w:r w:rsidRPr="00C73049">
        <w:rPr>
          <w:u w:val="single"/>
        </w:rPr>
        <w:t>.  India’s gambit is truly the venture of the century.</w:t>
      </w:r>
    </w:p>
    <w:p w14:paraId="7F1C9B54" w14:textId="77777777" w:rsidR="00896417" w:rsidRDefault="00896417" w:rsidP="00896417"/>
    <w:p w14:paraId="077FDD8E" w14:textId="77777777" w:rsidR="00896417" w:rsidRDefault="00896417" w:rsidP="00896417">
      <w:pPr>
        <w:pStyle w:val="Heading3"/>
      </w:pPr>
      <w:r>
        <w:t>1AC---Plan</w:t>
      </w:r>
    </w:p>
    <w:p w14:paraId="4F6343C3" w14:textId="77777777" w:rsidR="00896417" w:rsidRDefault="00896417" w:rsidP="00896417">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2E2B6C01" w14:textId="77777777" w:rsidR="00896417" w:rsidRPr="006C53E1" w:rsidRDefault="00896417" w:rsidP="00896417">
      <w:pPr>
        <w:pStyle w:val="Heading4"/>
      </w:pPr>
      <w:r>
        <w:t xml:space="preserve">The Plan </w:t>
      </w:r>
      <w:r>
        <w:rPr>
          <w:u w:val="single"/>
        </w:rPr>
        <w:t>solves Evergreening</w:t>
      </w:r>
      <w:r>
        <w:t>.</w:t>
      </w:r>
    </w:p>
    <w:p w14:paraId="52DB25DF" w14:textId="77777777" w:rsidR="00896417" w:rsidRPr="005B38BB" w:rsidRDefault="00896417" w:rsidP="00896417">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3"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3C48CF1A" w14:textId="77777777" w:rsidR="00896417" w:rsidRPr="0072187F" w:rsidRDefault="00896417" w:rsidP="00896417">
      <w:pPr>
        <w:rPr>
          <w:sz w:val="16"/>
        </w:rPr>
      </w:pPr>
      <w:r w:rsidRPr="0072187F">
        <w:rPr>
          <w:u w:val="single"/>
        </w:rPr>
        <w:t xml:space="preserve">I believe that </w:t>
      </w:r>
      <w:r w:rsidRPr="009A3DED">
        <w:rPr>
          <w:highlight w:val="green"/>
          <w:u w:val="single"/>
        </w:rPr>
        <w:t xml:space="preserve">one period of protection </w:t>
      </w:r>
      <w:r w:rsidRPr="009A3DED">
        <w:rPr>
          <w:b/>
          <w:bCs/>
          <w:highlight w:val="green"/>
          <w:u w:val="single"/>
          <w:bdr w:val="single" w:sz="4" w:space="0" w:color="auto"/>
        </w:rPr>
        <w:t>should be enough</w:t>
      </w:r>
      <w:r w:rsidRPr="0072187F">
        <w:rPr>
          <w:u w:val="single"/>
        </w:rPr>
        <w:t xml:space="preserve">. We should </w:t>
      </w:r>
      <w:r w:rsidRPr="009A3DED">
        <w:rPr>
          <w:highlight w:val="green"/>
          <w:u w:val="single"/>
        </w:rPr>
        <w:t xml:space="preserve">make </w:t>
      </w:r>
      <w:r w:rsidRPr="0072187F">
        <w:rPr>
          <w:u w:val="single"/>
        </w:rPr>
        <w:t xml:space="preserve">the </w:t>
      </w:r>
      <w:r w:rsidRPr="009A3DED">
        <w:rPr>
          <w:highlight w:val="green"/>
          <w:u w:val="single"/>
        </w:rPr>
        <w:t xml:space="preserve">legal changes </w:t>
      </w:r>
      <w:r w:rsidRPr="0072187F">
        <w:rPr>
          <w:u w:val="single"/>
        </w:rPr>
        <w:t xml:space="preserve">necessary </w:t>
      </w:r>
      <w:r w:rsidRPr="009A3DED">
        <w:rPr>
          <w:highlight w:val="green"/>
          <w:u w:val="single"/>
        </w:rPr>
        <w:t xml:space="preserve">to prevent companies </w:t>
      </w:r>
      <w:r w:rsidRPr="009A3DED">
        <w:rPr>
          <w:b/>
          <w:bCs/>
          <w:highlight w:val="green"/>
          <w:u w:val="single"/>
        </w:rPr>
        <w:t>from building patent walls</w:t>
      </w:r>
      <w:r w:rsidRPr="009A3DED">
        <w:rPr>
          <w:highlight w:val="green"/>
          <w:u w:val="single"/>
        </w:rPr>
        <w:t xml:space="preserve"> </w:t>
      </w:r>
      <w:r w:rsidRPr="0072187F">
        <w:rPr>
          <w:u w:val="single"/>
        </w:rPr>
        <w:t xml:space="preserve">and piling up mountains of rights. This could be </w:t>
      </w:r>
      <w:r w:rsidRPr="009A3DED">
        <w:rPr>
          <w:highlight w:val="green"/>
          <w:u w:val="single"/>
        </w:rPr>
        <w:t xml:space="preserve">accomplished </w:t>
      </w:r>
      <w:r w:rsidRPr="009A3DED">
        <w:rPr>
          <w:b/>
          <w:bCs/>
          <w:highlight w:val="green"/>
          <w:u w:val="single"/>
          <w:bdr w:val="single" w:sz="4" w:space="0" w:color="auto"/>
        </w:rPr>
        <w:t>by a “one-and-done” approach</w:t>
      </w:r>
      <w:r w:rsidRPr="009A3DED">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A3DED">
        <w:rPr>
          <w:highlight w:val="green"/>
          <w:u w:val="single"/>
        </w:rPr>
        <w:t>The result</w:t>
      </w:r>
      <w:r w:rsidRPr="0072187F">
        <w:rPr>
          <w:u w:val="single"/>
        </w:rPr>
        <w:t xml:space="preserve">, however, </w:t>
      </w:r>
      <w:r w:rsidRPr="009A3DED">
        <w:rPr>
          <w:highlight w:val="green"/>
          <w:u w:val="single"/>
        </w:rPr>
        <w:t xml:space="preserve">is that a </w:t>
      </w:r>
      <w:r w:rsidRPr="0072187F">
        <w:rPr>
          <w:u w:val="single"/>
        </w:rPr>
        <w:t xml:space="preserve">pharmaceutical </w:t>
      </w:r>
      <w:r w:rsidRPr="009A3DED">
        <w:rPr>
          <w:highlight w:val="green"/>
          <w:u w:val="single"/>
        </w:rPr>
        <w:t xml:space="preserve">company chooses whether </w:t>
      </w:r>
      <w:r w:rsidRPr="0072187F">
        <w:rPr>
          <w:u w:val="single"/>
        </w:rPr>
        <w:t xml:space="preserve">its period of </w:t>
      </w:r>
      <w:r w:rsidRPr="009A3DED">
        <w:rPr>
          <w:highlight w:val="green"/>
          <w:u w:val="single"/>
        </w:rPr>
        <w:t>exclusivity would be a patent</w:t>
      </w:r>
      <w:r w:rsidRPr="0072187F">
        <w:rPr>
          <w:u w:val="single"/>
        </w:rPr>
        <w:t xml:space="preserve">, an </w:t>
      </w:r>
      <w:r w:rsidRPr="009A3DED">
        <w:rPr>
          <w:highlight w:val="green"/>
          <w:u w:val="single"/>
        </w:rPr>
        <w:t>orphan drug designation</w:t>
      </w:r>
      <w:r w:rsidRPr="0072187F">
        <w:rPr>
          <w:u w:val="single"/>
        </w:rPr>
        <w:t xml:space="preserve">, a period of </w:t>
      </w:r>
      <w:r w:rsidRPr="009A3DED">
        <w:rPr>
          <w:highlight w:val="green"/>
          <w:u w:val="single"/>
        </w:rPr>
        <w:t xml:space="preserve">data exclusivity </w:t>
      </w:r>
      <w:r w:rsidRPr="0072187F">
        <w:rPr>
          <w:u w:val="single"/>
        </w:rPr>
        <w:t xml:space="preserve">(in which no generic is allowed to use the original drug’s safety and effectiveness data), or something else — </w:t>
      </w:r>
      <w:r w:rsidRPr="009A3DED">
        <w:rPr>
          <w:highlight w:val="green"/>
          <w:u w:val="single"/>
        </w:rPr>
        <w:t xml:space="preserve">but </w:t>
      </w:r>
      <w:r w:rsidRPr="009A3DED">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A3DED">
        <w:rPr>
          <w:highlight w:val="green"/>
          <w:u w:val="single"/>
        </w:rPr>
        <w:t>Implementing</w:t>
      </w:r>
      <w:r w:rsidRPr="009A3DED">
        <w:rPr>
          <w:sz w:val="16"/>
          <w:highlight w:val="green"/>
        </w:rPr>
        <w:t xml:space="preserve"> </w:t>
      </w:r>
      <w:r w:rsidRPr="0072187F">
        <w:rPr>
          <w:sz w:val="16"/>
        </w:rPr>
        <w:t xml:space="preserve">a </w:t>
      </w:r>
      <w:r w:rsidRPr="009A3DED">
        <w:rPr>
          <w:highlight w:val="green"/>
          <w:u w:val="single"/>
        </w:rPr>
        <w:t>one-and-done</w:t>
      </w:r>
      <w:r w:rsidRPr="009A3DED">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A3DED">
        <w:rPr>
          <w:highlight w:val="green"/>
          <w:u w:val="single"/>
        </w:rPr>
        <w:t xml:space="preserve">through </w:t>
      </w:r>
      <w:r w:rsidRPr="009A3DED">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503DF249" w14:textId="77777777" w:rsidR="00896417" w:rsidRDefault="00896417" w:rsidP="00896417">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7384AC30" w14:textId="77777777" w:rsidR="00896417" w:rsidRPr="00791206" w:rsidRDefault="00896417" w:rsidP="00896417">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43CEAD31" w14:textId="77777777" w:rsidR="00896417" w:rsidRDefault="00896417" w:rsidP="00896417">
      <w:pPr>
        <w:rPr>
          <w:u w:val="single"/>
        </w:rPr>
      </w:pPr>
      <w:r w:rsidRPr="0072187F">
        <w:rPr>
          <w:u w:val="single"/>
        </w:rPr>
        <w:t>At issue in the Indian case was “</w:t>
      </w:r>
      <w:r w:rsidRPr="009A3DED">
        <w:rPr>
          <w:highlight w:val="green"/>
          <w:u w:val="single"/>
        </w:rPr>
        <w:t>evergreening</w:t>
      </w:r>
      <w:r w:rsidRPr="0072187F">
        <w:rPr>
          <w:u w:val="single"/>
        </w:rPr>
        <w:t xml:space="preserve">,” </w:t>
      </w:r>
      <w:r w:rsidRPr="009A3DED">
        <w:rPr>
          <w:highlight w:val="green"/>
          <w:u w:val="single"/>
        </w:rPr>
        <w:t xml:space="preserve">a </w:t>
      </w:r>
      <w:r w:rsidRPr="0072187F">
        <w:rPr>
          <w:u w:val="single"/>
        </w:rPr>
        <w:t xml:space="preserve">now </w:t>
      </w:r>
      <w:r w:rsidRPr="009A3DED">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A3DED">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9A3DED">
        <w:rPr>
          <w:highlight w:val="green"/>
          <w:u w:val="single"/>
        </w:rPr>
        <w:t xml:space="preserve">tout </w:t>
      </w:r>
      <w:r w:rsidRPr="0072187F">
        <w:rPr>
          <w:u w:val="single"/>
        </w:rPr>
        <w:t xml:space="preserve">the </w:t>
      </w:r>
      <w:r w:rsidRPr="009A3DED">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A3DED">
        <w:rPr>
          <w:highlight w:val="green"/>
          <w:u w:val="single"/>
        </w:rPr>
        <w:t>new versions are</w:t>
      </w:r>
      <w:r w:rsidRPr="009A3DED">
        <w:rPr>
          <w:sz w:val="16"/>
          <w:highlight w:val="green"/>
        </w:rPr>
        <w:t xml:space="preserve"> </w:t>
      </w:r>
      <w:r w:rsidRPr="00BA5EC6">
        <w:rPr>
          <w:sz w:val="16"/>
        </w:rPr>
        <w:t>by definition “</w:t>
      </w:r>
      <w:r w:rsidRPr="009A3DED">
        <w:rPr>
          <w:b/>
          <w:bCs/>
          <w:highlight w:val="green"/>
          <w:u w:val="single"/>
        </w:rPr>
        <w:t>me too” drugs</w:t>
      </w:r>
      <w:r w:rsidRPr="009A3DED">
        <w:rPr>
          <w:highlight w:val="green"/>
          <w:u w:val="single"/>
        </w:rPr>
        <w:t xml:space="preserve">, </w:t>
      </w:r>
      <w:r w:rsidRPr="00BA5EC6">
        <w:rPr>
          <w:u w:val="single"/>
        </w:rPr>
        <w:t xml:space="preserve">and demonstration that the resulting </w:t>
      </w:r>
      <w:r w:rsidRPr="009A3DED">
        <w:rPr>
          <w:b/>
          <w:bCs/>
          <w:highlight w:val="green"/>
          <w:u w:val="single"/>
        </w:rPr>
        <w:t>incremental benefits</w:t>
      </w:r>
      <w:r w:rsidRPr="009A3DED">
        <w:rPr>
          <w:highlight w:val="green"/>
          <w:u w:val="single"/>
        </w:rPr>
        <w:t xml:space="preserve"> </w:t>
      </w:r>
      <w:r w:rsidRPr="00BA5EC6">
        <w:rPr>
          <w:u w:val="single"/>
        </w:rPr>
        <w:t xml:space="preserve">in efficacy and safety are clinically meaningful </w:t>
      </w:r>
      <w:r w:rsidRPr="009A3DED">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A3DED">
        <w:rPr>
          <w:highlight w:val="green"/>
          <w:u w:val="single"/>
        </w:rPr>
        <w:t xml:space="preserve">Rather than </w:t>
      </w:r>
      <w:r w:rsidRPr="00BA5EC6">
        <w:rPr>
          <w:u w:val="single"/>
        </w:rPr>
        <w:t xml:space="preserve">the </w:t>
      </w:r>
      <w:r w:rsidRPr="009A3DED">
        <w:rPr>
          <w:highlight w:val="green"/>
          <w:u w:val="single"/>
        </w:rPr>
        <w:t xml:space="preserve">marginal benefits </w:t>
      </w:r>
      <w:r w:rsidRPr="00BA5EC6">
        <w:rPr>
          <w:u w:val="single"/>
        </w:rPr>
        <w:t xml:space="preserve">accrued </w:t>
      </w:r>
      <w:r w:rsidRPr="009A3DED">
        <w:rPr>
          <w:highlight w:val="green"/>
          <w:u w:val="single"/>
        </w:rPr>
        <w:t xml:space="preserve">from tinkering </w:t>
      </w:r>
      <w:r w:rsidRPr="00BA5EC6">
        <w:rPr>
          <w:u w:val="single"/>
        </w:rPr>
        <w:t xml:space="preserve">with already effective agents, </w:t>
      </w:r>
      <w:r w:rsidRPr="009A3DED">
        <w:rPr>
          <w:highlight w:val="green"/>
          <w:u w:val="single"/>
        </w:rPr>
        <w:t xml:space="preserve">patients </w:t>
      </w:r>
      <w:r w:rsidRPr="00BA5EC6">
        <w:rPr>
          <w:u w:val="single"/>
        </w:rPr>
        <w:t xml:space="preserve">worldwide </w:t>
      </w:r>
      <w:r w:rsidRPr="009A3DED">
        <w:rPr>
          <w:highlight w:val="green"/>
          <w:u w:val="single"/>
        </w:rPr>
        <w:t xml:space="preserve">are in desperate need of </w:t>
      </w:r>
      <w:r w:rsidRPr="00BA5EC6">
        <w:rPr>
          <w:u w:val="single"/>
        </w:rPr>
        <w:t xml:space="preserve">new </w:t>
      </w:r>
      <w:r w:rsidRPr="009A3DED">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A3DED">
        <w:rPr>
          <w:highlight w:val="green"/>
          <w:u w:val="single"/>
        </w:rPr>
        <w:t>developing</w:t>
      </w:r>
      <w:r w:rsidRPr="009A3DED">
        <w:rPr>
          <w:sz w:val="16"/>
          <w:highlight w:val="green"/>
        </w:rPr>
        <w:t xml:space="preserve"> </w:t>
      </w:r>
      <w:r w:rsidRPr="009A3DED">
        <w:rPr>
          <w:highlight w:val="green"/>
          <w:u w:val="single"/>
        </w:rPr>
        <w:t>truly innovative drugs is</w:t>
      </w:r>
      <w:r w:rsidRPr="009A3DED">
        <w:rPr>
          <w:sz w:val="16"/>
          <w:highlight w:val="green"/>
        </w:rPr>
        <w:t xml:space="preserve"> </w:t>
      </w:r>
      <w:r w:rsidRPr="00BA5EC6">
        <w:rPr>
          <w:sz w:val="16"/>
        </w:rPr>
        <w:t xml:space="preserve">undeniably a </w:t>
      </w:r>
      <w:r w:rsidRPr="009A3DED">
        <w:rPr>
          <w:highlight w:val="green"/>
          <w:u w:val="single"/>
        </w:rPr>
        <w:t>high-risk</w:t>
      </w:r>
      <w:r w:rsidRPr="009A3DED">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A3DED">
        <w:rPr>
          <w:highlight w:val="green"/>
          <w:u w:val="single"/>
        </w:rPr>
        <w:t xml:space="preserve">companies must </w:t>
      </w:r>
      <w:r w:rsidRPr="00BA5EC6">
        <w:rPr>
          <w:u w:val="single"/>
        </w:rPr>
        <w:t xml:space="preserve">continue to </w:t>
      </w:r>
      <w:r w:rsidRPr="009A3DED">
        <w:rPr>
          <w:highlight w:val="green"/>
          <w:u w:val="single"/>
        </w:rPr>
        <w:t xml:space="preserve">perceive </w:t>
      </w:r>
      <w:r w:rsidRPr="009A3DED">
        <w:rPr>
          <w:b/>
          <w:bCs/>
          <w:highlight w:val="green"/>
          <w:u w:val="single"/>
        </w:rPr>
        <w:t>sufficient incentives</w:t>
      </w:r>
      <w:r w:rsidRPr="009A3DED">
        <w:rPr>
          <w:highlight w:val="green"/>
          <w:u w:val="single"/>
        </w:rPr>
        <w:t xml:space="preserve"> </w:t>
      </w:r>
      <w:r w:rsidRPr="00BA5EC6">
        <w:rPr>
          <w:u w:val="single"/>
        </w:rPr>
        <w:t xml:space="preserve">to continue investing in innovation. Indeed, there is evidence that the </w:t>
      </w:r>
      <w:r w:rsidRPr="009A3DED">
        <w:rPr>
          <w:highlight w:val="green"/>
          <w:u w:val="single"/>
        </w:rPr>
        <w:t xml:space="preserve">prospect of future evergreening has become </w:t>
      </w:r>
      <w:r w:rsidRPr="00BA5EC6">
        <w:rPr>
          <w:u w:val="single"/>
        </w:rPr>
        <w:t xml:space="preserve">part of the incentive </w:t>
      </w:r>
      <w:r w:rsidRPr="009A3DED">
        <w:rPr>
          <w:highlight w:val="green"/>
          <w:u w:val="single"/>
        </w:rPr>
        <w:t xml:space="preserve">calculation </w:t>
      </w:r>
      <w:r w:rsidRPr="00BA5EC6">
        <w:rPr>
          <w:u w:val="single"/>
        </w:rPr>
        <w:t>for innovative drug development</w:t>
      </w:r>
      <w:r w:rsidRPr="00BA5EC6">
        <w:rPr>
          <w:sz w:val="16"/>
        </w:rPr>
        <w:t xml:space="preserve">.4 But surely it is </w:t>
      </w:r>
      <w:r w:rsidRPr="009A3DED">
        <w:rPr>
          <w:highlight w:val="green"/>
          <w:u w:val="single"/>
        </w:rPr>
        <w:t>perverse to</w:t>
      </w:r>
      <w:r w:rsidRPr="009A3DED">
        <w:rPr>
          <w:sz w:val="16"/>
          <w:highlight w:val="green"/>
        </w:rPr>
        <w:t xml:space="preserve"> </w:t>
      </w:r>
      <w:r w:rsidRPr="00BA5EC6">
        <w:rPr>
          <w:sz w:val="16"/>
        </w:rPr>
        <w:t xml:space="preserve">extend unpredictably a period of patent protection that the government intended to be clearly defined and predictable, and to </w:t>
      </w:r>
      <w:r w:rsidRPr="009A3DED">
        <w:rPr>
          <w:highlight w:val="green"/>
          <w:u w:val="single"/>
        </w:rPr>
        <w:t>maintain incentives</w:t>
      </w:r>
      <w:r w:rsidRPr="009A3DED">
        <w:rPr>
          <w:sz w:val="16"/>
          <w:highlight w:val="green"/>
        </w:rPr>
        <w:t xml:space="preserve"> </w:t>
      </w:r>
      <w:r w:rsidRPr="009A3DED">
        <w:rPr>
          <w:highlight w:val="green"/>
          <w:u w:val="single"/>
        </w:rPr>
        <w:t>that drive companies to divert</w:t>
      </w:r>
      <w:r w:rsidRPr="009A3DED">
        <w:rPr>
          <w:sz w:val="16"/>
          <w:highlight w:val="green"/>
        </w:rPr>
        <w:t xml:space="preserve"> </w:t>
      </w:r>
      <w:r w:rsidRPr="00BA5EC6">
        <w:rPr>
          <w:sz w:val="16"/>
        </w:rPr>
        <w:t xml:space="preserve">their </w:t>
      </w:r>
      <w:r w:rsidRPr="009A3DED">
        <w:rPr>
          <w:b/>
          <w:bCs/>
          <w:highlight w:val="green"/>
          <w:u w:val="single"/>
        </w:rPr>
        <w:t>drug-development resources away from innovation</w:t>
      </w:r>
      <w:r w:rsidRPr="009A3DED">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A3DED">
        <w:rPr>
          <w:b/>
          <w:bCs/>
          <w:highlight w:val="green"/>
          <w:u w:val="single"/>
        </w:rPr>
        <w:t>denying future patents for modifications</w:t>
      </w:r>
      <w:r w:rsidRPr="009A3DED">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A3DED">
        <w:rPr>
          <w:highlight w:val="green"/>
          <w:u w:val="single"/>
        </w:rPr>
        <w:t xml:space="preserve">would </w:t>
      </w:r>
      <w:r w:rsidRPr="00BA5EC6">
        <w:rPr>
          <w:u w:val="single"/>
        </w:rPr>
        <w:t xml:space="preserve">likely </w:t>
      </w:r>
      <w:r w:rsidRPr="009A3DED">
        <w:rPr>
          <w:highlight w:val="green"/>
          <w:u w:val="single"/>
        </w:rPr>
        <w:t xml:space="preserve">reduce </w:t>
      </w:r>
      <w:r w:rsidRPr="00BA5EC6">
        <w:rPr>
          <w:u w:val="single"/>
        </w:rPr>
        <w:t xml:space="preserve">the </w:t>
      </w:r>
      <w:r w:rsidRPr="009A3DED">
        <w:rPr>
          <w:b/>
          <w:bCs/>
          <w:highlight w:val="green"/>
          <w:u w:val="single"/>
        </w:rPr>
        <w:t>extensive patent litigation</w:t>
      </w:r>
      <w:r w:rsidRPr="009A3DED">
        <w:rPr>
          <w:highlight w:val="green"/>
          <w:u w:val="single"/>
        </w:rPr>
        <w:t xml:space="preserve"> that contributes to </w:t>
      </w:r>
      <w:r w:rsidRPr="00BA5EC6">
        <w:rPr>
          <w:u w:val="single"/>
        </w:rPr>
        <w:t xml:space="preserve">the </w:t>
      </w:r>
      <w:r w:rsidRPr="009A3DED">
        <w:rPr>
          <w:b/>
          <w:bCs/>
          <w:highlight w:val="green"/>
          <w:u w:val="single"/>
        </w:rPr>
        <w:t>high prices of generic drugs</w:t>
      </w:r>
      <w:r w:rsidRPr="009A3DED">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6AD6FF19" w14:textId="77777777" w:rsidR="00896417" w:rsidRDefault="00896417" w:rsidP="00896417">
      <w:pPr>
        <w:pStyle w:val="Heading3"/>
      </w:pPr>
      <w:r>
        <w:t>1AC---Framework</w:t>
      </w:r>
    </w:p>
    <w:p w14:paraId="55055B2A" w14:textId="77777777" w:rsidR="00896417" w:rsidRDefault="00896417" w:rsidP="00896417">
      <w:pPr>
        <w:pStyle w:val="Heading4"/>
      </w:pPr>
      <w:r>
        <w:t xml:space="preserve">The standard is maximizing expected </w:t>
      </w:r>
      <w:proofErr w:type="spellStart"/>
      <w:r>
        <w:t>well being</w:t>
      </w:r>
      <w:proofErr w:type="spellEnd"/>
      <w:r>
        <w:t>.</w:t>
      </w:r>
    </w:p>
    <w:p w14:paraId="4987487A" w14:textId="77777777" w:rsidR="00896417" w:rsidRDefault="00896417" w:rsidP="00896417"/>
    <w:p w14:paraId="65F45193" w14:textId="77777777" w:rsidR="00896417" w:rsidRPr="00807451" w:rsidRDefault="00896417" w:rsidP="00896417">
      <w:pPr>
        <w:pStyle w:val="Heading4"/>
        <w:rPr>
          <w:bCs/>
        </w:rPr>
      </w:pPr>
      <w:r w:rsidRPr="00807451">
        <w:rPr>
          <w:bCs/>
        </w:rPr>
        <w:t>The standard is maximizing expected wellbeing</w:t>
      </w:r>
      <w:r>
        <w:rPr>
          <w:bCs/>
        </w:rPr>
        <w:t xml:space="preserve"> or act hedonistic util</w:t>
      </w:r>
      <w:r w:rsidRPr="00807451">
        <w:rPr>
          <w:bCs/>
        </w:rPr>
        <w:t>.</w:t>
      </w:r>
    </w:p>
    <w:p w14:paraId="68EA6BC3" w14:textId="77777777" w:rsidR="00896417" w:rsidRPr="00807451" w:rsidRDefault="00896417" w:rsidP="00896417">
      <w:pPr>
        <w:pStyle w:val="Heading4"/>
        <w:rPr>
          <w:bCs/>
        </w:rPr>
      </w:pPr>
      <w:r w:rsidRPr="00807451">
        <w:rPr>
          <w:bCs/>
        </w:rPr>
        <w:t>Prefer:</w:t>
      </w:r>
    </w:p>
    <w:p w14:paraId="0434FF3F" w14:textId="77777777" w:rsidR="00896417" w:rsidRPr="00807451" w:rsidRDefault="00896417" w:rsidP="00896417">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0030BA7B" w14:textId="77777777" w:rsidR="00896417" w:rsidRDefault="00896417" w:rsidP="00896417">
      <w:pPr>
        <w:rPr>
          <w:rStyle w:val="Style13ptBold"/>
        </w:rPr>
      </w:pPr>
      <w:r>
        <w:rPr>
          <w:rStyle w:val="Style13ptBold"/>
        </w:rPr>
        <w:t>Blum et al. 18</w:t>
      </w:r>
    </w:p>
    <w:p w14:paraId="686EA2B3" w14:textId="77777777" w:rsidR="00896417" w:rsidRDefault="00896417" w:rsidP="00896417">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776498B3" w14:textId="77777777" w:rsidR="00896417" w:rsidRDefault="00896417" w:rsidP="00896417">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6942F3ED" w14:textId="77777777" w:rsidR="00896417" w:rsidRDefault="00896417" w:rsidP="00896417">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4894B053" w14:textId="77777777" w:rsidR="00896417" w:rsidRDefault="00896417" w:rsidP="00896417">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B3D4935" w14:textId="77777777" w:rsidR="00896417" w:rsidRDefault="00896417" w:rsidP="00896417">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492E1CB1" w14:textId="77777777" w:rsidR="00896417" w:rsidRDefault="00896417" w:rsidP="00896417">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090F931D" w14:textId="77777777" w:rsidR="00896417" w:rsidRDefault="00896417" w:rsidP="00896417">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58B66B9" w14:textId="77777777" w:rsidR="00896417" w:rsidRDefault="00896417" w:rsidP="00896417">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3FF0A0F9" w14:textId="77777777" w:rsidR="00896417" w:rsidRDefault="00896417" w:rsidP="00896417">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D5C3B2A" w14:textId="77777777" w:rsidR="00896417" w:rsidRDefault="00896417" w:rsidP="00896417">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6567168" w14:textId="77777777" w:rsidR="00896417" w:rsidRDefault="00896417" w:rsidP="00896417">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5D4970A1" w14:textId="77777777" w:rsidR="00896417" w:rsidRDefault="00896417" w:rsidP="00896417">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6572C620" w14:textId="77777777" w:rsidR="00896417" w:rsidRDefault="00896417" w:rsidP="00896417">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7F279A34" w14:textId="77777777" w:rsidR="00896417" w:rsidRDefault="00896417" w:rsidP="00896417">
      <w:pPr>
        <w:rPr>
          <w:rFonts w:asciiTheme="minorHAnsi" w:hAnsiTheme="minorHAnsi" w:cstheme="minorHAnsi"/>
          <w:sz w:val="16"/>
        </w:rPr>
      </w:pPr>
      <w:r>
        <w:rPr>
          <w:rFonts w:asciiTheme="minorHAnsi" w:hAnsiTheme="minorHAnsi" w:cstheme="minorHAnsi"/>
          <w:sz w:val="16"/>
        </w:rPr>
        <w:t xml:space="preserve">Desire and reward centers </w:t>
      </w:r>
    </w:p>
    <w:p w14:paraId="2D53C244" w14:textId="77777777" w:rsidR="00896417" w:rsidRDefault="00896417" w:rsidP="00896417">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1506A79" w14:textId="77777777" w:rsidR="00896417" w:rsidRDefault="00896417" w:rsidP="00896417">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0511472D" w14:textId="77777777" w:rsidR="00896417" w:rsidRDefault="00896417" w:rsidP="00896417">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2E44B11" w14:textId="77777777" w:rsidR="00896417" w:rsidRDefault="00896417" w:rsidP="00896417">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B206F41" w14:textId="77777777" w:rsidR="00896417" w:rsidRDefault="00896417" w:rsidP="00896417">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7658BAEC" w14:textId="77777777" w:rsidR="00896417" w:rsidRDefault="00896417" w:rsidP="00896417">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507F8D8" w14:textId="77777777" w:rsidR="00896417" w:rsidRDefault="00896417" w:rsidP="00896417">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DE2509B" w14:textId="77777777" w:rsidR="00896417" w:rsidRDefault="00896417" w:rsidP="00896417">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E3B37DA" w14:textId="77777777" w:rsidR="00896417" w:rsidRDefault="00896417" w:rsidP="00896417">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0DA9577" w14:textId="77777777" w:rsidR="00896417" w:rsidRDefault="00896417" w:rsidP="00896417">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CA4C5F4" w14:textId="77777777" w:rsidR="00896417" w:rsidRDefault="00896417" w:rsidP="00896417">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084B05AC" w14:textId="77777777" w:rsidR="00896417" w:rsidRDefault="00896417" w:rsidP="00896417">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1255DD8" w14:textId="77777777" w:rsidR="00896417" w:rsidRDefault="00896417" w:rsidP="00896417"/>
    <w:p w14:paraId="518DF073" w14:textId="77777777" w:rsidR="00896417" w:rsidRPr="00123B0F" w:rsidRDefault="00896417" w:rsidP="00896417">
      <w:pPr>
        <w:pStyle w:val="Heading4"/>
      </w:pPr>
      <w:r>
        <w:t>4] Extinction outweighs, forecloses the possibility of any future improvement and flips uniqueness for any impacts by subjecting humanity to a fiery death, also controls the IL to any impact since they presume the guarantee of life. Even if the world is in ontological opposition to a group, they shouldn’t be forced to all die from lack of food and disease and they also don’t have the consent of 7 billion that do find value.</w:t>
      </w:r>
    </w:p>
    <w:p w14:paraId="4D4E4278" w14:textId="77777777" w:rsidR="00896417" w:rsidRDefault="00896417" w:rsidP="00896417">
      <w:pPr>
        <w:pStyle w:val="Heading4"/>
      </w:pPr>
      <w:r>
        <w:t xml:space="preserve">5] </w:t>
      </w:r>
      <w:r w:rsidRPr="004076C2">
        <w:t xml:space="preserve">Interpretation: the neg must not contest the </w:t>
      </w:r>
      <w:proofErr w:type="spellStart"/>
      <w:r w:rsidRPr="004076C2">
        <w:t>aff</w:t>
      </w:r>
      <w:proofErr w:type="spellEnd"/>
      <w:r w:rsidRPr="004076C2">
        <w:t xml:space="preserve"> framework, read arguments that contest the ethical validity of the </w:t>
      </w:r>
      <w:proofErr w:type="spellStart"/>
      <w:r w:rsidRPr="004076C2">
        <w:t>aff</w:t>
      </w:r>
      <w:proofErr w:type="spellEnd"/>
      <w:r w:rsidRPr="004076C2">
        <w:t xml:space="preserve"> standard, or read an alternative framework provided that</w:t>
      </w:r>
      <w:r>
        <w:t xml:space="preserve"> the </w:t>
      </w:r>
      <w:proofErr w:type="spellStart"/>
      <w:r>
        <w:t>aff</w:t>
      </w:r>
      <w:proofErr w:type="spellEnd"/>
      <w:r>
        <w:t xml:space="preserve"> defends act </w:t>
      </w:r>
      <w:proofErr w:type="spellStart"/>
      <w:r>
        <w:t>utilitarianis</w:t>
      </w:r>
      <w:proofErr w:type="spellEnd"/>
    </w:p>
    <w:p w14:paraId="4E58D580" w14:textId="77777777" w:rsidR="00896417" w:rsidRDefault="00896417" w:rsidP="00896417">
      <w:pPr>
        <w:pStyle w:val="Heading4"/>
      </w:pPr>
      <w:r>
        <w:t>a</w:t>
      </w:r>
      <w:r w:rsidRPr="004076C2">
        <w:t xml:space="preserve">] Clash – AFC is key to force substantive engagement – util doesn’t exclude impacts and forces debaters to do advocacy comparison and engage in meaningful rebuttal clash. </w:t>
      </w:r>
    </w:p>
    <w:p w14:paraId="41037C85" w14:textId="77777777" w:rsidR="00896417" w:rsidRDefault="00896417" w:rsidP="00896417">
      <w:pPr>
        <w:pStyle w:val="Heading4"/>
      </w:pPr>
      <w:r>
        <w:t>b</w:t>
      </w:r>
      <w:r w:rsidRPr="004076C2">
        <w:t xml:space="preserve">] Strat skew – neg is reactive and can up-layer the </w:t>
      </w:r>
      <w:proofErr w:type="spellStart"/>
      <w:r w:rsidRPr="004076C2">
        <w:t>aff</w:t>
      </w:r>
      <w:proofErr w:type="spellEnd"/>
      <w:r w:rsidRPr="004076C2">
        <w:t xml:space="preserve"> on moral frameworks, procedurals, and discursive arguments – AFC levels the playing field by forcing the neg to commit to the </w:t>
      </w:r>
      <w:proofErr w:type="spellStart"/>
      <w:r w:rsidRPr="004076C2">
        <w:t>aff</w:t>
      </w:r>
      <w:proofErr w:type="spellEnd"/>
      <w:r w:rsidRPr="004076C2">
        <w:t xml:space="preserve"> on substance, which ensures the AC matters </w:t>
      </w:r>
    </w:p>
    <w:p w14:paraId="3DCCDF2C" w14:textId="77777777" w:rsidR="00896417" w:rsidRDefault="00896417" w:rsidP="00896417">
      <w:pPr>
        <w:pStyle w:val="Heading4"/>
      </w:pPr>
      <w:r w:rsidRPr="004076C2">
        <w:t>Ci and DTD on 1ac theory - the sole purpose of 1ac theory is to deter arguments and anything else lets the 1nc read it regardless No RVIs on 1ac theory - otherwise they can spend 7 minutes on the shell and the debate ends right there</w:t>
      </w:r>
    </w:p>
    <w:p w14:paraId="264A4636" w14:textId="77777777" w:rsidR="00896417" w:rsidRDefault="00896417" w:rsidP="00896417">
      <w:pPr>
        <w:keepNext/>
        <w:keepLines/>
        <w:spacing w:before="40"/>
        <w:outlineLvl w:val="3"/>
        <w:rPr>
          <w:rFonts w:eastAsiaTheme="majorEastAsia" w:cstheme="majorBidi"/>
          <w:b/>
          <w:iCs/>
          <w:sz w:val="26"/>
        </w:rPr>
      </w:pPr>
    </w:p>
    <w:p w14:paraId="4FFEEB28" w14:textId="782E60F3" w:rsidR="00896417" w:rsidRPr="006624F8" w:rsidRDefault="00896417" w:rsidP="00896417">
      <w:pPr>
        <w:keepNext/>
        <w:keepLines/>
        <w:spacing w:before="40"/>
        <w:outlineLvl w:val="3"/>
        <w:rPr>
          <w:rFonts w:eastAsiaTheme="majorEastAsia" w:cstheme="majorBidi"/>
          <w:b/>
          <w:iCs/>
          <w:sz w:val="26"/>
        </w:rPr>
      </w:pPr>
      <w:r w:rsidRPr="006624F8">
        <w:rPr>
          <w:rFonts w:eastAsiaTheme="majorEastAsia" w:cstheme="majorBidi"/>
          <w:b/>
          <w:iCs/>
          <w:sz w:val="26"/>
        </w:rPr>
        <w:t>Use a paradigm of comparative worlds, where each side must prove their world more desirable than the other–</w:t>
      </w:r>
    </w:p>
    <w:p w14:paraId="01904217" w14:textId="77777777" w:rsidR="00896417" w:rsidRPr="006624F8" w:rsidRDefault="00896417" w:rsidP="00896417">
      <w:pPr>
        <w:keepNext/>
        <w:keepLines/>
        <w:spacing w:before="40"/>
        <w:outlineLvl w:val="3"/>
        <w:rPr>
          <w:rFonts w:eastAsiaTheme="majorEastAsia" w:cstheme="majorBidi"/>
          <w:b/>
          <w:iCs/>
          <w:sz w:val="26"/>
        </w:rPr>
      </w:pPr>
      <w:r w:rsidRPr="006624F8">
        <w:rPr>
          <w:rFonts w:eastAsiaTheme="majorEastAsia" w:cstheme="majorBidi"/>
          <w:b/>
          <w:iCs/>
          <w:sz w:val="26"/>
        </w:rPr>
        <w:t xml:space="preserve">A] Clash – our </w:t>
      </w:r>
      <w:proofErr w:type="spellStart"/>
      <w:r w:rsidRPr="006624F8">
        <w:rPr>
          <w:rFonts w:eastAsiaTheme="majorEastAsia" w:cstheme="majorBidi"/>
          <w:b/>
          <w:iCs/>
          <w:sz w:val="26"/>
        </w:rPr>
        <w:t>interp</w:t>
      </w:r>
      <w:proofErr w:type="spellEnd"/>
      <w:r w:rsidRPr="006624F8">
        <w:rPr>
          <w:rFonts w:eastAsiaTheme="majorEastAsia" w:cstheme="majorBidi"/>
          <w:b/>
          <w:iCs/>
          <w:sz w:val="26"/>
        </w:rPr>
        <w:t xml:space="preserve"> creates a stasis point for policymaking discussion and clear division of ground based on what each side advocates vs. vague notions of truth and falsity</w:t>
      </w:r>
    </w:p>
    <w:p w14:paraId="164416B1" w14:textId="77777777" w:rsidR="00896417" w:rsidRPr="006624F8" w:rsidRDefault="00896417" w:rsidP="00896417">
      <w:pPr>
        <w:keepNext/>
        <w:keepLines/>
        <w:spacing w:before="40"/>
        <w:outlineLvl w:val="3"/>
        <w:rPr>
          <w:rFonts w:eastAsiaTheme="majorEastAsia" w:cstheme="majorBidi"/>
          <w:b/>
          <w:iCs/>
          <w:sz w:val="26"/>
        </w:rPr>
      </w:pPr>
      <w:r w:rsidRPr="006624F8">
        <w:rPr>
          <w:rFonts w:eastAsiaTheme="majorEastAsia" w:cstheme="majorBidi"/>
          <w:b/>
          <w:iCs/>
          <w:sz w:val="26"/>
        </w:rPr>
        <w:t xml:space="preserve">B] Reciprocity – truth testing allows NIBs like skep and a </w:t>
      </w:r>
      <w:proofErr w:type="spellStart"/>
      <w:r w:rsidRPr="006624F8">
        <w:rPr>
          <w:rFonts w:eastAsiaTheme="majorEastAsia" w:cstheme="majorBidi"/>
          <w:b/>
          <w:iCs/>
          <w:sz w:val="26"/>
        </w:rPr>
        <w:t>prioris</w:t>
      </w:r>
      <w:proofErr w:type="spellEnd"/>
      <w:r w:rsidRPr="006624F8">
        <w:rPr>
          <w:rFonts w:eastAsiaTheme="majorEastAsia" w:cstheme="majorBidi"/>
          <w:b/>
          <w:iCs/>
          <w:sz w:val="26"/>
        </w:rPr>
        <w:t xml:space="preserve"> which skirts clash and gives them a massive time advantage </w:t>
      </w:r>
    </w:p>
    <w:p w14:paraId="4D274FD4" w14:textId="77777777" w:rsidR="00896417" w:rsidRPr="006624F8" w:rsidRDefault="00896417" w:rsidP="00896417">
      <w:pPr>
        <w:keepNext/>
        <w:keepLines/>
        <w:spacing w:before="40"/>
        <w:outlineLvl w:val="3"/>
        <w:rPr>
          <w:rFonts w:eastAsiaTheme="majorEastAsia" w:cstheme="majorBidi"/>
          <w:b/>
          <w:iCs/>
          <w:sz w:val="26"/>
        </w:rPr>
      </w:pPr>
      <w:r w:rsidRPr="006624F8">
        <w:rPr>
          <w:rFonts w:eastAsiaTheme="majorEastAsia" w:cstheme="majorBidi"/>
          <w:b/>
          <w:iCs/>
          <w:sz w:val="26"/>
        </w:rPr>
        <w:t xml:space="preserve">C] Preserves </w:t>
      </w:r>
      <w:proofErr w:type="spellStart"/>
      <w:r w:rsidRPr="006624F8">
        <w:rPr>
          <w:rFonts w:eastAsiaTheme="majorEastAsia" w:cstheme="majorBidi"/>
          <w:b/>
          <w:iCs/>
          <w:sz w:val="26"/>
        </w:rPr>
        <w:t>phil</w:t>
      </w:r>
      <w:proofErr w:type="spellEnd"/>
      <w:r w:rsidRPr="006624F8">
        <w:rPr>
          <w:rFonts w:eastAsiaTheme="majorEastAsia" w:cstheme="majorBidi"/>
          <w:b/>
          <w:iCs/>
          <w:sz w:val="26"/>
        </w:rPr>
        <w:t xml:space="preserve"> education – we can still debate over what makes something more desirable</w:t>
      </w:r>
    </w:p>
    <w:p w14:paraId="779A6130" w14:textId="77777777" w:rsidR="00896417" w:rsidRPr="00123B0F" w:rsidRDefault="00896417" w:rsidP="00896417"/>
    <w:p w14:paraId="788F7634" w14:textId="77777777" w:rsidR="00896417" w:rsidRPr="00B55AD5" w:rsidRDefault="00896417" w:rsidP="00896417"/>
    <w:p w14:paraId="078A22B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17"/>
  </w:num>
  <w:num w:numId="13">
    <w:abstractNumId w:val="0"/>
  </w:num>
  <w:num w:numId="14">
    <w:abstractNumId w:val="14"/>
  </w:num>
  <w:num w:numId="15">
    <w:abstractNumId w:val="16"/>
  </w:num>
  <w:num w:numId="16">
    <w:abstractNumId w:val="13"/>
  </w:num>
  <w:num w:numId="17">
    <w:abstractNumId w:val="15"/>
  </w:num>
  <w:num w:numId="18">
    <w:abstractNumId w:val="18"/>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9641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6417"/>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4296C"/>
  <w15:chartTrackingRefBased/>
  <w15:docId w15:val="{1B8CCE4F-1258-42E2-8F75-AA5484BC7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6417"/>
    <w:pPr>
      <w:spacing w:after="0" w:line="240" w:lineRule="auto"/>
    </w:pPr>
    <w:rPr>
      <w:rFonts w:ascii="Calibri" w:hAnsi="Calibri" w:cs="Calibri"/>
    </w:rPr>
  </w:style>
  <w:style w:type="paragraph" w:styleId="Heading1">
    <w:name w:val="heading 1"/>
    <w:aliases w:val="Pocket"/>
    <w:basedOn w:val="Normal"/>
    <w:next w:val="Normal"/>
    <w:link w:val="Heading1Char"/>
    <w:qFormat/>
    <w:rsid w:val="0089641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641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9641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896417"/>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8964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6417"/>
  </w:style>
  <w:style w:type="character" w:customStyle="1" w:styleId="Heading1Char">
    <w:name w:val="Heading 1 Char"/>
    <w:aliases w:val="Pocket Char"/>
    <w:basedOn w:val="DefaultParagraphFont"/>
    <w:link w:val="Heading1"/>
    <w:rsid w:val="0089641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641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96417"/>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89641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89641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96417"/>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89641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896417"/>
    <w:rPr>
      <w:color w:val="auto"/>
      <w:u w:val="none"/>
    </w:rPr>
  </w:style>
  <w:style w:type="character" w:styleId="FollowedHyperlink">
    <w:name w:val="FollowedHyperlink"/>
    <w:basedOn w:val="DefaultParagraphFont"/>
    <w:uiPriority w:val="99"/>
    <w:semiHidden/>
    <w:unhideWhenUsed/>
    <w:rsid w:val="00896417"/>
    <w:rPr>
      <w:color w:val="auto"/>
      <w:u w:val="none"/>
    </w:rPr>
  </w:style>
  <w:style w:type="character" w:styleId="UnresolvedMention">
    <w:name w:val="Unresolved Mention"/>
    <w:basedOn w:val="DefaultParagraphFont"/>
    <w:uiPriority w:val="99"/>
    <w:semiHidden/>
    <w:unhideWhenUsed/>
    <w:rsid w:val="00896417"/>
    <w:rPr>
      <w:color w:val="605E5C"/>
      <w:shd w:val="clear" w:color="auto" w:fill="E1DFDD"/>
    </w:rPr>
  </w:style>
  <w:style w:type="paragraph" w:customStyle="1" w:styleId="textbold">
    <w:name w:val="text bold"/>
    <w:basedOn w:val="Normal"/>
    <w:link w:val="Emphasis"/>
    <w:uiPriority w:val="7"/>
    <w:qFormat/>
    <w:rsid w:val="00896417"/>
    <w:pPr>
      <w:ind w:left="720"/>
      <w:jc w:val="both"/>
    </w:pPr>
    <w:rPr>
      <w:b/>
      <w:iCs/>
      <w:u w:val="single"/>
    </w:rPr>
  </w:style>
  <w:style w:type="paragraph" w:styleId="ListParagraph">
    <w:name w:val="List Paragraph"/>
    <w:aliases w:val="6 font"/>
    <w:basedOn w:val="Normal"/>
    <w:uiPriority w:val="34"/>
    <w:unhideWhenUsed/>
    <w:qFormat/>
    <w:rsid w:val="00896417"/>
    <w:pPr>
      <w:ind w:left="720"/>
      <w:contextualSpacing/>
    </w:pPr>
  </w:style>
  <w:style w:type="paragraph" w:customStyle="1" w:styleId="card">
    <w:name w:val="card"/>
    <w:aliases w:val="Medium Grid 21"/>
    <w:basedOn w:val="Normal"/>
    <w:next w:val="Normal"/>
    <w:uiPriority w:val="6"/>
    <w:qFormat/>
    <w:rsid w:val="00896417"/>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896417"/>
    <w:rPr>
      <w:rFonts w:ascii="Lucida Grande" w:hAnsi="Lucida Grande" w:cs="Lucida Grande"/>
    </w:rPr>
  </w:style>
  <w:style w:type="character" w:customStyle="1" w:styleId="DocumentMapChar">
    <w:name w:val="Document Map Char"/>
    <w:basedOn w:val="DefaultParagraphFont"/>
    <w:link w:val="DocumentMap"/>
    <w:uiPriority w:val="99"/>
    <w:semiHidden/>
    <w:rsid w:val="00896417"/>
    <w:rPr>
      <w:rFonts w:ascii="Lucida Grande" w:hAnsi="Lucida Grande" w:cs="Lucida Grande"/>
    </w:rPr>
  </w:style>
  <w:style w:type="paragraph" w:customStyle="1" w:styleId="Emphasis1">
    <w:name w:val="Emphasis1"/>
    <w:basedOn w:val="Normal"/>
    <w:uiPriority w:val="7"/>
    <w:qFormat/>
    <w:rsid w:val="00896417"/>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896417"/>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896417"/>
    <w:rPr>
      <w:b/>
      <w:bCs/>
    </w:rPr>
  </w:style>
  <w:style w:type="character" w:customStyle="1" w:styleId="wikiexternallink">
    <w:name w:val="wikiexternallink"/>
    <w:basedOn w:val="DefaultParagraphFont"/>
    <w:rsid w:val="00896417"/>
  </w:style>
  <w:style w:type="character" w:customStyle="1" w:styleId="wikigeneratedlinkcontent">
    <w:name w:val="wikigeneratedlinkcontent"/>
    <w:basedOn w:val="DefaultParagraphFont"/>
    <w:rsid w:val="0089641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896417"/>
    <w:pPr>
      <w:spacing w:after="0" w:line="240" w:lineRule="auto"/>
    </w:pPr>
    <w:rPr>
      <w:sz w:val="26"/>
      <w:u w:val="single"/>
    </w:rPr>
  </w:style>
  <w:style w:type="paragraph" w:customStyle="1" w:styleId="Tag2">
    <w:name w:val="Tag2"/>
    <w:basedOn w:val="Normal"/>
    <w:qFormat/>
    <w:rsid w:val="00896417"/>
    <w:rPr>
      <w:rFonts w:ascii="Arial" w:hAnsi="Arial" w:cs="Arial"/>
      <w:b/>
      <w:sz w:val="20"/>
    </w:rPr>
  </w:style>
  <w:style w:type="paragraph" w:customStyle="1" w:styleId="cardtext">
    <w:name w:val="card text"/>
    <w:basedOn w:val="Normal"/>
    <w:link w:val="cardtextChar"/>
    <w:qFormat/>
    <w:rsid w:val="00896417"/>
    <w:pPr>
      <w:ind w:left="288" w:right="288"/>
    </w:pPr>
  </w:style>
  <w:style w:type="character" w:customStyle="1" w:styleId="cardtextChar">
    <w:name w:val="card text Char"/>
    <w:link w:val="cardtext"/>
    <w:rsid w:val="00896417"/>
    <w:rPr>
      <w:rFonts w:ascii="Calibri" w:hAnsi="Calibri" w:cs="Calibri"/>
    </w:rPr>
  </w:style>
  <w:style w:type="paragraph" w:styleId="NoSpacing">
    <w:name w:val="No Spacing"/>
    <w:aliases w:val="Note Level 2,Small Text,Card Format,Note Level 21,ClearFormatting,Clear,DDI Tag,Tag Title,No Spacing51,No Spacing11211,No Spacing31,No Spacing22,No Spacing3,tag,Dont use,No Spacing41,No Spacing111112,Card,Debate Text"/>
    <w:basedOn w:val="Heading1"/>
    <w:link w:val="Hyperlink"/>
    <w:autoRedefine/>
    <w:uiPriority w:val="99"/>
    <w:qFormat/>
    <w:rsid w:val="0089641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thebulletin.org/2012/11/armageddon-2-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theconversation.com/explainer-evergreening-and-how-big-pharma-keeps-drug-prices-high-33623" TargetMode="Externa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archive.is/VcNy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hyperlink" Target="http://www.vaccinationnews.org/DailyNews/November2001/ScisRaceForVax.htm"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24"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23" Type="http://schemas.openxmlformats.org/officeDocument/2006/relationships/hyperlink" Target="https://www.statnews.com/2019/02/11/drug-patent-protection-one-done/"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frontlineaids.org/how-patents-affect-access-to-hiv-treatment/"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 Id="rId22" Type="http://schemas.openxmlformats.org/officeDocument/2006/relationships/hyperlink" Target="https://www.thehindu.com/opinion/lead/Let-India-unleash-its-soft-power/article13292272.e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18669</Words>
  <Characters>106416</Characters>
  <Application>Microsoft Office Word</Application>
  <DocSecurity>0</DocSecurity>
  <Lines>886</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2021-09-12T18:05:00Z</dcterms:created>
  <dcterms:modified xsi:type="dcterms:W3CDTF">2021-09-12T18:11:00Z</dcterms:modified>
</cp:coreProperties>
</file>