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54EDD" w14:textId="5E982453" w:rsidR="00A95652" w:rsidRDefault="003E14B4" w:rsidP="003E14B4">
      <w:pPr>
        <w:pStyle w:val="Heading1"/>
      </w:pPr>
      <w:r>
        <w:t>1AC</w:t>
      </w:r>
    </w:p>
    <w:p w14:paraId="0DB67B97" w14:textId="55194205" w:rsidR="003E14B4" w:rsidRPr="003E14B4" w:rsidRDefault="003E14B4" w:rsidP="003E14B4">
      <w:pPr>
        <w:pStyle w:val="Heading3"/>
      </w:pPr>
      <w:r>
        <w:t>1AC---Adv</w:t>
      </w:r>
    </w:p>
    <w:p w14:paraId="56FDC572" w14:textId="77777777" w:rsidR="003E14B4" w:rsidRDefault="003E14B4" w:rsidP="003E14B4">
      <w:pPr>
        <w:pStyle w:val="Heading4"/>
      </w:pPr>
      <w:r>
        <w:t>Contention 1 is Drug Prices</w:t>
      </w:r>
    </w:p>
    <w:p w14:paraId="608C7F94" w14:textId="77777777" w:rsidR="003E14B4" w:rsidRDefault="003E14B4" w:rsidP="003E14B4">
      <w:pPr>
        <w:pStyle w:val="Heading4"/>
      </w:pPr>
      <w:r>
        <w:t xml:space="preserve">Evergreening keeps Drug Prices </w:t>
      </w:r>
      <w:r>
        <w:rPr>
          <w:u w:val="single"/>
        </w:rPr>
        <w:t>high</w:t>
      </w:r>
      <w:r>
        <w:t>.</w:t>
      </w:r>
    </w:p>
    <w:p w14:paraId="09073074" w14:textId="77777777" w:rsidR="003E14B4" w:rsidRPr="001948D4" w:rsidRDefault="003E14B4" w:rsidP="003E14B4">
      <w:r w:rsidRPr="00A7466D">
        <w:rPr>
          <w:rStyle w:val="Style13ptBold"/>
        </w:rPr>
        <w:t>Amin 18</w:t>
      </w:r>
      <w:r>
        <w:t xml:space="preserve"> </w:t>
      </w:r>
      <w:r w:rsidRPr="001948D4">
        <w:t>Tahir Amin 6-27-2018 "The problem with high drug prices isn't 'foreign freeloading,' it's the patent system"</w:t>
      </w:r>
      <w:r>
        <w:t xml:space="preserve"> </w:t>
      </w:r>
      <w:hyperlink r:id="rId6" w:history="1">
        <w:r>
          <w:rPr>
            <w:rStyle w:val="Hyperlink"/>
          </w:rPr>
          <w:t>High drug prices caused by US patent system, not 'foreign freeloaders' (cnbc.com)</w:t>
        </w:r>
      </w:hyperlink>
      <w:r>
        <w:t xml:space="preserve"> </w:t>
      </w:r>
      <w:hyperlink r:id="rId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73DA83E4" w14:textId="77777777" w:rsidR="003E14B4" w:rsidRDefault="003E14B4" w:rsidP="003E14B4">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monopolies are yielding reckless pricing schemes and prohibitively 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2102B30C" w14:textId="77777777" w:rsidR="003E14B4" w:rsidRDefault="003E14B4" w:rsidP="003E14B4">
      <w:pPr>
        <w:pStyle w:val="Heading4"/>
      </w:pPr>
      <w:r>
        <w:t xml:space="preserve">High Drug Prices forces patients to go </w:t>
      </w:r>
      <w:r>
        <w:rPr>
          <w:u w:val="single"/>
        </w:rPr>
        <w:t>underground</w:t>
      </w:r>
      <w:r>
        <w:t xml:space="preserve"> for drugs.</w:t>
      </w:r>
    </w:p>
    <w:p w14:paraId="7F9B9884" w14:textId="77777777" w:rsidR="003E14B4" w:rsidRPr="00047294" w:rsidRDefault="003E14B4" w:rsidP="003E14B4">
      <w:pPr>
        <w:pStyle w:val="ListParagraph"/>
        <w:numPr>
          <w:ilvl w:val="0"/>
          <w:numId w:val="11"/>
        </w:numPr>
      </w:pPr>
      <w:r>
        <w:t>AT Medicare CP – won’t cover Drugs – CP can’t fiat coverage</w:t>
      </w:r>
    </w:p>
    <w:p w14:paraId="0F36F2E5" w14:textId="77777777" w:rsidR="003E14B4" w:rsidRPr="008E1134" w:rsidRDefault="003E14B4" w:rsidP="003E14B4">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4A11073E" w14:textId="77777777" w:rsidR="003E14B4" w:rsidRDefault="003E14B4" w:rsidP="003E14B4">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9A3DED">
        <w:rPr>
          <w:rStyle w:val="StyleUnderline"/>
          <w:b/>
          <w:bCs/>
          <w:sz w:val="24"/>
          <w:szCs w:val="24"/>
          <w:highlight w:val="green"/>
        </w:rPr>
        <w:t>the costs of</w:t>
      </w:r>
      <w:r w:rsidRPr="00047294">
        <w:rPr>
          <w:sz w:val="16"/>
          <w:szCs w:val="24"/>
        </w:rPr>
        <w:t xml:space="preserve"> medical care and </w:t>
      </w:r>
      <w:r w:rsidRPr="009A3DED">
        <w:rPr>
          <w:rStyle w:val="StyleUnderline"/>
          <w:b/>
          <w:bCs/>
          <w:sz w:val="24"/>
          <w:szCs w:val="24"/>
          <w:highlight w:val="green"/>
        </w:rPr>
        <w:t>drugs</w:t>
      </w:r>
      <w:r w:rsidRPr="00047294">
        <w:rPr>
          <w:sz w:val="16"/>
          <w:szCs w:val="24"/>
        </w:rPr>
        <w:t xml:space="preserve"> have risen (and </w:t>
      </w:r>
      <w:r w:rsidRPr="009A3DED">
        <w:rPr>
          <w:rStyle w:val="StyleUnderline"/>
          <w:b/>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9A3DED">
        <w:rPr>
          <w:rStyle w:val="StyleUnderline"/>
          <w:b/>
          <w:szCs w:val="24"/>
          <w:highlight w:val="green"/>
        </w:rPr>
        <w:t>neither</w:t>
      </w:r>
      <w:r w:rsidRPr="009A3DED">
        <w:rPr>
          <w:rStyle w:val="StyleUnderline"/>
          <w:sz w:val="24"/>
          <w:szCs w:val="24"/>
          <w:highlight w:val="green"/>
        </w:rPr>
        <w:t xml:space="preserve"> </w:t>
      </w:r>
      <w:r w:rsidRPr="009A3DED">
        <w:rPr>
          <w:rStyle w:val="StyleUnderline"/>
          <w:b/>
          <w:szCs w:val="24"/>
          <w:highlight w:val="green"/>
        </w:rPr>
        <w:t>private</w:t>
      </w:r>
      <w:r w:rsidRPr="009A3DED">
        <w:rPr>
          <w:rStyle w:val="StyleUnderline"/>
          <w:sz w:val="24"/>
          <w:szCs w:val="24"/>
          <w:highlight w:val="green"/>
        </w:rPr>
        <w:t xml:space="preserve"> </w:t>
      </w:r>
      <w:r w:rsidRPr="00047294">
        <w:rPr>
          <w:rStyle w:val="StyleUnderline"/>
          <w:sz w:val="24"/>
          <w:szCs w:val="24"/>
        </w:rPr>
        <w:t xml:space="preserve">medical insurance plans </w:t>
      </w:r>
      <w:r w:rsidRPr="009A3DED">
        <w:rPr>
          <w:rStyle w:val="StyleUnderline"/>
          <w:b/>
          <w:szCs w:val="24"/>
          <w:highlight w:val="green"/>
        </w:rPr>
        <w:t>nor Medicare</w:t>
      </w:r>
      <w:r w:rsidRPr="009A3DED">
        <w:rPr>
          <w:rStyle w:val="StyleUnderline"/>
          <w:sz w:val="24"/>
          <w:szCs w:val="24"/>
          <w:highlight w:val="green"/>
        </w:rPr>
        <w:t xml:space="preserve"> </w:t>
      </w:r>
      <w:r w:rsidRPr="009A3DED">
        <w:rPr>
          <w:rStyle w:val="StyleUnderline"/>
          <w:b/>
          <w:szCs w:val="24"/>
          <w:highlight w:val="green"/>
        </w:rPr>
        <w:t>will</w:t>
      </w:r>
      <w:r w:rsidRPr="009A3DED">
        <w:rPr>
          <w:rStyle w:val="StyleUnderline"/>
          <w:sz w:val="24"/>
          <w:szCs w:val="24"/>
          <w:highlight w:val="green"/>
        </w:rPr>
        <w:t xml:space="preserve"> </w:t>
      </w:r>
      <w:r w:rsidRPr="00047294">
        <w:rPr>
          <w:rStyle w:val="StyleUnderline"/>
          <w:sz w:val="24"/>
          <w:szCs w:val="24"/>
        </w:rPr>
        <w:t xml:space="preserve">now </w:t>
      </w:r>
      <w:r w:rsidRPr="009A3DED">
        <w:rPr>
          <w:rStyle w:val="StyleUnderline"/>
          <w:b/>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9A3DED">
        <w:rPr>
          <w:rStyle w:val="StyleUnderline"/>
          <w:b/>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9A3DED">
        <w:rPr>
          <w:rStyle w:val="StyleUnderline"/>
          <w:sz w:val="24"/>
          <w:szCs w:val="24"/>
          <w:highlight w:val="green"/>
        </w:rPr>
        <w:t>As a result</w:t>
      </w:r>
      <w:r w:rsidRPr="00047294">
        <w:rPr>
          <w:rStyle w:val="StyleUnderline"/>
          <w:sz w:val="24"/>
          <w:szCs w:val="24"/>
        </w:rPr>
        <w:t xml:space="preserve"> of all this, </w:t>
      </w:r>
      <w:r w:rsidRPr="009A3DED">
        <w:rPr>
          <w:rStyle w:val="StyleUnderline"/>
          <w:b/>
          <w:bCs/>
          <w:sz w:val="24"/>
          <w:szCs w:val="24"/>
          <w:highlight w:val="green"/>
        </w:rPr>
        <w:t>medical</w:t>
      </w:r>
      <w:r w:rsidRPr="00047294">
        <w:rPr>
          <w:szCs w:val="24"/>
          <w:u w:val="single"/>
        </w:rPr>
        <w:t xml:space="preserve">- and health-related </w:t>
      </w:r>
      <w:r w:rsidRPr="009A3DED">
        <w:rPr>
          <w:rStyle w:val="StyleUnderline"/>
          <w:b/>
          <w:bCs/>
          <w:sz w:val="24"/>
          <w:szCs w:val="24"/>
          <w:highlight w:val="green"/>
        </w:rPr>
        <w:t>crime</w:t>
      </w:r>
      <w:r w:rsidRPr="00047294">
        <w:rPr>
          <w:szCs w:val="24"/>
          <w:u w:val="single"/>
        </w:rPr>
        <w:t xml:space="preserve"> and deviance </w:t>
      </w:r>
      <w:r w:rsidRPr="009A3DED">
        <w:rPr>
          <w:rStyle w:val="StyleUnderline"/>
          <w:b/>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9A3DED">
        <w:rPr>
          <w:rStyle w:val="StyleUnderline"/>
          <w:sz w:val="24"/>
          <w:szCs w:val="24"/>
          <w:highlight w:val="green"/>
        </w:rPr>
        <w:t>Smugglers will "bootleg"</w:t>
      </w:r>
      <w:r w:rsidRPr="008E1134">
        <w:rPr>
          <w:rStyle w:val="StyleUnderline"/>
          <w:sz w:val="24"/>
          <w:szCs w:val="24"/>
        </w:rPr>
        <w:t xml:space="preserve"> ever more </w:t>
      </w:r>
      <w:r w:rsidRPr="009A3DED">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9A3DED">
        <w:rPr>
          <w:rStyle w:val="StyleUnderline"/>
          <w:b/>
          <w:bCs/>
          <w:sz w:val="24"/>
          <w:szCs w:val="24"/>
          <w:highlight w:val="green"/>
        </w:rPr>
        <w:t>for those who cannot afford</w:t>
      </w:r>
      <w:r w:rsidRPr="00047294">
        <w:rPr>
          <w:rStyle w:val="StyleUnderline"/>
          <w:b/>
          <w:bCs/>
          <w:sz w:val="24"/>
          <w:szCs w:val="24"/>
        </w:rPr>
        <w:t xml:space="preserve"> to buy uncovered </w:t>
      </w:r>
      <w:r w:rsidRPr="009A3DED">
        <w:rPr>
          <w:rStyle w:val="StyleUnderline"/>
          <w:b/>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9A3DED">
        <w:rPr>
          <w:rStyle w:val="StyleUnderline"/>
          <w:b/>
          <w:bCs/>
          <w:szCs w:val="24"/>
          <w:highlight w:val="green"/>
        </w:rPr>
        <w:t>Counterfeiting</w:t>
      </w:r>
      <w:r w:rsidRPr="009A3DED">
        <w:rPr>
          <w:rStyle w:val="StyleUnderline"/>
          <w:sz w:val="24"/>
          <w:szCs w:val="24"/>
          <w:highlight w:val="green"/>
        </w:rPr>
        <w:t xml:space="preserve"> </w:t>
      </w:r>
      <w:r w:rsidRPr="00047294">
        <w:rPr>
          <w:rStyle w:val="StyleUnderline"/>
          <w:sz w:val="24"/>
          <w:szCs w:val="24"/>
        </w:rPr>
        <w:t xml:space="preserve">expensive pharmaceuticals </w:t>
      </w:r>
      <w:r w:rsidRPr="009A3DED">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0A4FBD61" w14:textId="77777777" w:rsidR="003E14B4" w:rsidRPr="00047294" w:rsidRDefault="003E14B4" w:rsidP="003E14B4">
      <w:pPr>
        <w:pStyle w:val="Heading4"/>
      </w:pPr>
      <w:r>
        <w:t xml:space="preserve">That </w:t>
      </w:r>
      <w:r>
        <w:rPr>
          <w:u w:val="single"/>
        </w:rPr>
        <w:t>kills Millions</w:t>
      </w:r>
      <w:r>
        <w:t>.</w:t>
      </w:r>
    </w:p>
    <w:p w14:paraId="3020DC46" w14:textId="77777777" w:rsidR="003E14B4" w:rsidRPr="00A1546D" w:rsidRDefault="003E14B4" w:rsidP="003E14B4">
      <w:r w:rsidRPr="000D5BDA">
        <w:rPr>
          <w:rStyle w:val="Style13ptBold"/>
        </w:rPr>
        <w:t>Greenberger 20</w:t>
      </w:r>
      <w:r>
        <w:t xml:space="preserve"> </w:t>
      </w:r>
      <w:r w:rsidRPr="00A1546D">
        <w:t>Phyllis E. Greenberger 12-3-2020 "Counterfeit Medicines Kill People"</w:t>
      </w:r>
      <w:r>
        <w:t xml:space="preserve"> </w:t>
      </w:r>
      <w:hyperlink r:id="rId8"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77AF3F72" w14:textId="77777777" w:rsidR="003E14B4" w:rsidRDefault="003E14B4" w:rsidP="003E14B4">
      <w:pPr>
        <w:rPr>
          <w:sz w:val="16"/>
        </w:rPr>
      </w:pPr>
      <w:r w:rsidRPr="009A3DED">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9A3DED">
        <w:rPr>
          <w:b/>
          <w:sz w:val="26"/>
          <w:highlight w:val="green"/>
          <w:u w:val="single"/>
        </w:rPr>
        <w:t>Counterfeit medicine is not real</w:t>
      </w:r>
      <w:r w:rsidRPr="000D5BDA">
        <w:rPr>
          <w:sz w:val="16"/>
        </w:rPr>
        <w:t xml:space="preserve">. The </w:t>
      </w:r>
      <w:r w:rsidRPr="009A3DED">
        <w:rPr>
          <w:b/>
          <w:sz w:val="26"/>
          <w:highlight w:val="green"/>
          <w:u w:val="single"/>
        </w:rPr>
        <w:t>active ingredients</w:t>
      </w:r>
      <w:r w:rsidRPr="009A3DED">
        <w:rPr>
          <w:sz w:val="16"/>
          <w:highlight w:val="green"/>
        </w:rPr>
        <w:t xml:space="preserve"> </w:t>
      </w:r>
      <w:r w:rsidRPr="000D5BDA">
        <w:rPr>
          <w:sz w:val="16"/>
        </w:rPr>
        <w:t xml:space="preserve">that help you stay healthy may be </w:t>
      </w:r>
      <w:r w:rsidRPr="009A3DED">
        <w:rPr>
          <w:b/>
          <w:sz w:val="26"/>
          <w:highlight w:val="green"/>
          <w:u w:val="single"/>
        </w:rPr>
        <w:t>missing</w:t>
      </w:r>
      <w:r w:rsidRPr="009A3DED">
        <w:rPr>
          <w:sz w:val="16"/>
          <w:highlight w:val="green"/>
        </w:rPr>
        <w:t xml:space="preserve"> </w:t>
      </w:r>
      <w:r w:rsidRPr="009A3DED">
        <w:rPr>
          <w:b/>
          <w:sz w:val="26"/>
          <w:highlight w:val="green"/>
          <w:u w:val="single"/>
        </w:rPr>
        <w:t>or diluted</w:t>
      </w:r>
      <w:r w:rsidRPr="009A3DED">
        <w:rPr>
          <w:sz w:val="16"/>
          <w:highlight w:val="green"/>
        </w:rPr>
        <w:t xml:space="preserve"> </w:t>
      </w:r>
      <w:r w:rsidRPr="000D5BDA">
        <w:rPr>
          <w:sz w:val="16"/>
        </w:rPr>
        <w:t xml:space="preserve">to levels that are no longer potent. This </w:t>
      </w:r>
      <w:r w:rsidRPr="009A3DED">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9A3DED">
        <w:rPr>
          <w:b/>
          <w:sz w:val="26"/>
          <w:highlight w:val="green"/>
          <w:u w:val="single"/>
        </w:rPr>
        <w:t>snake oil cures that make people sick</w:t>
      </w:r>
      <w:r w:rsidRPr="009A3DED">
        <w:rPr>
          <w:highlight w:val="green"/>
          <w:u w:val="single"/>
        </w:rPr>
        <w:t xml:space="preserve"> </w:t>
      </w:r>
      <w:r w:rsidRPr="000D5BDA">
        <w:rPr>
          <w:u w:val="single"/>
        </w:rPr>
        <w:t xml:space="preserve">— they may even </w:t>
      </w:r>
      <w:r w:rsidRPr="009A3DED">
        <w:rPr>
          <w:b/>
          <w:sz w:val="26"/>
          <w:highlight w:val="green"/>
          <w:u w:val="single"/>
        </w:rPr>
        <w:t>contain</w:t>
      </w:r>
      <w:r w:rsidRPr="009A3DED">
        <w:rPr>
          <w:highlight w:val="green"/>
          <w:u w:val="single"/>
        </w:rPr>
        <w:t xml:space="preserve"> </w:t>
      </w:r>
      <w:r w:rsidRPr="009A3DED">
        <w:rPr>
          <w:b/>
          <w:sz w:val="26"/>
          <w:highlight w:val="green"/>
          <w:u w:val="single"/>
        </w:rPr>
        <w:t>dangerous ingredients such as heavy metals, highway paint or even rat poison.</w:t>
      </w:r>
      <w:r w:rsidRPr="009A3DED">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9A3DED">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1921E656" w14:textId="77777777" w:rsidR="003E14B4" w:rsidRDefault="003E14B4" w:rsidP="003E14B4">
      <w:pPr>
        <w:pStyle w:val="Heading4"/>
      </w:pPr>
      <w:r>
        <w:t xml:space="preserve">Counterfeit Drugs cause </w:t>
      </w:r>
      <w:r>
        <w:rPr>
          <w:u w:val="single"/>
        </w:rPr>
        <w:t>Anti-Biotic Resistance</w:t>
      </w:r>
      <w:r>
        <w:t>.</w:t>
      </w:r>
    </w:p>
    <w:p w14:paraId="448E36B3" w14:textId="77777777" w:rsidR="003E14B4" w:rsidRPr="00832610" w:rsidRDefault="003E14B4" w:rsidP="003E14B4">
      <w:r w:rsidRPr="00832610">
        <w:rPr>
          <w:rStyle w:val="Style13ptBold"/>
        </w:rPr>
        <w:t xml:space="preserve">Jahnke 19 </w:t>
      </w:r>
      <w:r w:rsidRPr="00832610">
        <w:t>Art Jahnke 1-14-2019 "How Bad Drugs Turn Treatable Diseases Deadly"</w:t>
      </w:r>
      <w:r>
        <w:t xml:space="preserve"> </w:t>
      </w:r>
      <w:hyperlink r:id="rId9"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1ED5597B" w14:textId="77777777" w:rsidR="003E14B4" w:rsidRPr="00832610" w:rsidRDefault="003E14B4" w:rsidP="003E14B4">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79D67F19" w14:textId="77777777" w:rsidR="003E14B4" w:rsidRPr="00E2724F" w:rsidRDefault="003E14B4" w:rsidP="003E14B4">
      <w:pPr>
        <w:pStyle w:val="Heading4"/>
      </w:pPr>
      <w:r>
        <w:t xml:space="preserve">Extinction - generic defense doesn’t apply. </w:t>
      </w:r>
    </w:p>
    <w:p w14:paraId="34D6E3DC" w14:textId="77777777" w:rsidR="003E14B4" w:rsidRPr="00A10F89" w:rsidRDefault="003E14B4" w:rsidP="003E14B4">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2F0397A" w14:textId="77777777" w:rsidR="003E14B4" w:rsidRPr="00832610" w:rsidRDefault="003E14B4" w:rsidP="003E14B4">
      <w:pPr>
        <w:rPr>
          <w:b/>
          <w:iCs/>
          <w:u w:val="single"/>
          <w:bdr w:val="single" w:sz="18" w:space="0" w:color="auto"/>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
          <w:bCs/>
          <w:sz w:val="24"/>
          <w:highlight w:val="green"/>
        </w:rPr>
        <w:t xml:space="preserve">WHO </w:t>
      </w:r>
      <w:r w:rsidRPr="0010630F">
        <w:rPr>
          <w:rStyle w:val="StyleUnderline"/>
          <w:b/>
          <w:bCs/>
          <w:sz w:val="24"/>
        </w:rPr>
        <w:t xml:space="preserve">is </w:t>
      </w:r>
      <w:r w:rsidRPr="009A3DED">
        <w:rPr>
          <w:rStyle w:val="StyleUnderline"/>
          <w:b/>
          <w:bCs/>
          <w:sz w:val="24"/>
          <w:highlight w:val="green"/>
        </w:rPr>
        <w:t xml:space="preserve">under-resourced </w:t>
      </w:r>
      <w:r w:rsidRPr="0010630F">
        <w:rPr>
          <w:rStyle w:val="StyleUnderline"/>
          <w:b/>
          <w:bCs/>
          <w:sz w:val="24"/>
        </w:rPr>
        <w:t xml:space="preserve">for the problems it is meant to solve. </w:t>
      </w:r>
      <w:r w:rsidRPr="009A3DED">
        <w:rPr>
          <w:rStyle w:val="StyleUnderline"/>
          <w:b/>
          <w:bCs/>
          <w:sz w:val="24"/>
          <w:highlight w:val="green"/>
        </w:rPr>
        <w:t>Funding comes from voluntary donations</w:t>
      </w:r>
      <w:r w:rsidRPr="0010630F">
        <w:rPr>
          <w:rStyle w:val="StyleUnderline"/>
          <w:b/>
          <w:bCs/>
          <w:sz w:val="24"/>
        </w:rPr>
        <w:t xml:space="preserve">, and there is </w:t>
      </w:r>
      <w:r w:rsidRPr="009A3DED">
        <w:rPr>
          <w:rStyle w:val="StyleUnderline"/>
          <w:b/>
          <w:bCs/>
          <w:sz w:val="24"/>
          <w:highlight w:val="green"/>
        </w:rPr>
        <w:t xml:space="preserve">no mechanism by which </w:t>
      </w:r>
      <w:r w:rsidRPr="0010630F">
        <w:rPr>
          <w:rStyle w:val="StyleUnderline"/>
          <w:b/>
          <w:bCs/>
          <w:sz w:val="24"/>
        </w:rPr>
        <w:t xml:space="preserve">it can quickly </w:t>
      </w:r>
      <w:r w:rsidRPr="009A3DED">
        <w:rPr>
          <w:rStyle w:val="StyleUnderline"/>
          <w:b/>
          <w:bCs/>
          <w:sz w:val="24"/>
          <w:highlight w:val="green"/>
        </w:rPr>
        <w:t xml:space="preserve">scale up </w:t>
      </w:r>
      <w:r w:rsidRPr="0010630F">
        <w:rPr>
          <w:rStyle w:val="StyleUnderline"/>
          <w:b/>
          <w:bCs/>
          <w:sz w:val="24"/>
        </w:rPr>
        <w:t xml:space="preserve">its efforts during an emergency. The </w:t>
      </w:r>
      <w:r w:rsidRPr="009A3DED">
        <w:rPr>
          <w:rStyle w:val="StyleUnderline"/>
          <w:b/>
          <w:bCs/>
          <w:sz w:val="24"/>
          <w:highlight w:val="green"/>
        </w:rPr>
        <w:t xml:space="preserve">result is </w:t>
      </w:r>
      <w:r w:rsidRPr="0010630F">
        <w:rPr>
          <w:rStyle w:val="StyleUnderline"/>
          <w:b/>
          <w:bCs/>
          <w:sz w:val="24"/>
        </w:rPr>
        <w:t xml:space="preserve">that its </w:t>
      </w:r>
      <w:r w:rsidRPr="009A3DED">
        <w:rPr>
          <w:rStyle w:val="StyleUnderline"/>
          <w:b/>
          <w:bCs/>
          <w:sz w:val="24"/>
          <w:highlight w:val="green"/>
        </w:rPr>
        <w:t>response</w:t>
      </w:r>
      <w:r w:rsidRPr="0010630F">
        <w:rPr>
          <w:rStyle w:val="StyleUnderline"/>
          <w:b/>
          <w:bCs/>
          <w:sz w:val="24"/>
        </w:rPr>
        <w:t xml:space="preserve"> to the next major disease outbreak </w:t>
      </w:r>
      <w:r w:rsidRPr="009A3DED">
        <w:rPr>
          <w:rStyle w:val="StyleUnderline"/>
          <w:b/>
          <w:bCs/>
          <w:sz w:val="24"/>
          <w:highlight w:val="green"/>
        </w:rPr>
        <w:t xml:space="preserve">is </w:t>
      </w:r>
      <w:r w:rsidRPr="0010630F">
        <w:rPr>
          <w:rStyle w:val="StyleUnderline"/>
          <w:b/>
          <w:bCs/>
          <w:sz w:val="24"/>
        </w:rPr>
        <w:t xml:space="preserve">likely to be as </w:t>
      </w:r>
      <w:r w:rsidRPr="009A3DED">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44D9CCE5" w14:textId="77777777" w:rsidR="003E14B4" w:rsidRDefault="003E14B4" w:rsidP="003E14B4">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72964348" w14:textId="77777777" w:rsidR="003E14B4" w:rsidRPr="005229DB" w:rsidRDefault="003E14B4" w:rsidP="003E14B4">
      <w:r w:rsidRPr="005229DB">
        <w:rPr>
          <w:rStyle w:val="Style13ptBold"/>
        </w:rPr>
        <w:t>Hoban 10</w:t>
      </w:r>
      <w:r>
        <w:t xml:space="preserve"> </w:t>
      </w:r>
      <w:r w:rsidRPr="005229DB">
        <w:t>Rose Hoban 9-13-2010 "High Cost of Medicine Pushes More People into Poverty"</w:t>
      </w:r>
      <w:r>
        <w:t xml:space="preserve"> </w:t>
      </w:r>
      <w:hyperlink r:id="rId11"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09A0160C" w14:textId="77777777" w:rsidR="003E14B4" w:rsidRPr="005B7899" w:rsidRDefault="003E14B4" w:rsidP="003E14B4">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9A3DED">
        <w:rPr>
          <w:highlight w:val="green"/>
          <w:u w:val="single"/>
        </w:rPr>
        <w:t>drugs needed to treat chronic diseases</w:t>
      </w:r>
      <w:r w:rsidRPr="009A3DED">
        <w:rPr>
          <w:sz w:val="16"/>
          <w:highlight w:val="green"/>
        </w:rPr>
        <w:t xml:space="preserve"> </w:t>
      </w:r>
      <w:r w:rsidRPr="009A3DED">
        <w:rPr>
          <w:highlight w:val="green"/>
          <w:u w:val="single"/>
        </w:rPr>
        <w:t>could b</w:t>
      </w:r>
      <w:r w:rsidRPr="005B7899">
        <w:rPr>
          <w:sz w:val="16"/>
        </w:rPr>
        <w:t xml:space="preserve">e </w:t>
      </w:r>
      <w:r w:rsidRPr="009A3DED">
        <w:rPr>
          <w:highlight w:val="green"/>
          <w:u w:val="single"/>
        </w:rPr>
        <w:t>considered</w:t>
      </w:r>
      <w:r w:rsidRPr="009A3DED">
        <w:rPr>
          <w:sz w:val="16"/>
          <w:highlight w:val="green"/>
        </w:rPr>
        <w:t xml:space="preserve"> </w:t>
      </w:r>
      <w:r w:rsidRPr="009A3DED">
        <w:rPr>
          <w:highlight w:val="green"/>
          <w:u w:val="single"/>
        </w:rPr>
        <w:t xml:space="preserve">unaffordable </w:t>
      </w:r>
      <w:r w:rsidRPr="009A3DED">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9A3DED">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9A3DED">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9A3DED">
        <w:rPr>
          <w:highlight w:val="green"/>
          <w:u w:val="single"/>
        </w:rPr>
        <w:t xml:space="preserve">more people </w:t>
      </w:r>
      <w:r w:rsidRPr="005B7899">
        <w:rPr>
          <w:u w:val="single"/>
        </w:rPr>
        <w:t xml:space="preserve">around the world are </w:t>
      </w:r>
      <w:r w:rsidRPr="009A3DED">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9A3DED">
        <w:rPr>
          <w:highlight w:val="green"/>
          <w:u w:val="single"/>
        </w:rPr>
        <w:t>treatment</w:t>
      </w:r>
      <w:r w:rsidRPr="009A3DED">
        <w:rPr>
          <w:sz w:val="16"/>
          <w:highlight w:val="green"/>
        </w:rPr>
        <w:t xml:space="preserve"> </w:t>
      </w:r>
      <w:r w:rsidRPr="009A3DED">
        <w:rPr>
          <w:highlight w:val="green"/>
          <w:u w:val="single"/>
        </w:rPr>
        <w:t>for</w:t>
      </w:r>
      <w:r w:rsidRPr="009A3DED">
        <w:rPr>
          <w:sz w:val="16"/>
          <w:highlight w:val="green"/>
        </w:rPr>
        <w:t xml:space="preserve"> </w:t>
      </w:r>
      <w:r w:rsidRPr="005B7899">
        <w:rPr>
          <w:sz w:val="16"/>
        </w:rPr>
        <w:t xml:space="preserve">a </w:t>
      </w:r>
      <w:r w:rsidRPr="009A3DED">
        <w:rPr>
          <w:highlight w:val="green"/>
          <w:u w:val="single"/>
        </w:rPr>
        <w:t>prolonged period of time</w:t>
      </w:r>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9A3DED">
        <w:rPr>
          <w:highlight w:val="green"/>
          <w:u w:val="single"/>
        </w:rPr>
        <w:t xml:space="preserve">proportion of the population </w:t>
      </w:r>
      <w:r w:rsidRPr="005B7899">
        <w:rPr>
          <w:u w:val="single"/>
        </w:rPr>
        <w:t xml:space="preserve">that is </w:t>
      </w:r>
      <w:r w:rsidRPr="009A3DED">
        <w:rPr>
          <w:highlight w:val="green"/>
          <w:u w:val="single"/>
        </w:rPr>
        <w:t xml:space="preserve">living below the poverty line, </w:t>
      </w:r>
      <w:r w:rsidRPr="005B7899">
        <w:rPr>
          <w:u w:val="single"/>
        </w:rPr>
        <w:t xml:space="preserve">plus the people that are being pushed below the poverty line, </w:t>
      </w:r>
      <w:r w:rsidRPr="009A3DED">
        <w:rPr>
          <w:highlight w:val="green"/>
          <w:u w:val="single"/>
        </w:rPr>
        <w:t xml:space="preserve">can </w:t>
      </w:r>
      <w:r w:rsidRPr="009A3DED">
        <w:rPr>
          <w:b/>
          <w:bCs/>
          <w:highlight w:val="green"/>
          <w:u w:val="single"/>
        </w:rPr>
        <w:t>reach up to 80 percent</w:t>
      </w:r>
      <w:r w:rsidRPr="009A3DED">
        <w:rPr>
          <w:highlight w:val="green"/>
          <w:u w:val="single"/>
        </w:rPr>
        <w:t xml:space="preserve"> in </w:t>
      </w:r>
      <w:r w:rsidRPr="005B7899">
        <w:rPr>
          <w:u w:val="single"/>
        </w:rPr>
        <w:t xml:space="preserve">some </w:t>
      </w:r>
      <w:r w:rsidRPr="009A3DED">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9A3DED">
        <w:rPr>
          <w:highlight w:val="green"/>
          <w:u w:val="single"/>
        </w:rPr>
        <w:t xml:space="preserve">generic medicines </w:t>
      </w:r>
      <w:r w:rsidRPr="005B7899">
        <w:rPr>
          <w:u w:val="single"/>
        </w:rPr>
        <w:t xml:space="preserve">- which are more affordable than brand-name medications - </w:t>
      </w:r>
      <w:r w:rsidRPr="009A3DED">
        <w:rPr>
          <w:highlight w:val="green"/>
          <w:u w:val="single"/>
        </w:rPr>
        <w:t xml:space="preserve">are </w:t>
      </w:r>
      <w:r w:rsidRPr="005B7899">
        <w:rPr>
          <w:u w:val="single"/>
        </w:rPr>
        <w:t xml:space="preserve">often </w:t>
      </w:r>
      <w:r w:rsidRPr="009A3DED">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5D7A8B9F" w14:textId="77777777" w:rsidR="003E14B4" w:rsidRDefault="003E14B4" w:rsidP="003E14B4">
      <w:pPr>
        <w:pStyle w:val="Heading4"/>
      </w:pPr>
      <w:r>
        <w:t xml:space="preserve">This is a form of </w:t>
      </w:r>
      <w:r>
        <w:rPr>
          <w:u w:val="single"/>
        </w:rPr>
        <w:t>pharmaceutical capitalism</w:t>
      </w:r>
      <w:r>
        <w:t xml:space="preserve"> – exploiting marginalized groups in the </w:t>
      </w:r>
      <w:r>
        <w:rPr>
          <w:u w:val="single"/>
        </w:rPr>
        <w:t>third world</w:t>
      </w:r>
      <w:r>
        <w:t>.</w:t>
      </w:r>
    </w:p>
    <w:p w14:paraId="414B349E" w14:textId="77777777" w:rsidR="003E14B4" w:rsidRPr="008E1134" w:rsidRDefault="003E14B4" w:rsidP="003E14B4">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7D2E73C7" w14:textId="77777777" w:rsidR="003E14B4" w:rsidRPr="0035431C" w:rsidRDefault="003E14B4" w:rsidP="003E14B4">
      <w:pPr>
        <w:rPr>
          <w:sz w:val="16"/>
        </w:rPr>
      </w:pPr>
      <w:r w:rsidRPr="0035431C">
        <w:rPr>
          <w:sz w:val="16"/>
        </w:rPr>
        <w:t xml:space="preserve">3. </w:t>
      </w:r>
      <w:r w:rsidRPr="009A3DED">
        <w:rPr>
          <w:b/>
          <w:sz w:val="26"/>
          <w:highlight w:val="green"/>
          <w:u w:val="single"/>
        </w:rPr>
        <w:t>Cost of medicine as a form of debt</w:t>
      </w:r>
      <w:r w:rsidRPr="009A3DED">
        <w:rPr>
          <w:sz w:val="16"/>
          <w:highlight w:val="green"/>
        </w:rPr>
        <w:t xml:space="preserve"> </w:t>
      </w:r>
      <w:r w:rsidRPr="009A3DED">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9A3DED">
        <w:rPr>
          <w:b/>
          <w:sz w:val="26"/>
          <w:highlight w:val="green"/>
          <w:u w:val="single"/>
        </w:rPr>
        <w:t>a million people</w:t>
      </w:r>
      <w:r w:rsidRPr="0035431C">
        <w:rPr>
          <w:u w:val="single"/>
        </w:rPr>
        <w:t xml:space="preserve"> were </w:t>
      </w:r>
      <w:r w:rsidRPr="009A3DED">
        <w:rPr>
          <w:b/>
          <w:sz w:val="26"/>
          <w:highlight w:val="green"/>
          <w:u w:val="single"/>
        </w:rPr>
        <w:t>dying from malaria</w:t>
      </w:r>
      <w:r w:rsidRPr="009A3DED">
        <w:rPr>
          <w:highlight w:val="green"/>
          <w:u w:val="single"/>
        </w:rPr>
        <w:t xml:space="preserve"> </w:t>
      </w:r>
      <w:r w:rsidRPr="0035431C">
        <w:rPr>
          <w:u w:val="single"/>
        </w:rPr>
        <w:t xml:space="preserve">dying every year </w:t>
      </w:r>
      <w:r w:rsidRPr="009A3DED">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9A3DED">
        <w:rPr>
          <w:b/>
          <w:sz w:val="26"/>
          <w:highlight w:val="green"/>
          <w:u w:val="single"/>
        </w:rPr>
        <w:t>western pharmaceutical companies</w:t>
      </w:r>
      <w:r w:rsidRPr="009A3DED">
        <w:rPr>
          <w:sz w:val="16"/>
          <w:highlight w:val="green"/>
        </w:rPr>
        <w:t xml:space="preserve"> </w:t>
      </w:r>
      <w:r w:rsidRPr="009A3DED">
        <w:rPr>
          <w:b/>
          <w:sz w:val="26"/>
          <w:highlight w:val="green"/>
          <w:u w:val="single"/>
        </w:rPr>
        <w:t>blocked the sale of cheap antiretroviral drugs to AIDS patients</w:t>
      </w:r>
      <w:r w:rsidRPr="009A3DED">
        <w:rPr>
          <w:sz w:val="16"/>
          <w:highlight w:val="green"/>
        </w:rPr>
        <w:t xml:space="preserve"> </w:t>
      </w:r>
      <w:r w:rsidRPr="009A3DED">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9A3DED">
        <w:rPr>
          <w:b/>
          <w:sz w:val="26"/>
          <w:highlight w:val="green"/>
          <w:u w:val="single"/>
        </w:rPr>
        <w:t>medicine</w:t>
      </w:r>
      <w:r w:rsidRPr="009A3DED">
        <w:rPr>
          <w:highlight w:val="green"/>
          <w:u w:val="single"/>
        </w:rPr>
        <w:t xml:space="preserve"> </w:t>
      </w:r>
      <w:r w:rsidRPr="0035431C">
        <w:rPr>
          <w:u w:val="single"/>
        </w:rPr>
        <w:t xml:space="preserve">is </w:t>
      </w:r>
      <w:r w:rsidRPr="009A3DED">
        <w:rPr>
          <w:b/>
          <w:sz w:val="26"/>
          <w:highlight w:val="green"/>
          <w:u w:val="single"/>
        </w:rPr>
        <w:t>engaged in a colonizing process</w:t>
      </w:r>
      <w:r w:rsidRPr="0035431C">
        <w:rPr>
          <w:u w:val="single"/>
        </w:rPr>
        <w:t xml:space="preserve">… It can be seen in </w:t>
      </w:r>
      <w:r w:rsidRPr="009A3DED">
        <w:rPr>
          <w:b/>
          <w:sz w:val="26"/>
          <w:highlight w:val="green"/>
          <w:u w:val="single"/>
        </w:rPr>
        <w:t>the</w:t>
      </w:r>
      <w:r w:rsidRPr="009A3DED">
        <w:rPr>
          <w:highlight w:val="green"/>
          <w:u w:val="single"/>
        </w:rPr>
        <w:t xml:space="preserve"> </w:t>
      </w:r>
      <w:r w:rsidRPr="0035431C">
        <w:rPr>
          <w:u w:val="single"/>
        </w:rPr>
        <w:t xml:space="preserve">increasing </w:t>
      </w:r>
      <w:r w:rsidRPr="009A3DED">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proofErr w:type="gramStart"/>
      <w:r w:rsidRPr="0035431C">
        <w:rPr>
          <w:u w:val="single"/>
        </w:rPr>
        <w:t>.”[</w:t>
      </w:r>
      <w:proofErr w:type="gramEnd"/>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9A3DED">
        <w:rPr>
          <w:b/>
          <w:sz w:val="26"/>
          <w:highlight w:val="green"/>
          <w:u w:val="single"/>
        </w:rPr>
        <w:t>Western capitalism</w:t>
      </w:r>
      <w:r w:rsidRPr="009A3DED">
        <w:rPr>
          <w:highlight w:val="green"/>
          <w:u w:val="single"/>
        </w:rPr>
        <w:t xml:space="preserve"> </w:t>
      </w:r>
      <w:r w:rsidRPr="0035431C">
        <w:rPr>
          <w:u w:val="single"/>
        </w:rPr>
        <w:t xml:space="preserve">has the </w:t>
      </w:r>
      <w:r w:rsidRPr="009A3DED">
        <w:rPr>
          <w:b/>
          <w:bCs/>
          <w:sz w:val="26"/>
          <w:highlight w:val="green"/>
          <w:u w:val="single"/>
        </w:rPr>
        <w:t>potential</w:t>
      </w:r>
      <w:r w:rsidRPr="009A3DED">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A1C8616" w14:textId="77777777" w:rsidR="003E14B4" w:rsidRDefault="003E14B4" w:rsidP="003E14B4">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350F04E" w14:textId="77777777" w:rsidR="003E14B4" w:rsidRPr="00650B41" w:rsidRDefault="003E14B4" w:rsidP="003E14B4">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431FB2FB" w14:textId="7529C1D7" w:rsidR="003E14B4" w:rsidRDefault="003E14B4" w:rsidP="003E14B4">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A3DED">
        <w:rPr>
          <w:b/>
          <w:sz w:val="26"/>
          <w:highlight w:val="green"/>
          <w:u w:val="single"/>
        </w:rPr>
        <w:t>vaccine</w:t>
      </w:r>
      <w:r w:rsidRPr="0035431C">
        <w:rPr>
          <w:sz w:val="16"/>
        </w:rPr>
        <w:t xml:space="preserve"> (when it eventually becomes available) as </w:t>
      </w:r>
      <w:r w:rsidRPr="009A3DED">
        <w:rPr>
          <w:b/>
          <w:sz w:val="26"/>
          <w:highlight w:val="green"/>
          <w:u w:val="single"/>
        </w:rPr>
        <w:t>an instrument of power deployed to exercise control</w:t>
      </w:r>
      <w:r w:rsidRPr="0035431C">
        <w:rPr>
          <w:sz w:val="16"/>
        </w:rPr>
        <w:t xml:space="preserve"> </w:t>
      </w:r>
      <w:r w:rsidRPr="009A3DED">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9A3DED">
        <w:rPr>
          <w:b/>
          <w:sz w:val="26"/>
          <w:highlight w:val="green"/>
          <w:u w:val="single"/>
        </w:rPr>
        <w:t>Decolonization</w:t>
      </w:r>
      <w:r w:rsidRPr="0035431C">
        <w:rPr>
          <w:u w:val="single"/>
        </w:rPr>
        <w:t xml:space="preserve">, which sets out to change the order of the world, </w:t>
      </w:r>
      <w:r w:rsidRPr="009A3DED">
        <w:rPr>
          <w:b/>
          <w:sz w:val="26"/>
          <w:highlight w:val="green"/>
          <w:u w:val="single"/>
        </w:rPr>
        <w:t>is</w:t>
      </w:r>
      <w:r w:rsidRPr="0035431C">
        <w:rPr>
          <w:u w:val="single"/>
        </w:rPr>
        <w:t xml:space="preserve">, obviously, a program of </w:t>
      </w:r>
      <w:r w:rsidRPr="009A3DED">
        <w:rPr>
          <w:b/>
          <w:sz w:val="26"/>
          <w:highlight w:val="green"/>
          <w:u w:val="single"/>
        </w:rPr>
        <w:t>complete disorder</w:t>
      </w:r>
      <w:r w:rsidRPr="0035431C">
        <w:rPr>
          <w:u w:val="single"/>
        </w:rPr>
        <w:t xml:space="preserve">.” </w:t>
      </w:r>
      <w:r w:rsidRPr="009A3DED">
        <w:rPr>
          <w:b/>
          <w:sz w:val="26"/>
          <w:highlight w:val="green"/>
          <w:u w:val="single"/>
        </w:rPr>
        <w:t>Acknowledging</w:t>
      </w:r>
      <w:r w:rsidRPr="009A3DED">
        <w:rPr>
          <w:highlight w:val="green"/>
          <w:u w:val="single"/>
        </w:rPr>
        <w:t xml:space="preserve"> </w:t>
      </w:r>
      <w:r w:rsidRPr="009A3DED">
        <w:rPr>
          <w:b/>
          <w:sz w:val="26"/>
          <w:highlight w:val="green"/>
          <w:u w:val="single"/>
        </w:rPr>
        <w:t>that the</w:t>
      </w:r>
      <w:r w:rsidRPr="009A3DED">
        <w:rPr>
          <w:highlight w:val="green"/>
          <w:u w:val="single"/>
        </w:rPr>
        <w:t xml:space="preserve"> </w:t>
      </w:r>
      <w:r w:rsidRPr="0035431C">
        <w:rPr>
          <w:u w:val="single"/>
        </w:rPr>
        <w:t xml:space="preserve">COVID-19 </w:t>
      </w:r>
      <w:r w:rsidRPr="009A3DED">
        <w:rPr>
          <w:b/>
          <w:sz w:val="26"/>
          <w:highlight w:val="green"/>
          <w:u w:val="single"/>
        </w:rPr>
        <w:t>vaccine has been weaponized</w:t>
      </w:r>
      <w:r w:rsidRPr="009A3DED">
        <w:rPr>
          <w:highlight w:val="green"/>
          <w:u w:val="single"/>
        </w:rPr>
        <w:t xml:space="preserve"> </w:t>
      </w:r>
      <w:r w:rsidRPr="009A3DED">
        <w:rPr>
          <w:b/>
          <w:sz w:val="26"/>
          <w:highlight w:val="green"/>
          <w:u w:val="single"/>
        </w:rPr>
        <w:t>as an instrument of power</w:t>
      </w:r>
      <w:r w:rsidRPr="009A3DED">
        <w:rPr>
          <w:highlight w:val="green"/>
          <w:u w:val="single"/>
        </w:rPr>
        <w:t xml:space="preserve"> </w:t>
      </w:r>
      <w:r w:rsidRPr="0035431C">
        <w:rPr>
          <w:u w:val="single"/>
        </w:rPr>
        <w:t xml:space="preserve">by wealthy nations, </w:t>
      </w:r>
      <w:r w:rsidRPr="009A3DED">
        <w:rPr>
          <w:b/>
          <w:sz w:val="26"/>
          <w:highlight w:val="green"/>
          <w:u w:val="single"/>
        </w:rPr>
        <w:t>decolonization</w:t>
      </w:r>
      <w:r w:rsidRPr="009A3DED">
        <w:rPr>
          <w:highlight w:val="green"/>
          <w:u w:val="single"/>
        </w:rPr>
        <w:t xml:space="preserve"> </w:t>
      </w:r>
      <w:r w:rsidRPr="009A3DED">
        <w:rPr>
          <w:b/>
          <w:sz w:val="26"/>
          <w:highlight w:val="green"/>
          <w:u w:val="single"/>
        </w:rPr>
        <w:t>requires</w:t>
      </w:r>
      <w:r w:rsidRPr="009A3DED">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9A3DED">
        <w:rPr>
          <w:b/>
          <w:sz w:val="26"/>
          <w:highlight w:val="green"/>
          <w:u w:val="single"/>
        </w:rPr>
        <w:t>radical re-ordering.</w:t>
      </w:r>
      <w:r w:rsidRPr="009A3DED">
        <w:rPr>
          <w:highlight w:val="green"/>
          <w:u w:val="single"/>
        </w:rPr>
        <w:t xml:space="preserve"> </w:t>
      </w:r>
      <w:r w:rsidRPr="0035431C">
        <w:rPr>
          <w:u w:val="single"/>
        </w:rPr>
        <w:t xml:space="preserve">In the context of vaccine sovereignty, this re-ordering </w:t>
      </w:r>
      <w:r w:rsidRPr="009A3DED">
        <w:rPr>
          <w:b/>
          <w:sz w:val="26"/>
          <w:highlight w:val="green"/>
          <w:u w:val="single"/>
        </w:rPr>
        <w:t>necessitates</w:t>
      </w:r>
      <w:r w:rsidRPr="009A3DED">
        <w:rPr>
          <w:highlight w:val="green"/>
          <w:u w:val="single"/>
        </w:rPr>
        <w:t xml:space="preserve"> </w:t>
      </w:r>
      <w:r w:rsidRPr="0035431C">
        <w:rPr>
          <w:u w:val="single"/>
        </w:rPr>
        <w:t xml:space="preserve">the </w:t>
      </w:r>
      <w:r w:rsidRPr="009A3DED">
        <w:rPr>
          <w:b/>
          <w:sz w:val="26"/>
          <w:highlight w:val="green"/>
          <w:u w:val="single"/>
        </w:rPr>
        <w:t>dismantling</w:t>
      </w:r>
      <w:r w:rsidRPr="0035431C">
        <w:rPr>
          <w:u w:val="single"/>
        </w:rPr>
        <w:t xml:space="preserve"> of the </w:t>
      </w:r>
      <w:r w:rsidRPr="009A3DED">
        <w:rPr>
          <w:b/>
          <w:sz w:val="26"/>
          <w:highlight w:val="green"/>
          <w:u w:val="single"/>
        </w:rPr>
        <w:t>profit-driven biomedical system</w:t>
      </w:r>
      <w:r w:rsidRPr="0035431C">
        <w:rPr>
          <w:u w:val="single"/>
        </w:rPr>
        <w:t xml:space="preserve">. This program starts with </w:t>
      </w:r>
      <w:r w:rsidRPr="009A3DED">
        <w:rPr>
          <w:b/>
          <w:sz w:val="26"/>
          <w:highlight w:val="green"/>
          <w:u w:val="single"/>
        </w:rPr>
        <w:t>de-linking from</w:t>
      </w:r>
      <w:r w:rsidRPr="009A3DED">
        <w:rPr>
          <w:highlight w:val="green"/>
          <w:u w:val="single"/>
        </w:rPr>
        <w:t xml:space="preserve"> </w:t>
      </w:r>
      <w:r w:rsidRPr="009A3DED">
        <w:rPr>
          <w:b/>
          <w:sz w:val="26"/>
          <w:highlight w:val="green"/>
          <w:u w:val="single"/>
          <w:bdr w:val="single" w:sz="4" w:space="0" w:color="auto"/>
        </w:rPr>
        <w:t>Euro-American constructions of knowledge and power</w:t>
      </w:r>
      <w:r w:rsidRPr="009A3DED">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019CE38E" w14:textId="77777777" w:rsidR="003E14B4" w:rsidRDefault="003E14B4" w:rsidP="003E14B4">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7AD277FA" w14:textId="77777777" w:rsidR="003E14B4" w:rsidRPr="0078080A" w:rsidRDefault="003E14B4" w:rsidP="003E14B4">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14"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7751B744" w14:textId="77777777" w:rsidR="003E14B4" w:rsidRPr="003C6098" w:rsidRDefault="003E14B4" w:rsidP="003E14B4">
      <w:pPr>
        <w:rPr>
          <w:sz w:val="16"/>
        </w:rPr>
      </w:pPr>
      <w:r w:rsidRPr="003C6098">
        <w:rPr>
          <w:sz w:val="16"/>
        </w:rPr>
        <w:t xml:space="preserve">Efforts by pharmaceutical companies to extend their patents cost taxpayers millions of dollars each year. In some </w:t>
      </w:r>
      <w:proofErr w:type="gramStart"/>
      <w:r w:rsidRPr="003C6098">
        <w:rPr>
          <w:sz w:val="16"/>
        </w:rPr>
        <w:t>cases</w:t>
      </w:r>
      <w:proofErr w:type="gramEnd"/>
      <w:r w:rsidRPr="003C6098">
        <w:rPr>
          <w:sz w:val="16"/>
        </w:rPr>
        <w:t xml:space="preserve"> they also mean people are subjected to unnecessary clinical trials. </w:t>
      </w:r>
      <w:r w:rsidRPr="003C6098">
        <w:rPr>
          <w:b/>
          <w:sz w:val="26"/>
          <w:u w:val="single"/>
        </w:rPr>
        <w:t>Big pharma</w:t>
      </w:r>
      <w:r w:rsidRPr="003C6098">
        <w:rPr>
          <w:u w:val="single"/>
        </w:rPr>
        <w:t xml:space="preserve"> makes big profits. Their useful new </w:t>
      </w:r>
      <w:r w:rsidRPr="003C6098">
        <w:rPr>
          <w:b/>
          <w:sz w:val="26"/>
          <w:highlight w:val="green"/>
          <w:u w:val="single"/>
        </w:rPr>
        <w:t>drugs are patented</w:t>
      </w:r>
      <w:r w:rsidRPr="003C6098">
        <w:rPr>
          <w:u w:val="single"/>
        </w:rPr>
        <w:t xml:space="preserve">, </w:t>
      </w:r>
      <w:r w:rsidRPr="003C6098">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3C6098">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3C6098">
        <w:rPr>
          <w:b/>
          <w:sz w:val="26"/>
          <w:highlight w:val="green"/>
          <w:u w:val="single"/>
        </w:rPr>
        <w:t>companies</w:t>
      </w:r>
      <w:r w:rsidRPr="003C6098">
        <w:rPr>
          <w:highlight w:val="green"/>
          <w:u w:val="single"/>
        </w:rPr>
        <w:t xml:space="preserve"> </w:t>
      </w:r>
      <w:r w:rsidRPr="003C6098">
        <w:rPr>
          <w:u w:val="single"/>
        </w:rPr>
        <w:t xml:space="preserve">like monopolies and would like to </w:t>
      </w:r>
      <w:r w:rsidRPr="003C6098">
        <w:rPr>
          <w:b/>
          <w:sz w:val="26"/>
          <w:highlight w:val="green"/>
          <w:u w:val="single"/>
        </w:rPr>
        <w:t>extend the patent period</w:t>
      </w:r>
      <w:r w:rsidRPr="003C6098">
        <w:rPr>
          <w:u w:val="single"/>
        </w:rPr>
        <w:t xml:space="preserve">. Over the past few </w:t>
      </w:r>
      <w:proofErr w:type="gramStart"/>
      <w:r w:rsidRPr="003C6098">
        <w:rPr>
          <w:u w:val="single"/>
        </w:rPr>
        <w:t>decades</w:t>
      </w:r>
      <w:proofErr w:type="gramEnd"/>
      <w:r w:rsidRPr="003C6098">
        <w:rPr>
          <w:u w:val="single"/>
        </w:rPr>
        <w:t xml:space="preserve"> they have </w:t>
      </w:r>
      <w:r w:rsidRPr="003C6098">
        <w:rPr>
          <w:b/>
          <w:sz w:val="26"/>
          <w:highlight w:val="green"/>
          <w:u w:val="single"/>
        </w:rPr>
        <w:t>used</w:t>
      </w:r>
      <w:r w:rsidRPr="003C6098">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3C6098">
        <w:rPr>
          <w:b/>
          <w:sz w:val="26"/>
          <w:highlight w:val="green"/>
          <w:u w:val="single"/>
        </w:rPr>
        <w:t>Evergreening</w:t>
      </w:r>
      <w:r w:rsidRPr="003C6098">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w:t>
      </w:r>
      <w:proofErr w:type="spellStart"/>
      <w:r w:rsidRPr="003C6098">
        <w:rPr>
          <w:sz w:val="16"/>
        </w:rPr>
        <w:t>favourite</w:t>
      </w:r>
      <w:proofErr w:type="spellEnd"/>
      <w:r w:rsidRPr="003C6098">
        <w:rPr>
          <w:sz w:val="16"/>
        </w:rPr>
        <w:t xml:space="preserv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w:t>
      </w:r>
      <w:proofErr w:type="spellStart"/>
      <w:r w:rsidRPr="003C6098">
        <w:rPr>
          <w:sz w:val="16"/>
        </w:rPr>
        <w:t>Efexor</w:t>
      </w:r>
      <w:proofErr w:type="spellEnd"/>
      <w:r w:rsidRPr="003C6098">
        <w:rPr>
          <w:sz w:val="16"/>
        </w:rPr>
        <w:t xml:space="preserve"> to </w:t>
      </w:r>
      <w:proofErr w:type="spellStart"/>
      <w:r w:rsidRPr="003C6098">
        <w:rPr>
          <w:sz w:val="16"/>
        </w:rPr>
        <w:t>Efexor</w:t>
      </w:r>
      <w:proofErr w:type="spellEnd"/>
      <w:r w:rsidRPr="003C6098">
        <w:rPr>
          <w:sz w:val="16"/>
        </w:rPr>
        <w:t xml:space="preserve">-XR to Pristiq An example is useful. </w:t>
      </w:r>
      <w:r w:rsidRPr="003C6098">
        <w:rPr>
          <w:u w:val="single"/>
        </w:rPr>
        <w:t xml:space="preserve">In the case of the depression drug </w:t>
      </w:r>
      <w:r w:rsidRPr="003C6098">
        <w:rPr>
          <w:b/>
          <w:sz w:val="26"/>
          <w:highlight w:val="green"/>
          <w:u w:val="single"/>
        </w:rPr>
        <w:t>venlafaxine</w:t>
      </w:r>
      <w:r w:rsidRPr="003C6098">
        <w:rPr>
          <w:highlight w:val="green"/>
          <w:u w:val="single"/>
        </w:rPr>
        <w:t xml:space="preserve"> </w:t>
      </w:r>
      <w:r w:rsidRPr="003C6098">
        <w:rPr>
          <w:u w:val="single"/>
        </w:rPr>
        <w:t xml:space="preserve">(marketed as </w:t>
      </w:r>
      <w:proofErr w:type="spellStart"/>
      <w:r w:rsidRPr="003C6098">
        <w:rPr>
          <w:u w:val="single"/>
        </w:rPr>
        <w:t>Efexor</w:t>
      </w:r>
      <w:proofErr w:type="spellEnd"/>
      <w:r w:rsidRPr="003C6098">
        <w:rPr>
          <w:u w:val="single"/>
        </w:rPr>
        <w:t>), the original version had major side-effects</w:t>
      </w:r>
      <w:r w:rsidRPr="003C6098">
        <w:rPr>
          <w:sz w:val="16"/>
        </w:rPr>
        <w:t xml:space="preserve">. However, when provided in extended release form these side-effects were substantially reduced. Naturally the </w:t>
      </w:r>
      <w:proofErr w:type="gramStart"/>
      <w:r w:rsidRPr="003C6098">
        <w:rPr>
          <w:sz w:val="16"/>
        </w:rPr>
        <w:t>extended release</w:t>
      </w:r>
      <w:proofErr w:type="gramEnd"/>
      <w:r w:rsidRPr="003C6098">
        <w:rPr>
          <w:sz w:val="16"/>
        </w:rPr>
        <w:t xml:space="preserve"> form (</w:t>
      </w:r>
      <w:proofErr w:type="spellStart"/>
      <w:r w:rsidRPr="003C6098">
        <w:rPr>
          <w:sz w:val="16"/>
        </w:rPr>
        <w:t>Efexor</w:t>
      </w:r>
      <w:proofErr w:type="spellEnd"/>
      <w:r w:rsidRPr="003C6098">
        <w:rPr>
          <w:sz w:val="16"/>
        </w:rPr>
        <w:t xml:space="preserve">-XR) became preferred. Although it might seem obvious to combine venlafaxine with an </w:t>
      </w:r>
      <w:proofErr w:type="gramStart"/>
      <w:r w:rsidRPr="003C6098">
        <w:rPr>
          <w:sz w:val="16"/>
        </w:rPr>
        <w:t>extended release</w:t>
      </w:r>
      <w:proofErr w:type="gramEnd"/>
      <w:r w:rsidRPr="003C6098">
        <w:rPr>
          <w:sz w:val="16"/>
        </w:rPr>
        <w:t xml:space="preserve"> form to overcome the side-effect problem, </w:t>
      </w:r>
      <w:r w:rsidRPr="003C6098">
        <w:rPr>
          <w:u w:val="single"/>
        </w:rPr>
        <w:t xml:space="preserve">the patent office </w:t>
      </w:r>
      <w:r w:rsidRPr="003C6098">
        <w:rPr>
          <w:b/>
          <w:sz w:val="26"/>
          <w:highlight w:val="green"/>
          <w:u w:val="single"/>
        </w:rPr>
        <w:t>granted two new patents</w:t>
      </w:r>
      <w:r w:rsidRPr="003C6098">
        <w:rPr>
          <w:highlight w:val="green"/>
          <w:u w:val="single"/>
        </w:rPr>
        <w:t xml:space="preserve"> </w:t>
      </w:r>
      <w:r w:rsidRPr="003C6098">
        <w:rPr>
          <w:u w:val="single"/>
        </w:rPr>
        <w:t xml:space="preserve">for extended release versions of venlafaxine. One of these was written in such a broad form that it </w:t>
      </w:r>
      <w:r w:rsidRPr="003C6098">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t>
      </w:r>
      <w:proofErr w:type="gramStart"/>
      <w:r w:rsidRPr="003C6098">
        <w:rPr>
          <w:sz w:val="16"/>
        </w:rPr>
        <w:t>words</w:t>
      </w:r>
      <w:proofErr w:type="gramEnd"/>
      <w:r w:rsidRPr="003C6098">
        <w:rPr>
          <w:sz w:val="16"/>
        </w:rPr>
        <w:t xml:space="preserve"> desvenlafaxine is a variant of the original active pharmaceutical ingredient venlafaxine. Clearly the two compounds are closely related. </w:t>
      </w:r>
      <w:proofErr w:type="gramStart"/>
      <w:r w:rsidRPr="003C6098">
        <w:rPr>
          <w:sz w:val="16"/>
        </w:rPr>
        <w:t>So</w:t>
      </w:r>
      <w:proofErr w:type="gramEnd"/>
      <w:r w:rsidRPr="003C6098">
        <w:rPr>
          <w:sz w:val="16"/>
        </w:rPr>
        <w:t xml:space="preserve"> it is astonishing that desvenlafaxine passed the tests for getting a patent. Desvenlafaxine is marketed as Pristiq. Pristiq entered the market early in the two-and-a-half-year period of legal wrangling over the </w:t>
      </w:r>
      <w:proofErr w:type="gramStart"/>
      <w:r w:rsidRPr="003C6098">
        <w:rPr>
          <w:sz w:val="16"/>
        </w:rPr>
        <w:t>extended release</w:t>
      </w:r>
      <w:proofErr w:type="gramEnd"/>
      <w:r w:rsidRPr="003C6098">
        <w:rPr>
          <w:sz w:val="16"/>
        </w:rPr>
        <w:t xml:space="preserve"> venlafaxine (</w:t>
      </w:r>
      <w:proofErr w:type="spellStart"/>
      <w:r w:rsidRPr="003C6098">
        <w:rPr>
          <w:sz w:val="16"/>
        </w:rPr>
        <w:t>Efexor</w:t>
      </w:r>
      <w:proofErr w:type="spellEnd"/>
      <w:r w:rsidRPr="003C6098">
        <w:rPr>
          <w:sz w:val="16"/>
        </w:rPr>
        <w:t xml:space="preserve">-XR)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w:t>
      </w:r>
      <w:proofErr w:type="spellStart"/>
      <w:r w:rsidRPr="003C6098">
        <w:rPr>
          <w:sz w:val="16"/>
        </w:rPr>
        <w:t>Efexor</w:t>
      </w:r>
      <w:proofErr w:type="spellEnd"/>
      <w:r w:rsidRPr="003C6098">
        <w:rPr>
          <w:sz w:val="16"/>
        </w:rPr>
        <w:t xml:space="preserve">-XR. But Pristiq costs between $A22.32 and $A26.50 more than </w:t>
      </w:r>
      <w:proofErr w:type="spellStart"/>
      <w:r w:rsidRPr="003C6098">
        <w:rPr>
          <w:sz w:val="16"/>
        </w:rPr>
        <w:t>Efexor</w:t>
      </w:r>
      <w:proofErr w:type="spellEnd"/>
      <w:r w:rsidRPr="003C6098">
        <w:rPr>
          <w:sz w:val="16"/>
        </w:rPr>
        <w:t xml:space="preserve">-XR, depending on the dose. Based on reported prescription volumes in 2013-14, the cost to the taxpayer of doctors prescribing Pristiq rather than </w:t>
      </w:r>
      <w:proofErr w:type="spellStart"/>
      <w:r w:rsidRPr="003C6098">
        <w:rPr>
          <w:sz w:val="16"/>
        </w:rPr>
        <w:t>Efexor</w:t>
      </w:r>
      <w:proofErr w:type="spellEnd"/>
      <w:r w:rsidRPr="003C6098">
        <w:rPr>
          <w:sz w:val="16"/>
        </w:rPr>
        <w:t>-XR exceeds $21 million a year. Unless generic companies challenge the desvenlafaxine patent,</w:t>
      </w:r>
      <w:r w:rsidRPr="003C6098">
        <w:rPr>
          <w:u w:val="single"/>
        </w:rPr>
        <w:t xml:space="preserve"> there will be </w:t>
      </w:r>
      <w:r w:rsidRPr="003C6098">
        <w:rPr>
          <w:b/>
          <w:sz w:val="26"/>
          <w:highlight w:val="green"/>
          <w:u w:val="single"/>
          <w:bdr w:val="single" w:sz="12" w:space="0" w:color="auto"/>
        </w:rPr>
        <w:t>no generic versions of Pristiq until after August 2023</w:t>
      </w:r>
      <w:r w:rsidRPr="003C6098">
        <w:rPr>
          <w:u w:val="single"/>
        </w:rPr>
        <w:t>, when the patent expires.</w:t>
      </w:r>
    </w:p>
    <w:p w14:paraId="14F0A46A" w14:textId="77777777" w:rsidR="003E14B4" w:rsidRDefault="003E14B4" w:rsidP="003E14B4">
      <w:pPr>
        <w:pStyle w:val="Heading4"/>
      </w:pPr>
      <w:r>
        <w:t xml:space="preserve">That inhibits India’s Pharma Industry – exports of Generics </w:t>
      </w:r>
      <w:proofErr w:type="gramStart"/>
      <w:r>
        <w:rPr>
          <w:u w:val="single"/>
        </w:rPr>
        <w:t>is</w:t>
      </w:r>
      <w:proofErr w:type="gramEnd"/>
      <w:r>
        <w:rPr>
          <w:u w:val="single"/>
        </w:rPr>
        <w:t xml:space="preserve"> key</w:t>
      </w:r>
      <w:r>
        <w:t xml:space="preserve"> to revitalize India Pharma Leadership.</w:t>
      </w:r>
    </w:p>
    <w:p w14:paraId="6EE041F5" w14:textId="77777777" w:rsidR="003E14B4" w:rsidRDefault="003E14B4" w:rsidP="003E14B4">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2C4F50D6" w14:textId="77777777" w:rsidR="003E14B4" w:rsidRPr="00DD7A68" w:rsidRDefault="003E14B4" w:rsidP="003E14B4">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DD7A68">
        <w:rPr>
          <w:b/>
          <w:sz w:val="26"/>
          <w:highlight w:val="green"/>
          <w:u w:val="single"/>
        </w:rPr>
        <w:t>India</w:t>
      </w:r>
      <w:r w:rsidRPr="00DD7A68">
        <w:rPr>
          <w:u w:val="single"/>
        </w:rPr>
        <w:t xml:space="preserve">, the </w:t>
      </w:r>
      <w:r w:rsidRPr="00DD7A68">
        <w:rPr>
          <w:b/>
          <w:sz w:val="26"/>
          <w:highlight w:val="green"/>
          <w:u w:val="single"/>
        </w:rPr>
        <w:t>pharma</w:t>
      </w:r>
      <w:r w:rsidRPr="00DD7A68">
        <w:rPr>
          <w:highlight w:val="green"/>
          <w:u w:val="single"/>
        </w:rPr>
        <w:t xml:space="preserve"> </w:t>
      </w:r>
      <w:r w:rsidRPr="00DD7A68">
        <w:rPr>
          <w:u w:val="single"/>
        </w:rPr>
        <w:t xml:space="preserve">sector is innovative, widely </w:t>
      </w:r>
      <w:r w:rsidRPr="00DD7A68">
        <w:rPr>
          <w:b/>
          <w:sz w:val="26"/>
          <w:highlight w:val="green"/>
          <w:u w:val="single"/>
        </w:rPr>
        <w:t>acknowledged as making a global impact in</w:t>
      </w:r>
      <w:r w:rsidRPr="00DD7A68">
        <w:rPr>
          <w:highlight w:val="green"/>
          <w:u w:val="single"/>
        </w:rPr>
        <w:t xml:space="preserve"> </w:t>
      </w:r>
      <w:r w:rsidRPr="00DD7A68">
        <w:rPr>
          <w:u w:val="single"/>
        </w:rPr>
        <w:t xml:space="preserve">the </w:t>
      </w:r>
      <w:r w:rsidRPr="00DD7A68">
        <w:rPr>
          <w:b/>
          <w:sz w:val="26"/>
          <w:highlight w:val="green"/>
          <w:u w:val="single"/>
        </w:rPr>
        <w:t>treatment</w:t>
      </w:r>
      <w:r w:rsidRPr="00DD7A68">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w:t>
      </w:r>
      <w:proofErr w:type="gramStart"/>
      <w:r w:rsidRPr="00DD7A68">
        <w:rPr>
          <w:sz w:val="16"/>
        </w:rPr>
        <w:t>.”[</w:t>
      </w:r>
      <w:proofErr w:type="gramEnd"/>
      <w:r w:rsidRPr="00DD7A68">
        <w:rPr>
          <w:sz w:val="16"/>
        </w:rPr>
        <w:t xml:space="preserve">4] </w:t>
      </w:r>
      <w:r w:rsidRPr="003C6098">
        <w:rPr>
          <w:u w:val="single"/>
        </w:rPr>
        <w:t xml:space="preserve">The </w:t>
      </w:r>
      <w:r w:rsidRPr="003C6098">
        <w:rPr>
          <w:b/>
          <w:sz w:val="26"/>
          <w:highlight w:val="green"/>
          <w:u w:val="single"/>
        </w:rPr>
        <w:t>Indian pharma Industry</w:t>
      </w:r>
      <w:r w:rsidRPr="003C6098">
        <w:rPr>
          <w:highlight w:val="green"/>
          <w:u w:val="single"/>
        </w:rPr>
        <w:t xml:space="preserve"> </w:t>
      </w:r>
      <w:r w:rsidRPr="003C6098">
        <w:rPr>
          <w:b/>
          <w:sz w:val="26"/>
          <w:highlight w:val="green"/>
          <w:u w:val="single"/>
        </w:rPr>
        <w:t>produces</w:t>
      </w:r>
      <w:r w:rsidRPr="003C6098">
        <w:rPr>
          <w:u w:val="single"/>
        </w:rPr>
        <w:t xml:space="preserve"> about </w:t>
      </w:r>
      <w:r w:rsidRPr="003C6098">
        <w:rPr>
          <w:b/>
          <w:sz w:val="26"/>
          <w:highlight w:val="green"/>
          <w:u w:val="single"/>
        </w:rPr>
        <w:t>20%</w:t>
      </w:r>
      <w:r w:rsidRPr="003C6098">
        <w:rPr>
          <w:u w:val="single"/>
        </w:rPr>
        <w:t xml:space="preserve"> [5] </w:t>
      </w:r>
      <w:r w:rsidRPr="003C6098">
        <w:rPr>
          <w:b/>
          <w:sz w:val="26"/>
          <w:highlight w:val="green"/>
          <w:u w:val="single"/>
        </w:rPr>
        <w:t>of</w:t>
      </w:r>
      <w:r w:rsidRPr="003C6098">
        <w:rPr>
          <w:u w:val="single"/>
        </w:rPr>
        <w:t xml:space="preserve"> the </w:t>
      </w:r>
      <w:r w:rsidRPr="003C6098">
        <w:rPr>
          <w:b/>
          <w:sz w:val="26"/>
          <w:highlight w:val="green"/>
          <w:u w:val="single"/>
          <w:bdr w:val="single" w:sz="12" w:space="0" w:color="auto"/>
        </w:rPr>
        <w:t>global generic drugs</w:t>
      </w:r>
      <w:r w:rsidRPr="003C6098">
        <w:rPr>
          <w:highlight w:val="green"/>
          <w:u w:val="single"/>
        </w:rPr>
        <w:t xml:space="preserve"> </w:t>
      </w:r>
      <w:r w:rsidRPr="003C6098">
        <w:rPr>
          <w:b/>
          <w:sz w:val="26"/>
          <w:highlight w:val="green"/>
          <w:u w:val="single"/>
        </w:rPr>
        <w:t>with the US accounting for</w:t>
      </w:r>
      <w:r w:rsidRPr="003C6098">
        <w:rPr>
          <w:highlight w:val="green"/>
          <w:u w:val="single"/>
        </w:rPr>
        <w:t xml:space="preserve"> </w:t>
      </w:r>
      <w:r w:rsidRPr="003C6098">
        <w:rPr>
          <w:u w:val="single"/>
        </w:rPr>
        <w:t xml:space="preserve">nearly </w:t>
      </w:r>
      <w:r w:rsidRPr="003C6098">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3C6098">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DD7A68">
        <w:rPr>
          <w:b/>
          <w:sz w:val="26"/>
          <w:highlight w:val="green"/>
          <w:u w:val="single"/>
        </w:rPr>
        <w:t>Indian pharma</w:t>
      </w:r>
      <w:r w:rsidRPr="00DD7A68">
        <w:rPr>
          <w:u w:val="single"/>
        </w:rPr>
        <w:t xml:space="preserve"> industry has clearly demonstrated that it </w:t>
      </w:r>
      <w:r w:rsidRPr="00DD7A68">
        <w:rPr>
          <w:b/>
          <w:sz w:val="26"/>
          <w:highlight w:val="green"/>
          <w:u w:val="single"/>
        </w:rPr>
        <w:t>has</w:t>
      </w:r>
      <w:r w:rsidRPr="00DD7A68">
        <w:rPr>
          <w:highlight w:val="green"/>
          <w:u w:val="single"/>
        </w:rPr>
        <w:t xml:space="preserve"> </w:t>
      </w:r>
      <w:r w:rsidRPr="00DD7A68">
        <w:rPr>
          <w:u w:val="single"/>
        </w:rPr>
        <w:t xml:space="preserve">the </w:t>
      </w:r>
      <w:r w:rsidRPr="00DD7A68">
        <w:rPr>
          <w:b/>
          <w:sz w:val="26"/>
          <w:highlight w:val="green"/>
          <w:u w:val="single"/>
        </w:rPr>
        <w:t>potential to be</w:t>
      </w:r>
      <w:r w:rsidRPr="00DD7A68">
        <w:rPr>
          <w:u w:val="single"/>
        </w:rPr>
        <w:t xml:space="preserve"> a part of </w:t>
      </w:r>
      <w:r w:rsidRPr="00DD7A68">
        <w:rPr>
          <w:b/>
          <w:sz w:val="26"/>
          <w:highlight w:val="green"/>
          <w:u w:val="single"/>
        </w:rPr>
        <w:t>the solution</w:t>
      </w:r>
      <w:r w:rsidRPr="00DD7A68">
        <w:rPr>
          <w:u w:val="single"/>
        </w:rPr>
        <w:t xml:space="preserve"> for universal access to healthcare. India’s strength is </w:t>
      </w:r>
      <w:r w:rsidRPr="00DD7A68">
        <w:rPr>
          <w:b/>
          <w:sz w:val="26"/>
          <w:highlight w:val="green"/>
          <w:u w:val="single"/>
        </w:rPr>
        <w:t>innovating</w:t>
      </w:r>
      <w:r w:rsidRPr="00DD7A68">
        <w:rPr>
          <w:highlight w:val="green"/>
          <w:u w:val="single"/>
        </w:rPr>
        <w:t xml:space="preserve"> </w:t>
      </w:r>
      <w:r w:rsidRPr="00DD7A68">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w:t>
      </w:r>
      <w:proofErr w:type="spellStart"/>
      <w:r w:rsidRPr="00DD7A68">
        <w:rPr>
          <w:sz w:val="16"/>
        </w:rPr>
        <w:t>harmonised</w:t>
      </w:r>
      <w:proofErr w:type="spellEnd"/>
      <w:r w:rsidRPr="00DD7A68">
        <w:rPr>
          <w:sz w:val="16"/>
        </w:rPr>
        <w:t xml:space="preserve"> regulations. Patent </w:t>
      </w:r>
      <w:proofErr w:type="gramStart"/>
      <w:r w:rsidRPr="00DD7A68">
        <w:rPr>
          <w:sz w:val="16"/>
        </w:rPr>
        <w:t>linkage[</w:t>
      </w:r>
      <w:proofErr w:type="gramEnd"/>
      <w:r w:rsidRPr="00DD7A68">
        <w:rPr>
          <w:sz w:val="16"/>
        </w:rPr>
        <w:t xml:space="preserve">15] (in Canada and the US for example) denies access to markets on a mere allegation of patent infringement. Despite the US Supreme </w:t>
      </w:r>
      <w:proofErr w:type="gramStart"/>
      <w:r w:rsidRPr="00DD7A68">
        <w:rPr>
          <w:sz w:val="16"/>
        </w:rPr>
        <w:t>Court[</w:t>
      </w:r>
      <w:proofErr w:type="gramEnd"/>
      <w:r w:rsidRPr="00DD7A68">
        <w:rPr>
          <w:sz w:val="16"/>
        </w:rPr>
        <w:t xml:space="preserve">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w:t>
      </w:r>
      <w:proofErr w:type="spellStart"/>
      <w:r w:rsidRPr="00DD7A68">
        <w:rPr>
          <w:sz w:val="16"/>
        </w:rPr>
        <w:t>customise</w:t>
      </w:r>
      <w:proofErr w:type="spellEnd"/>
      <w:r w:rsidRPr="00DD7A68">
        <w:rPr>
          <w:sz w:val="16"/>
        </w:rPr>
        <w:t xml:space="preserve"> their IP policy and regulation based on their unique local conditions. Some countries are more technologically proficient than others, and this distinction may warrant separate norms in areas of technology that they are strong </w:t>
      </w:r>
      <w:proofErr w:type="gramStart"/>
      <w:r w:rsidRPr="00DD7A68">
        <w:rPr>
          <w:sz w:val="16"/>
        </w:rPr>
        <w:t>in.[</w:t>
      </w:r>
      <w:proofErr w:type="gramEnd"/>
      <w:r w:rsidRPr="00DD7A68">
        <w:rPr>
          <w:sz w:val="16"/>
        </w:rPr>
        <w:t xml:space="preserve">18] Even where </w:t>
      </w:r>
      <w:proofErr w:type="spellStart"/>
      <w:r w:rsidRPr="00DD7A68">
        <w:rPr>
          <w:sz w:val="16"/>
        </w:rPr>
        <w:t>harmonisation</w:t>
      </w:r>
      <w:proofErr w:type="spellEnd"/>
      <w:r w:rsidRPr="00DD7A68">
        <w:rPr>
          <w:sz w:val="16"/>
        </w:rPr>
        <w:t xml:space="preserve">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w:t>
      </w:r>
      <w:proofErr w:type="spellStart"/>
      <w:r w:rsidRPr="00DD7A68">
        <w:rPr>
          <w:sz w:val="16"/>
        </w:rPr>
        <w:t>Trans Atlantic</w:t>
      </w:r>
      <w:proofErr w:type="spellEnd"/>
      <w:r w:rsidRPr="00DD7A68">
        <w:rPr>
          <w:sz w:val="16"/>
        </w:rPr>
        <w:t xml:space="preserve"> Partnerships being negotiated, India has the opportunity to demonstrate leadership in the global market place by pioneering the opposition to using </w:t>
      </w:r>
      <w:proofErr w:type="spellStart"/>
      <w:r w:rsidRPr="00DD7A68">
        <w:rPr>
          <w:sz w:val="16"/>
        </w:rPr>
        <w:t>harmonisation</w:t>
      </w:r>
      <w:proofErr w:type="spellEnd"/>
      <w:r w:rsidRPr="00DD7A68">
        <w:rPr>
          <w:sz w:val="16"/>
        </w:rPr>
        <w:t xml:space="preserve"> as a proxy for barriers to competition. While the US and its allies may officially oppose India’s view of the IPR regime they have </w:t>
      </w:r>
      <w:proofErr w:type="spellStart"/>
      <w:r w:rsidRPr="00DD7A68">
        <w:rPr>
          <w:sz w:val="16"/>
        </w:rPr>
        <w:t>realised</w:t>
      </w:r>
      <w:proofErr w:type="spellEnd"/>
      <w:r w:rsidRPr="00DD7A68">
        <w:rPr>
          <w:sz w:val="16"/>
        </w:rPr>
        <w:t xml:space="preserve"> that the key to their sustainable development is the ability of government to ensure that healthcare is accessible to everyone, not just the rich. Cost of healthcare has increased significantly causing an alarming number of patients to go off treatment, risk importing </w:t>
      </w:r>
      <w:proofErr w:type="gramStart"/>
      <w:r w:rsidRPr="00DD7A68">
        <w:rPr>
          <w:sz w:val="16"/>
        </w:rPr>
        <w:t>counterfeits[</w:t>
      </w:r>
      <w:proofErr w:type="gramEnd"/>
      <w:r w:rsidRPr="00DD7A68">
        <w:rPr>
          <w:sz w:val="16"/>
        </w:rPr>
        <w:t xml:space="preserve">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w:t>
      </w:r>
      <w:proofErr w:type="spellStart"/>
      <w:r w:rsidRPr="00DD7A68">
        <w:rPr>
          <w:u w:val="single"/>
        </w:rPr>
        <w:t>realisation</w:t>
      </w:r>
      <w:proofErr w:type="spellEnd"/>
      <w:r w:rsidRPr="00DD7A68">
        <w:rPr>
          <w:u w:val="single"/>
        </w:rPr>
        <w:t xml:space="preserve">, albeit unarticulated, that Indian Pharma companies have the potential to be, like Indian technology companies averted the y2K crisis, a key element of the solution to world's healthcare crisis. </w:t>
      </w:r>
      <w:r w:rsidRPr="00DD7A68">
        <w:rPr>
          <w:b/>
          <w:sz w:val="26"/>
          <w:highlight w:val="green"/>
          <w:u w:val="single"/>
        </w:rPr>
        <w:t>Now is</w:t>
      </w:r>
      <w:r w:rsidRPr="00DD7A68">
        <w:rPr>
          <w:highlight w:val="green"/>
          <w:u w:val="single"/>
        </w:rPr>
        <w:t xml:space="preserve"> </w:t>
      </w:r>
      <w:r w:rsidRPr="00DD7A68">
        <w:rPr>
          <w:u w:val="single"/>
        </w:rPr>
        <w:t xml:space="preserve">a great </w:t>
      </w:r>
      <w:r w:rsidRPr="00DD7A68">
        <w:rPr>
          <w:b/>
          <w:sz w:val="26"/>
          <w:highlight w:val="green"/>
          <w:u w:val="single"/>
          <w:bdr w:val="single" w:sz="12" w:space="0" w:color="auto"/>
        </w:rPr>
        <w:t>opportunity for India to demonstrate leadership</w:t>
      </w:r>
      <w:r w:rsidRPr="00DD7A68">
        <w:rPr>
          <w:highlight w:val="green"/>
          <w:u w:val="single"/>
        </w:rPr>
        <w:t xml:space="preserve"> </w:t>
      </w:r>
      <w:r w:rsidRPr="00DD7A68">
        <w:rPr>
          <w:u w:val="single"/>
        </w:rPr>
        <w:t>in IPR regimes as more and more countries like South Africa and Brazil are following India’s example.</w:t>
      </w:r>
    </w:p>
    <w:p w14:paraId="79DCECE4" w14:textId="77777777" w:rsidR="003E14B4" w:rsidRDefault="003E14B4" w:rsidP="003E14B4">
      <w:pPr>
        <w:pStyle w:val="Heading4"/>
      </w:pPr>
      <w:r>
        <w:t>Indian pharma strength is key to their soft power</w:t>
      </w:r>
    </w:p>
    <w:p w14:paraId="2B78EE26" w14:textId="77777777" w:rsidR="003E14B4" w:rsidRDefault="003E14B4" w:rsidP="003E14B4">
      <w:r w:rsidRPr="009A3DED">
        <w:rPr>
          <w:rStyle w:val="Style13ptBold"/>
        </w:rPr>
        <w:t>Jha 16</w:t>
      </w:r>
      <w:r>
        <w:t xml:space="preserve"> Prem Shankar Jha 11-5-2016 “</w:t>
      </w:r>
      <w:r w:rsidRPr="009A3DED">
        <w:t>Let India unleash its soft power</w:t>
      </w:r>
      <w:r>
        <w:t xml:space="preserve">” </w:t>
      </w:r>
      <w:hyperlink r:id="rId15" w:history="1">
        <w:r w:rsidRPr="003A43EB">
          <w:rPr>
            <w:rStyle w:val="Hyperlink"/>
          </w:rPr>
          <w:t>https://www.thehindu.com/opinion/lead/Let-India-unleash-its-soft-power/article13292272.ece</w:t>
        </w:r>
      </w:hyperlink>
      <w:r>
        <w:t xml:space="preserve"> (Writer at the Hindu)//Elmer </w:t>
      </w:r>
    </w:p>
    <w:p w14:paraId="59550371" w14:textId="77777777" w:rsidR="003E14B4" w:rsidRDefault="003E14B4" w:rsidP="003E14B4">
      <w:pPr>
        <w:rPr>
          <w:sz w:val="16"/>
        </w:rPr>
      </w:pPr>
      <w:r w:rsidRPr="00DD7A68">
        <w:rPr>
          <w:u w:val="single"/>
        </w:rPr>
        <w:t xml:space="preserve">And why stop at food grains? In drought-struck regions, contaminated water kills much faster than hunger and takes the very young and the very old first. The </w:t>
      </w:r>
      <w:r w:rsidRPr="00DD7A68">
        <w:rPr>
          <w:b/>
          <w:sz w:val="26"/>
          <w:highlight w:val="green"/>
          <w:u w:val="single"/>
        </w:rPr>
        <w:t>Indian pharmaceuticals</w:t>
      </w:r>
      <w:r w:rsidRPr="00DD7A68">
        <w:rPr>
          <w:highlight w:val="green"/>
          <w:u w:val="single"/>
        </w:rPr>
        <w:t xml:space="preserve"> </w:t>
      </w:r>
      <w:r w:rsidRPr="00DD7A68">
        <w:rPr>
          <w:u w:val="single"/>
        </w:rPr>
        <w:t xml:space="preserve">industry </w:t>
      </w:r>
      <w:r w:rsidRPr="00DD7A68">
        <w:rPr>
          <w:b/>
          <w:sz w:val="26"/>
          <w:highlight w:val="green"/>
          <w:u w:val="single"/>
          <w:bdr w:val="single" w:sz="12" w:space="0" w:color="auto"/>
        </w:rPr>
        <w:t>is the envy of the world</w:t>
      </w:r>
      <w:r w:rsidRPr="00DD7A68">
        <w:rPr>
          <w:u w:val="single"/>
        </w:rPr>
        <w:t xml:space="preserve">, </w:t>
      </w:r>
      <w:r w:rsidRPr="00DD7A68">
        <w:rPr>
          <w:b/>
          <w:sz w:val="26"/>
          <w:highlight w:val="green"/>
          <w:u w:val="single"/>
        </w:rPr>
        <w:t>because it produces and sells</w:t>
      </w:r>
      <w:r w:rsidRPr="00DD7A68">
        <w:rPr>
          <w:highlight w:val="green"/>
          <w:u w:val="single"/>
        </w:rPr>
        <w:t xml:space="preserve"> </w:t>
      </w:r>
      <w:r w:rsidRPr="00DD7A68">
        <w:rPr>
          <w:b/>
          <w:sz w:val="26"/>
          <w:highlight w:val="green"/>
          <w:u w:val="single"/>
        </w:rPr>
        <w:t>medicines at a tenth to a thirtieth</w:t>
      </w:r>
      <w:r w:rsidRPr="00DD7A68">
        <w:rPr>
          <w:highlight w:val="green"/>
          <w:u w:val="single"/>
        </w:rPr>
        <w:t xml:space="preserve"> </w:t>
      </w:r>
      <w:r w:rsidRPr="00DD7A68">
        <w:rPr>
          <w:u w:val="single"/>
        </w:rPr>
        <w:t xml:space="preserve">of the </w:t>
      </w:r>
      <w:r w:rsidRPr="00DD7A68">
        <w:rPr>
          <w:b/>
          <w:sz w:val="26"/>
          <w:highlight w:val="green"/>
          <w:u w:val="single"/>
        </w:rPr>
        <w:t>retail prices abroad</w:t>
      </w:r>
      <w:r w:rsidRPr="00DD7A68">
        <w:rPr>
          <w:u w:val="single"/>
        </w:rPr>
        <w:t xml:space="preserve">. </w:t>
      </w:r>
      <w:r w:rsidRPr="00DD7A68">
        <w:rPr>
          <w:b/>
          <w:sz w:val="26"/>
          <w:highlight w:val="green"/>
          <w:u w:val="single"/>
        </w:rPr>
        <w:t>Can Delhi not buttress its</w:t>
      </w:r>
      <w:r w:rsidRPr="00DD7A68">
        <w:rPr>
          <w:highlight w:val="green"/>
          <w:u w:val="single"/>
        </w:rPr>
        <w:t xml:space="preserve"> </w:t>
      </w:r>
      <w:r w:rsidRPr="00DD7A68">
        <w:rPr>
          <w:b/>
          <w:sz w:val="26"/>
          <w:highlight w:val="green"/>
          <w:u w:val="single"/>
        </w:rPr>
        <w:t>food aid with medicines</w:t>
      </w:r>
      <w:r w:rsidRPr="00DD7A68">
        <w:rPr>
          <w:u w:val="single"/>
        </w:rPr>
        <w:t xml:space="preserve"> and vitamins</w:t>
      </w:r>
      <w:r w:rsidRPr="00DD7A68">
        <w:rPr>
          <w:highlight w:val="green"/>
          <w:u w:val="single"/>
        </w:rPr>
        <w:t xml:space="preserve">? This will give </w:t>
      </w:r>
      <w:r w:rsidRPr="00DD7A68">
        <w:rPr>
          <w:b/>
          <w:sz w:val="26"/>
          <w:highlight w:val="green"/>
          <w:u w:val="single"/>
        </w:rPr>
        <w:t>an entirely new meaning to</w:t>
      </w:r>
      <w:r w:rsidRPr="00DD7A68">
        <w:rPr>
          <w:u w:val="single"/>
        </w:rPr>
        <w:t xml:space="preserve"> the concept of </w:t>
      </w:r>
      <w:r w:rsidRPr="00DD7A68">
        <w:rPr>
          <w:b/>
          <w:sz w:val="26"/>
          <w:highlight w:val="green"/>
          <w:u w:val="single"/>
        </w:rPr>
        <w:t>Soft Power for</w:t>
      </w:r>
      <w:r w:rsidRPr="00DD7A68">
        <w:rPr>
          <w:highlight w:val="green"/>
          <w:u w:val="single"/>
        </w:rPr>
        <w:t xml:space="preserve">, </w:t>
      </w:r>
      <w:r w:rsidRPr="00DD7A68">
        <w:rPr>
          <w:b/>
          <w:sz w:val="26"/>
          <w:highlight w:val="green"/>
          <w:u w:val="single"/>
        </w:rPr>
        <w:t>unlike the West</w:t>
      </w:r>
      <w:r w:rsidRPr="00DD7A68">
        <w:rPr>
          <w:u w:val="single"/>
        </w:rPr>
        <w:t xml:space="preserve"> in its present incarnation, </w:t>
      </w:r>
      <w:r w:rsidRPr="00DD7A68">
        <w:rPr>
          <w:b/>
          <w:sz w:val="26"/>
          <w:highlight w:val="green"/>
          <w:u w:val="single"/>
        </w:rPr>
        <w:t>it would be seeking to build influence by protecting</w:t>
      </w:r>
      <w:r w:rsidRPr="00DD7A68">
        <w:rPr>
          <w:highlight w:val="green"/>
          <w:u w:val="single"/>
        </w:rPr>
        <w:t xml:space="preserve"> </w:t>
      </w:r>
      <w:r w:rsidRPr="00DD7A68">
        <w:rPr>
          <w:u w:val="single"/>
        </w:rPr>
        <w:t xml:space="preserve">and preserving, </w:t>
      </w:r>
      <w:r w:rsidRPr="00DD7A68">
        <w:rPr>
          <w:b/>
          <w:sz w:val="26"/>
          <w:highlight w:val="green"/>
          <w:u w:val="single"/>
        </w:rPr>
        <w:t>not destroying</w:t>
      </w:r>
      <w:r w:rsidRPr="00DD7A68">
        <w:rPr>
          <w:u w:val="single"/>
        </w:rPr>
        <w:t xml:space="preserve">; by expanding peoples' futures instead of </w:t>
      </w:r>
      <w:proofErr w:type="spellStart"/>
      <w:r w:rsidRPr="00DD7A68">
        <w:rPr>
          <w:u w:val="single"/>
        </w:rPr>
        <w:t>ending</w:t>
      </w:r>
      <w:proofErr w:type="spellEnd"/>
      <w:r w:rsidRPr="00DD7A68">
        <w:rPr>
          <w:u w:val="single"/>
        </w:rPr>
        <w:t xml:space="preserve"> them in darkness. We have been relatively </w:t>
      </w:r>
      <w:r w:rsidRPr="00DD7A68">
        <w:rPr>
          <w:b/>
          <w:sz w:val="26"/>
          <w:highlight w:val="green"/>
          <w:u w:val="single"/>
        </w:rPr>
        <w:t xml:space="preserve">slow to </w:t>
      </w:r>
      <w:proofErr w:type="spellStart"/>
      <w:r w:rsidRPr="00DD7A68">
        <w:rPr>
          <w:b/>
          <w:sz w:val="26"/>
          <w:highlight w:val="green"/>
          <w:u w:val="single"/>
        </w:rPr>
        <w:t>realise</w:t>
      </w:r>
      <w:proofErr w:type="spellEnd"/>
      <w:r w:rsidRPr="00DD7A68">
        <w:rPr>
          <w:highlight w:val="green"/>
          <w:u w:val="single"/>
        </w:rPr>
        <w:t xml:space="preserve"> </w:t>
      </w:r>
      <w:r w:rsidRPr="00DD7A68">
        <w:rPr>
          <w:u w:val="single"/>
        </w:rPr>
        <w:t xml:space="preserve">our </w:t>
      </w:r>
      <w:r w:rsidRPr="00DD7A68">
        <w:rPr>
          <w:b/>
          <w:sz w:val="26"/>
          <w:highlight w:val="green"/>
          <w:u w:val="single"/>
        </w:rPr>
        <w:t>full potential</w:t>
      </w:r>
      <w:r w:rsidRPr="00DD7A68">
        <w:rPr>
          <w:highlight w:val="gree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xml:space="preserve">. It is only in the last half-decade, as the Westphalian international order crumbled and India's </w:t>
      </w:r>
      <w:proofErr w:type="spellStart"/>
      <w:r w:rsidRPr="00DD7A68">
        <w:rPr>
          <w:u w:val="single"/>
        </w:rPr>
        <w:t>neighbourhood</w:t>
      </w:r>
      <w:proofErr w:type="spellEnd"/>
      <w:r w:rsidRPr="00DD7A68">
        <w:rPr>
          <w:u w:val="single"/>
        </w:rPr>
        <w:t xml:space="preserve">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2D71E583" w14:textId="77777777" w:rsidR="003E14B4" w:rsidRDefault="003E14B4" w:rsidP="003E14B4">
      <w:pPr>
        <w:pStyle w:val="Heading4"/>
        <w:rPr>
          <w:u w:val="single"/>
        </w:rPr>
      </w:pPr>
      <w:r>
        <w:t xml:space="preserve">Successful India Soft Power </w:t>
      </w:r>
      <w:r>
        <w:rPr>
          <w:u w:val="single"/>
        </w:rPr>
        <w:t>solves Extinction</w:t>
      </w:r>
    </w:p>
    <w:p w14:paraId="057E95CE" w14:textId="77777777" w:rsidR="003E14B4" w:rsidRPr="00577449" w:rsidRDefault="003E14B4" w:rsidP="003E14B4">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6445B0B0" w14:textId="77777777" w:rsidR="003E14B4" w:rsidRPr="000B015F" w:rsidRDefault="003E14B4" w:rsidP="003E14B4">
      <w:pPr>
        <w:rPr>
          <w:sz w:val="14"/>
        </w:rPr>
      </w:pPr>
      <w:r w:rsidRPr="00E939B9">
        <w:rPr>
          <w:b/>
          <w:bCs/>
          <w:highlight w:val="green"/>
          <w:u w:val="single"/>
        </w:rPr>
        <w:t>No</w:t>
      </w:r>
      <w:r w:rsidRPr="00E939B9">
        <w:rPr>
          <w:b/>
          <w:bCs/>
          <w:u w:val="single"/>
        </w:rPr>
        <w:t xml:space="preserve"> other </w:t>
      </w:r>
      <w:r w:rsidRPr="00E939B9">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E939B9">
        <w:rPr>
          <w:b/>
          <w:bCs/>
          <w:highlight w:val="green"/>
          <w:u w:val="single"/>
        </w:rPr>
        <w:t>From</w:t>
      </w:r>
      <w:r w:rsidRPr="00C73049">
        <w:rPr>
          <w:b/>
          <w:bCs/>
          <w:u w:val="single"/>
        </w:rPr>
        <w:t xml:space="preserve"> combating global </w:t>
      </w:r>
      <w:r w:rsidRPr="00E939B9">
        <w:rPr>
          <w:b/>
          <w:bCs/>
          <w:highlight w:val="green"/>
          <w:u w:val="single"/>
        </w:rPr>
        <w:t>terror</w:t>
      </w:r>
      <w:r w:rsidRPr="00C73049">
        <w:rPr>
          <w:b/>
          <w:bCs/>
          <w:u w:val="single"/>
        </w:rPr>
        <w:t xml:space="preserve"> to finding cures for dangerous </w:t>
      </w:r>
      <w:r w:rsidRPr="00E939B9">
        <w:rPr>
          <w:b/>
          <w:bCs/>
          <w:highlight w:val="green"/>
          <w:u w:val="single"/>
        </w:rPr>
        <w:t>pandemics</w:t>
      </w:r>
      <w:r w:rsidRPr="00C73049">
        <w:rPr>
          <w:b/>
          <w:bCs/>
          <w:u w:val="single"/>
        </w:rPr>
        <w:t xml:space="preserve">, from dealing with the </w:t>
      </w:r>
      <w:r w:rsidRPr="00E939B9">
        <w:rPr>
          <w:b/>
          <w:bCs/>
          <w:highlight w:val="green"/>
          <w:u w:val="single"/>
        </w:rPr>
        <w:t>energy</w:t>
      </w:r>
      <w:r w:rsidRPr="00C73049">
        <w:rPr>
          <w:b/>
          <w:bCs/>
          <w:u w:val="single"/>
        </w:rPr>
        <w:t xml:space="preserve"> crisis </w:t>
      </w:r>
      <w:r w:rsidRPr="00E939B9">
        <w:rPr>
          <w:b/>
          <w:bCs/>
          <w:highlight w:val="green"/>
          <w:u w:val="single"/>
        </w:rPr>
        <w:t>to averting</w:t>
      </w:r>
      <w:r w:rsidRPr="00C73049">
        <w:rPr>
          <w:b/>
          <w:bCs/>
          <w:u w:val="single"/>
        </w:rPr>
        <w:t xml:space="preserve"> the worst scenarios of global </w:t>
      </w:r>
      <w:r w:rsidRPr="00E939B9">
        <w:rPr>
          <w:b/>
          <w:bCs/>
          <w:highlight w:val="green"/>
          <w:u w:val="single"/>
        </w:rPr>
        <w:t>warming</w:t>
      </w:r>
      <w:r w:rsidRPr="00C73049">
        <w:rPr>
          <w:u w:val="single"/>
        </w:rPr>
        <w:t>, from rebalancing stark global inequalities to spurring the vital innovation needed to create jobs and improve lives—</w:t>
      </w:r>
      <w:r w:rsidRPr="00E939B9">
        <w:rPr>
          <w:b/>
          <w:bCs/>
          <w:highlight w:val="green"/>
          <w:u w:val="single"/>
        </w:rPr>
        <w:t>India is</w:t>
      </w:r>
      <w:r w:rsidRPr="00C73049">
        <w:rPr>
          <w:b/>
          <w:bCs/>
          <w:u w:val="single"/>
        </w:rPr>
        <w:t xml:space="preserve"> now </w:t>
      </w:r>
      <w:r w:rsidRPr="00E939B9">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E939B9">
        <w:rPr>
          <w:highlight w:val="green"/>
          <w:u w:val="single"/>
        </w:rPr>
        <w:t>India’s goal is</w:t>
      </w:r>
      <w:r w:rsidRPr="00C73049">
        <w:rPr>
          <w:u w:val="single"/>
        </w:rPr>
        <w:t xml:space="preserve"> breathtaking in scope: </w:t>
      </w:r>
      <w:r w:rsidRPr="00E939B9">
        <w:rPr>
          <w:highlight w:val="green"/>
          <w:u w:val="single"/>
        </w:rPr>
        <w:t>transform a developing country</w:t>
      </w:r>
      <w:r w:rsidRPr="00C73049">
        <w:rPr>
          <w:u w:val="single"/>
        </w:rPr>
        <w:t xml:space="preserve"> of more than 1 billion people </w:t>
      </w:r>
      <w:r w:rsidRPr="00E939B9">
        <w:rPr>
          <w:highlight w:val="green"/>
          <w:u w:val="single"/>
        </w:rPr>
        <w:t>into a</w:t>
      </w:r>
      <w:r w:rsidRPr="00C73049">
        <w:rPr>
          <w:u w:val="single"/>
        </w:rPr>
        <w:t xml:space="preserve"> developed nation and </w:t>
      </w:r>
      <w:r w:rsidRPr="00E939B9">
        <w:rPr>
          <w:highlight w:val="green"/>
          <w:u w:val="single"/>
        </w:rPr>
        <w:t>global</w:t>
      </w:r>
      <w:r w:rsidRPr="00C73049">
        <w:rPr>
          <w:u w:val="single"/>
        </w:rPr>
        <w:t xml:space="preserve"> </w:t>
      </w:r>
      <w:r w:rsidRPr="00E939B9">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E939B9">
        <w:rPr>
          <w:highlight w:val="green"/>
          <w:u w:val="single"/>
        </w:rPr>
        <w:t>If India fails</w:t>
      </w:r>
      <w:r w:rsidRPr="00C73049">
        <w:rPr>
          <w:u w:val="single"/>
        </w:rPr>
        <w:t xml:space="preserve">, there is a real risk that </w:t>
      </w:r>
      <w:r w:rsidRPr="00E939B9">
        <w:rPr>
          <w:b/>
          <w:bCs/>
          <w:highlight w:val="green"/>
          <w:u w:val="single"/>
        </w:rPr>
        <w:t>our world will become</w:t>
      </w:r>
      <w:r w:rsidRPr="00E939B9">
        <w:rPr>
          <w:b/>
          <w:bCs/>
          <w:u w:val="single"/>
        </w:rPr>
        <w:t xml:space="preserve"> </w:t>
      </w:r>
      <w:r w:rsidRPr="00E939B9">
        <w:rPr>
          <w:b/>
          <w:bCs/>
          <w:highlight w:val="green"/>
          <w:u w:val="single"/>
        </w:rPr>
        <w:t>hostage to</w:t>
      </w:r>
      <w:r w:rsidRPr="00E939B9">
        <w:rPr>
          <w:b/>
          <w:bCs/>
          <w:u w:val="single"/>
        </w:rPr>
        <w:t xml:space="preserve"> political </w:t>
      </w:r>
      <w:r w:rsidRPr="00E939B9">
        <w:rPr>
          <w:b/>
          <w:bCs/>
          <w:highlight w:val="green"/>
          <w:u w:val="single"/>
        </w:rPr>
        <w:t>chaos, war over</w:t>
      </w:r>
      <w:r w:rsidRPr="00E939B9">
        <w:rPr>
          <w:b/>
          <w:bCs/>
          <w:u w:val="single"/>
        </w:rPr>
        <w:t xml:space="preserve"> dwindling </w:t>
      </w:r>
      <w:r w:rsidRPr="00E939B9">
        <w:rPr>
          <w:b/>
          <w:bCs/>
          <w:highlight w:val="green"/>
          <w:u w:val="single"/>
        </w:rPr>
        <w:t>resources, a poisoned environment, and</w:t>
      </w:r>
      <w:r w:rsidRPr="00E939B9">
        <w:rPr>
          <w:b/>
          <w:bCs/>
          <w:u w:val="single"/>
        </w:rPr>
        <w:t xml:space="preserve"> galloping </w:t>
      </w:r>
      <w:r w:rsidRPr="00E939B9">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939B9">
        <w:rPr>
          <w:highlight w:val="green"/>
          <w:u w:val="single"/>
        </w:rPr>
        <w:t>if India succeeds</w:t>
      </w:r>
      <w:r w:rsidRPr="00C73049">
        <w:rPr>
          <w:u w:val="single"/>
        </w:rPr>
        <w:t xml:space="preserve">, </w:t>
      </w:r>
      <w:r w:rsidRPr="00E939B9">
        <w:rPr>
          <w:highlight w:val="green"/>
          <w:u w:val="single"/>
        </w:rPr>
        <w:t>it will demonstrate</w:t>
      </w:r>
      <w:r w:rsidRPr="00C73049">
        <w:rPr>
          <w:u w:val="single"/>
        </w:rPr>
        <w:t xml:space="preserve"> that </w:t>
      </w:r>
      <w:r w:rsidRPr="00E939B9">
        <w:rPr>
          <w:highlight w:val="green"/>
          <w:u w:val="single"/>
        </w:rPr>
        <w:t>it is possible to lift</w:t>
      </w:r>
      <w:r w:rsidRPr="00C73049">
        <w:rPr>
          <w:u w:val="single"/>
        </w:rPr>
        <w:t xml:space="preserve"> hundreds of </w:t>
      </w:r>
      <w:r w:rsidRPr="00E939B9">
        <w:rPr>
          <w:highlight w:val="green"/>
          <w:u w:val="single"/>
        </w:rPr>
        <w:t>millions</w:t>
      </w:r>
      <w:r w:rsidRPr="00C73049">
        <w:rPr>
          <w:u w:val="single"/>
        </w:rPr>
        <w:t xml:space="preserve"> of people </w:t>
      </w:r>
      <w:r w:rsidRPr="00E939B9">
        <w:rPr>
          <w:highlight w:val="green"/>
          <w:u w:val="single"/>
        </w:rPr>
        <w:t>out of poverty.</w:t>
      </w:r>
      <w:r w:rsidRPr="00C73049">
        <w:rPr>
          <w:u w:val="single"/>
        </w:rPr>
        <w:t xml:space="preserve">  It will prove that multiethnic, multireligious democracy is not a luxury for rich societies.  It will </w:t>
      </w:r>
      <w:r w:rsidRPr="00E939B9">
        <w:rPr>
          <w:b/>
          <w:bCs/>
          <w:highlight w:val="green"/>
          <w:u w:val="single"/>
        </w:rPr>
        <w:t xml:space="preserve">show us how to save </w:t>
      </w:r>
      <w:r w:rsidRPr="00E939B9">
        <w:rPr>
          <w:b/>
          <w:bCs/>
          <w:u w:val="single"/>
        </w:rPr>
        <w:t xml:space="preserve">our </w:t>
      </w:r>
      <w:r w:rsidRPr="00E939B9">
        <w:rPr>
          <w:b/>
          <w:bCs/>
          <w:highlight w:val="green"/>
          <w:u w:val="single"/>
        </w:rPr>
        <w:t xml:space="preserve">environment, and </w:t>
      </w:r>
      <w:r w:rsidRPr="00E939B9">
        <w:rPr>
          <w:b/>
          <w:bCs/>
          <w:u w:val="single"/>
        </w:rPr>
        <w:t xml:space="preserve">how to </w:t>
      </w:r>
      <w:r w:rsidRPr="00E939B9">
        <w:rPr>
          <w:b/>
          <w:bCs/>
          <w:highlight w:val="green"/>
          <w:u w:val="single"/>
        </w:rPr>
        <w:t xml:space="preserve">manage </w:t>
      </w:r>
      <w:r w:rsidRPr="00E939B9">
        <w:rPr>
          <w:b/>
          <w:bCs/>
          <w:u w:val="single"/>
        </w:rPr>
        <w:t xml:space="preserve">in a </w:t>
      </w:r>
      <w:r w:rsidRPr="00E939B9">
        <w:rPr>
          <w:b/>
          <w:bCs/>
          <w:highlight w:val="green"/>
          <w:u w:val="single"/>
        </w:rPr>
        <w:t>fractious</w:t>
      </w:r>
      <w:r w:rsidRPr="00E939B9">
        <w:rPr>
          <w:b/>
          <w:bCs/>
          <w:u w:val="single"/>
        </w:rPr>
        <w:t xml:space="preserve">, multipolar </w:t>
      </w:r>
      <w:r w:rsidRPr="00E939B9">
        <w:rPr>
          <w:b/>
          <w:bCs/>
          <w:highlight w:val="green"/>
          <w:u w:val="single"/>
        </w:rPr>
        <w:t>world</w:t>
      </w:r>
      <w:r w:rsidRPr="00C73049">
        <w:rPr>
          <w:u w:val="single"/>
        </w:rPr>
        <w:t>.  India’s gambit is truly the venture of the century.</w:t>
      </w:r>
    </w:p>
    <w:p w14:paraId="5DFE58AE" w14:textId="77777777" w:rsidR="003E14B4" w:rsidRDefault="003E14B4" w:rsidP="003E14B4">
      <w:pPr>
        <w:rPr>
          <w:sz w:val="16"/>
        </w:rPr>
      </w:pPr>
    </w:p>
    <w:p w14:paraId="32222E70" w14:textId="78361D90" w:rsidR="003E14B4" w:rsidRDefault="003E14B4" w:rsidP="003E14B4">
      <w:pPr>
        <w:pStyle w:val="Heading3"/>
      </w:pPr>
      <w:r>
        <w:t>1AC</w:t>
      </w:r>
      <w:r>
        <w:t>---</w:t>
      </w:r>
      <w:r>
        <w:t>Plan</w:t>
      </w:r>
    </w:p>
    <w:p w14:paraId="645C3DB3" w14:textId="77777777" w:rsidR="003E14B4" w:rsidRDefault="003E14B4" w:rsidP="003E14B4">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41B7F304" w14:textId="77777777" w:rsidR="003E14B4" w:rsidRPr="00832610" w:rsidRDefault="003E14B4" w:rsidP="003E14B4">
      <w:pPr>
        <w:pStyle w:val="Heading4"/>
      </w:pPr>
      <w:r>
        <w:t xml:space="preserve">Contention 2 is Solvency </w:t>
      </w:r>
    </w:p>
    <w:p w14:paraId="48F2A503" w14:textId="77777777" w:rsidR="003E14B4" w:rsidRPr="006C53E1" w:rsidRDefault="003E14B4" w:rsidP="003E14B4">
      <w:pPr>
        <w:pStyle w:val="Heading4"/>
      </w:pPr>
      <w:r>
        <w:t xml:space="preserve">The Plan </w:t>
      </w:r>
      <w:r>
        <w:rPr>
          <w:u w:val="single"/>
        </w:rPr>
        <w:t>solves Evergreening</w:t>
      </w:r>
      <w:r>
        <w:t>.</w:t>
      </w:r>
    </w:p>
    <w:p w14:paraId="1FB145A6" w14:textId="77777777" w:rsidR="003E14B4" w:rsidRPr="005B38BB" w:rsidRDefault="003E14B4" w:rsidP="003E14B4">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EC9B7CF" w14:textId="77777777" w:rsidR="003E14B4" w:rsidRDefault="003E14B4" w:rsidP="003E14B4">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B9D7D7B" w14:textId="6F358350" w:rsidR="003E14B4" w:rsidRDefault="003E14B4" w:rsidP="003E14B4">
      <w:pPr>
        <w:pStyle w:val="Heading3"/>
      </w:pPr>
      <w:r>
        <w:t>1AC</w:t>
      </w:r>
      <w:r>
        <w:t>---Method</w:t>
      </w:r>
    </w:p>
    <w:p w14:paraId="73E3A621" w14:textId="77777777" w:rsidR="003E14B4" w:rsidRDefault="003E14B4" w:rsidP="003E14B4">
      <w:pPr>
        <w:pStyle w:val="Heading4"/>
      </w:pPr>
      <w:r>
        <w:t xml:space="preserve">Contention 3 is our Method – </w:t>
      </w:r>
    </w:p>
    <w:p w14:paraId="7F694701" w14:textId="77777777" w:rsidR="003E14B4" w:rsidRDefault="003E14B4" w:rsidP="003E14B4">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04D5FDDC" w14:textId="77777777" w:rsidR="003E14B4" w:rsidRPr="00CB65BE" w:rsidRDefault="003E14B4" w:rsidP="003E14B4">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20788437" w14:textId="77777777" w:rsidR="003E14B4" w:rsidRDefault="003E14B4" w:rsidP="003E14B4">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9A3DED">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9A3DED">
        <w:rPr>
          <w:rStyle w:val="Emphasis"/>
          <w:sz w:val="24"/>
          <w:highlight w:val="green"/>
        </w:rPr>
        <w:t>is racial</w:t>
      </w:r>
      <w:r w:rsidRPr="00CB65BE">
        <w:rPr>
          <w:rStyle w:val="Emphasis"/>
          <w:sz w:val="24"/>
        </w:rPr>
        <w:t xml:space="preserve"> </w:t>
      </w:r>
      <w:r w:rsidRPr="00CB65BE">
        <w:rPr>
          <w:sz w:val="16"/>
        </w:rPr>
        <w:t xml:space="preserve">and ethnic </w:t>
      </w:r>
      <w:r w:rsidRPr="009A3DED">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9A3DED">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9A3DED">
        <w:rPr>
          <w:rStyle w:val="Emphasis"/>
          <w:sz w:val="24"/>
          <w:highlight w:val="green"/>
        </w:rPr>
        <w:t xml:space="preserve">biases </w:t>
      </w:r>
      <w:r w:rsidRPr="00CB65BE">
        <w:rPr>
          <w:rStyle w:val="Emphasis"/>
          <w:sz w:val="24"/>
        </w:rPr>
        <w:t xml:space="preserve">in health care </w:t>
      </w:r>
      <w:r w:rsidRPr="009A3DED">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9A3DED">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9A3DED">
        <w:rPr>
          <w:rStyle w:val="Emphasis"/>
          <w:sz w:val="24"/>
          <w:highlight w:val="green"/>
          <w:bdr w:val="single" w:sz="4" w:space="0" w:color="auto"/>
        </w:rPr>
        <w:t>inevitable byproducts of human nature</w:t>
      </w:r>
      <w:r w:rsidRPr="009A3DED">
        <w:rPr>
          <w:rStyle w:val="Emphasis"/>
          <w:sz w:val="24"/>
          <w:highlight w:val="green"/>
        </w:rPr>
        <w:t xml:space="preserve"> or </w:t>
      </w:r>
      <w:r w:rsidRPr="00CB65BE">
        <w:rPr>
          <w:rStyle w:val="Emphasis"/>
          <w:sz w:val="24"/>
        </w:rPr>
        <w:t xml:space="preserve">a phenomenon </w:t>
      </w:r>
      <w:r w:rsidRPr="009A3DED">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9A3DED">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9A3DED">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9A3DED">
        <w:rPr>
          <w:rStyle w:val="StyleUnderline"/>
          <w:sz w:val="24"/>
          <w:highlight w:val="green"/>
        </w:rPr>
        <w:t xml:space="preserve">law has directly influenced </w:t>
      </w:r>
      <w:r w:rsidRPr="00CB65BE">
        <w:rPr>
          <w:rStyle w:val="StyleUnderline"/>
          <w:sz w:val="24"/>
        </w:rPr>
        <w:t xml:space="preserve">the </w:t>
      </w:r>
      <w:r w:rsidRPr="009A3DED">
        <w:rPr>
          <w:rStyle w:val="StyleUnderline"/>
          <w:bCs/>
          <w:sz w:val="24"/>
          <w:highlight w:val="green"/>
        </w:rPr>
        <w:t>differences</w:t>
      </w:r>
      <w:r w:rsidRPr="009A3DED">
        <w:rPr>
          <w:rStyle w:val="StyleUnderline"/>
          <w:sz w:val="24"/>
          <w:highlight w:val="green"/>
        </w:rPr>
        <w:t xml:space="preserve"> in</w:t>
      </w:r>
      <w:r w:rsidRPr="00CB65BE">
        <w:rPr>
          <w:sz w:val="16"/>
        </w:rPr>
        <w:t xml:space="preserve"> health and </w:t>
      </w:r>
      <w:r w:rsidRPr="009A3DED">
        <w:rPr>
          <w:rStyle w:val="StyleUnderline"/>
          <w:bCs/>
          <w:sz w:val="24"/>
          <w:highlight w:val="green"/>
        </w:rPr>
        <w:t>health care experiences</w:t>
      </w:r>
      <w:r w:rsidRPr="009A3DED">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9A3DED">
        <w:rPr>
          <w:rStyle w:val="StyleUnderline"/>
          <w:sz w:val="24"/>
          <w:highlight w:val="green"/>
        </w:rPr>
        <w:t xml:space="preserve">when civil rights laws were effectively used to </w:t>
      </w:r>
      <w:r w:rsidRPr="00CB65BE">
        <w:rPr>
          <w:rStyle w:val="StyleUnderline"/>
          <w:sz w:val="24"/>
        </w:rPr>
        <w:t xml:space="preserve">desegregate health care and </w:t>
      </w:r>
      <w:r w:rsidRPr="009A3DED">
        <w:rPr>
          <w:rStyle w:val="StyleUnderline"/>
          <w:bCs/>
          <w:sz w:val="24"/>
          <w:highlight w:val="green"/>
        </w:rPr>
        <w:t>promote equal access, health care disparities improved</w:t>
      </w:r>
      <w:r w:rsidRPr="009A3DED">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9A3DED">
        <w:rPr>
          <w:rStyle w:val="Emphasis"/>
          <w:sz w:val="24"/>
          <w:highlight w:val="green"/>
        </w:rPr>
        <w:t>racial</w:t>
      </w:r>
      <w:r w:rsidRPr="00CB65BE">
        <w:rPr>
          <w:rStyle w:val="StyleUnderline"/>
          <w:sz w:val="24"/>
        </w:rPr>
        <w:t xml:space="preserve"> and ethnic </w:t>
      </w:r>
      <w:r w:rsidRPr="009A3DED">
        <w:rPr>
          <w:rStyle w:val="Emphasis"/>
          <w:sz w:val="24"/>
          <w:highlight w:val="green"/>
        </w:rPr>
        <w:t>biases are malleable.</w:t>
      </w:r>
      <w:r w:rsidRPr="009A3DED">
        <w:rPr>
          <w:rStyle w:val="StyleUnderline"/>
          <w:sz w:val="24"/>
          <w:highlight w:val="green"/>
        </w:rPr>
        <w:t xml:space="preserve"> </w:t>
      </w:r>
      <w:r w:rsidRPr="00CB65BE">
        <w:rPr>
          <w:rStyle w:val="StyleUnderline"/>
          <w:sz w:val="24"/>
        </w:rPr>
        <w:t xml:space="preserve">Contrary to popular fiction, </w:t>
      </w:r>
      <w:r w:rsidRPr="009A3DED">
        <w:rPr>
          <w:rStyle w:val="Emphasis"/>
          <w:sz w:val="24"/>
          <w:highlight w:val="green"/>
        </w:rPr>
        <w:t>unconscious racism is neither inevitable nor unalterable.</w:t>
      </w:r>
      <w:r w:rsidRPr="009A3DED">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9A3DED">
        <w:rPr>
          <w:rStyle w:val="Emphasis"/>
          <w:sz w:val="24"/>
          <w:highlight w:val="green"/>
        </w:rPr>
        <w:t>responding to this crisis is not only a moral responsibility, but also</w:t>
      </w:r>
      <w:r w:rsidRPr="00CB65BE">
        <w:rPr>
          <w:sz w:val="16"/>
        </w:rPr>
        <w:t xml:space="preserve"> appropriately </w:t>
      </w:r>
      <w:r w:rsidRPr="009A3DED">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9A3DED">
        <w:rPr>
          <w:rStyle w:val="Emphasis"/>
          <w:sz w:val="24"/>
          <w:highlight w:val="green"/>
        </w:rPr>
        <w:t>other avenues will</w:t>
      </w:r>
      <w:r w:rsidRPr="00CB65BE">
        <w:rPr>
          <w:sz w:val="16"/>
        </w:rPr>
        <w:t xml:space="preserve"> simply </w:t>
      </w:r>
      <w:r w:rsidRPr="009A3DED">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9A3DED">
        <w:rPr>
          <w:rStyle w:val="Emphasis"/>
          <w:sz w:val="24"/>
          <w:highlight w:val="green"/>
        </w:rPr>
        <w:t>legal reforms</w:t>
      </w:r>
      <w:r w:rsidRPr="00CB65BE">
        <w:rPr>
          <w:sz w:val="16"/>
        </w:rPr>
        <w:t xml:space="preserve"> I propose will </w:t>
      </w:r>
      <w:r w:rsidRPr="009A3DED">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4A74FAA9" w14:textId="77777777" w:rsidR="003E14B4" w:rsidRDefault="003E14B4" w:rsidP="003E14B4">
      <w:pPr>
        <w:pStyle w:val="Heading4"/>
      </w:pPr>
      <w:r>
        <w:t>Debates surrounding health policies are good.</w:t>
      </w:r>
    </w:p>
    <w:p w14:paraId="04C10695" w14:textId="77777777" w:rsidR="003E14B4" w:rsidRDefault="003E14B4" w:rsidP="003E14B4">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7C2625CB" w14:textId="77777777" w:rsidR="003E14B4" w:rsidRPr="00BA7D01" w:rsidRDefault="003E14B4" w:rsidP="003E14B4">
      <w:pPr>
        <w:rPr>
          <w:sz w:val="14"/>
          <w:szCs w:val="24"/>
        </w:rPr>
      </w:pPr>
      <w:r w:rsidRPr="00BA7D01">
        <w:rPr>
          <w:sz w:val="14"/>
          <w:szCs w:val="2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A7D01">
        <w:rPr>
          <w:sz w:val="14"/>
          <w:szCs w:val="24"/>
        </w:rPr>
        <w:t>Airhihenbuwa</w:t>
      </w:r>
      <w:proofErr w:type="spellEnd"/>
      <w:r w:rsidRPr="00BA7D01">
        <w:rPr>
          <w:sz w:val="14"/>
          <w:szCs w:val="24"/>
        </w:rPr>
        <w:t xml:space="preserve">,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9A3DED">
        <w:rPr>
          <w:rStyle w:val="Emphasis"/>
          <w:sz w:val="24"/>
          <w:szCs w:val="24"/>
          <w:highlight w:val="green"/>
        </w:rPr>
        <w:t>theory is critical</w:t>
      </w:r>
      <w:r w:rsidRPr="00BA7D01">
        <w:rPr>
          <w:sz w:val="14"/>
          <w:szCs w:val="24"/>
        </w:rPr>
        <w:t xml:space="preserve"> </w:t>
      </w:r>
      <w:r w:rsidRPr="00BA7D01">
        <w:rPr>
          <w:szCs w:val="24"/>
          <w:u w:val="single"/>
        </w:rPr>
        <w:t xml:space="preserve">in that it serves </w:t>
      </w:r>
      <w:r w:rsidRPr="009A3DED">
        <w:rPr>
          <w:szCs w:val="24"/>
          <w:highlight w:val="green"/>
          <w:u w:val="single"/>
        </w:rPr>
        <w:t xml:space="preserve">as a </w:t>
      </w:r>
      <w:r w:rsidRPr="009A3DED">
        <w:rPr>
          <w:rStyle w:val="Emphasis"/>
          <w:sz w:val="24"/>
          <w:szCs w:val="24"/>
          <w:highlight w:val="green"/>
        </w:rPr>
        <w:t>lens</w:t>
      </w:r>
      <w:r w:rsidRPr="009A3DED">
        <w:rPr>
          <w:szCs w:val="24"/>
          <w:highlight w:val="green"/>
          <w:u w:val="single"/>
        </w:rPr>
        <w:t xml:space="preserve"> through which we can view the </w:t>
      </w:r>
      <w:r w:rsidRPr="009A3DED">
        <w:rPr>
          <w:rStyle w:val="Emphasis"/>
          <w:sz w:val="24"/>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9A3DED">
        <w:rPr>
          <w:szCs w:val="24"/>
          <w:highlight w:val="green"/>
          <w:u w:val="single"/>
        </w:rPr>
        <w:t xml:space="preserve">current theories are not directing us to the </w:t>
      </w:r>
      <w:r w:rsidRPr="009A3DED">
        <w:rPr>
          <w:rStyle w:val="Emphasis"/>
          <w:sz w:val="24"/>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make </w:t>
      </w:r>
      <w:r w:rsidRPr="00BA7D01">
        <w:rPr>
          <w:rStyle w:val="Emphasis"/>
          <w:sz w:val="24"/>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 w:val="24"/>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A7D01">
        <w:rPr>
          <w:sz w:val="14"/>
          <w:szCs w:val="24"/>
        </w:rPr>
        <w:t>Steckler</w:t>
      </w:r>
      <w:proofErr w:type="spellEnd"/>
      <w:r w:rsidRPr="00BA7D01">
        <w:rPr>
          <w:sz w:val="14"/>
          <w:szCs w:val="2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9A3DED">
        <w:rPr>
          <w:szCs w:val="24"/>
          <w:highlight w:val="green"/>
          <w:u w:val="single"/>
        </w:rPr>
        <w:t xml:space="preserve"> help identify </w:t>
      </w:r>
      <w:r w:rsidRPr="00BA7D01">
        <w:rPr>
          <w:szCs w:val="24"/>
          <w:u w:val="single"/>
        </w:rPr>
        <w:t xml:space="preserve">and describe </w:t>
      </w:r>
      <w:r w:rsidRPr="00BA7D01">
        <w:rPr>
          <w:rStyle w:val="Emphasis"/>
          <w:sz w:val="24"/>
          <w:szCs w:val="24"/>
        </w:rPr>
        <w:t>determinants of a problem</w:t>
      </w:r>
      <w:r w:rsidRPr="00BA7D01">
        <w:rPr>
          <w:sz w:val="14"/>
          <w:szCs w:val="24"/>
        </w:rPr>
        <w:t xml:space="preserve"> </w:t>
      </w:r>
      <w:r w:rsidRPr="00BA7D01">
        <w:rPr>
          <w:szCs w:val="24"/>
          <w:u w:val="single"/>
        </w:rPr>
        <w:t xml:space="preserve">and identify </w:t>
      </w:r>
      <w:r w:rsidRPr="009A3DED">
        <w:rPr>
          <w:szCs w:val="24"/>
          <w:highlight w:val="green"/>
          <w:u w:val="single"/>
        </w:rPr>
        <w:t xml:space="preserve">modifiable factors that can be </w:t>
      </w:r>
      <w:r w:rsidRPr="009A3DED">
        <w:rPr>
          <w:rStyle w:val="Emphasis"/>
          <w:sz w:val="24"/>
          <w:szCs w:val="24"/>
          <w:highlight w:val="green"/>
        </w:rPr>
        <w:t>prioritized for change</w:t>
      </w:r>
      <w:r w:rsidRPr="00BA7D01">
        <w:rPr>
          <w:sz w:val="14"/>
          <w:szCs w:val="24"/>
        </w:rPr>
        <w:t xml:space="preserve"> (Glanz et al., 2015). </w:t>
      </w:r>
      <w:r w:rsidRPr="00BA7D01">
        <w:rPr>
          <w:szCs w:val="24"/>
          <w:u w:val="single"/>
        </w:rPr>
        <w:t>Theories of change inform how to design intervention strategies that will influence priority determinants and also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w:t>
      </w:r>
      <w:proofErr w:type="spellStart"/>
      <w:r w:rsidRPr="00BA7D01">
        <w:rPr>
          <w:sz w:val="14"/>
          <w:szCs w:val="24"/>
        </w:rPr>
        <w:t>Kok</w:t>
      </w:r>
      <w:proofErr w:type="spellEnd"/>
      <w:r w:rsidRPr="00BA7D01">
        <w:rPr>
          <w:sz w:val="14"/>
          <w:szCs w:val="24"/>
        </w:rPr>
        <w:t xml:space="preserve">, Gottlieb, &amp; Fernandez, 2011; Crosby, Kegler, &amp; DiClemente, 2009; Eldredge, Markham, Ruiter, </w:t>
      </w:r>
      <w:proofErr w:type="spellStart"/>
      <w:r w:rsidRPr="00BA7D01">
        <w:rPr>
          <w:sz w:val="14"/>
          <w:szCs w:val="24"/>
        </w:rPr>
        <w:t>Kok</w:t>
      </w:r>
      <w:proofErr w:type="spellEnd"/>
      <w:r w:rsidRPr="00BA7D01">
        <w:rPr>
          <w:sz w:val="14"/>
          <w:szCs w:val="24"/>
        </w:rPr>
        <w:t xml:space="preserve">, &amp; Parcel, 2016; Glanz et al., 2015). </w:t>
      </w:r>
      <w:r w:rsidRPr="00BA7D01">
        <w:rPr>
          <w:szCs w:val="24"/>
          <w:u w:val="single"/>
        </w:rPr>
        <w:t xml:space="preserve">Thus, theories provide </w:t>
      </w:r>
      <w:r w:rsidRPr="009A3DED">
        <w:rPr>
          <w:szCs w:val="24"/>
          <w:highlight w:val="green"/>
          <w:u w:val="single"/>
        </w:rPr>
        <w:t xml:space="preserve">an </w:t>
      </w:r>
      <w:r w:rsidRPr="009A3DED">
        <w:rPr>
          <w:rStyle w:val="Emphasis"/>
          <w:sz w:val="24"/>
          <w:szCs w:val="24"/>
          <w:highlight w:val="green"/>
        </w:rPr>
        <w:t>organizing framework</w:t>
      </w:r>
      <w:r w:rsidRPr="00BA7D01">
        <w:rPr>
          <w:szCs w:val="24"/>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A7D01">
        <w:rPr>
          <w:sz w:val="14"/>
        </w:rPr>
        <w:t>Borba</w:t>
      </w:r>
      <w:proofErr w:type="spellEnd"/>
      <w:r w:rsidRPr="00BA7D01">
        <w:rPr>
          <w:sz w:val="14"/>
        </w:rPr>
        <w:t>, Hynes, Mays, &amp; Glanz, 2008). Even our program and intervention planning models, which allow for selection of constructs from a range of theories depending on the identified determinants (</w:t>
      </w:r>
      <w:proofErr w:type="spellStart"/>
      <w:r w:rsidRPr="00BA7D01">
        <w:rPr>
          <w:sz w:val="14"/>
        </w:rPr>
        <w:t>Airhihenbuwa</w:t>
      </w:r>
      <w:proofErr w:type="spellEnd"/>
      <w:r w:rsidRPr="00BA7D01">
        <w:rPr>
          <w:sz w:val="14"/>
        </w:rPr>
        <w:t xml:space="preserve">, 1995; Bartholomew et al., 2011; Green &amp; </w:t>
      </w:r>
      <w:proofErr w:type="spellStart"/>
      <w:r w:rsidRPr="00BA7D01">
        <w:rPr>
          <w:sz w:val="14"/>
        </w:rPr>
        <w:t>Kreuter</w:t>
      </w:r>
      <w:proofErr w:type="spellEnd"/>
      <w:r w:rsidRPr="00BA7D01">
        <w:rPr>
          <w:sz w:val="14"/>
        </w:rPr>
        <w:t xml:space="preserve">, 2005; </w:t>
      </w:r>
      <w:proofErr w:type="spellStart"/>
      <w:r w:rsidRPr="00BA7D01">
        <w:rPr>
          <w:sz w:val="14"/>
        </w:rPr>
        <w:t>Iwelunmor</w:t>
      </w:r>
      <w:proofErr w:type="spellEnd"/>
      <w:r w:rsidRPr="00BA7D01">
        <w:rPr>
          <w:sz w:val="14"/>
        </w:rPr>
        <w:t xml:space="preserve">, Newsome, &amp; </w:t>
      </w:r>
      <w:proofErr w:type="spellStart"/>
      <w:r w:rsidRPr="00BA7D01">
        <w:rPr>
          <w:sz w:val="14"/>
        </w:rPr>
        <w:t>Airhihenbuwa</w:t>
      </w:r>
      <w:proofErr w:type="spellEnd"/>
      <w:r w:rsidRPr="00BA7D01">
        <w:rPr>
          <w:sz w:val="14"/>
        </w:rPr>
        <w:t>,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9A3DED">
        <w:rPr>
          <w:szCs w:val="24"/>
          <w:highlight w:val="green"/>
          <w:u w:val="single"/>
        </w:rPr>
        <w:t xml:space="preserve">few </w:t>
      </w:r>
      <w:r w:rsidRPr="00BA7D01">
        <w:rPr>
          <w:szCs w:val="24"/>
          <w:u w:val="single"/>
        </w:rPr>
        <w:t xml:space="preserve">of our </w:t>
      </w:r>
      <w:r w:rsidRPr="009A3DED">
        <w:rPr>
          <w:szCs w:val="24"/>
          <w:highlight w:val="green"/>
          <w:u w:val="single"/>
        </w:rPr>
        <w:t xml:space="preserve">theories specify how constructs </w:t>
      </w:r>
      <w:r w:rsidRPr="009A3DED">
        <w:rPr>
          <w:rStyle w:val="Emphasis"/>
          <w:sz w:val="24"/>
          <w:szCs w:val="24"/>
          <w:highlight w:val="green"/>
        </w:rPr>
        <w:t>intersect</w:t>
      </w:r>
      <w:r w:rsidRPr="009A3DED">
        <w:rPr>
          <w:szCs w:val="24"/>
          <w:highlight w:val="green"/>
          <w:u w:val="single"/>
        </w:rPr>
        <w:t xml:space="preserve"> and </w:t>
      </w:r>
      <w:r w:rsidRPr="009A3DED">
        <w:rPr>
          <w:rStyle w:val="Emphasis"/>
          <w:sz w:val="24"/>
          <w:szCs w:val="24"/>
          <w:highlight w:val="green"/>
        </w:rPr>
        <w:t>interact across levels</w:t>
      </w:r>
      <w:r w:rsidRPr="00BA7D01">
        <w:rPr>
          <w:szCs w:val="24"/>
          <w:u w:val="single"/>
        </w:rPr>
        <w:t xml:space="preserve">, and </w:t>
      </w:r>
      <w:r w:rsidRPr="009A3DED">
        <w:rPr>
          <w:szCs w:val="24"/>
          <w:highlight w:val="green"/>
          <w:u w:val="single"/>
        </w:rPr>
        <w:t xml:space="preserve">which of these are </w:t>
      </w:r>
      <w:r w:rsidRPr="009A3DED">
        <w:rPr>
          <w:rStyle w:val="Emphasis"/>
          <w:sz w:val="24"/>
          <w:szCs w:val="24"/>
          <w:highlight w:val="green"/>
        </w:rPr>
        <w:t>most powerful</w:t>
      </w:r>
      <w:r w:rsidRPr="00BA7D01">
        <w:rPr>
          <w:szCs w:val="24"/>
          <w:u w:val="single"/>
        </w:rPr>
        <w:t xml:space="preserve"> in explaining behavior and the environmental conditions </w:t>
      </w:r>
      <w:r w:rsidRPr="009A3DED">
        <w:rPr>
          <w:szCs w:val="24"/>
          <w:highlight w:val="green"/>
          <w:u w:val="single"/>
        </w:rPr>
        <w:t xml:space="preserve">that </w:t>
      </w:r>
      <w:r w:rsidRPr="009A3DED">
        <w:rPr>
          <w:rStyle w:val="Emphasis"/>
          <w:sz w:val="24"/>
          <w:szCs w:val="24"/>
          <w:highlight w:val="green"/>
        </w:rPr>
        <w:t>create</w:t>
      </w:r>
      <w:r w:rsidRPr="009A3DED">
        <w:rPr>
          <w:szCs w:val="24"/>
          <w:highlight w:val="green"/>
          <w:u w:val="single"/>
        </w:rPr>
        <w:t xml:space="preserve">, </w:t>
      </w:r>
      <w:r w:rsidRPr="009A3DED">
        <w:rPr>
          <w:rStyle w:val="Emphasis"/>
          <w:sz w:val="24"/>
          <w:szCs w:val="24"/>
          <w:highlight w:val="green"/>
        </w:rPr>
        <w:t>maintain</w:t>
      </w:r>
      <w:r w:rsidRPr="009A3DED">
        <w:rPr>
          <w:szCs w:val="24"/>
          <w:highlight w:val="green"/>
          <w:u w:val="single"/>
        </w:rPr>
        <w:t xml:space="preserve">, or </w:t>
      </w:r>
      <w:r w:rsidRPr="009A3DED">
        <w:rPr>
          <w:rStyle w:val="Emphasis"/>
          <w:sz w:val="24"/>
          <w:szCs w:val="24"/>
          <w:highlight w:val="green"/>
        </w:rPr>
        <w:t>exacerbate</w:t>
      </w:r>
      <w:r w:rsidRPr="00BA7D01">
        <w:rPr>
          <w:szCs w:val="24"/>
          <w:u w:val="single"/>
        </w:rPr>
        <w:t xml:space="preserve"> </w:t>
      </w:r>
      <w:r w:rsidRPr="009A3DED">
        <w:rPr>
          <w:szCs w:val="24"/>
          <w:highlight w:val="green"/>
          <w:u w:val="single"/>
        </w:rPr>
        <w:t>disparities</w:t>
      </w:r>
      <w:r w:rsidRPr="00BA7D01">
        <w:rPr>
          <w:szCs w:val="24"/>
          <w:u w:val="single"/>
        </w:rPr>
        <w:t xml:space="preserve">. Moreover, our </w:t>
      </w:r>
      <w:r w:rsidRPr="009A3DED">
        <w:rPr>
          <w:szCs w:val="24"/>
          <w:highlight w:val="green"/>
          <w:u w:val="single"/>
        </w:rPr>
        <w:t xml:space="preserve">theories </w:t>
      </w:r>
      <w:r w:rsidRPr="009A3DED">
        <w:rPr>
          <w:b/>
          <w:bCs/>
          <w:szCs w:val="24"/>
          <w:highlight w:val="green"/>
          <w:u w:val="single"/>
        </w:rPr>
        <w:t>generally</w:t>
      </w:r>
      <w:r w:rsidRPr="009A3DED">
        <w:rPr>
          <w:szCs w:val="24"/>
          <w:highlight w:val="green"/>
          <w:u w:val="single"/>
        </w:rPr>
        <w:t xml:space="preserve"> </w:t>
      </w:r>
      <w:r w:rsidRPr="009A3DED">
        <w:rPr>
          <w:b/>
          <w:bCs/>
          <w:szCs w:val="24"/>
          <w:highlight w:val="green"/>
          <w:u w:val="single"/>
        </w:rPr>
        <w:t>do not provide guidance</w:t>
      </w:r>
      <w:r w:rsidRPr="009A3DED">
        <w:rPr>
          <w:szCs w:val="24"/>
          <w:highlight w:val="green"/>
          <w:u w:val="single"/>
        </w:rPr>
        <w:t xml:space="preserve"> as to which </w:t>
      </w:r>
      <w:r w:rsidRPr="009A3DED">
        <w:rPr>
          <w:rStyle w:val="Emphasis"/>
          <w:sz w:val="24"/>
          <w:szCs w:val="24"/>
          <w:highlight w:val="green"/>
        </w:rPr>
        <w:t>causal pathways</w:t>
      </w:r>
      <w:r w:rsidRPr="009A3DED">
        <w:rPr>
          <w:szCs w:val="24"/>
          <w:highlight w:val="green"/>
          <w:u w:val="single"/>
        </w:rPr>
        <w:t xml:space="preserve"> are most likely to </w:t>
      </w:r>
      <w:r w:rsidRPr="009A3DED">
        <w:rPr>
          <w:rStyle w:val="Emphasis"/>
          <w:sz w:val="24"/>
          <w:szCs w:val="24"/>
          <w:highlight w:val="green"/>
        </w:rPr>
        <w:t>specifically reduce disparities</w:t>
      </w:r>
      <w:r w:rsidRPr="009A3DED">
        <w:rPr>
          <w:szCs w:val="24"/>
          <w:highlight w:val="green"/>
          <w:u w:val="single"/>
        </w:rPr>
        <w:t xml:space="preserve"> and in </w:t>
      </w:r>
      <w:r w:rsidRPr="009A3DED">
        <w:rPr>
          <w:rStyle w:val="Emphasis"/>
          <w:sz w:val="24"/>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 w:val="24"/>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 xml:space="preserve">which may present barriers to more widespread application. Furthermore, with some rare exceptions (e.g., critical race theory/public health critical race praxis; Ford &amp; </w:t>
      </w:r>
      <w:proofErr w:type="spellStart"/>
      <w:r w:rsidRPr="00BA7D01">
        <w:rPr>
          <w:sz w:val="14"/>
        </w:rPr>
        <w:t>Airhihenbuwa</w:t>
      </w:r>
      <w:proofErr w:type="spellEnd"/>
      <w:r w:rsidRPr="00BA7D01">
        <w:rPr>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BA7D01">
        <w:rPr>
          <w:sz w:val="14"/>
        </w:rPr>
        <w:t>Hennink</w:t>
      </w:r>
      <w:proofErr w:type="spellEnd"/>
      <w:r w:rsidRPr="00BA7D01">
        <w:rPr>
          <w:sz w:val="14"/>
        </w:rPr>
        <w:t xml:space="preserve">, </w:t>
      </w:r>
      <w:proofErr w:type="spellStart"/>
      <w:r w:rsidRPr="00BA7D01">
        <w:rPr>
          <w:sz w:val="14"/>
        </w:rPr>
        <w:t>Hutter</w:t>
      </w:r>
      <w:proofErr w:type="spellEnd"/>
      <w:r w:rsidRPr="00BA7D01">
        <w:rPr>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BA7D01">
        <w:rPr>
          <w:sz w:val="14"/>
        </w:rPr>
        <w:t>Hennink</w:t>
      </w:r>
      <w:proofErr w:type="spellEnd"/>
      <w:r w:rsidRPr="00BA7D01">
        <w:rPr>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BA7D01">
        <w:rPr>
          <w:sz w:val="14"/>
        </w:rPr>
        <w:t>Hennink</w:t>
      </w:r>
      <w:proofErr w:type="spellEnd"/>
      <w:r w:rsidRPr="00BA7D01">
        <w:rPr>
          <w:sz w:val="14"/>
        </w:rPr>
        <w:t xml:space="preserve">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w:t>
      </w:r>
      <w:proofErr w:type="spellStart"/>
      <w:r w:rsidRPr="00BA7D01">
        <w:rPr>
          <w:sz w:val="14"/>
          <w:szCs w:val="24"/>
        </w:rPr>
        <w:t>Hennink</w:t>
      </w:r>
      <w:proofErr w:type="spellEnd"/>
      <w:r w:rsidRPr="00BA7D01">
        <w:rPr>
          <w:sz w:val="14"/>
          <w:szCs w:val="2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BA7D01">
        <w:rPr>
          <w:sz w:val="14"/>
          <w:szCs w:val="24"/>
        </w:rPr>
        <w:t>Bediako</w:t>
      </w:r>
      <w:proofErr w:type="spellEnd"/>
      <w:r w:rsidRPr="00BA7D01">
        <w:rPr>
          <w:sz w:val="14"/>
          <w:szCs w:val="2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BA7D01">
        <w:rPr>
          <w:sz w:val="14"/>
          <w:szCs w:val="24"/>
        </w:rPr>
        <w:t>Pasick</w:t>
      </w:r>
      <w:proofErr w:type="spellEnd"/>
      <w:r w:rsidRPr="00BA7D01">
        <w:rPr>
          <w:sz w:val="14"/>
          <w:szCs w:val="24"/>
        </w:rPr>
        <w:t xml:space="preserve">, Barker, et al., 2009; </w:t>
      </w:r>
      <w:proofErr w:type="spellStart"/>
      <w:r w:rsidRPr="00BA7D01">
        <w:rPr>
          <w:sz w:val="14"/>
          <w:szCs w:val="24"/>
        </w:rPr>
        <w:t>Pasick</w:t>
      </w:r>
      <w:proofErr w:type="spellEnd"/>
      <w:r w:rsidRPr="00BA7D01">
        <w:rPr>
          <w:sz w:val="14"/>
          <w:szCs w:val="2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BA7D01">
        <w:rPr>
          <w:sz w:val="14"/>
          <w:szCs w:val="24"/>
        </w:rPr>
        <w:t>Hennink</w:t>
      </w:r>
      <w:proofErr w:type="spellEnd"/>
      <w:r w:rsidRPr="00BA7D01">
        <w:rPr>
          <w:sz w:val="14"/>
          <w:szCs w:val="24"/>
        </w:rPr>
        <w:t xml:space="preserve"> et al. (2011), </w:t>
      </w:r>
      <w:r w:rsidRPr="00BA7D01">
        <w:rPr>
          <w:szCs w:val="24"/>
          <w:u w:val="single"/>
        </w:rPr>
        <w:t xml:space="preserve">without theory development of some kind, </w:t>
      </w:r>
      <w:r w:rsidRPr="009A3DED">
        <w:rPr>
          <w:szCs w:val="24"/>
          <w:highlight w:val="green"/>
          <w:u w:val="single"/>
        </w:rPr>
        <w:t xml:space="preserve">qualitative research </w:t>
      </w:r>
      <w:r w:rsidRPr="009A3DED">
        <w:rPr>
          <w:rStyle w:val="Emphasis"/>
          <w:sz w:val="24"/>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9A3DED">
        <w:rPr>
          <w:szCs w:val="24"/>
          <w:highlight w:val="green"/>
          <w:u w:val="single"/>
        </w:rPr>
        <w:t xml:space="preserve">and neglects to answer </w:t>
      </w:r>
      <w:r w:rsidRPr="009A3DED">
        <w:rPr>
          <w:rStyle w:val="Emphasis"/>
          <w:sz w:val="24"/>
          <w:szCs w:val="24"/>
          <w:highlight w:val="green"/>
        </w:rPr>
        <w:t>“how”</w:t>
      </w:r>
      <w:r w:rsidRPr="009A3DED">
        <w:rPr>
          <w:szCs w:val="24"/>
          <w:highlight w:val="green"/>
          <w:u w:val="single"/>
        </w:rPr>
        <w:t xml:space="preserve"> and </w:t>
      </w:r>
      <w:r w:rsidRPr="009A3DED">
        <w:rPr>
          <w:rStyle w:val="Emphasis"/>
          <w:sz w:val="24"/>
          <w:szCs w:val="24"/>
          <w:highlight w:val="green"/>
        </w:rPr>
        <w:t>“why”</w:t>
      </w:r>
      <w:r w:rsidRPr="00BA7D01">
        <w:rPr>
          <w:szCs w:val="24"/>
          <w:u w:val="single"/>
        </w:rPr>
        <w:t xml:space="preserve"> questions</w:t>
      </w:r>
      <w:r w:rsidRPr="00BA7D01">
        <w:rPr>
          <w:sz w:val="14"/>
          <w:szCs w:val="24"/>
        </w:rPr>
        <w:t xml:space="preserve"> (</w:t>
      </w:r>
      <w:proofErr w:type="spellStart"/>
      <w:r w:rsidRPr="00BA7D01">
        <w:rPr>
          <w:sz w:val="14"/>
          <w:szCs w:val="24"/>
        </w:rPr>
        <w:t>Hennink</w:t>
      </w:r>
      <w:proofErr w:type="spellEnd"/>
      <w:r w:rsidRPr="00BA7D01">
        <w:rPr>
          <w:sz w:val="14"/>
          <w:szCs w:val="24"/>
        </w:rPr>
        <w:t xml:space="preserve">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 w:val="24"/>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9A3DED">
        <w:rPr>
          <w:szCs w:val="24"/>
          <w:highlight w:val="green"/>
          <w:u w:val="single"/>
        </w:rPr>
        <w:t xml:space="preserve">To make </w:t>
      </w:r>
      <w:r w:rsidRPr="009A3DED">
        <w:rPr>
          <w:rStyle w:val="Emphasis"/>
          <w:sz w:val="24"/>
          <w:szCs w:val="24"/>
          <w:highlight w:val="green"/>
        </w:rPr>
        <w:t>real progress</w:t>
      </w:r>
      <w:r w:rsidRPr="00BA7D01">
        <w:rPr>
          <w:szCs w:val="24"/>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9A3DED">
        <w:rPr>
          <w:szCs w:val="24"/>
          <w:highlight w:val="green"/>
          <w:u w:val="single"/>
        </w:rPr>
        <w:t xml:space="preserve">it will be important that researchers </w:t>
      </w:r>
      <w:r w:rsidRPr="009A3DED">
        <w:rPr>
          <w:rStyle w:val="Emphasis"/>
          <w:sz w:val="24"/>
          <w:szCs w:val="24"/>
          <w:highlight w:val="green"/>
        </w:rPr>
        <w:t>refrain</w:t>
      </w:r>
      <w:r w:rsidRPr="009A3DED">
        <w:rPr>
          <w:szCs w:val="24"/>
          <w:highlight w:val="green"/>
          <w:u w:val="single"/>
        </w:rPr>
        <w:t xml:space="preserve"> from relying only on </w:t>
      </w:r>
      <w:r w:rsidRPr="009A3DED">
        <w:rPr>
          <w:rStyle w:val="Emphasis"/>
          <w:sz w:val="24"/>
          <w:szCs w:val="24"/>
          <w:highlight w:val="green"/>
        </w:rPr>
        <w:t>individual</w:t>
      </w:r>
      <w:r w:rsidRPr="009A3DED">
        <w:rPr>
          <w:szCs w:val="24"/>
          <w:highlight w:val="green"/>
          <w:u w:val="single"/>
        </w:rPr>
        <w:t xml:space="preserve"> and </w:t>
      </w:r>
      <w:r w:rsidRPr="009A3DED">
        <w:rPr>
          <w:rStyle w:val="Emphasis"/>
          <w:sz w:val="24"/>
          <w:szCs w:val="24"/>
          <w:highlight w:val="green"/>
        </w:rPr>
        <w:t>interpersonal theories</w:t>
      </w:r>
      <w:r w:rsidRPr="00BA7D01">
        <w:rPr>
          <w:sz w:val="14"/>
          <w:szCs w:val="24"/>
        </w:rPr>
        <w:t>, a</w:t>
      </w:r>
      <w:r w:rsidRPr="009A3DED">
        <w:rPr>
          <w:szCs w:val="24"/>
          <w:highlight w:val="green"/>
          <w:u w:val="single"/>
        </w:rPr>
        <w:t>nd</w:t>
      </w:r>
      <w:r w:rsidRPr="00BA7D01">
        <w:rPr>
          <w:szCs w:val="24"/>
          <w:u w:val="single"/>
        </w:rPr>
        <w:t xml:space="preserve"> </w:t>
      </w:r>
      <w:r w:rsidRPr="009A3DED">
        <w:rPr>
          <w:szCs w:val="24"/>
          <w:highlight w:val="green"/>
          <w:u w:val="single"/>
        </w:rPr>
        <w:t xml:space="preserve">begin </w:t>
      </w:r>
      <w:r w:rsidRPr="00BA7D01">
        <w:rPr>
          <w:szCs w:val="24"/>
          <w:u w:val="single"/>
        </w:rPr>
        <w:t xml:space="preserve">explicitly </w:t>
      </w:r>
      <w:r w:rsidRPr="009A3DED">
        <w:rPr>
          <w:szCs w:val="24"/>
          <w:highlight w:val="green"/>
          <w:u w:val="single"/>
        </w:rPr>
        <w:t xml:space="preserve">incorporating </w:t>
      </w:r>
      <w:r w:rsidRPr="00BA7D01">
        <w:rPr>
          <w:szCs w:val="24"/>
          <w:u w:val="single"/>
        </w:rPr>
        <w:t xml:space="preserve">behavior change </w:t>
      </w:r>
      <w:r w:rsidRPr="009A3DED">
        <w:rPr>
          <w:szCs w:val="24"/>
          <w:highlight w:val="green"/>
          <w:u w:val="single"/>
        </w:rPr>
        <w:t xml:space="preserve">theories </w:t>
      </w:r>
      <w:r w:rsidRPr="00BA7D01">
        <w:rPr>
          <w:szCs w:val="24"/>
          <w:u w:val="single"/>
        </w:rPr>
        <w:t xml:space="preserve">with theories </w:t>
      </w:r>
      <w:r w:rsidRPr="009A3DED">
        <w:rPr>
          <w:szCs w:val="24"/>
          <w:highlight w:val="green"/>
          <w:u w:val="single"/>
        </w:rPr>
        <w:t>at the</w:t>
      </w:r>
      <w:r w:rsidRPr="00BA7D01">
        <w:rPr>
          <w:szCs w:val="24"/>
          <w:u w:val="single"/>
        </w:rPr>
        <w:t xml:space="preserve"> social, organizational, community, and </w:t>
      </w:r>
      <w:r w:rsidRPr="009A3DED">
        <w:rPr>
          <w:rStyle w:val="Emphasis"/>
          <w:sz w:val="24"/>
          <w:szCs w:val="24"/>
          <w:highlight w:val="green"/>
        </w:rPr>
        <w:t>policy</w:t>
      </w:r>
      <w:r w:rsidRPr="00BA7D01">
        <w:rPr>
          <w:rStyle w:val="Emphasis"/>
          <w:sz w:val="24"/>
          <w:szCs w:val="24"/>
        </w:rPr>
        <w:t xml:space="preserve"> </w:t>
      </w:r>
      <w:r w:rsidRPr="009A3DED">
        <w:rPr>
          <w:rStyle w:val="Emphasis"/>
          <w:sz w:val="24"/>
          <w:szCs w:val="24"/>
          <w:highlight w:val="green"/>
        </w:rPr>
        <w:t>level</w:t>
      </w:r>
      <w:r w:rsidRPr="00BA7D01">
        <w:rPr>
          <w:rStyle w:val="Emphasis"/>
          <w:sz w:val="24"/>
          <w:szCs w:val="24"/>
        </w:rPr>
        <w:t>s</w:t>
      </w:r>
      <w:r w:rsidRPr="00BA7D01">
        <w:rPr>
          <w:sz w:val="14"/>
          <w:szCs w:val="24"/>
        </w:rPr>
        <w:t xml:space="preserve">, </w:t>
      </w:r>
      <w:r w:rsidRPr="00BA7D01">
        <w:rPr>
          <w:szCs w:val="24"/>
          <w:u w:val="single"/>
        </w:rPr>
        <w:t xml:space="preserve">and consider how factors </w:t>
      </w:r>
      <w:r w:rsidRPr="00BA7D01">
        <w:rPr>
          <w:rStyle w:val="Emphasis"/>
          <w:sz w:val="24"/>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 w:val="24"/>
          <w:szCs w:val="24"/>
        </w:rPr>
        <w:t>conceptual frameworks</w:t>
      </w:r>
      <w:r w:rsidRPr="00BA7D01">
        <w:rPr>
          <w:szCs w:val="24"/>
          <w:u w:val="single"/>
        </w:rPr>
        <w:t xml:space="preserve"> and </w:t>
      </w:r>
      <w:r w:rsidRPr="00BA7D01">
        <w:rPr>
          <w:rStyle w:val="Emphasis"/>
          <w:sz w:val="24"/>
          <w:szCs w:val="24"/>
        </w:rPr>
        <w:t>models</w:t>
      </w:r>
      <w:r w:rsidRPr="00BA7D01">
        <w:rPr>
          <w:szCs w:val="24"/>
          <w:u w:val="single"/>
        </w:rPr>
        <w:t xml:space="preserve"> that can be applied across multiple levels is </w:t>
      </w:r>
      <w:r w:rsidRPr="00BA7D01">
        <w:rPr>
          <w:rStyle w:val="Emphasis"/>
          <w:sz w:val="24"/>
          <w:szCs w:val="24"/>
        </w:rPr>
        <w:t>highly pertinent</w:t>
      </w:r>
      <w:r w:rsidRPr="00BA7D01">
        <w:rPr>
          <w:szCs w:val="24"/>
          <w:u w:val="single"/>
        </w:rPr>
        <w:t xml:space="preserve"> to disparities research in </w:t>
      </w:r>
      <w:r w:rsidRPr="00BA7D01">
        <w:rPr>
          <w:rStyle w:val="Emphasis"/>
          <w:sz w:val="24"/>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9A3DED">
        <w:rPr>
          <w:szCs w:val="24"/>
          <w:highlight w:val="green"/>
          <w:u w:val="single"/>
        </w:rPr>
        <w:t xml:space="preserve">more likely to address the larger societal and social factors that </w:t>
      </w:r>
      <w:r w:rsidRPr="009A3DED">
        <w:rPr>
          <w:rStyle w:val="Emphasis"/>
          <w:sz w:val="24"/>
          <w:szCs w:val="24"/>
          <w:highlight w:val="green"/>
        </w:rPr>
        <w:t>shape disparities</w:t>
      </w:r>
      <w:r w:rsidRPr="00BA7D01">
        <w:rPr>
          <w:szCs w:val="24"/>
          <w:u w:val="single"/>
        </w:rPr>
        <w:t xml:space="preserve"> and can help researchers </w:t>
      </w:r>
      <w:r w:rsidRPr="00BA7D01">
        <w:rPr>
          <w:rStyle w:val="Emphasis"/>
          <w:sz w:val="24"/>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 </w:t>
      </w:r>
      <w:r w:rsidRPr="00BA7D01">
        <w:rPr>
          <w:szCs w:val="24"/>
          <w:u w:val="single"/>
        </w:rPr>
        <w:t xml:space="preserve">and should therefore be </w:t>
      </w:r>
      <w:r w:rsidRPr="009A3DED">
        <w:rPr>
          <w:rStyle w:val="Emphasis"/>
          <w:sz w:val="24"/>
          <w:szCs w:val="24"/>
          <w:highlight w:val="green"/>
        </w:rPr>
        <w:t>prioritized</w:t>
      </w:r>
      <w:r w:rsidRPr="009A3DED">
        <w:rPr>
          <w:szCs w:val="24"/>
          <w:highlight w:val="green"/>
          <w:u w:val="single"/>
        </w:rPr>
        <w:t xml:space="preserve"> </w:t>
      </w:r>
      <w:r w:rsidRPr="00BA7D01">
        <w:rPr>
          <w:szCs w:val="24"/>
          <w:u w:val="single"/>
        </w:rPr>
        <w:t xml:space="preserve">as intervention or </w:t>
      </w:r>
      <w:r w:rsidRPr="009A3DED">
        <w:rPr>
          <w:rStyle w:val="Emphasis"/>
          <w:sz w:val="24"/>
          <w:szCs w:val="24"/>
          <w:highlight w:val="green"/>
        </w:rPr>
        <w:t>policy targets</w:t>
      </w:r>
      <w:r w:rsidRPr="00BA7D01">
        <w:rPr>
          <w:sz w:val="14"/>
          <w:szCs w:val="24"/>
        </w:rPr>
        <w:t xml:space="preserve">. </w:t>
      </w:r>
      <w:r w:rsidRPr="00BA7D01">
        <w:rPr>
          <w:sz w:val="14"/>
        </w:rPr>
        <w:t xml:space="preserve">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BA7D01">
        <w:rPr>
          <w:sz w:val="14"/>
        </w:rPr>
        <w:t>Pasick</w:t>
      </w:r>
      <w:proofErr w:type="spellEnd"/>
      <w:r w:rsidRPr="00BA7D01">
        <w:rPr>
          <w:sz w:val="14"/>
        </w:rPr>
        <w:t xml:space="preserve">, &amp; Barker, 2009; </w:t>
      </w:r>
      <w:proofErr w:type="spellStart"/>
      <w:r w:rsidRPr="00BA7D01">
        <w:rPr>
          <w:sz w:val="14"/>
        </w:rPr>
        <w:t>Okechukwu</w:t>
      </w:r>
      <w:proofErr w:type="spellEnd"/>
      <w:r w:rsidRPr="00BA7D01">
        <w:rPr>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BA7D01">
        <w:rPr>
          <w:sz w:val="14"/>
        </w:rPr>
        <w:t>Grieb</w:t>
      </w:r>
      <w:proofErr w:type="spellEnd"/>
      <w:r w:rsidRPr="00BA7D01">
        <w:rPr>
          <w:sz w:val="14"/>
        </w:rPr>
        <w:t xml:space="preserve">, Smith, Calhoun, &amp; Tandon, 2015; Wallerstein &amp; Duran, 2006). This </w:t>
      </w:r>
      <w:proofErr w:type="spellStart"/>
      <w:r w:rsidRPr="00BA7D01">
        <w:rPr>
          <w:sz w:val="14"/>
        </w:rPr>
        <w:t>Commen-tary</w:t>
      </w:r>
      <w:proofErr w:type="spellEnd"/>
      <w:r w:rsidRPr="00BA7D01">
        <w:rPr>
          <w:sz w:val="14"/>
        </w:rPr>
        <w:t xml:space="preserve">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w:t>
      </w:r>
      <w:proofErr w:type="spellStart"/>
      <w:r w:rsidRPr="00BA7D01">
        <w:rPr>
          <w:sz w:val="14"/>
        </w:rPr>
        <w:t>Chowkwanyun</w:t>
      </w:r>
      <w:proofErr w:type="spellEnd"/>
      <w:r w:rsidRPr="00BA7D01">
        <w:rPr>
          <w:sz w:val="14"/>
        </w:rPr>
        <w:t xml:space="preserve">, 2011; Hirsch, Wardlow, &amp; Smith, 2009; </w:t>
      </w:r>
      <w:proofErr w:type="spellStart"/>
      <w:r w:rsidRPr="00BA7D01">
        <w:rPr>
          <w:sz w:val="14"/>
        </w:rPr>
        <w:t>Livingood</w:t>
      </w:r>
      <w:proofErr w:type="spellEnd"/>
      <w:r w:rsidRPr="00BA7D01">
        <w:rPr>
          <w:sz w:val="14"/>
        </w:rPr>
        <w:t xml:space="preserve"> et al., 2011; </w:t>
      </w:r>
      <w:proofErr w:type="spellStart"/>
      <w:r w:rsidRPr="00BA7D01">
        <w:rPr>
          <w:sz w:val="14"/>
        </w:rPr>
        <w:t>Livingood</w:t>
      </w:r>
      <w:proofErr w:type="spellEnd"/>
      <w:r w:rsidRPr="00BA7D01">
        <w:rPr>
          <w:sz w:val="14"/>
        </w:rPr>
        <w:t xml:space="preserve">, </w:t>
      </w:r>
      <w:proofErr w:type="spellStart"/>
      <w:r w:rsidRPr="00BA7D01">
        <w:rPr>
          <w:sz w:val="14"/>
        </w:rPr>
        <w:t>Allegrante</w:t>
      </w:r>
      <w:proofErr w:type="spellEnd"/>
      <w:r w:rsidRPr="00BA7D01">
        <w:rPr>
          <w:sz w:val="14"/>
        </w:rPr>
        <w:t xml:space="preserve">, &amp; Green, 2016; Nathanson, 2007; </w:t>
      </w:r>
      <w:proofErr w:type="spellStart"/>
      <w:r w:rsidRPr="00BA7D01">
        <w:rPr>
          <w:sz w:val="14"/>
        </w:rPr>
        <w:t>Pasick</w:t>
      </w:r>
      <w:proofErr w:type="spellEnd"/>
      <w:r w:rsidRPr="00BA7D01">
        <w:rPr>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BA7D01">
        <w:rPr>
          <w:sz w:val="14"/>
        </w:rPr>
        <w:t>Jandorf</w:t>
      </w:r>
      <w:proofErr w:type="spellEnd"/>
      <w:r w:rsidRPr="00BA7D01">
        <w:rPr>
          <w:sz w:val="14"/>
        </w:rPr>
        <w:t xml:space="preserve">, </w:t>
      </w:r>
      <w:proofErr w:type="spellStart"/>
      <w:r w:rsidRPr="00BA7D01">
        <w:rPr>
          <w:sz w:val="14"/>
        </w:rPr>
        <w:t>Thelemaque</w:t>
      </w:r>
      <w:proofErr w:type="spellEnd"/>
      <w:r w:rsidRPr="00BA7D01">
        <w:rPr>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BA7D01">
        <w:rPr>
          <w:sz w:val="14"/>
        </w:rPr>
        <w:t>Airhihenbuwa</w:t>
      </w:r>
      <w:proofErr w:type="spellEnd"/>
      <w:r w:rsidRPr="00BA7D01">
        <w:rPr>
          <w:sz w:val="14"/>
        </w:rPr>
        <w:t xml:space="preserve">, 2006; </w:t>
      </w:r>
      <w:proofErr w:type="spellStart"/>
      <w:r w:rsidRPr="00BA7D01">
        <w:rPr>
          <w:sz w:val="14"/>
        </w:rPr>
        <w:t>Airhihenbuwa</w:t>
      </w:r>
      <w:proofErr w:type="spellEnd"/>
      <w:r w:rsidRPr="00BA7D01">
        <w:rPr>
          <w:sz w:val="14"/>
        </w:rPr>
        <w:t xml:space="preserve">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9A3DED">
        <w:rPr>
          <w:szCs w:val="24"/>
          <w:highlight w:val="green"/>
          <w:u w:val="single"/>
        </w:rPr>
        <w:t xml:space="preserve">there are </w:t>
      </w:r>
      <w:r w:rsidRPr="009A3DED">
        <w:rPr>
          <w:rStyle w:val="Emphasis"/>
          <w:sz w:val="24"/>
          <w:szCs w:val="24"/>
          <w:highlight w:val="green"/>
        </w:rPr>
        <w:t>tremendous opportunities</w:t>
      </w:r>
      <w:r w:rsidRPr="009A3DED">
        <w:rPr>
          <w:szCs w:val="24"/>
          <w:highlight w:val="green"/>
          <w:u w:val="single"/>
        </w:rPr>
        <w:t xml:space="preserve"> </w:t>
      </w:r>
      <w:r w:rsidRPr="00BA7D01">
        <w:rPr>
          <w:szCs w:val="24"/>
          <w:u w:val="single"/>
        </w:rPr>
        <w:t xml:space="preserve">for qualitative and </w:t>
      </w:r>
      <w:r w:rsidRPr="009A3DED">
        <w:rPr>
          <w:szCs w:val="24"/>
          <w:highlight w:val="green"/>
          <w:u w:val="single"/>
        </w:rPr>
        <w:t xml:space="preserve">health equity scholars to </w:t>
      </w:r>
      <w:r w:rsidRPr="009A3DED">
        <w:rPr>
          <w:rStyle w:val="Emphasis"/>
          <w:sz w:val="24"/>
          <w:szCs w:val="24"/>
          <w:highlight w:val="green"/>
        </w:rPr>
        <w:t>advance research</w:t>
      </w:r>
      <w:r w:rsidRPr="009A3DED">
        <w:rPr>
          <w:szCs w:val="24"/>
          <w:highlight w:val="green"/>
          <w:u w:val="single"/>
        </w:rPr>
        <w:t xml:space="preserve"> and </w:t>
      </w:r>
      <w:r w:rsidRPr="009A3DED">
        <w:rPr>
          <w:rStyle w:val="Emphasis"/>
          <w:sz w:val="24"/>
          <w:szCs w:val="24"/>
          <w:highlight w:val="green"/>
        </w:rPr>
        <w:t>practice</w:t>
      </w:r>
      <w:r w:rsidRPr="00BA7D01">
        <w:rPr>
          <w:szCs w:val="24"/>
          <w:u w:val="single"/>
        </w:rPr>
        <w:t xml:space="preserve"> in this area through the expansion and application of </w:t>
      </w:r>
      <w:r w:rsidRPr="00BA7D01">
        <w:rPr>
          <w:rStyle w:val="Emphasis"/>
          <w:sz w:val="24"/>
          <w:szCs w:val="24"/>
        </w:rPr>
        <w:t>rigorous</w:t>
      </w:r>
      <w:r w:rsidRPr="00BA7D01">
        <w:rPr>
          <w:szCs w:val="24"/>
          <w:u w:val="single"/>
        </w:rPr>
        <w:t xml:space="preserve">, </w:t>
      </w:r>
      <w:r w:rsidRPr="00BA7D01">
        <w:rPr>
          <w:rStyle w:val="Emphasis"/>
          <w:sz w:val="24"/>
          <w:szCs w:val="24"/>
        </w:rPr>
        <w:t>theoretically informed qualitative research.</w:t>
      </w:r>
      <w:r w:rsidRPr="00BA7D01">
        <w:rPr>
          <w:sz w:val="14"/>
          <w:szCs w:val="24"/>
        </w:rPr>
        <w:t xml:space="preserve"> We hope researchers will recognize and seize this challenging, but critically important opportunity.</w:t>
      </w:r>
    </w:p>
    <w:p w14:paraId="5E84C844" w14:textId="77777777" w:rsidR="003E14B4" w:rsidRDefault="003E14B4" w:rsidP="003E14B4">
      <w:pPr>
        <w:pStyle w:val="Heading4"/>
      </w:pPr>
      <w:r w:rsidRPr="000968B2">
        <w:t>Root cause explanations of international politics don’t exist – methodological pluralism is necessary to reclaim IR as emancipatory praxis and avoid endless political violence.</w:t>
      </w:r>
    </w:p>
    <w:p w14:paraId="2703CBB8" w14:textId="77777777" w:rsidR="003E14B4" w:rsidRPr="006A7A4C" w:rsidRDefault="003E14B4" w:rsidP="003E14B4">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57AB24B7" w14:textId="77777777" w:rsidR="003E14B4" w:rsidRPr="006A7A4C" w:rsidRDefault="003E14B4" w:rsidP="003E14B4">
      <w:pPr>
        <w:rPr>
          <w:sz w:val="16"/>
        </w:rPr>
      </w:pPr>
      <w:r w:rsidRPr="006A7A4C">
        <w:rPr>
          <w:sz w:val="16"/>
        </w:rPr>
        <w:t xml:space="preserve">This book is part of an increasing trend of scholarly works that have embraced </w:t>
      </w:r>
      <w:proofErr w:type="spellStart"/>
      <w:r w:rsidRPr="006A7A4C">
        <w:rPr>
          <w:sz w:val="16"/>
        </w:rPr>
        <w:t>poststructural</w:t>
      </w:r>
      <w:proofErr w:type="spellEnd"/>
      <w:r w:rsidRPr="006A7A4C">
        <w:rPr>
          <w:sz w:val="16"/>
        </w:rPr>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9A3DED">
        <w:rPr>
          <w:b/>
          <w:highlight w:val="green"/>
          <w:u w:val="single"/>
        </w:rPr>
        <w:t>the key challenge in</w:t>
      </w:r>
      <w:r w:rsidRPr="009A3DED">
        <w:rPr>
          <w:highlight w:val="green"/>
          <w:u w:val="single"/>
        </w:rPr>
        <w:t xml:space="preserve"> </w:t>
      </w:r>
      <w:r w:rsidRPr="00832610">
        <w:rPr>
          <w:u w:val="single"/>
        </w:rPr>
        <w:t>international relations (</w:t>
      </w:r>
      <w:r w:rsidRPr="009A3DED">
        <w:rPr>
          <w:b/>
          <w:highlight w:val="green"/>
          <w:u w:val="single"/>
        </w:rPr>
        <w:t>IR</w:t>
      </w:r>
      <w:r w:rsidRPr="00832610">
        <w:rPr>
          <w:u w:val="single"/>
        </w:rPr>
        <w:t xml:space="preserve">) scholarship </w:t>
      </w:r>
      <w:r w:rsidRPr="009A3DED">
        <w:rPr>
          <w:b/>
          <w:highlight w:val="green"/>
          <w:u w:val="single"/>
        </w:rPr>
        <w:t>is</w:t>
      </w:r>
      <w:r w:rsidRPr="009A3DED">
        <w:rPr>
          <w:highlight w:val="green"/>
          <w:u w:val="single"/>
        </w:rPr>
        <w:t xml:space="preserve"> </w:t>
      </w:r>
      <w:r w:rsidRPr="00832610">
        <w:rPr>
          <w:u w:val="single"/>
        </w:rPr>
        <w:t>what he calls “</w:t>
      </w:r>
      <w:r w:rsidRPr="009A3DED">
        <w:rPr>
          <w:b/>
          <w:highlight w:val="green"/>
          <w:u w:val="single"/>
        </w:rPr>
        <w:t>unchecked reification</w:t>
      </w:r>
      <w:r w:rsidRPr="00832610">
        <w:rPr>
          <w:u w:val="single"/>
        </w:rPr>
        <w:t xml:space="preserve">”: the widespread and </w:t>
      </w:r>
      <w:r w:rsidRPr="009A3DED">
        <w:rPr>
          <w:b/>
          <w:highlight w:val="green"/>
          <w:u w:val="single"/>
        </w:rPr>
        <w:t>dangerous</w:t>
      </w:r>
      <w:r w:rsidRPr="009A3DED">
        <w:rPr>
          <w:highlight w:val="green"/>
          <w:u w:val="single"/>
        </w:rPr>
        <w:t xml:space="preserve"> </w:t>
      </w:r>
      <w:r w:rsidRPr="00832610">
        <w:rPr>
          <w:u w:val="single"/>
        </w:rPr>
        <w:t xml:space="preserve">process of </w:t>
      </w:r>
      <w:r w:rsidRPr="009A3DED">
        <w:rPr>
          <w:b/>
          <w:highlight w:val="green"/>
          <w:u w:val="single"/>
        </w:rPr>
        <w:t>forgetting</w:t>
      </w:r>
      <w:r w:rsidRPr="009A3DED">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9A3DED">
        <w:rPr>
          <w:b/>
          <w:highlight w:val="green"/>
          <w:u w:val="single"/>
        </w:rPr>
        <w:t>IR deals with</w:t>
      </w:r>
      <w:r w:rsidRPr="009A3DED">
        <w:rPr>
          <w:highlight w:val="green"/>
          <w:u w:val="single"/>
        </w:rPr>
        <w:t xml:space="preserve"> </w:t>
      </w:r>
      <w:r w:rsidRPr="00832610">
        <w:rPr>
          <w:u w:val="single"/>
        </w:rPr>
        <w:t xml:space="preserve">some of the most </w:t>
      </w:r>
      <w:r w:rsidRPr="009A3DED">
        <w:rPr>
          <w:b/>
          <w:highlight w:val="green"/>
          <w:u w:val="single"/>
        </w:rPr>
        <w:t>difficult issues</w:t>
      </w:r>
      <w:r w:rsidRPr="00832610">
        <w:rPr>
          <w:u w:val="single"/>
        </w:rPr>
        <w:t xml:space="preserve">, from genocides to war. </w:t>
      </w:r>
      <w:r w:rsidRPr="009A3DED">
        <w:rPr>
          <w:b/>
          <w:highlight w:val="green"/>
          <w:u w:val="single"/>
        </w:rPr>
        <w:t>Upholding one subjective position</w:t>
      </w:r>
      <w:r w:rsidRPr="009A3DED">
        <w:rPr>
          <w:highlight w:val="green"/>
          <w:u w:val="single"/>
        </w:rPr>
        <w:t xml:space="preserve"> </w:t>
      </w:r>
      <w:r w:rsidRPr="009A3DED">
        <w:rPr>
          <w:b/>
          <w:highlight w:val="green"/>
          <w:u w:val="single"/>
        </w:rPr>
        <w:t>without critical scrutiny can</w:t>
      </w:r>
      <w:r w:rsidRPr="00832610">
        <w:rPr>
          <w:u w:val="single"/>
        </w:rPr>
        <w:t xml:space="preserve"> thus </w:t>
      </w:r>
      <w:r w:rsidRPr="009A3DED">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rPr>
          <w:sz w:val="16"/>
        </w:rPr>
        <w:t>Carr</w:t>
      </w:r>
      <w:proofErr w:type="spellEnd"/>
      <w:r w:rsidRPr="00832610">
        <w:rPr>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w:t>
      </w:r>
      <w:proofErr w:type="gramStart"/>
      <w:r w:rsidRPr="00832610">
        <w:rPr>
          <w:sz w:val="16"/>
        </w:rPr>
        <w:t>sustainable critique faces</w:t>
      </w:r>
      <w:proofErr w:type="gramEnd"/>
      <w:r w:rsidRPr="00832610">
        <w:rPr>
          <w:sz w:val="16"/>
        </w:rPr>
        <w:t xml:space="preserve">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A3DED">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9A3DED">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9A3DED">
        <w:rPr>
          <w:b/>
          <w:highlight w:val="green"/>
          <w:u w:val="single"/>
        </w:rPr>
        <w:t>No single method can ever adequately</w:t>
      </w:r>
      <w:r w:rsidRPr="009A3DED">
        <w:rPr>
          <w:highlight w:val="green"/>
          <w:u w:val="single"/>
        </w:rPr>
        <w:t xml:space="preserve"> </w:t>
      </w:r>
      <w:r w:rsidRPr="009A3DED">
        <w:rPr>
          <w:b/>
          <w:bCs/>
          <w:highlight w:val="green"/>
          <w:u w:val="single"/>
        </w:rPr>
        <w:t>represent</w:t>
      </w:r>
      <w:r w:rsidRPr="009A3DED">
        <w:rPr>
          <w:b/>
          <w:highlight w:val="green"/>
          <w:u w:val="single"/>
        </w:rPr>
        <w:t xml:space="preserve"> the event or should gain the upper hand.</w:t>
      </w:r>
      <w:r w:rsidRPr="00832610">
        <w:rPr>
          <w:u w:val="single"/>
        </w:rPr>
        <w:t xml:space="preserve"> But </w:t>
      </w:r>
      <w:r w:rsidRPr="009A3DED">
        <w:rPr>
          <w:b/>
          <w:highlight w:val="green"/>
          <w:u w:val="single"/>
        </w:rPr>
        <w:t>each should</w:t>
      </w:r>
      <w:r w:rsidRPr="00832610">
        <w:rPr>
          <w:u w:val="single"/>
        </w:rPr>
        <w:t xml:space="preserve">, in a way, </w:t>
      </w:r>
      <w:r w:rsidRPr="009A3DED">
        <w:rPr>
          <w:b/>
          <w:highlight w:val="green"/>
          <w:u w:val="single"/>
        </w:rPr>
        <w:t>recognize and capture</w:t>
      </w:r>
      <w:r w:rsidRPr="009A3DED">
        <w:rPr>
          <w:highlight w:val="green"/>
          <w:u w:val="single"/>
        </w:rPr>
        <w:t xml:space="preserve"> </w:t>
      </w:r>
      <w:r w:rsidRPr="00832610">
        <w:rPr>
          <w:u w:val="single"/>
        </w:rPr>
        <w:t xml:space="preserve">details or </w:t>
      </w:r>
      <w:r w:rsidRPr="009A3DED">
        <w:rPr>
          <w:b/>
          <w:highlight w:val="green"/>
          <w:u w:val="single"/>
        </w:rPr>
        <w:t>perspectives</w:t>
      </w:r>
      <w:r w:rsidRPr="009A3DED">
        <w:rPr>
          <w:highlight w:val="green"/>
          <w:u w:val="single"/>
        </w:rPr>
        <w:t xml:space="preserve"> </w:t>
      </w:r>
      <w:r w:rsidRPr="00832610">
        <w:rPr>
          <w:u w:val="single"/>
        </w:rPr>
        <w:t xml:space="preserve">that the </w:t>
      </w:r>
      <w:r w:rsidRPr="009A3DED">
        <w:rPr>
          <w:b/>
          <w:highlight w:val="green"/>
          <w:u w:val="single"/>
        </w:rPr>
        <w:t>others cannot</w:t>
      </w:r>
      <w:r w:rsidRPr="009A3DED">
        <w:rPr>
          <w:highlight w:val="green"/>
          <w:u w:val="single"/>
        </w:rPr>
        <w:t xml:space="preserve"> </w:t>
      </w:r>
      <w:r w:rsidRPr="00832610">
        <w:rPr>
          <w:u w:val="single"/>
        </w:rPr>
        <w:t xml:space="preserve">(p. 102). In practical terms, this </w:t>
      </w:r>
      <w:r w:rsidRPr="009A3DED">
        <w:rPr>
          <w:b/>
          <w:bCs/>
          <w:highlight w:val="green"/>
          <w:u w:val="single"/>
        </w:rPr>
        <w:t>means</w:t>
      </w:r>
      <w:r w:rsidRPr="00832610">
        <w:rPr>
          <w:u w:val="single"/>
        </w:rPr>
        <w:t xml:space="preserve"> </w:t>
      </w:r>
      <w:r w:rsidRPr="009A3DED">
        <w:rPr>
          <w:b/>
          <w:highlight w:val="green"/>
          <w:u w:val="single"/>
        </w:rPr>
        <w:t>combining</w:t>
      </w:r>
      <w:r w:rsidRPr="009A3DED">
        <w:rPr>
          <w:highlight w:val="green"/>
          <w:u w:val="single"/>
        </w:rPr>
        <w:t xml:space="preserve"> </w:t>
      </w:r>
      <w:r w:rsidRPr="00832610">
        <w:rPr>
          <w:u w:val="single"/>
        </w:rPr>
        <w:t xml:space="preserve">a range of </w:t>
      </w:r>
      <w:r w:rsidRPr="009A3DED">
        <w:rPr>
          <w:b/>
          <w:highlight w:val="green"/>
          <w:u w:val="single"/>
        </w:rPr>
        <w:t>methods</w:t>
      </w:r>
      <w:r w:rsidRPr="009A3DED">
        <w:rPr>
          <w:highlight w:val="green"/>
          <w:u w:val="single"/>
        </w:rPr>
        <w:t xml:space="preserve"> </w:t>
      </w:r>
      <w:r w:rsidRPr="00832610">
        <w:rPr>
          <w:u w:val="single"/>
        </w:rPr>
        <w:t xml:space="preserve">even when—or, rather, precisely </w:t>
      </w:r>
      <w:r w:rsidRPr="009A3DED">
        <w:rPr>
          <w:b/>
          <w:highlight w:val="green"/>
          <w:u w:val="single"/>
        </w:rPr>
        <w:t>when</w:t>
      </w:r>
      <w:r w:rsidRPr="00832610">
        <w:rPr>
          <w:u w:val="single"/>
        </w:rPr>
        <w:t>—</w:t>
      </w:r>
      <w:r w:rsidRPr="009A3DED">
        <w:rPr>
          <w:b/>
          <w:highlight w:val="green"/>
          <w:u w:val="single"/>
        </w:rPr>
        <w:t>they are deemed incompatible</w:t>
      </w:r>
      <w:r w:rsidRPr="00832610">
        <w:rPr>
          <w:u w:val="single"/>
        </w:rPr>
        <w:t>.</w:t>
      </w:r>
      <w:r w:rsidRPr="00832610">
        <w:rPr>
          <w:sz w:val="16"/>
        </w:rPr>
        <w:t xml:space="preserve"> They can range from </w:t>
      </w:r>
      <w:proofErr w:type="spellStart"/>
      <w:r w:rsidRPr="00832610">
        <w:rPr>
          <w:sz w:val="16"/>
        </w:rPr>
        <w:t>poststructual</w:t>
      </w:r>
      <w:proofErr w:type="spellEnd"/>
      <w:r w:rsidRPr="00832610">
        <w:rPr>
          <w:sz w:val="16"/>
        </w:rPr>
        <w:t xml:space="preserve">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9A3DED">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w:t>
      </w:r>
      <w:proofErr w:type="spellStart"/>
      <w:r w:rsidRPr="006A7A4C">
        <w:rPr>
          <w:sz w:val="16"/>
        </w:rPr>
        <w:t>foundationalisms</w:t>
      </w:r>
      <w:proofErr w:type="spellEnd"/>
      <w:r w:rsidRPr="006A7A4C">
        <w:rPr>
          <w:sz w:val="16"/>
        </w:rPr>
        <w:t xml:space="preserve"> against one another” (p. 14). There are strong parallels here with arguments advanced by assemblage thinking and complexity theory—links that could have been explored in more detail. </w:t>
      </w:r>
    </w:p>
    <w:p w14:paraId="5BAC5646" w14:textId="77777777" w:rsidR="003E14B4" w:rsidRDefault="003E14B4" w:rsidP="003E14B4">
      <w:pPr>
        <w:pStyle w:val="Heading4"/>
      </w:pPr>
      <w:r>
        <w:t xml:space="preserve">Refuse to categorize biomedicine as </w:t>
      </w:r>
      <w:r>
        <w:rPr>
          <w:u w:val="single"/>
        </w:rPr>
        <w:t>completely bad</w:t>
      </w:r>
      <w:r>
        <w:t xml:space="preserve"> – medicine and disease are not stable categories.</w:t>
      </w:r>
    </w:p>
    <w:p w14:paraId="7D769471" w14:textId="77777777" w:rsidR="003E14B4" w:rsidRPr="00DD0218" w:rsidRDefault="003E14B4" w:rsidP="003E14B4">
      <w:proofErr w:type="spellStart"/>
      <w:r w:rsidRPr="00DD0218">
        <w:rPr>
          <w:rStyle w:val="Style13ptBold"/>
        </w:rPr>
        <w:t>Parens</w:t>
      </w:r>
      <w:proofErr w:type="spellEnd"/>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4929AB29" w14:textId="77777777" w:rsidR="003E14B4" w:rsidRPr="00DD0218" w:rsidRDefault="003E14B4" w:rsidP="003E14B4">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9A3DED">
        <w:rPr>
          <w:b/>
          <w:sz w:val="26"/>
          <w:highlight w:val="green"/>
          <w:u w:val="single"/>
        </w:rPr>
        <w:t>bioethics should not make</w:t>
      </w:r>
      <w:r w:rsidRPr="00DD0218">
        <w:rPr>
          <w:u w:val="single"/>
        </w:rPr>
        <w:t xml:space="preserve"> that </w:t>
      </w:r>
      <w:r w:rsidRPr="009A3DED">
        <w:rPr>
          <w:b/>
          <w:sz w:val="26"/>
          <w:highlight w:val="green"/>
          <w:u w:val="single"/>
        </w:rPr>
        <w:t>simplifying assumption</w:t>
      </w:r>
      <w:r w:rsidRPr="00DD0218">
        <w:rPr>
          <w:u w:val="single"/>
        </w:rPr>
        <w:t xml:space="preserve">, but should instead do the complex work of attempting to </w:t>
      </w:r>
      <w:r w:rsidRPr="009A3DED">
        <w:rPr>
          <w:b/>
          <w:sz w:val="26"/>
          <w:highlight w:val="green"/>
          <w:u w:val="single"/>
        </w:rPr>
        <w:t>distinguish between good and bad</w:t>
      </w:r>
      <w:r w:rsidRPr="00DD0218">
        <w:rPr>
          <w:u w:val="single"/>
        </w:rPr>
        <w:t xml:space="preserve"> forms of </w:t>
      </w:r>
      <w:r w:rsidRPr="009A3DED">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9A3DED">
        <w:rPr>
          <w:b/>
          <w:sz w:val="26"/>
          <w:highlight w:val="green"/>
          <w:u w:val="single"/>
        </w:rPr>
        <w:t>the traditional assumption that medicalization is bad per se</w:t>
      </w:r>
      <w:r w:rsidRPr="00DD0218">
        <w:rPr>
          <w:sz w:val="16"/>
        </w:rPr>
        <w:t>,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w:t>
      </w:r>
      <w:proofErr w:type="gramStart"/>
      <w:r w:rsidRPr="00DD0218">
        <w:rPr>
          <w:sz w:val="16"/>
        </w:rPr>
        <w:t>i.e.</w:t>
      </w:r>
      <w:proofErr w:type="gramEnd"/>
      <w:r w:rsidRPr="00DD0218">
        <w:rPr>
          <w:sz w:val="16"/>
        </w:rPr>
        <w:t xml:space="preserv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w:t>
      </w:r>
      <w:proofErr w:type="spellStart"/>
      <w:r w:rsidRPr="00DD0218">
        <w:rPr>
          <w:sz w:val="16"/>
        </w:rPr>
        <w:t>normchallenging</w:t>
      </w:r>
      <w:proofErr w:type="spellEnd"/>
      <w:r w:rsidRPr="00DD0218">
        <w:rPr>
          <w:sz w:val="16"/>
        </w:rPr>
        <w:t xml:space="preserve">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9A3DED">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9A3DED">
        <w:rPr>
          <w:b/>
          <w:sz w:val="26"/>
          <w:highlight w:val="green"/>
          <w:u w:val="single"/>
        </w:rPr>
        <w:t>Those</w:t>
      </w:r>
      <w:r w:rsidRPr="00DD0218">
        <w:rPr>
          <w:u w:val="single"/>
        </w:rPr>
        <w:t xml:space="preserve"> of us </w:t>
      </w:r>
      <w:r w:rsidRPr="009A3DED">
        <w:rPr>
          <w:b/>
          <w:sz w:val="26"/>
          <w:highlight w:val="green"/>
          <w:u w:val="single"/>
        </w:rPr>
        <w:t>attuned to how</w:t>
      </w:r>
      <w:r w:rsidRPr="00DD0218">
        <w:rPr>
          <w:u w:val="single"/>
        </w:rPr>
        <w:t xml:space="preserve"> institutional </w:t>
      </w:r>
      <w:r w:rsidRPr="009A3DED">
        <w:rPr>
          <w:b/>
          <w:sz w:val="26"/>
          <w:highlight w:val="green"/>
          <w:u w:val="single"/>
        </w:rPr>
        <w:t>goals change</w:t>
      </w:r>
      <w:r w:rsidRPr="00DD0218">
        <w:rPr>
          <w:u w:val="single"/>
        </w:rPr>
        <w:t xml:space="preserve"> over time with the coming and going of more and less savory political interests, however, </w:t>
      </w:r>
      <w:r w:rsidRPr="009A3DED">
        <w:rPr>
          <w:b/>
          <w:sz w:val="26"/>
          <w:highlight w:val="green"/>
          <w:u w:val="single"/>
        </w:rPr>
        <w:t>will be wary of</w:t>
      </w:r>
      <w:r w:rsidRPr="00DD0218">
        <w:rPr>
          <w:u w:val="single"/>
        </w:rPr>
        <w:t xml:space="preserve"> an </w:t>
      </w:r>
      <w:r w:rsidRPr="009A3DED">
        <w:rPr>
          <w:b/>
          <w:sz w:val="26"/>
          <w:highlight w:val="green"/>
          <w:u w:val="single"/>
        </w:rPr>
        <w:t>analysis that assumes knowledge of</w:t>
      </w:r>
      <w:r w:rsidRPr="00DD0218">
        <w:rPr>
          <w:u w:val="single"/>
        </w:rPr>
        <w:t xml:space="preserve"> a given institution’s ‘proper’ or ‘essential’ or </w:t>
      </w:r>
      <w:r w:rsidRPr="009A3DED">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w:t>
      </w:r>
      <w:proofErr w:type="gramStart"/>
      <w:r w:rsidRPr="00DD0218">
        <w:rPr>
          <w:sz w:val="16"/>
        </w:rPr>
        <w:t>otherwise</w:t>
      </w:r>
      <w:proofErr w:type="gramEnd"/>
      <w:r w:rsidRPr="00DD0218">
        <w:rPr>
          <w:sz w:val="16"/>
        </w:rPr>
        <w:t xml:space="preserv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w:t>
      </w:r>
      <w:proofErr w:type="gramStart"/>
      <w:r w:rsidRPr="00DD0218">
        <w:rPr>
          <w:sz w:val="16"/>
        </w:rPr>
        <w:t>. . . .</w:t>
      </w:r>
      <w:proofErr w:type="gramEnd"/>
      <w:r w:rsidRPr="00DD0218">
        <w:rPr>
          <w:sz w:val="16"/>
        </w:rPr>
        <w:t xml:space="preserve">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w:t>
      </w:r>
      <w:proofErr w:type="spellStart"/>
      <w:r w:rsidRPr="00DD0218">
        <w:rPr>
          <w:sz w:val="16"/>
        </w:rPr>
        <w:t>valueladen</w:t>
      </w:r>
      <w:proofErr w:type="spellEnd"/>
      <w:r w:rsidRPr="00DD0218">
        <w:rPr>
          <w:sz w:val="16"/>
        </w:rPr>
        <w:t xml:space="preserve"> interpretations of nature; we can’t rely on the hoped-for, value-free guidance from nature. II. THE PHARMACOLOGICAL CALVINISM CHARGE HAS TRADITIONALLY ILLUMINATED AND OBFUSCATED In </w:t>
      </w:r>
      <w:proofErr w:type="gramStart"/>
      <w:r w:rsidRPr="00DD0218">
        <w:rPr>
          <w:sz w:val="16"/>
        </w:rPr>
        <w:t>principle,</w:t>
      </w:r>
      <w:proofErr w:type="gramEnd"/>
      <w:r w:rsidRPr="00DD0218">
        <w:rPr>
          <w:sz w:val="16"/>
        </w:rPr>
        <w:t xml:space="preserv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w:t>
      </w:r>
      <w:proofErr w:type="spellStart"/>
      <w:r w:rsidRPr="00DD0218">
        <w:rPr>
          <w:sz w:val="16"/>
        </w:rPr>
        <w:t>Klerman</w:t>
      </w:r>
      <w:proofErr w:type="spellEnd"/>
      <w:r w:rsidRPr="00DD0218">
        <w:rPr>
          <w:sz w:val="16"/>
        </w:rPr>
        <w:t xml:space="preserve"> first used that now-famous phrase in the early 1970s, in an article in the Hastings Center Report.20 According to </w:t>
      </w:r>
      <w:proofErr w:type="spellStart"/>
      <w:r w:rsidRPr="00DD0218">
        <w:rPr>
          <w:sz w:val="16"/>
        </w:rPr>
        <w:t>Klerman</w:t>
      </w:r>
      <w:proofErr w:type="spellEnd"/>
      <w:r w:rsidRPr="00DD0218">
        <w:rPr>
          <w:sz w:val="16"/>
        </w:rPr>
        <w:t xml:space="preserve">, pharmacological Calvinists think that ‘if a drug makes you feel good, it not only represents a secondary form of salvation but somehow it is morally wrong and the user is likely to suffer retribution with either dependence, liver damage, </w:t>
      </w:r>
      <w:proofErr w:type="gramStart"/>
      <w:r w:rsidRPr="00DD0218">
        <w:rPr>
          <w:sz w:val="16"/>
        </w:rPr>
        <w:t>. . . ,or</w:t>
      </w:r>
      <w:proofErr w:type="gramEnd"/>
      <w:r w:rsidRPr="00DD0218">
        <w:rPr>
          <w:sz w:val="16"/>
        </w:rPr>
        <w:t xml:space="preserve"> some other form of medical-theological damnation.’ </w:t>
      </w:r>
      <w:proofErr w:type="spellStart"/>
      <w:r w:rsidRPr="00DD0218">
        <w:rPr>
          <w:sz w:val="16"/>
        </w:rPr>
        <w:t>Klerman</w:t>
      </w:r>
      <w:proofErr w:type="spellEnd"/>
      <w:r w:rsidRPr="00DD0218">
        <w:rPr>
          <w:sz w:val="16"/>
        </w:rPr>
        <w:t xml:space="preserve"> continues, ‘Implicit in the theory of therapeutic change is the philosophy of personal growth, basically a secular view of salvation through good works.’21 As </w:t>
      </w:r>
      <w:proofErr w:type="spellStart"/>
      <w:r w:rsidRPr="00DD0218">
        <w:rPr>
          <w:sz w:val="16"/>
        </w:rPr>
        <w:t>Klerman</w:t>
      </w:r>
      <w:proofErr w:type="spellEnd"/>
      <w:r w:rsidRPr="00DD0218">
        <w:rPr>
          <w:sz w:val="16"/>
        </w:rPr>
        <w:t xml:space="preserve">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w:t>
      </w:r>
      <w:proofErr w:type="spellStart"/>
      <w:proofErr w:type="gramStart"/>
      <w:r w:rsidRPr="00DD0218">
        <w:rPr>
          <w:sz w:val="16"/>
        </w:rPr>
        <w:t>destination.Weshould</w:t>
      </w:r>
      <w:proofErr w:type="spellEnd"/>
      <w:proofErr w:type="gramEnd"/>
      <w:r w:rsidRPr="00DD0218">
        <w:rPr>
          <w:sz w:val="16"/>
        </w:rPr>
        <w:t xml:space="preserve"> be slower to imagine that suffering leads to growth and understanding, and quicker to remember that sometimes it just crushes human souls.’ Even if the chances of finding a ‘pharmacological Calvinist’ in the USA today are about as good as spotting a bald eagle in Manhattan, </w:t>
      </w:r>
      <w:proofErr w:type="spellStart"/>
      <w:r w:rsidRPr="00DD0218">
        <w:rPr>
          <w:sz w:val="16"/>
        </w:rPr>
        <w:t>Klerman</w:t>
      </w:r>
      <w:proofErr w:type="spellEnd"/>
      <w:r w:rsidRPr="00DD0218">
        <w:rPr>
          <w:sz w:val="16"/>
        </w:rPr>
        <w:t xml:space="preserve">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w:t>
      </w:r>
      <w:proofErr w:type="spellStart"/>
      <w:r w:rsidRPr="00DD0218">
        <w:rPr>
          <w:sz w:val="16"/>
        </w:rPr>
        <w:t>Klerman</w:t>
      </w:r>
      <w:proofErr w:type="spellEnd"/>
      <w:r w:rsidRPr="00DD0218">
        <w:rPr>
          <w:sz w:val="16"/>
        </w:rPr>
        <w:t xml:space="preserve">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w:t>
      </w:r>
      <w:proofErr w:type="spellStart"/>
      <w:r w:rsidRPr="00DD0218">
        <w:rPr>
          <w:sz w:val="16"/>
        </w:rPr>
        <w:t>amsuggesting</w:t>
      </w:r>
      <w:proofErr w:type="spellEnd"/>
      <w:r w:rsidRPr="00DD0218">
        <w:rPr>
          <w:sz w:val="16"/>
        </w:rPr>
        <w:t xml:space="preserve">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w:t>
      </w:r>
      <w:proofErr w:type="spellStart"/>
      <w:r w:rsidRPr="00DD0218">
        <w:rPr>
          <w:sz w:val="16"/>
        </w:rPr>
        <w:t>Klerman’s</w:t>
      </w:r>
      <w:proofErr w:type="spellEnd"/>
      <w:r w:rsidRPr="00DD0218">
        <w:rPr>
          <w:sz w:val="16"/>
        </w:rPr>
        <w:t xml:space="preserve">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9A3DED">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9A3DED">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9A3DED">
        <w:rPr>
          <w:b/>
          <w:sz w:val="26"/>
          <w:highlight w:val="green"/>
          <w:u w:val="single"/>
        </w:rPr>
        <w:t>Alzheimer’s</w:t>
      </w:r>
      <w:r w:rsidRPr="009A3DED">
        <w:rPr>
          <w:highlight w:val="green"/>
          <w:u w:val="single"/>
        </w:rPr>
        <w:t xml:space="preserve"> </w:t>
      </w:r>
      <w:r w:rsidRPr="00DD0218">
        <w:rPr>
          <w:u w:val="single"/>
        </w:rPr>
        <w:t xml:space="preserve">disease </w:t>
      </w:r>
      <w:r w:rsidRPr="009A3DED">
        <w:rPr>
          <w:b/>
          <w:sz w:val="26"/>
          <w:highlight w:val="green"/>
          <w:u w:val="single"/>
        </w:rPr>
        <w:t xml:space="preserve">went from </w:t>
      </w:r>
      <w:r w:rsidRPr="00DD0218">
        <w:rPr>
          <w:u w:val="single"/>
        </w:rPr>
        <w:t xml:space="preserve">being interpreted as the </w:t>
      </w:r>
      <w:r w:rsidRPr="009A3DED">
        <w:rPr>
          <w:b/>
          <w:sz w:val="26"/>
          <w:highlight w:val="green"/>
          <w:u w:val="single"/>
        </w:rPr>
        <w:t>moral</w:t>
      </w:r>
      <w:r w:rsidRPr="009A3DED">
        <w:rPr>
          <w:highlight w:val="green"/>
          <w:u w:val="single"/>
        </w:rPr>
        <w:t xml:space="preserve"> </w:t>
      </w:r>
      <w:r w:rsidRPr="00DD0218">
        <w:rPr>
          <w:u w:val="single"/>
        </w:rPr>
        <w:t xml:space="preserve">problem of ‘senility’ </w:t>
      </w:r>
      <w:r w:rsidRPr="009A3DED">
        <w:rPr>
          <w:b/>
          <w:sz w:val="26"/>
          <w:highlight w:val="green"/>
          <w:u w:val="single"/>
        </w:rPr>
        <w:t>to</w:t>
      </w:r>
      <w:r w:rsidRPr="009A3DED">
        <w:rPr>
          <w:highlight w:val="green"/>
          <w:u w:val="single"/>
        </w:rPr>
        <w:t xml:space="preserve"> </w:t>
      </w:r>
      <w:r w:rsidRPr="00DD0218">
        <w:rPr>
          <w:u w:val="single"/>
        </w:rPr>
        <w:t xml:space="preserve">being interpreted as a </w:t>
      </w:r>
      <w:r w:rsidRPr="009A3DED">
        <w:rPr>
          <w:b/>
          <w:sz w:val="26"/>
          <w:highlight w:val="green"/>
          <w:u w:val="single"/>
        </w:rPr>
        <w:t>medical</w:t>
      </w:r>
      <w:r w:rsidRPr="009A3DED">
        <w:rPr>
          <w:highlight w:val="green"/>
          <w:u w:val="single"/>
        </w:rPr>
        <w:t xml:space="preserve"> </w:t>
      </w:r>
      <w:r w:rsidRPr="00DD0218">
        <w:rPr>
          <w:sz w:val="16"/>
        </w:rPr>
        <w:t xml:space="preserve">[disorder] </w:t>
      </w:r>
      <w:r w:rsidRPr="00DD0218">
        <w:rPr>
          <w:strike/>
          <w:sz w:val="16"/>
        </w:rPr>
        <w:t>problem</w:t>
      </w:r>
      <w:r w:rsidRPr="00DD0218">
        <w:rPr>
          <w:sz w:val="16"/>
        </w:rPr>
        <w:t>.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w:t>
      </w:r>
      <w:proofErr w:type="spellStart"/>
      <w:r w:rsidRPr="00DD0218">
        <w:rPr>
          <w:sz w:val="16"/>
        </w:rPr>
        <w:t>plasty</w:t>
      </w:r>
      <w:proofErr w:type="spellEnd"/>
      <w:r w:rsidRPr="00DD0218">
        <w:rPr>
          <w:sz w:val="16"/>
        </w:rPr>
        <w:t xml:space="preserve">,’ which its practitioners say can be used to treat ‘emotional problems such as embarrassment, anxiety, and loss of self-esteem’24 related to the shape of one’s labia minora. The profound, </w:t>
      </w:r>
      <w:proofErr w:type="spellStart"/>
      <w:r w:rsidRPr="00DD0218">
        <w:rPr>
          <w:sz w:val="16"/>
        </w:rPr>
        <w:t>amplysupported</w:t>
      </w:r>
      <w:proofErr w:type="spellEnd"/>
      <w:r w:rsidRPr="00DD0218">
        <w:rPr>
          <w:sz w:val="16"/>
        </w:rPr>
        <w:t xml:space="preserve">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9A3DED">
        <w:rPr>
          <w:b/>
          <w:sz w:val="26"/>
          <w:highlight w:val="green"/>
          <w:u w:val="single"/>
        </w:rPr>
        <w:t>using medical technologies</w:t>
      </w:r>
      <w:r w:rsidRPr="00DD0218">
        <w:rPr>
          <w:u w:val="single"/>
        </w:rPr>
        <w:t xml:space="preserve"> to control those capacities (</w:t>
      </w:r>
      <w:r w:rsidRPr="009A3DED">
        <w:rPr>
          <w:b/>
          <w:sz w:val="26"/>
          <w:highlight w:val="green"/>
          <w:u w:val="single"/>
        </w:rPr>
        <w:t>from birth control</w:t>
      </w:r>
      <w:r w:rsidRPr="00DD0218">
        <w:rPr>
          <w:b/>
          <w:sz w:val="26"/>
          <w:u w:val="single"/>
        </w:rPr>
        <w:t xml:space="preserve"> </w:t>
      </w:r>
      <w:r w:rsidRPr="00DD0218">
        <w:rPr>
          <w:u w:val="single"/>
        </w:rPr>
        <w:t>pills</w:t>
      </w:r>
      <w:r w:rsidRPr="009A3DED">
        <w:rPr>
          <w:b/>
          <w:sz w:val="26"/>
          <w:highlight w:val="green"/>
          <w:u w:val="single"/>
        </w:rPr>
        <w:t>, to vasectomies</w:t>
      </w:r>
      <w:r w:rsidRPr="00DD0218">
        <w:rPr>
          <w:u w:val="single"/>
        </w:rPr>
        <w:t xml:space="preserve">, to IUDs) </w:t>
      </w:r>
      <w:r w:rsidRPr="009A3DED">
        <w:rPr>
          <w:b/>
          <w:sz w:val="26"/>
          <w:highlight w:val="green"/>
          <w:u w:val="single"/>
        </w:rPr>
        <w:t>are forms of medicalization</w:t>
      </w:r>
      <w:r w:rsidRPr="00DD0218">
        <w:rPr>
          <w:u w:val="single"/>
        </w:rPr>
        <w:t xml:space="preserve"> – forms of medicalization </w:t>
      </w:r>
      <w:r w:rsidRPr="009A3DED">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9A3DED">
        <w:rPr>
          <w:b/>
          <w:sz w:val="26"/>
          <w:highlight w:val="green"/>
          <w:u w:val="single"/>
        </w:rPr>
        <w:t>because</w:t>
      </w:r>
      <w:r w:rsidRPr="00DD0218">
        <w:rPr>
          <w:u w:val="single"/>
        </w:rPr>
        <w:t xml:space="preserve"> we believe that </w:t>
      </w:r>
      <w:r w:rsidRPr="009A3DED">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9A3DED">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w:t>
      </w:r>
      <w:proofErr w:type="gramStart"/>
      <w:r w:rsidRPr="00DD0218">
        <w:rPr>
          <w:sz w:val="16"/>
        </w:rPr>
        <w:t>treatments’</w:t>
      </w:r>
      <w:proofErr w:type="gramEnd"/>
      <w:r w:rsidRPr="00DD0218">
        <w:rPr>
          <w:sz w:val="16"/>
        </w:rPr>
        <w:t xml:space="preserve">. What was once a problem of everyday living </w:t>
      </w:r>
      <w:proofErr w:type="gramStart"/>
      <w:r w:rsidRPr="00DD0218">
        <w:rPr>
          <w:sz w:val="16"/>
        </w:rPr>
        <w:t>becomes</w:t>
      </w:r>
      <w:proofErr w:type="gramEnd"/>
      <w:r w:rsidRPr="00DD0218">
        <w:rPr>
          <w:sz w:val="16"/>
        </w:rPr>
        <w:t xml:space="preserve">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w:t>
      </w:r>
      <w:proofErr w:type="gramStart"/>
      <w:r w:rsidRPr="00DD0218">
        <w:rPr>
          <w:sz w:val="16"/>
        </w:rPr>
        <w:t>In</w:t>
      </w:r>
      <w:proofErr w:type="gramEnd"/>
      <w:r w:rsidRPr="00DD0218">
        <w:rPr>
          <w:sz w:val="16"/>
        </w:rPr>
        <w:t xml:space="preserve"> its characteristically </w:t>
      </w:r>
      <w:proofErr w:type="spellStart"/>
      <w:r w:rsidRPr="00DD0218">
        <w:rPr>
          <w:sz w:val="16"/>
        </w:rPr>
        <w:t>heterocentric</w:t>
      </w:r>
      <w:proofErr w:type="spellEnd"/>
      <w:r w:rsidRPr="00DD0218">
        <w:rPr>
          <w:sz w:val="16"/>
        </w:rPr>
        <w:t xml:space="preserve">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w:t>
      </w:r>
      <w:proofErr w:type="gramStart"/>
      <w:r w:rsidRPr="00DD0218">
        <w:rPr>
          <w:sz w:val="16"/>
        </w:rPr>
        <w:t>. . . ,</w:t>
      </w:r>
      <w:proofErr w:type="gramEnd"/>
      <w:r w:rsidRPr="00DD0218">
        <w:rPr>
          <w:sz w:val="16"/>
        </w:rPr>
        <w:t xml:space="preserve"> rather than the particular person loved.’ So at least we can say that, insofar as being without love is a normal, human, non-medical problem, and insofar as both sides would oppose using a technology to remedy that problem by creating a love out of whole cloth (</w:t>
      </w:r>
      <w:proofErr w:type="gramStart"/>
      <w:r w:rsidRPr="00DD0218">
        <w:rPr>
          <w:sz w:val="16"/>
        </w:rPr>
        <w:t>i.e.</w:t>
      </w:r>
      <w:proofErr w:type="gramEnd"/>
      <w:r w:rsidRPr="00DD0218">
        <w:rPr>
          <w:sz w:val="16"/>
        </w:rPr>
        <w:t xml:space="preserv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w:t>
      </w:r>
      <w:proofErr w:type="spellStart"/>
      <w:r w:rsidRPr="00DD0218">
        <w:rPr>
          <w:sz w:val="16"/>
        </w:rPr>
        <w:t>Bioetechnology</w:t>
      </w:r>
      <w:proofErr w:type="spellEnd"/>
      <w:r w:rsidRPr="00DD0218">
        <w:rPr>
          <w:sz w:val="16"/>
        </w:rPr>
        <w:t xml:space="preserve"> and the Pursuit of Happiness New York, NY, Regan Books: 253. This is of course a variation on Robert Nozick’s famous ‘experience machine’ thought experiment in Anarchy, State, and Utopia. 31 J. Savulescu &amp; A. Sandberg. Neuroenhancement of Love and Marriage: The Chemicals between Us. </w:t>
      </w:r>
      <w:proofErr w:type="spellStart"/>
      <w:r w:rsidRPr="00DD0218">
        <w:rPr>
          <w:sz w:val="16"/>
        </w:rPr>
        <w:t>Neuroethics</w:t>
      </w:r>
      <w:proofErr w:type="spellEnd"/>
      <w:r w:rsidRPr="00DD0218">
        <w:rPr>
          <w:sz w:val="16"/>
        </w:rPr>
        <w:t xml:space="preserve">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w:t>
      </w:r>
      <w:proofErr w:type="spellStart"/>
      <w:r w:rsidRPr="00DD0218">
        <w:rPr>
          <w:sz w:val="16"/>
        </w:rPr>
        <w:t>selfshaping</w:t>
      </w:r>
      <w:proofErr w:type="spellEnd"/>
      <w:r w:rsidRPr="00DD0218">
        <w:rPr>
          <w:sz w:val="16"/>
        </w:rPr>
        <w:t xml:space="preserve">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t>
      </w:r>
      <w:proofErr w:type="gramStart"/>
      <w:r w:rsidRPr="00DD0218">
        <w:rPr>
          <w:sz w:val="16"/>
        </w:rPr>
        <w:t>What</w:t>
      </w:r>
      <w:proofErr w:type="gramEnd"/>
      <w:r w:rsidRPr="00DD0218">
        <w:rPr>
          <w:sz w:val="16"/>
        </w:rPr>
        <w:t xml:space="preserve">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699367B0" w14:textId="77777777" w:rsidR="003E14B4" w:rsidRPr="003E14B4" w:rsidRDefault="003E14B4" w:rsidP="003E14B4"/>
    <w:sectPr w:rsidR="003E14B4" w:rsidRPr="003E14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14B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14B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9FC80"/>
  <w15:chartTrackingRefBased/>
  <w15:docId w15:val="{E99C2CF2-95DD-4A94-8FCA-C8121A64E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14B4"/>
    <w:pPr>
      <w:spacing w:after="0" w:line="240" w:lineRule="auto"/>
    </w:pPr>
    <w:rPr>
      <w:rFonts w:ascii="Calibri" w:hAnsi="Calibri" w:cs="Calibri"/>
    </w:rPr>
  </w:style>
  <w:style w:type="paragraph" w:styleId="Heading1">
    <w:name w:val="heading 1"/>
    <w:aliases w:val="Pocket"/>
    <w:basedOn w:val="Normal"/>
    <w:next w:val="Normal"/>
    <w:link w:val="Heading1Char"/>
    <w:qFormat/>
    <w:rsid w:val="003E14B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14B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14B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E14B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E14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4B4"/>
  </w:style>
  <w:style w:type="character" w:customStyle="1" w:styleId="Heading1Char">
    <w:name w:val="Heading 1 Char"/>
    <w:aliases w:val="Pocket Char"/>
    <w:basedOn w:val="DefaultParagraphFont"/>
    <w:link w:val="Heading1"/>
    <w:rsid w:val="003E14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14B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14B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E14B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E14B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14B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E14B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E14B4"/>
    <w:rPr>
      <w:color w:val="auto"/>
      <w:u w:val="none"/>
    </w:rPr>
  </w:style>
  <w:style w:type="character" w:styleId="FollowedHyperlink">
    <w:name w:val="FollowedHyperlink"/>
    <w:basedOn w:val="DefaultParagraphFont"/>
    <w:uiPriority w:val="99"/>
    <w:semiHidden/>
    <w:unhideWhenUsed/>
    <w:rsid w:val="003E14B4"/>
    <w:rPr>
      <w:color w:val="auto"/>
      <w:u w:val="none"/>
    </w:rPr>
  </w:style>
  <w:style w:type="paragraph" w:customStyle="1" w:styleId="textbold">
    <w:name w:val="text bold"/>
    <w:basedOn w:val="Normal"/>
    <w:link w:val="Emphasis"/>
    <w:uiPriority w:val="7"/>
    <w:qFormat/>
    <w:rsid w:val="003E14B4"/>
    <w:pPr>
      <w:ind w:left="720"/>
      <w:jc w:val="both"/>
    </w:pPr>
    <w:rPr>
      <w:b/>
      <w:iCs/>
      <w:u w:val="single"/>
    </w:rPr>
  </w:style>
  <w:style w:type="paragraph" w:styleId="ListParagraph">
    <w:name w:val="List Paragraph"/>
    <w:aliases w:val="6 font"/>
    <w:basedOn w:val="Normal"/>
    <w:uiPriority w:val="34"/>
    <w:unhideWhenUsed/>
    <w:qFormat/>
    <w:rsid w:val="003E14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ywomen.org/health-care-policy/counterfeit-medicines-kill-people/who-suffers-because-of-counterfeit-drugs" TargetMode="External"/><Relationship Id="rId13" Type="http://schemas.openxmlformats.org/officeDocument/2006/relationships/hyperlink" Target="https://africasacountry.com/2020/06/decolonizing-the-vaccin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nbc.com/2018/06/25/high-drug-prices-caused-by-us-patent-system.html" TargetMode="Externa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1" Type="http://schemas.openxmlformats.org/officeDocument/2006/relationships/hyperlink" Target="https://www.voanews.com/science-health/high-cost-medicine-pushes-more-people-poverty" TargetMode="External"/><Relationship Id="rId5" Type="http://schemas.openxmlformats.org/officeDocument/2006/relationships/webSettings" Target="webSettings.xml"/><Relationship Id="rId15" Type="http://schemas.openxmlformats.org/officeDocument/2006/relationships/hyperlink" Target="https://www.thehindu.com/opinion/lead/Let-India-unleash-its-soft-power/article13292272.ece" TargetMode="External"/><Relationship Id="rId10"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bu.edu/articles/2019/how-bad-drugs-turn-treatable-diseases-deadly/" TargetMode="External"/><Relationship Id="rId14" Type="http://schemas.openxmlformats.org/officeDocument/2006/relationships/hyperlink" Target="https://theconversation.com/explainer-evergreening-and-how-big-pharma-keeps-drug-prices-high-336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22170</Words>
  <Characters>126375</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2021-09-12T02:20:00Z</dcterms:created>
  <dcterms:modified xsi:type="dcterms:W3CDTF">2021-09-12T02:26:00Z</dcterms:modified>
</cp:coreProperties>
</file>